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82A" w:rsidRDefault="00C9182A" w:rsidP="00A9658C">
      <w:pPr>
        <w:pStyle w:val="Heading2"/>
      </w:pPr>
      <w:r>
        <w:t>1</w:t>
      </w:r>
    </w:p>
    <w:p w:rsidR="005645F1" w:rsidRDefault="005645F1" w:rsidP="005645F1">
      <w:pPr>
        <w:pStyle w:val="Heading4"/>
      </w:pPr>
      <w:r>
        <w:t>Permissibility and presumption Negate,</w:t>
      </w:r>
    </w:p>
    <w:p w:rsidR="005645F1" w:rsidRDefault="005645F1" w:rsidP="005645F1">
      <w:pPr>
        <w:pStyle w:val="Heading4"/>
      </w:pPr>
      <w:r>
        <w:t xml:space="preserve">1] Text – </w:t>
      </w:r>
      <w:r w:rsidRPr="003F376C">
        <w:rPr>
          <w:rFonts w:cs="Times New Roman"/>
        </w:rPr>
        <w:t>Ought is defined as expressing obligation</w:t>
      </w:r>
      <w:r w:rsidRPr="003F376C">
        <w:rPr>
          <w:rStyle w:val="FootnoteReference"/>
        </w:rPr>
        <w:footnoteReference w:id="1"/>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5645F1" w:rsidRDefault="005645F1" w:rsidP="005645F1">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5645F1" w:rsidRDefault="005645F1" w:rsidP="005645F1">
      <w:pPr>
        <w:pStyle w:val="Heading4"/>
      </w:pPr>
      <w:r>
        <w:t>3] Real world – Policymakers don’t pass policies they aren’t sure about, they shelve them for later</w:t>
      </w:r>
      <w:r w:rsidRPr="006E78B5">
        <w:t>.</w:t>
      </w:r>
    </w:p>
    <w:p w:rsidR="005645F1" w:rsidRDefault="005645F1" w:rsidP="005645F1">
      <w:pPr>
        <w:pStyle w:val="Heading4"/>
      </w:pPr>
      <w:r>
        <w:t>Humans are born with no constituitive purpose. Thus value is only created based off actions we take, Sartre 1</w:t>
      </w:r>
      <w:r>
        <w:br/>
        <w:t>[Bracketed for Gendered Language]</w:t>
      </w:r>
    </w:p>
    <w:p w:rsidR="005645F1" w:rsidRPr="00502D30" w:rsidRDefault="005645F1" w:rsidP="005645F1">
      <w:r>
        <w:t xml:space="preserve">Jean-Paul Sartre , 1946, “Existentialism Is a Humanism” , </w:t>
      </w:r>
      <w:hyperlink r:id="rId8" w:history="1">
        <w:r w:rsidRPr="00502D30">
          <w:rPr>
            <w:color w:val="0000FF"/>
            <w:u w:val="single"/>
          </w:rPr>
          <w:t>http://www.mrsmoser.com/uploads/8/5/0/1/8501319/english_11_ib_-_no_exit_-_existentialism_is_a_humanism_-_sartre.pdf</w:t>
        </w:r>
      </w:hyperlink>
      <w:r>
        <w:rPr>
          <w:color w:val="0000FF"/>
          <w:u w:val="single"/>
        </w:rPr>
        <w:t xml:space="preserve"> </w:t>
      </w:r>
    </w:p>
    <w:p w:rsidR="005645F1" w:rsidRPr="00502D30" w:rsidRDefault="005645F1" w:rsidP="005645F1">
      <w:pPr>
        <w:rPr>
          <w:sz w:val="14"/>
        </w:rPr>
      </w:pPr>
      <w:r w:rsidRPr="00502D30">
        <w:rPr>
          <w:sz w:val="14"/>
        </w:rPr>
        <w:t xml:space="preserve">What do we mean by saying that existence precedes essence? We mean that </w:t>
      </w:r>
      <w:r>
        <w:rPr>
          <w:b/>
          <w:highlight w:val="yellow"/>
          <w:u w:val="single"/>
        </w:rPr>
        <w:t>[people]</w:t>
      </w:r>
      <w:r w:rsidRPr="00502D30">
        <w:rPr>
          <w:b/>
          <w:highlight w:val="yellow"/>
          <w:u w:val="single"/>
        </w:rPr>
        <w:t xml:space="preserve"> first of all exist</w:t>
      </w:r>
      <w:r w:rsidRPr="00D533CB">
        <w:rPr>
          <w:b/>
          <w:u w:val="single"/>
        </w:rPr>
        <w:t>s</w:t>
      </w:r>
      <w:r w:rsidRPr="00502D30">
        <w:rPr>
          <w:sz w:val="14"/>
        </w:rPr>
        <w:t xml:space="preserve">, encounters himself, surges up in the world – </w:t>
      </w:r>
      <w:r w:rsidRPr="00502D30">
        <w:rPr>
          <w:b/>
          <w:highlight w:val="yellow"/>
          <w:u w:val="single"/>
        </w:rPr>
        <w:t xml:space="preserve">and defines </w:t>
      </w:r>
      <w:r>
        <w:rPr>
          <w:b/>
          <w:highlight w:val="yellow"/>
          <w:u w:val="single"/>
        </w:rPr>
        <w:t>[themselves]</w:t>
      </w:r>
      <w:r w:rsidRPr="00502D30">
        <w:rPr>
          <w:b/>
          <w:highlight w:val="yellow"/>
          <w:u w:val="single"/>
        </w:rPr>
        <w:t xml:space="preserve"> afterward</w:t>
      </w:r>
      <w:r w:rsidRPr="00D533CB">
        <w:rPr>
          <w:b/>
          <w:u w:val="single"/>
        </w:rPr>
        <w:t>s</w:t>
      </w:r>
      <w:r w:rsidRPr="0027320F">
        <w:rPr>
          <w:b/>
          <w:u w:val="single"/>
        </w:rPr>
        <w:t>.</w:t>
      </w:r>
      <w:r w:rsidRPr="00502D30">
        <w:rPr>
          <w:sz w:val="14"/>
        </w:rPr>
        <w:t xml:space="preserve"> If man as the existentialist sees him is not definable, it is because to begin with he is nothing. He will not be anything until later, and then he will be what he makes of himself. Thus, </w:t>
      </w:r>
      <w:r w:rsidRPr="00502D30">
        <w:rPr>
          <w:b/>
          <w:highlight w:val="yellow"/>
          <w:u w:val="single"/>
        </w:rPr>
        <w:t>there is no human nature</w:t>
      </w:r>
      <w:r w:rsidRPr="0027320F">
        <w:rPr>
          <w:b/>
          <w:u w:val="single"/>
        </w:rPr>
        <w:t>,</w:t>
      </w:r>
      <w:r w:rsidRPr="00502D30">
        <w:rPr>
          <w:sz w:val="14"/>
        </w:rPr>
        <w:t xml:space="preserve"> because there is no God to have a conception of it. </w:t>
      </w:r>
      <w:r w:rsidRPr="0027320F">
        <w:rPr>
          <w:b/>
          <w:u w:val="single"/>
        </w:rPr>
        <w:t>Man simply is</w:t>
      </w:r>
      <w:r w:rsidRPr="00502D30">
        <w:rPr>
          <w:sz w:val="14"/>
        </w:rPr>
        <w:t xml:space="preserve">. Not that he is simply what he conceives himself to be, but he is </w:t>
      </w:r>
      <w:r w:rsidRPr="0027320F">
        <w:rPr>
          <w:b/>
          <w:u w:val="single"/>
        </w:rPr>
        <w:t>what he wills, and as he conceives himself after already existing</w:t>
      </w:r>
      <w:r w:rsidRPr="00502D30">
        <w:rPr>
          <w:sz w:val="14"/>
        </w:rPr>
        <w:t xml:space="preserve"> – as he wills to be after that leap towards existence. Man is nothing else but that which he makes of himself. That is the first principle of existentialism. And this is what people call its “subjectivity,” using the word as a reproach against us. But what do we mean to say by this, but that man is of a greater dignity than a stone or a table? For we mean to say that man primarily exists – that man is, before all else, something which propels itself towards a future and is aware that it is doing so. Man is, indeed, a project which possesses a subjective life, instead of being a kind of moss, or a fungus or a cauliflower. </w:t>
      </w:r>
      <w:r w:rsidRPr="00502D30">
        <w:rPr>
          <w:b/>
          <w:highlight w:val="yellow"/>
          <w:u w:val="single"/>
        </w:rPr>
        <w:t>Before that projection of the self nothing exists; not even</w:t>
      </w:r>
      <w:r w:rsidRPr="0027320F">
        <w:rPr>
          <w:b/>
          <w:u w:val="single"/>
        </w:rPr>
        <w:t xml:space="preserve"> in the heaven of </w:t>
      </w:r>
      <w:r w:rsidRPr="00502D30">
        <w:rPr>
          <w:b/>
          <w:highlight w:val="yellow"/>
          <w:u w:val="single"/>
        </w:rPr>
        <w:t xml:space="preserve">intelligence: </w:t>
      </w:r>
      <w:r>
        <w:rPr>
          <w:b/>
          <w:highlight w:val="yellow"/>
          <w:u w:val="single"/>
        </w:rPr>
        <w:t>[one]</w:t>
      </w:r>
      <w:r w:rsidRPr="00502D30">
        <w:rPr>
          <w:b/>
          <w:highlight w:val="yellow"/>
          <w:u w:val="single"/>
        </w:rPr>
        <w:t xml:space="preserve"> will only attain existence when</w:t>
      </w:r>
      <w:r>
        <w:rPr>
          <w:b/>
          <w:highlight w:val="yellow"/>
          <w:u w:val="single"/>
        </w:rPr>
        <w:t xml:space="preserve"> [one]</w:t>
      </w:r>
      <w:r w:rsidRPr="00502D30">
        <w:rPr>
          <w:b/>
          <w:highlight w:val="yellow"/>
          <w:u w:val="single"/>
        </w:rPr>
        <w:t xml:space="preserve"> is what</w:t>
      </w:r>
      <w:r>
        <w:rPr>
          <w:b/>
          <w:highlight w:val="yellow"/>
          <w:u w:val="single"/>
        </w:rPr>
        <w:t xml:space="preserve"> [one]</w:t>
      </w:r>
      <w:r w:rsidRPr="00502D30">
        <w:rPr>
          <w:b/>
          <w:highlight w:val="yellow"/>
          <w:u w:val="single"/>
        </w:rPr>
        <w:t xml:space="preserve"> purposes to be</w:t>
      </w:r>
      <w:r w:rsidRPr="0027320F">
        <w:rPr>
          <w:b/>
          <w:u w:val="single"/>
        </w:rPr>
        <w:t>.</w:t>
      </w:r>
      <w:r w:rsidRPr="00502D30">
        <w:rPr>
          <w:sz w:val="14"/>
        </w:rPr>
        <w:t xml:space="preserve"> Not, however, what he may wish to be. For what we usually understand by wishing or willing is a conscious decision taken – much more often than not – after we have made ourselves what we are. I may wish to join a party, to write a book or to marry – but in such a case what is usually called my will is probably a manifestation of a prior and more spontaneous decision. If, however, it is true that existence is prior to essence, man is responsible for what he is. Thus, the first effect of existentialism is that it puts every man in 3 possession of himself as he is, and places the entire responsibility for his existence squarely upon his own shoulders. And, when we say that man is responsible for himself, we do not mean that he is responsible only for his own individuality, but that he is responsible for all men. .... .... If, moreover, existence precedes essence and we will to exist at the same time as we fashion our image, that image is valid for all and for the entire epoch in which we find ourselves. Our responsibility is thus much greater than we had supposed, for it concerns mankind as a whole. If I am a worker, for instance, I may choose to join a Christian rather than a Communist trade union. And if, by that membership, I choose to signify that resignation is, after all, the attitude that best becomes a man, that man’s kingdom is not upon this earth, I do not commit myself alone to that view. Resignation is my will for everyone, and my action is, in consequence, a commitment on behalf of all mankind. </w:t>
      </w:r>
      <w:r w:rsidRPr="0027320F">
        <w:rPr>
          <w:b/>
          <w:u w:val="single"/>
        </w:rPr>
        <w:t>Or if, to take a more personal case, I decide to marry and to have children, even though this decision proceeds simply from my situation, from my passion or my desire, I am thereby committing not only myself, but humanity as a whole, to the practice of monogamy. I am thus responsible for myself and for all men, and I am creating a certain image of man as I would have him to be.</w:t>
      </w:r>
      <w:r w:rsidRPr="00502D30">
        <w:rPr>
          <w:sz w:val="14"/>
        </w:rPr>
        <w:t xml:space="preserve"> In fashioning myself I fashion man. .... Who, then, can prove that I am the proper person to impose, by my own choice, my conception of man upon mankind? I shall never find any proof whatever; there will be no sign to convince me of it. If a voice speaks to me, </w:t>
      </w:r>
      <w:r w:rsidRPr="0027320F">
        <w:rPr>
          <w:b/>
          <w:u w:val="single"/>
        </w:rPr>
        <w:t xml:space="preserve">it is still I myself who must decide whether the voice is or is not that of an </w:t>
      </w:r>
      <w:r w:rsidRPr="0027320F">
        <w:rPr>
          <w:b/>
          <w:u w:val="single"/>
        </w:rPr>
        <w:lastRenderedPageBreak/>
        <w:t xml:space="preserve">angel. If I regard a certain course of action as good, </w:t>
      </w:r>
      <w:r w:rsidRPr="00502D30">
        <w:rPr>
          <w:b/>
          <w:highlight w:val="yellow"/>
          <w:u w:val="single"/>
        </w:rPr>
        <w:t>it is only I who choose to say that it is good and not bad</w:t>
      </w:r>
      <w:r w:rsidRPr="00502D30">
        <w:rPr>
          <w:sz w:val="14"/>
        </w:rPr>
        <w:t xml:space="preserve">. ... </w:t>
      </w:r>
      <w:r w:rsidRPr="00502D30">
        <w:rPr>
          <w:b/>
          <w:highlight w:val="yellow"/>
          <w:u w:val="single"/>
        </w:rPr>
        <w:t>When</w:t>
      </w:r>
      <w:r w:rsidRPr="00502D30">
        <w:rPr>
          <w:b/>
          <w:u w:val="single"/>
        </w:rPr>
        <w:t>, for instance</w:t>
      </w:r>
      <w:r w:rsidRPr="00502D30">
        <w:rPr>
          <w:b/>
          <w:highlight w:val="yellow"/>
          <w:u w:val="single"/>
        </w:rPr>
        <w:t>, a military leader</w:t>
      </w:r>
      <w:r w:rsidRPr="00502D30">
        <w:rPr>
          <w:sz w:val="14"/>
        </w:rPr>
        <w:t xml:space="preserve"> takes upon himself the responsibility for an attack and </w:t>
      </w:r>
      <w:r w:rsidRPr="00502D30">
        <w:rPr>
          <w:b/>
          <w:highlight w:val="yellow"/>
          <w:u w:val="single"/>
        </w:rPr>
        <w:t xml:space="preserve">sends a number of </w:t>
      </w:r>
      <w:r>
        <w:rPr>
          <w:b/>
          <w:highlight w:val="yellow"/>
          <w:u w:val="single"/>
        </w:rPr>
        <w:t>[people]</w:t>
      </w:r>
      <w:r w:rsidRPr="00502D30">
        <w:rPr>
          <w:b/>
          <w:highlight w:val="yellow"/>
          <w:u w:val="single"/>
        </w:rPr>
        <w:t xml:space="preserve"> to their death</w:t>
      </w:r>
      <w:r w:rsidRPr="00502D30">
        <w:rPr>
          <w:sz w:val="14"/>
        </w:rPr>
        <w:t xml:space="preserve">, he chooses to do it and at bottom he alone chooses. </w:t>
      </w:r>
      <w:r w:rsidRPr="00502D30">
        <w:rPr>
          <w:b/>
          <w:u w:val="single"/>
        </w:rPr>
        <w:t xml:space="preserve">No doubt under a higher command, but its orders, which are more general, require interpretation by him and upon that interpretation depends the life of ten, fourteen or twenty men. In making the decision, </w:t>
      </w:r>
      <w:r>
        <w:rPr>
          <w:b/>
          <w:highlight w:val="yellow"/>
          <w:u w:val="single"/>
        </w:rPr>
        <w:t>[they]</w:t>
      </w:r>
      <w:r w:rsidRPr="00502D30">
        <w:rPr>
          <w:b/>
          <w:highlight w:val="yellow"/>
          <w:u w:val="single"/>
        </w:rPr>
        <w:t xml:space="preserve"> </w:t>
      </w:r>
      <w:r w:rsidRPr="004D0BFB">
        <w:rPr>
          <w:b/>
          <w:u w:val="single"/>
        </w:rPr>
        <w:t>cannot but</w:t>
      </w:r>
      <w:r w:rsidRPr="00502D30">
        <w:rPr>
          <w:b/>
          <w:highlight w:val="yellow"/>
          <w:u w:val="single"/>
        </w:rPr>
        <w:t xml:space="preserve"> feel a certain anguish</w:t>
      </w:r>
      <w:r w:rsidRPr="00502D30">
        <w:rPr>
          <w:b/>
          <w:u w:val="single"/>
        </w:rPr>
        <w:t xml:space="preserve">. All leaders know that anguish. It does not prevent their acting, on the contrary </w:t>
      </w:r>
      <w:r w:rsidRPr="00502D30">
        <w:rPr>
          <w:b/>
          <w:highlight w:val="yellow"/>
          <w:u w:val="single"/>
        </w:rPr>
        <w:t>it is the</w:t>
      </w:r>
      <w:r w:rsidRPr="00502D30">
        <w:rPr>
          <w:b/>
          <w:u w:val="single"/>
        </w:rPr>
        <w:t xml:space="preserve"> very </w:t>
      </w:r>
      <w:r w:rsidRPr="00502D30">
        <w:rPr>
          <w:b/>
          <w:highlight w:val="yellow"/>
          <w:u w:val="single"/>
        </w:rPr>
        <w:t>condition of their action</w:t>
      </w:r>
      <w:r w:rsidRPr="00502D30">
        <w:rPr>
          <w:b/>
          <w:u w:val="single"/>
        </w:rPr>
        <w:t xml:space="preserve">, for the action presupposes that there is a plurality of possibilities, and in choosing 4 one of these, </w:t>
      </w:r>
      <w:r w:rsidRPr="00C90484">
        <w:rPr>
          <w:b/>
          <w:highlight w:val="yellow"/>
          <w:u w:val="single"/>
        </w:rPr>
        <w:t xml:space="preserve">they </w:t>
      </w:r>
      <w:r w:rsidRPr="00502D30">
        <w:rPr>
          <w:b/>
          <w:highlight w:val="yellow"/>
          <w:u w:val="single"/>
        </w:rPr>
        <w:t>realize that it has value only because it is chosen</w:t>
      </w:r>
      <w:r w:rsidRPr="00502D30">
        <w:rPr>
          <w:sz w:val="14"/>
        </w:rPr>
        <w:t>. Now it is anguish of that kind which existentialism describes, and moreover, as we shall see, makes explicit through direct responsibility towards other men who are concerned. Far from being a screen which could separate us from action, it is a condition of action itself.</w:t>
      </w:r>
    </w:p>
    <w:p w:rsidR="005645F1" w:rsidRDefault="005645F1" w:rsidP="005645F1">
      <w:pPr>
        <w:rPr>
          <w:b/>
          <w:sz w:val="28"/>
          <w:szCs w:val="28"/>
        </w:rPr>
      </w:pPr>
      <w:r>
        <w:rPr>
          <w:b/>
          <w:sz w:val="28"/>
          <w:szCs w:val="28"/>
        </w:rPr>
        <w:t>Thus the standard is consistency with existential freedom.</w:t>
      </w:r>
    </w:p>
    <w:p w:rsidR="005645F1" w:rsidRDefault="005645F1" w:rsidP="005645F1">
      <w:pPr>
        <w:rPr>
          <w:b/>
          <w:sz w:val="28"/>
          <w:szCs w:val="28"/>
        </w:rPr>
      </w:pPr>
      <w:r>
        <w:rPr>
          <w:b/>
          <w:sz w:val="28"/>
          <w:szCs w:val="28"/>
        </w:rPr>
        <w:t>Prefer:</w:t>
      </w:r>
    </w:p>
    <w:p w:rsidR="00693062" w:rsidRPr="006F3860" w:rsidRDefault="005645F1" w:rsidP="00693062">
      <w:pPr>
        <w:pStyle w:val="Card"/>
        <w:numPr>
          <w:ilvl w:val="0"/>
          <w:numId w:val="11"/>
        </w:numPr>
        <w:spacing w:before="0" w:after="160"/>
        <w:rPr>
          <w:b/>
          <w:color w:val="000000" w:themeColor="text1"/>
          <w:sz w:val="20"/>
        </w:rPr>
      </w:pPr>
      <w:r>
        <w:t xml:space="preserve">1] </w:t>
      </w:r>
      <w:r w:rsidR="00693062" w:rsidRPr="006F3860">
        <w:rPr>
          <w:sz w:val="26"/>
          <w:szCs w:val="26"/>
        </w:rPr>
        <w:t xml:space="preserve">Oppression – only existentialism provides a framework that allows individuals to overcome domination, as social norms only carry the normative force that we assign to them. </w:t>
      </w:r>
      <w:r w:rsidR="00693062" w:rsidRPr="006F3860">
        <w:rPr>
          <w:rStyle w:val="cite"/>
          <w:color w:val="000000" w:themeColor="text1"/>
          <w:sz w:val="26"/>
          <w:szCs w:val="26"/>
          <w:u w:val="single"/>
        </w:rPr>
        <w:t>Newman 06,</w:t>
      </w:r>
      <w:r w:rsidR="00693062" w:rsidRPr="006F3860">
        <w:rPr>
          <w:rStyle w:val="cite"/>
          <w:color w:val="000000" w:themeColor="text1"/>
          <w:sz w:val="26"/>
          <w:szCs w:val="26"/>
        </w:rPr>
        <w:t xml:space="preserve"> </w:t>
      </w:r>
      <w:r w:rsidR="00693062" w:rsidRPr="006F3860">
        <w:rPr>
          <w:rStyle w:val="cite"/>
          <w:color w:val="000000" w:themeColor="text1"/>
          <w:sz w:val="16"/>
          <w:szCs w:val="16"/>
        </w:rPr>
        <w:t xml:space="preserve"> </w:t>
      </w:r>
      <w:r w:rsidR="00693062" w:rsidRPr="006F3860">
        <w:rPr>
          <w:rStyle w:val="cardChar"/>
          <w:rFonts w:eastAsiaTheme="minorHAnsi"/>
          <w:color w:val="000000" w:themeColor="text1"/>
          <w:sz w:val="12"/>
          <w:szCs w:val="12"/>
        </w:rPr>
        <w:t>(Saul, Senior Lecturer in Politics @ U of London, “Anarchism and the Politics of Ressentiment,” Theory &amp; Event - Volume 4, Issue 3, Muse, 2006</w:t>
      </w:r>
      <w:r w:rsidR="00693062" w:rsidRPr="006F3860">
        <w:rPr>
          <w:rStyle w:val="cardChar"/>
          <w:rFonts w:eastAsiaTheme="minorHAnsi"/>
          <w:color w:val="000000" w:themeColor="text1"/>
          <w:sz w:val="16"/>
          <w:szCs w:val="16"/>
        </w:rPr>
        <w:t>)</w:t>
      </w:r>
    </w:p>
    <w:p w:rsidR="00693062" w:rsidRPr="00B83D36" w:rsidRDefault="00693062" w:rsidP="00693062">
      <w:pPr>
        <w:pStyle w:val="Card"/>
        <w:ind w:left="360"/>
        <w:rPr>
          <w:color w:val="000000" w:themeColor="text1"/>
          <w:sz w:val="12"/>
        </w:rPr>
      </w:pPr>
      <w:r w:rsidRPr="006F3860">
        <w:rPr>
          <w:rStyle w:val="underline"/>
          <w:color w:val="000000" w:themeColor="text1"/>
          <w:highlight w:val="cyan"/>
        </w:rPr>
        <w:t>Rather than having an external enemy</w:t>
      </w:r>
      <w:r w:rsidRPr="006F3860">
        <w:rPr>
          <w:rStyle w:val="underline"/>
          <w:color w:val="000000" w:themeColor="text1"/>
        </w:rPr>
        <w:t xml:space="preserve"> -- like the State</w:t>
      </w:r>
      <w:r w:rsidRPr="006F3860">
        <w:rPr>
          <w:color w:val="000000" w:themeColor="text1"/>
          <w:sz w:val="12"/>
        </w:rPr>
        <w:t xml:space="preserve"> -- in opposition to which one's political identity is formed, </w:t>
      </w:r>
      <w:r w:rsidRPr="006F3860">
        <w:rPr>
          <w:rStyle w:val="underline"/>
          <w:color w:val="000000" w:themeColor="text1"/>
          <w:highlight w:val="cyan"/>
        </w:rPr>
        <w:t>we must work on ourselves</w:t>
      </w:r>
      <w:r w:rsidRPr="006F3860">
        <w:rPr>
          <w:color w:val="000000" w:themeColor="text1"/>
          <w:sz w:val="12"/>
        </w:rPr>
        <w:t xml:space="preserve">. As political subjects </w:t>
      </w:r>
      <w:r w:rsidRPr="006F3860">
        <w:rPr>
          <w:rStyle w:val="underline"/>
          <w:color w:val="000000" w:themeColor="text1"/>
        </w:rPr>
        <w:t xml:space="preserve">we must overcome ressentiment </w:t>
      </w:r>
      <w:r w:rsidRPr="006F3860">
        <w:rPr>
          <w:rStyle w:val="underline"/>
          <w:color w:val="000000" w:themeColor="text1"/>
          <w:highlight w:val="cyan"/>
        </w:rPr>
        <w:t>by transforming our relationship with power.</w:t>
      </w:r>
      <w:r w:rsidRPr="006F3860">
        <w:rPr>
          <w:rStyle w:val="underline"/>
          <w:color w:val="000000" w:themeColor="text1"/>
        </w:rPr>
        <w:t xml:space="preserve"> One can only do this</w:t>
      </w:r>
      <w:r w:rsidRPr="006F3860">
        <w:rPr>
          <w:color w:val="000000" w:themeColor="text1"/>
          <w:sz w:val="12"/>
        </w:rPr>
        <w:t xml:space="preserve">, according to Nietzsche, </w:t>
      </w:r>
      <w:r w:rsidRPr="006F3860">
        <w:rPr>
          <w:rStyle w:val="underline"/>
          <w:color w:val="000000" w:themeColor="text1"/>
        </w:rPr>
        <w:t xml:space="preserve">through eternal return. </w:t>
      </w:r>
      <w:r w:rsidRPr="006F3860">
        <w:rPr>
          <w:color w:val="000000" w:themeColor="text1"/>
          <w:sz w:val="12"/>
        </w:rPr>
        <w:t xml:space="preserve">To affirm eternal return is to acknowledge and indeed positively affirm the continual 'return' of same life with its harsh realities. Because it is an active willing of nihilism, it is at the same time a transcendence of nihilism. Perhaps in the same way, eternal return refers to power. We must acknowledge and affirm the 'return' of power, the fact that it will always be with us. </w:t>
      </w:r>
      <w:r w:rsidRPr="006F3860">
        <w:rPr>
          <w:rStyle w:val="underline"/>
          <w:color w:val="000000" w:themeColor="text1"/>
          <w:highlight w:val="cyan"/>
        </w:rPr>
        <w:t>To overcome</w:t>
      </w:r>
      <w:r w:rsidRPr="006F3860">
        <w:rPr>
          <w:rStyle w:val="underline"/>
          <w:color w:val="000000" w:themeColor="text1"/>
        </w:rPr>
        <w:t xml:space="preserve"> ressentiment</w:t>
      </w:r>
      <w:r w:rsidRPr="006F3860">
        <w:rPr>
          <w:color w:val="000000" w:themeColor="text1"/>
          <w:sz w:val="12"/>
        </w:rPr>
        <w:t xml:space="preserve"> we must, in other words, will power. </w:t>
      </w:r>
      <w:r w:rsidRPr="006F3860">
        <w:rPr>
          <w:rStyle w:val="underline"/>
          <w:color w:val="000000" w:themeColor="text1"/>
          <w:highlight w:val="cyan"/>
        </w:rPr>
        <w:t>We must affirm a will to power</w:t>
      </w:r>
      <w:r w:rsidRPr="006F3860">
        <w:rPr>
          <w:color w:val="000000" w:themeColor="text1"/>
          <w:highlight w:val="cyan"/>
          <w:u w:val="single"/>
        </w:rPr>
        <w:t xml:space="preserve"> </w:t>
      </w:r>
      <w:r w:rsidRPr="006F3860">
        <w:rPr>
          <w:b/>
          <w:color w:val="000000" w:themeColor="text1"/>
          <w:highlight w:val="cyan"/>
          <w:u w:val="single"/>
        </w:rPr>
        <w:t>-- in the form of creative, life-affirming values</w:t>
      </w:r>
      <w:r w:rsidRPr="006F3860">
        <w:rPr>
          <w:b/>
          <w:color w:val="000000" w:themeColor="text1"/>
          <w:u w:val="single"/>
        </w:rPr>
        <w:t>, according to Nietzsche</w:t>
      </w:r>
      <w:r w:rsidRPr="006F3860">
        <w:rPr>
          <w:color w:val="000000" w:themeColor="text1"/>
          <w:sz w:val="12"/>
        </w:rPr>
        <w:t>.</w:t>
      </w:r>
      <w:hyperlink r:id="rId9" w:anchor="fn56" w:history="1">
        <w:r w:rsidRPr="006F3860">
          <w:rPr>
            <w:color w:val="000000" w:themeColor="text1"/>
            <w:sz w:val="12"/>
          </w:rPr>
          <w:t>[56]</w:t>
        </w:r>
      </w:hyperlink>
      <w:r w:rsidRPr="006F3860">
        <w:rPr>
          <w:color w:val="000000" w:themeColor="text1"/>
          <w:sz w:val="12"/>
        </w:rPr>
        <w:t xml:space="preserve"> This is </w:t>
      </w:r>
      <w:r w:rsidRPr="006F3860">
        <w:rPr>
          <w:b/>
          <w:color w:val="000000" w:themeColor="text1"/>
          <w:highlight w:val="cyan"/>
          <w:u w:val="single"/>
        </w:rPr>
        <w:t>to accept the notion of 'self-overcoming'.</w:t>
      </w:r>
      <w:r w:rsidRPr="006F3860">
        <w:rPr>
          <w:b/>
          <w:color w:val="000000" w:themeColor="text1"/>
          <w:u w:val="single"/>
        </w:rPr>
        <w:t xml:space="preserve"> </w:t>
      </w:r>
      <w:r w:rsidRPr="006F3860">
        <w:rPr>
          <w:rStyle w:val="underline"/>
          <w:color w:val="000000" w:themeColor="text1"/>
        </w:rPr>
        <w:t xml:space="preserve">To 'overcome' oneself in this sense, would mean </w:t>
      </w:r>
      <w:r w:rsidRPr="006F3860">
        <w:rPr>
          <w:rStyle w:val="underline"/>
          <w:color w:val="000000" w:themeColor="text1"/>
          <w:highlight w:val="cyan"/>
        </w:rPr>
        <w:t>an overcoming of the essentialist identities and categories that limit us</w:t>
      </w:r>
      <w:r w:rsidRPr="006F3860">
        <w:rPr>
          <w:color w:val="000000" w:themeColor="text1"/>
          <w:sz w:val="12"/>
        </w:rPr>
        <w:t xml:space="preserve">. As Foucault has shown, </w:t>
      </w:r>
      <w:r w:rsidRPr="006F3860">
        <w:rPr>
          <w:rStyle w:val="underline"/>
          <w:color w:val="000000" w:themeColor="text1"/>
          <w:highlight w:val="cyan"/>
        </w:rPr>
        <w:t>we are constructed as</w:t>
      </w:r>
      <w:r w:rsidRPr="006F3860">
        <w:rPr>
          <w:rStyle w:val="underline"/>
          <w:color w:val="000000" w:themeColor="text1"/>
        </w:rPr>
        <w:t xml:space="preserve"> essential </w:t>
      </w:r>
      <w:r w:rsidRPr="006F3860">
        <w:rPr>
          <w:rStyle w:val="underline"/>
          <w:color w:val="000000" w:themeColor="text1"/>
          <w:highlight w:val="cyan"/>
        </w:rPr>
        <w:t>political subjects</w:t>
      </w:r>
      <w:r w:rsidRPr="006F3860">
        <w:rPr>
          <w:rStyle w:val="underline"/>
          <w:color w:val="000000" w:themeColor="text1"/>
        </w:rPr>
        <w:t xml:space="preserve"> in ways </w:t>
      </w:r>
      <w:r w:rsidRPr="006F3860">
        <w:rPr>
          <w:rStyle w:val="underline"/>
          <w:color w:val="000000" w:themeColor="text1"/>
          <w:highlight w:val="cyan"/>
        </w:rPr>
        <w:t>that dominate us</w:t>
      </w:r>
      <w:r w:rsidRPr="006F3860">
        <w:rPr>
          <w:color w:val="000000" w:themeColor="text1"/>
          <w:sz w:val="12"/>
        </w:rPr>
        <w:t xml:space="preserve"> -- this is what he calls subjectification.</w:t>
      </w:r>
      <w:r w:rsidRPr="006F3860">
        <w:rPr>
          <w:rStyle w:val="underline"/>
          <w:color w:val="000000" w:themeColor="text1"/>
          <w:sz w:val="12"/>
        </w:rPr>
        <w:t xml:space="preserve"> </w:t>
      </w:r>
      <w:r w:rsidRPr="006F3860">
        <w:rPr>
          <w:rStyle w:val="underline"/>
          <w:color w:val="000000" w:themeColor="text1"/>
          <w:highlight w:val="cyan"/>
        </w:rPr>
        <w:t>We hide behind essentialist identities that deny power, and produce</w:t>
      </w:r>
      <w:r w:rsidRPr="006F3860">
        <w:rPr>
          <w:rStyle w:val="underline"/>
          <w:color w:val="000000" w:themeColor="text1"/>
        </w:rPr>
        <w:t xml:space="preserve"> through this denial, </w:t>
      </w:r>
      <w:r w:rsidRPr="006F3860">
        <w:rPr>
          <w:b/>
          <w:color w:val="000000" w:themeColor="text1"/>
          <w:u w:val="single"/>
        </w:rPr>
        <w:t xml:space="preserve">a Manichean politics of </w:t>
      </w:r>
      <w:r w:rsidRPr="006F3860">
        <w:rPr>
          <w:b/>
          <w:color w:val="000000" w:themeColor="text1"/>
          <w:highlight w:val="cyan"/>
          <w:u w:val="single"/>
        </w:rPr>
        <w:t>absolute opposition that only reflects and reaffirms</w:t>
      </w:r>
      <w:r w:rsidRPr="006F3860">
        <w:rPr>
          <w:b/>
          <w:color w:val="000000" w:themeColor="text1"/>
          <w:u w:val="single"/>
        </w:rPr>
        <w:t xml:space="preserve"> the very </w:t>
      </w:r>
      <w:r w:rsidRPr="006F3860">
        <w:rPr>
          <w:b/>
          <w:color w:val="000000" w:themeColor="text1"/>
          <w:highlight w:val="cyan"/>
          <w:u w:val="single"/>
        </w:rPr>
        <w:t>domination</w:t>
      </w:r>
      <w:r w:rsidRPr="006F3860">
        <w:rPr>
          <w:b/>
          <w:color w:val="000000" w:themeColor="text1"/>
          <w:u w:val="single"/>
        </w:rPr>
        <w:t xml:space="preserve"> it claims to oppose</w:t>
      </w:r>
      <w:r w:rsidRPr="006F3860">
        <w:rPr>
          <w:color w:val="000000" w:themeColor="text1"/>
          <w:u w:val="single"/>
        </w:rPr>
        <w:t>.</w:t>
      </w:r>
    </w:p>
    <w:p w:rsidR="005645F1" w:rsidRPr="00302B74" w:rsidRDefault="005645F1" w:rsidP="00693062">
      <w:pPr>
        <w:pStyle w:val="Heading4"/>
      </w:pPr>
      <w:r>
        <w:t>2] Bindingness – every decision an individual makes requires that individual to determine what they value for themselves. Means I hijack your framework.</w:t>
      </w:r>
    </w:p>
    <w:p w:rsidR="005645F1" w:rsidRDefault="005645F1" w:rsidP="005645F1"/>
    <w:p w:rsidR="005645F1" w:rsidRDefault="005645F1" w:rsidP="005645F1">
      <w:pPr>
        <w:pStyle w:val="Heading4"/>
      </w:pPr>
      <w:r>
        <w:t>Negate,</w:t>
      </w:r>
    </w:p>
    <w:p w:rsidR="005645F1" w:rsidRDefault="005645F1" w:rsidP="005645F1">
      <w:pPr>
        <w:pStyle w:val="Heading4"/>
      </w:pPr>
      <w:r>
        <w:t>Space settlements expand meaning creation, ISECG 13</w:t>
      </w:r>
    </w:p>
    <w:p w:rsidR="005645F1" w:rsidRPr="00BB2353" w:rsidRDefault="005645F1" w:rsidP="005645F1">
      <w:r w:rsidRPr="00BB2353">
        <w:t xml:space="preserve">[International Space Exploration Coordination Group, </w:t>
      </w:r>
      <w:r>
        <w:t>2013</w:t>
      </w:r>
      <w:r w:rsidRPr="00BB2353">
        <w:t>, "</w:t>
      </w:r>
      <w:r>
        <w:t>Benefits Stemming from Space Exploration</w:t>
      </w:r>
      <w:r w:rsidRPr="00BB2353">
        <w:t>", No Publication, https://www.nasa.gov/sites/default/files/files/Benefits-Stemming-from-Space-Exploration-2013-TAGGED.pdf, date accessed 1-26-2022] //Lex AT</w:t>
      </w:r>
    </w:p>
    <w:p w:rsidR="005645F1" w:rsidRDefault="005645F1" w:rsidP="005645F1">
      <w:r w:rsidRPr="00DF2DC2">
        <w:rPr>
          <w:rStyle w:val="StyleUnderline"/>
          <w:highlight w:val="green"/>
        </w:rPr>
        <w:t>Space exploration</w:t>
      </w:r>
      <w:r>
        <w:t xml:space="preserve"> has produced an impressive record of benefits for humanity. This paper has distilled a body of evidence of such benefits into a few key observations about the capacity of future space exploration to </w:t>
      </w:r>
      <w:r w:rsidRPr="00DF2DC2">
        <w:rPr>
          <w:rStyle w:val="StyleUnderline"/>
        </w:rPr>
        <w:t>contribute to innovation, culture and inspiration</w:t>
      </w:r>
      <w:r>
        <w:t xml:space="preserve">, and new means to address global challenges.   </w:t>
      </w:r>
      <w:r w:rsidRPr="00DF2DC2">
        <w:rPr>
          <w:rStyle w:val="StyleUnderline"/>
        </w:rPr>
        <w:t xml:space="preserve">Space exploration has </w:t>
      </w:r>
      <w:r w:rsidRPr="00DF2DC2">
        <w:rPr>
          <w:rStyle w:val="StyleUnderline"/>
          <w:highlight w:val="green"/>
        </w:rPr>
        <w:t>drive</w:t>
      </w:r>
      <w:r w:rsidRPr="00DF2DC2">
        <w:rPr>
          <w:rStyle w:val="StyleUnderline"/>
        </w:rPr>
        <w:t xml:space="preserve">n scientific and technological </w:t>
      </w:r>
      <w:r w:rsidRPr="00DF2DC2">
        <w:rPr>
          <w:rStyle w:val="StyleUnderline"/>
          <w:highlight w:val="green"/>
        </w:rPr>
        <w:t>innovation that</w:t>
      </w:r>
      <w:r w:rsidRPr="00DF2DC2">
        <w:rPr>
          <w:rStyle w:val="StyleUnderline"/>
        </w:rPr>
        <w:t xml:space="preserve"> benefits people </w:t>
      </w:r>
      <w:r w:rsidRPr="00DF2DC2">
        <w:rPr>
          <w:rStyle w:val="StyleUnderline"/>
        </w:rPr>
        <w:lastRenderedPageBreak/>
        <w:t>around the globe every day.</w:t>
      </w:r>
      <w:r>
        <w:t xml:space="preserve"> </w:t>
      </w:r>
      <w:r w:rsidRPr="00DF2DC2">
        <w:rPr>
          <w:rStyle w:val="StyleUnderline"/>
        </w:rPr>
        <w:t xml:space="preserve">Sending humans and machines into space </w:t>
      </w:r>
      <w:r w:rsidRPr="00DF2DC2">
        <w:rPr>
          <w:rStyle w:val="StyleUnderline"/>
          <w:highlight w:val="green"/>
        </w:rPr>
        <w:t>presents</w:t>
      </w:r>
      <w:r w:rsidRPr="00DF2DC2">
        <w:rPr>
          <w:rStyle w:val="StyleUnderline"/>
        </w:rPr>
        <w:t xml:space="preserve"> challenges that are overcome only by the utmost </w:t>
      </w:r>
      <w:r w:rsidRPr="00DF2DC2">
        <w:rPr>
          <w:rStyle w:val="StyleUnderline"/>
          <w:highlight w:val="green"/>
        </w:rPr>
        <w:t>ingenuity</w:t>
      </w:r>
      <w:r>
        <w:t xml:space="preserve">; this leads to new knowledge and technical innovations that are used on Earth </w:t>
      </w:r>
      <w:r w:rsidRPr="00DF2DC2">
        <w:rPr>
          <w:highlight w:val="green"/>
          <w:u w:val="single"/>
        </w:rPr>
        <w:t>in</w:t>
      </w:r>
      <w:r w:rsidRPr="00DF2DC2">
        <w:rPr>
          <w:highlight w:val="green"/>
        </w:rPr>
        <w:t xml:space="preserve"> </w:t>
      </w:r>
      <w:r w:rsidRPr="00DF2DC2">
        <w:rPr>
          <w:rStyle w:val="StyleUnderline"/>
          <w:highlight w:val="green"/>
        </w:rPr>
        <w:t>ways</w:t>
      </w:r>
      <w:r w:rsidRPr="00DF2DC2">
        <w:rPr>
          <w:rStyle w:val="StyleUnderline"/>
        </w:rPr>
        <w:t xml:space="preserve"> that can be </w:t>
      </w:r>
      <w:r w:rsidRPr="00DF2DC2">
        <w:rPr>
          <w:rStyle w:val="StyleUnderline"/>
          <w:highlight w:val="green"/>
        </w:rPr>
        <w:t>dramatic and unpredictable</w:t>
      </w:r>
      <w:r>
        <w:t xml:space="preserve">. </w:t>
      </w:r>
      <w:r w:rsidRPr="00DF2DC2">
        <w:rPr>
          <w:rStyle w:val="StyleUnderline"/>
          <w:highlight w:val="green"/>
        </w:rPr>
        <w:t>Space exploration serves a</w:t>
      </w:r>
      <w:r w:rsidRPr="00DF2DC2">
        <w:rPr>
          <w:rStyle w:val="StyleUnderline"/>
        </w:rPr>
        <w:t xml:space="preserve"> cultural and </w:t>
      </w:r>
      <w:r w:rsidRPr="00DF2DC2">
        <w:rPr>
          <w:rStyle w:val="StyleUnderline"/>
          <w:highlight w:val="green"/>
        </w:rPr>
        <w:t>inspirational purpose by fulfilling a deep need to understand the world</w:t>
      </w:r>
      <w:r w:rsidRPr="00DF2DC2">
        <w:rPr>
          <w:rStyle w:val="StyleUnderline"/>
        </w:rPr>
        <w:t xml:space="preserve">, </w:t>
      </w:r>
      <w:r w:rsidRPr="00DF2DC2">
        <w:rPr>
          <w:rStyle w:val="StyleUnderline"/>
          <w:highlight w:val="green"/>
        </w:rPr>
        <w:t>address questions about the origins of life and the</w:t>
      </w:r>
      <w:r w:rsidRPr="00DF2DC2">
        <w:rPr>
          <w:rStyle w:val="StyleUnderline"/>
        </w:rPr>
        <w:t xml:space="preserve"> nature of the </w:t>
      </w:r>
      <w:r w:rsidRPr="00DF2DC2">
        <w:rPr>
          <w:rStyle w:val="StyleUnderline"/>
          <w:highlight w:val="green"/>
        </w:rPr>
        <w:t>Universe</w:t>
      </w:r>
      <w:r w:rsidRPr="00DF2DC2">
        <w:rPr>
          <w:rStyle w:val="StyleUnderline"/>
        </w:rPr>
        <w:t xml:space="preserve">, and </w:t>
      </w:r>
      <w:r w:rsidRPr="00DF2DC2">
        <w:rPr>
          <w:rStyle w:val="StyleUnderline"/>
          <w:highlight w:val="green"/>
        </w:rPr>
        <w:t>to expand the notion of what it means to be human</w:t>
      </w:r>
      <w:r>
        <w:t>.</w:t>
      </w:r>
    </w:p>
    <w:p w:rsidR="00A46521" w:rsidRPr="00A46521" w:rsidRDefault="00A46521" w:rsidP="00A46521"/>
    <w:p w:rsidR="00A9658C" w:rsidRDefault="00CB6A4A" w:rsidP="00A9658C">
      <w:pPr>
        <w:pStyle w:val="Heading2"/>
      </w:pPr>
      <w:r>
        <w:lastRenderedPageBreak/>
        <w:t>2</w:t>
      </w:r>
    </w:p>
    <w:p w:rsidR="00A9658C" w:rsidRDefault="00A9658C" w:rsidP="00A9658C">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w:t>
      </w:r>
    </w:p>
    <w:p w:rsidR="00A9658C" w:rsidRDefault="00A9658C" w:rsidP="00A9658C">
      <w:r w:rsidRPr="008C3492">
        <w:rPr>
          <w:rStyle w:val="Style13ptBold"/>
        </w:rPr>
        <w:t>Gilbert,  PhD student in space resources at the Colorado School of Mines</w:t>
      </w:r>
      <w:r>
        <w:rPr>
          <w:rStyle w:val="Style13ptBold"/>
        </w:rPr>
        <w:t>, writes in</w:t>
      </w:r>
      <w:r w:rsidRPr="008C3492">
        <w:rPr>
          <w:rStyle w:val="Style13ptBold"/>
        </w:rPr>
        <w:t xml:space="preserve"> 21</w:t>
      </w:r>
      <w:r>
        <w:t xml:space="preserve"> alex gilbert, is a complex systems researcher and a PhD student in space resources at the Colorado School of Mines. "Mining in Space Is Coming." Milken Institute Review, April 26, 2021, </w:t>
      </w:r>
      <w:hyperlink r:id="rId10" w:history="1">
        <w:r w:rsidRPr="00B12F3C">
          <w:rPr>
            <w:rStyle w:val="Hyperlink"/>
          </w:rPr>
          <w:t>www.milkenreview.org/articles/mining-in-space-is-coming</w:t>
        </w:r>
      </w:hyperlink>
      <w:r>
        <w:t xml:space="preserve">. [Quality Control] </w:t>
      </w:r>
    </w:p>
    <w:p w:rsidR="00A9658C" w:rsidRPr="00263722" w:rsidRDefault="00A9658C" w:rsidP="00A9658C">
      <w:pPr>
        <w:rPr>
          <w:rStyle w:val="StyleUnderline"/>
          <w:b/>
          <w:iCs/>
        </w:rPr>
      </w:pPr>
      <w:r w:rsidRPr="003F624B">
        <w:rPr>
          <w:sz w:val="16"/>
        </w:rPr>
        <w:t>Space exploration is back</w:t>
      </w:r>
      <w:r w:rsidRPr="003F624B">
        <w:rPr>
          <w:sz w:val="16"/>
          <w:highlight w:val="cyan"/>
        </w:rPr>
        <w:t>.</w:t>
      </w:r>
      <w:r w:rsidRPr="003F624B">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3F624B">
        <w:rPr>
          <w:sz w:val="16"/>
        </w:rPr>
        <w:t>energy from the private sector has</w:t>
      </w:r>
      <w:r w:rsidRPr="007320AC">
        <w:rPr>
          <w:rStyle w:val="StyleUnderline"/>
          <w:highlight w:val="cyan"/>
        </w:rPr>
        <w:t xml:space="preserve"> put space</w:t>
      </w:r>
      <w:r w:rsidRPr="007320AC">
        <w:rPr>
          <w:rStyle w:val="StyleUnderline"/>
        </w:rPr>
        <w:t xml:space="preserve"> travel </w:t>
      </w:r>
      <w:r w:rsidRPr="007320AC">
        <w:rPr>
          <w:rStyle w:val="Emphasis"/>
          <w:highlight w:val="cyan"/>
        </w:rPr>
        <w:t>front and center</w:t>
      </w:r>
      <w:r w:rsidRPr="003F624B">
        <w:rPr>
          <w:sz w:val="16"/>
        </w:rPr>
        <w:t xml:space="preserve">. indeed, </w:t>
      </w:r>
      <w:r w:rsidRPr="007320AC">
        <w:rPr>
          <w:rStyle w:val="StyleUnderline"/>
        </w:rPr>
        <w:t xml:space="preserve">many </w:t>
      </w:r>
      <w:r w:rsidRPr="007320AC">
        <w:rPr>
          <w:rStyle w:val="StyleUnderline"/>
          <w:highlight w:val="cyan"/>
        </w:rPr>
        <w:t>analysts</w:t>
      </w:r>
      <w:r w:rsidRPr="003F624B">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Mars and </w:t>
      </w:r>
      <w:r w:rsidRPr="007320AC">
        <w:rPr>
          <w:rStyle w:val="Emphasis"/>
          <w:highlight w:val="cyan"/>
        </w:rPr>
        <w:t>asteroids</w:t>
      </w:r>
      <w:r w:rsidRPr="007320AC">
        <w:rPr>
          <w:rStyle w:val="StyleUnderline"/>
        </w:rPr>
        <w:t>.</w:t>
      </w:r>
      <w:r>
        <w:rPr>
          <w:u w:val="single"/>
        </w:rPr>
        <w:t xml:space="preserve"> </w:t>
      </w:r>
      <w:r w:rsidRPr="003F624B">
        <w:rPr>
          <w:sz w:val="16"/>
        </w:rPr>
        <w:t xml:space="preserve">While this may sound fantastical, some </w:t>
      </w:r>
      <w:r w:rsidRPr="003F624B">
        <w:rPr>
          <w:u w:val="single"/>
        </w:rPr>
        <w:t>baby steps toward the goal have already been taken</w:t>
      </w:r>
      <w:r w:rsidRPr="007320AC">
        <w:rPr>
          <w:rStyle w:val="StyleUnderline"/>
        </w:rPr>
        <w:t>.</w:t>
      </w:r>
      <w:r w:rsidRPr="003F624B">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3F624B">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3F624B">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3F624B">
        <w:rPr>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r>
        <w:rPr>
          <w:rStyle w:val="StyleUnderline"/>
        </w:rPr>
        <w:t xml:space="preserve"> </w:t>
      </w:r>
      <w:r w:rsidRPr="003F624B">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w:t>
      </w:r>
      <w:r w:rsidRPr="003F624B">
        <w:rPr>
          <w:sz w:val="16"/>
        </w:rPr>
        <w:t xml:space="preserve">That said, </w:t>
      </w:r>
      <w:r w:rsidRPr="007320AC">
        <w:rPr>
          <w:rStyle w:val="StyleUnderline"/>
        </w:rPr>
        <w:t>there’s no grass growing under potential pioneers’ feet.</w:t>
      </w:r>
      <w:r w:rsidRPr="003F624B">
        <w:rPr>
          <w:sz w:val="16"/>
        </w:rPr>
        <w:t xml:space="preserve"> Potential economic, scientific and even security benefits underlie an emerging geopolitical competition to pursue space mining. 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3F624B">
        <w:rPr>
          <w:sz w:val="16"/>
        </w:rPr>
        <w:t xml:space="preserve">emerging as a front-runner,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3F624B">
        <w:rPr>
          <w:sz w:val="16"/>
        </w:rPr>
        <w:t xml:space="preserve"> </w:t>
      </w:r>
      <w:r w:rsidRPr="007320AC">
        <w:rPr>
          <w:rStyle w:val="StyleUnderline"/>
        </w:rPr>
        <w:t xml:space="preserve">The United States has adopted the world’s first spaceresources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r>
        <w:rPr>
          <w:rStyle w:val="StyleUnderline"/>
        </w:rPr>
        <w:t xml:space="preserve"> </w:t>
      </w:r>
      <w:r w:rsidRPr="003F624B">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3F624B">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3F624B">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3F624B">
        <w:rPr>
          <w:sz w:val="16"/>
        </w:rPr>
        <w:t xml:space="preserv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t>
      </w:r>
      <w:r w:rsidRPr="007320AC">
        <w:rPr>
          <w:rStyle w:val="StyleUnderline"/>
        </w:rPr>
        <w:t>What’s Out There</w:t>
      </w:r>
      <w:r>
        <w:rPr>
          <w:rStyle w:val="StyleUnderline"/>
        </w:rPr>
        <w:t xml:space="preserve"> </w:t>
      </w:r>
      <w:r w:rsidRPr="003F624B">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3F624B">
        <w:rPr>
          <w:sz w:val="16"/>
        </w:rPr>
        <w:t xml:space="preserve">. Indeed, satellite-based telecommunications and global positioning systems have become </w:t>
      </w:r>
      <w:r w:rsidRPr="007320AC">
        <w:rPr>
          <w:rStyle w:val="StyleUnderline"/>
        </w:rPr>
        <w:t>indispensable infrastructure underpinning the modern economy</w:t>
      </w:r>
      <w:r w:rsidRPr="003F624B">
        <w:rPr>
          <w:sz w:val="16"/>
        </w:rPr>
        <w:t xml:space="preserve">. Mining space for materials, of course, is another matter. In the past several decades, </w:t>
      </w:r>
      <w:r w:rsidRPr="007320AC">
        <w:rPr>
          <w:rStyle w:val="StyleUnderline"/>
        </w:rPr>
        <w:t xml:space="preserve">planetary science has confirmed what has long been suspected: </w:t>
      </w:r>
      <w:r w:rsidRPr="007320AC">
        <w:rPr>
          <w:rStyle w:val="StyleUnderline"/>
          <w:highlight w:val="cyan"/>
        </w:rPr>
        <w:t xml:space="preserve">celestial </w:t>
      </w:r>
      <w:r w:rsidRPr="003F624B">
        <w:rPr>
          <w:u w:val="single"/>
        </w:rPr>
        <w:t>bodies are potential sources for dozens of natural</w:t>
      </w:r>
      <w:r w:rsidRPr="007320AC">
        <w:rPr>
          <w:rStyle w:val="StyleUnderline"/>
          <w:highlight w:val="cyan"/>
        </w:rPr>
        <w:t xml:space="preserve">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3F624B">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w:t>
      </w:r>
      <w:r w:rsidRPr="007320AC">
        <w:rPr>
          <w:rStyle w:val="StyleUnderline"/>
        </w:rPr>
        <w:lastRenderedPageBreak/>
        <w:t xml:space="preserve">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3F624B">
        <w:rPr>
          <w:u w:val="single"/>
        </w:rPr>
        <w:t>And they loom as bottlenecks in making the transition from fossil fuels to renewables backed up by battery storage.</w:t>
      </w:r>
    </w:p>
    <w:p w:rsidR="00A9658C" w:rsidRDefault="00A9658C" w:rsidP="00A9658C">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rsidR="00A9658C" w:rsidRPr="004844EE" w:rsidRDefault="00A9658C" w:rsidP="00A9658C">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rsidR="00A9658C" w:rsidRPr="00625F60" w:rsidRDefault="00A9658C" w:rsidP="00A9658C">
      <w:pPr>
        <w:rPr>
          <w:i/>
          <w:iCs/>
          <w:sz w:val="14"/>
          <w:szCs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 xml:space="preserve">asteroid </w:t>
      </w:r>
      <w:r w:rsidRPr="003F624B">
        <w:rPr>
          <w:u w:val="single"/>
        </w:rPr>
        <w:t>claims, and it could easily be modified to apply to asteroid</w:t>
      </w:r>
      <w:r w:rsidRPr="00263722">
        <w:rPr>
          <w:rStyle w:val="Emphasis"/>
          <w:highlight w:val="cyan"/>
        </w:rPr>
        <w:t xml:space="preserve"> mining</w:t>
      </w:r>
      <w:r w:rsidRPr="007320AC">
        <w:rPr>
          <w:rStyle w:val="StyleUnderline"/>
        </w:rPr>
        <w:t>.</w:t>
      </w:r>
      <w:r w:rsidRPr="00FC5246">
        <w:rPr>
          <w:sz w:val="14"/>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 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FC5246">
        <w:rPr>
          <w:sz w:val="14"/>
        </w:rPr>
        <w:t xml:space="preserve"> For that reason, </w:t>
      </w:r>
      <w:r w:rsidRPr="00201F41">
        <w:rPr>
          <w:u w:val="single"/>
        </w:rPr>
        <w:t>a mining entity could potentially put any amount of obtained metal to beneficial use</w:t>
      </w:r>
      <w:r w:rsidRPr="00FC5246">
        <w:rPr>
          <w:sz w:val="14"/>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01F41">
        <w:rPr>
          <w:u w:val="single"/>
        </w:rPr>
        <w:t>by providing that beneficial use is assumed for any resources that have been removed from the asteroid that the mining entity can reasonably hope to transport to market in a return journey</w:t>
      </w:r>
      <w:r w:rsidRPr="00FC5246">
        <w:rPr>
          <w:sz w:val="14"/>
        </w:rPr>
        <w:t xml:space="preserve">. </w:t>
      </w:r>
      <w:r w:rsidRPr="00201F41">
        <w:rPr>
          <w:u w:val="single"/>
        </w:rPr>
        <w:t>With</w:t>
      </w:r>
      <w:r w:rsidRPr="00263722">
        <w:rPr>
          <w:rStyle w:val="StyleUnderline"/>
          <w:highlight w:val="cyan"/>
        </w:rPr>
        <w:t xml:space="preserve"> the </w:t>
      </w:r>
      <w:r w:rsidRPr="00263722">
        <w:rPr>
          <w:rStyle w:val="Emphasis"/>
          <w:highlight w:val="cyan"/>
        </w:rPr>
        <w:t>astronomical cost</w:t>
      </w:r>
      <w:r w:rsidRPr="00263722">
        <w:rPr>
          <w:rStyle w:val="StyleUnderline"/>
          <w:highlight w:val="cyan"/>
        </w:rPr>
        <w:t xml:space="preserve"> of </w:t>
      </w:r>
      <w:r w:rsidRPr="00201F41">
        <w:rPr>
          <w:u w:val="single"/>
        </w:rPr>
        <w:t>undertaking a</w:t>
      </w:r>
      <w:r w:rsidRPr="00263722">
        <w:rPr>
          <w:rStyle w:val="StyleUnderline"/>
          <w:highlight w:val="cyan"/>
        </w:rPr>
        <w:t xml:space="preserve"> trip</w:t>
      </w:r>
      <w:r w:rsidRPr="007320AC">
        <w:rPr>
          <w:rStyle w:val="StyleUnderline"/>
        </w:rPr>
        <w:t xml:space="preserve"> to such an asteroid</w:t>
      </w:r>
      <w:r w:rsidRPr="00FC5246">
        <w:rPr>
          <w:sz w:val="14"/>
        </w:rPr>
        <w:t xml:space="preserve">, </w:t>
      </w:r>
      <w:r w:rsidRPr="00201F41">
        <w:rPr>
          <w:u w:val="single"/>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FC5246">
        <w:rPr>
          <w:sz w:val="14"/>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 xml:space="preserve">satisfy the economic imperative of promoting the rapid development </w:t>
      </w:r>
      <w:r w:rsidRPr="00201F41">
        <w:rPr>
          <w:u w:val="single"/>
        </w:rPr>
        <w:t>of asteroid resources</w:t>
      </w:r>
      <w:r w:rsidRPr="00263722">
        <w:rPr>
          <w:rStyle w:val="Emphasis"/>
          <w:highlight w:val="cyan"/>
        </w:rPr>
        <w:t>.</w:t>
      </w:r>
      <w:r>
        <w:rPr>
          <w:rStyle w:val="Emphasis"/>
        </w:rPr>
        <w:t xml:space="preserve"> </w:t>
      </w:r>
      <w:r w:rsidRPr="00FC5246">
        <w:rPr>
          <w:sz w:val="14"/>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FC5246">
        <w:rPr>
          <w:sz w:val="14"/>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r w:rsidRPr="00FC5246">
        <w:rPr>
          <w:i/>
          <w:iCs/>
          <w:sz w:val="14"/>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rsidR="00A9658C" w:rsidRPr="00F62314" w:rsidRDefault="00A9658C" w:rsidP="00A9658C">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rsidR="00A9658C" w:rsidRDefault="00A9658C" w:rsidP="00A9658C">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w:t>
      </w:r>
      <w:r>
        <w:lastRenderedPageBreak/>
        <w:t xml:space="preserve">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rsidR="00A9658C" w:rsidRPr="00F62314" w:rsidRDefault="00A9658C" w:rsidP="00A9658C">
      <w:pPr>
        <w:rPr>
          <w:b/>
          <w:iCs/>
          <w:u w:val="single"/>
        </w:rPr>
      </w:pPr>
      <w:r w:rsidRPr="00625F60">
        <w:t>The mission is essential, Joyce declares, to save Earth from its major problems</w:t>
      </w:r>
      <w:r w:rsidRPr="00F62314">
        <w:rPr>
          <w:rStyle w:val="StyleUnderline"/>
        </w:rPr>
        <w:t>.</w:t>
      </w:r>
      <w:r w:rsidRPr="00F62314">
        <w:rPr>
          <w:sz w:val="16"/>
        </w:rPr>
        <w:t xml:space="preserve"> First of all,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r w:rsidRPr="00F62314">
        <w:rPr>
          <w:rStyle w:val="StyleUnderline"/>
          <w:highlight w:val="cyan"/>
        </w:rPr>
        <w:t xml:space="preserve">has to keep growing </w:t>
      </w:r>
      <w:r w:rsidRPr="00625F60">
        <w:t xml:space="preserve">or it will implode, so </w:t>
      </w:r>
      <w:r w:rsidRPr="00625F60">
        <w:rPr>
          <w:highlight w:val="cyan"/>
          <w:u w:val="single"/>
        </w:rPr>
        <w:t>we</w:t>
      </w:r>
      <w:r w:rsidRPr="00625F60">
        <w:rPr>
          <w:u w:val="single"/>
        </w:rPr>
        <w:t xml:space="preserve"> might as well </w:t>
      </w:r>
      <w:r w:rsidRPr="00625F60">
        <w:rPr>
          <w:highlight w:val="cyan"/>
          <w:u w:val="single"/>
        </w:rPr>
        <w:t>take</w:t>
      </w:r>
      <w:r w:rsidRPr="00625F60">
        <w:rPr>
          <w:u w:val="single"/>
        </w:rPr>
        <w:t xml:space="preserve"> the majority of the </w:t>
      </w:r>
      <w:r w:rsidRPr="00625F60">
        <w:rPr>
          <w:highlight w:val="cyan"/>
          <w:u w:val="single"/>
        </w:rPr>
        <w:t>industrial growth off-world</w:t>
      </w:r>
      <w:r w:rsidRPr="00625F60">
        <w:rPr>
          <w:u w:val="single"/>
        </w:rPr>
        <w:t xml:space="preserve"> where it </w:t>
      </w:r>
      <w:r w:rsidRPr="00625F60">
        <w:rPr>
          <w:highlight w:val="cyan"/>
          <w:u w:val="single"/>
        </w:rPr>
        <w:t>can’t do</w:t>
      </w:r>
      <w:r w:rsidRPr="00625F60">
        <w:rPr>
          <w:u w:val="single"/>
        </w:rPr>
        <w:t xml:space="preserve"> any more </w:t>
      </w:r>
      <w:r w:rsidRPr="00625F60">
        <w:rPr>
          <w:highlight w:val="cyan"/>
          <w:u w:val="single"/>
        </w:rPr>
        <w:t>harm to</w:t>
      </w:r>
      <w:r w:rsidRPr="00625F60">
        <w:rPr>
          <w:u w:val="single"/>
        </w:rPr>
        <w:t xml:space="preserve"> the </w:t>
      </w:r>
      <w:r w:rsidRPr="00625F60">
        <w:rPr>
          <w:highlight w:val="cyan"/>
          <w:u w:val="single"/>
        </w:rPr>
        <w:t>biosphere</w:t>
      </w:r>
      <w:r w:rsidRPr="00625F60">
        <w:t>.</w:t>
      </w:r>
    </w:p>
    <w:p w:rsidR="00A9658C" w:rsidRPr="00F62314" w:rsidRDefault="00A9658C" w:rsidP="00A9658C">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625F60">
        <w:t>Suarez sees</w:t>
      </w:r>
      <w:r w:rsidRPr="00F62314">
        <w:rPr>
          <w:rStyle w:val="StyleUnderline"/>
          <w:highlight w:val="cyan"/>
        </w:rPr>
        <w:t xml:space="preserve"> asteroid mining </w:t>
      </w:r>
      <w:r w:rsidRPr="00625F60">
        <w:rPr>
          <w:rStyle w:val="StyleUnderline"/>
        </w:rPr>
        <w:t>as the only way</w:t>
      </w:r>
      <w:r w:rsidRPr="00F62314">
        <w:rPr>
          <w:rStyle w:val="StyleUnderline"/>
        </w:rPr>
        <w:t xml:space="preserve"> </w:t>
      </w:r>
      <w:r w:rsidRPr="00625F60">
        <w:rPr>
          <w:rStyle w:val="StyleUnderline"/>
        </w:rPr>
        <w:t xml:space="preserve">we’re going to </w:t>
      </w:r>
      <w:r w:rsidRPr="00F62314">
        <w:rPr>
          <w:rStyle w:val="StyleUnderline"/>
          <w:highlight w:val="cyan"/>
        </w:rPr>
        <w:t xml:space="preserve">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625F60">
        <w:rPr>
          <w:rStyle w:val="StyleUnderline"/>
        </w:rPr>
        <w:t>a form of</w:t>
      </w:r>
      <w:r w:rsidRPr="00F62314">
        <w:rPr>
          <w:rStyle w:val="StyleUnderline"/>
        </w:rPr>
        <w:t xml:space="preserve"> uninterrupted </w:t>
      </w:r>
      <w:r w:rsidRPr="00625F60">
        <w:rPr>
          <w:rStyle w:val="StyleUnderline"/>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 xml:space="preserve">it’s always </w:t>
      </w:r>
      <w:r w:rsidRPr="00625F60">
        <w:rPr>
          <w:rStyle w:val="Emphasis"/>
        </w:rPr>
        <w:t xml:space="preserve">double </w:t>
      </w:r>
      <w:r w:rsidRPr="00F62314">
        <w:rPr>
          <w:rStyle w:val="Emphasis"/>
          <w:highlight w:val="cyan"/>
        </w:rPr>
        <w:t>high noon</w:t>
      </w:r>
      <w:r w:rsidRPr="00F62314">
        <w:rPr>
          <w:rStyle w:val="Emphasis"/>
        </w:rPr>
        <w:t xml:space="preserve">). </w:t>
      </w:r>
    </w:p>
    <w:p w:rsidR="00A9658C" w:rsidRPr="00F62314" w:rsidRDefault="00A9658C" w:rsidP="00A9658C">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625F60">
        <w:rPr>
          <w:rStyle w:val="StyleUnderline"/>
        </w:rPr>
        <w:t xml:space="preserve">could reliably </w:t>
      </w:r>
      <w:r w:rsidRPr="00F62314">
        <w:rPr>
          <w:rStyle w:val="StyleUnderline"/>
          <w:highlight w:val="cyan"/>
        </w:rPr>
        <w:t>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rsidR="00A9658C" w:rsidRPr="00F62314" w:rsidRDefault="00A9658C" w:rsidP="00A9658C">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625F60">
        <w:rPr>
          <w:rStyle w:val="StyleUnderline"/>
        </w:rPr>
        <w:t xml:space="preserve">we were missing is </w:t>
      </w:r>
      <w:r w:rsidRPr="00625F60">
        <w:rPr>
          <w:rStyle w:val="Emphasis"/>
        </w:rPr>
        <w:t>millions of tons of construction materials</w:t>
      </w:r>
      <w:r w:rsidRPr="00625F60">
        <w:rPr>
          <w:rStyle w:val="StyleUnderline"/>
        </w:rPr>
        <w:t xml:space="preserve"> in orbit. </w:t>
      </w:r>
      <w:r w:rsidRPr="00625F60">
        <w:rPr>
          <w:rStyle w:val="Emphasis"/>
        </w:rPr>
        <w:t>Asteroid mining can place it there.”</w:t>
      </w:r>
    </w:p>
    <w:p w:rsidR="00A9658C" w:rsidRDefault="00A9658C" w:rsidP="00A9658C">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rsidR="00A9658C" w:rsidRDefault="00A9658C" w:rsidP="00A9658C">
      <w:pPr>
        <w:pStyle w:val="Heading4"/>
      </w:pPr>
      <w:r>
        <w:t xml:space="preserve">Asteroid mining solves </w:t>
      </w:r>
      <w:r w:rsidRPr="00410D96">
        <w:rPr>
          <w:u w:val="single"/>
        </w:rPr>
        <w:t>rare earth metal</w:t>
      </w:r>
      <w:r>
        <w:t xml:space="preserve"> depletion – prevents </w:t>
      </w:r>
      <w:r w:rsidRPr="00410D96">
        <w:rPr>
          <w:u w:val="single"/>
        </w:rPr>
        <w:t>tech stagnation</w:t>
      </w:r>
      <w:r>
        <w:t xml:space="preserve"> and </w:t>
      </w:r>
      <w:r w:rsidRPr="00410D96">
        <w:rPr>
          <w:u w:val="single"/>
        </w:rPr>
        <w:t>unsustainable resource extraction</w:t>
      </w:r>
    </w:p>
    <w:p w:rsidR="00A9658C" w:rsidRPr="00574238" w:rsidRDefault="00A9658C" w:rsidP="00A9658C">
      <w:r w:rsidRPr="005B1513">
        <w:rPr>
          <w:rStyle w:val="Style13ptBold"/>
        </w:rPr>
        <w:t>Mitchell 20</w:t>
      </w:r>
      <w: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11" w:history="1">
        <w:r w:rsidRPr="00B12F3C">
          <w:rPr>
            <w:rStyle w:val="Hyperlink"/>
          </w:rPr>
          <w:t>www.electropages.com/blog/2020/09/how-might-asteroid-mining-be-key-electronics-future</w:t>
        </w:r>
      </w:hyperlink>
      <w:r>
        <w:t>. [Quality Control]</w:t>
      </w:r>
    </w:p>
    <w:p w:rsidR="00A9658C" w:rsidRPr="00D351CD" w:rsidRDefault="00A9658C" w:rsidP="00A9658C">
      <w:pPr>
        <w:rPr>
          <w:sz w:val="16"/>
        </w:rPr>
      </w:pPr>
      <w:r w:rsidRPr="00EC0BEE">
        <w:rPr>
          <w:rStyle w:val="StyleUnderline"/>
        </w:rPr>
        <w:t>As electronics</w:t>
      </w:r>
      <w:r w:rsidRPr="00D351CD">
        <w:rPr>
          <w:rStyle w:val="StyleUnderline"/>
        </w:rPr>
        <w:t xml:space="preserve"> continue to </w:t>
      </w:r>
      <w:r w:rsidRPr="00EC0BEE">
        <w:rPr>
          <w:rStyle w:val="StyleUnderline"/>
        </w:rPr>
        <w:t>become increasingly more important</w:t>
      </w:r>
      <w:r w:rsidRPr="00D351CD">
        <w:rPr>
          <w:rStyle w:val="StyleUnderline"/>
        </w:rPr>
        <w:t xml:space="preserve"> in everyday life</w:t>
      </w:r>
      <w:r w:rsidRPr="00D351CD">
        <w:rPr>
          <w:sz w:val="16"/>
        </w:rPr>
        <w:t xml:space="preserve">, </w:t>
      </w:r>
      <w:r w:rsidRPr="00EC0BEE">
        <w:rPr>
          <w:rStyle w:val="StyleUnderline"/>
        </w:rPr>
        <w:t xml:space="preserve">so is the ability to </w:t>
      </w:r>
      <w:r w:rsidRPr="00EC0BEE">
        <w:rPr>
          <w:rStyle w:val="Emphasis"/>
        </w:rPr>
        <w:t>produce electronic components</w:t>
      </w:r>
      <w:r w:rsidRPr="00D351CD">
        <w:rPr>
          <w:sz w:val="16"/>
        </w:rPr>
        <w:t xml:space="preserve">. With the supply of minerals on Earth having a finite size, some are worried that </w:t>
      </w:r>
      <w:r w:rsidRPr="00FE3774">
        <w:rPr>
          <w:rStyle w:val="StyleUnderline"/>
          <w:highlight w:val="cyan"/>
        </w:rPr>
        <w:t>Earth will soon run out of</w:t>
      </w:r>
      <w:r w:rsidRPr="00D351CD">
        <w:rPr>
          <w:rStyle w:val="StyleUnderline"/>
        </w:rPr>
        <w:t xml:space="preserve"> </w:t>
      </w:r>
      <w:r w:rsidRPr="00FE3774">
        <w:rPr>
          <w:rStyle w:val="StyleUnderline"/>
          <w:highlight w:val="cyan"/>
        </w:rPr>
        <w:t xml:space="preserve">critical resources such as </w:t>
      </w:r>
      <w:r w:rsidRPr="00FE3774">
        <w:rPr>
          <w:rStyle w:val="Emphasis"/>
          <w:highlight w:val="cyan"/>
        </w:rPr>
        <w:t>platinum and lithium</w:t>
      </w:r>
      <w:r w:rsidRPr="00D351CD">
        <w:rPr>
          <w:sz w:val="16"/>
        </w:rPr>
        <w:t>. What are asteroids, what are they composed of, and could they be the key to providing humanity with a near-infinite source of minerals?</w:t>
      </w:r>
    </w:p>
    <w:p w:rsidR="00A9658C" w:rsidRPr="00D351CD" w:rsidRDefault="00A9658C" w:rsidP="00A9658C">
      <w:pPr>
        <w:rPr>
          <w:u w:val="single"/>
        </w:rPr>
      </w:pPr>
      <w:r w:rsidRPr="00D351CD">
        <w:rPr>
          <w:rStyle w:val="StyleUnderline"/>
        </w:rPr>
        <w:t>What minerals are commonly needed for electronics?</w:t>
      </w:r>
    </w:p>
    <w:p w:rsidR="00A9658C" w:rsidRPr="00D351CD" w:rsidRDefault="00A9658C" w:rsidP="00A9658C">
      <w:pPr>
        <w:rPr>
          <w:rStyle w:val="StyleUnderline"/>
        </w:rPr>
      </w:pPr>
      <w:r w:rsidRPr="00D351CD">
        <w:rPr>
          <w:sz w:val="16"/>
        </w:rPr>
        <w:t xml:space="preserve">Since the introduction of the first commercial circuits, </w:t>
      </w:r>
      <w:r w:rsidRPr="00D351CD">
        <w:rPr>
          <w:rStyle w:val="StyleUnderline"/>
        </w:rPr>
        <w:t>electronics have become incredibly advanced with silicon dies having billions of active components, resistors the size of dust specks</w:t>
      </w:r>
      <w:r w:rsidRPr="00D351CD">
        <w:rPr>
          <w:sz w:val="16"/>
        </w:rPr>
        <w:t xml:space="preserve">, and capacitors that can hold obscene amounts </w:t>
      </w:r>
      <w:r w:rsidRPr="00D351CD">
        <w:rPr>
          <w:sz w:val="16"/>
        </w:rPr>
        <w:lastRenderedPageBreak/>
        <w:t xml:space="preserve">of charge for their </w:t>
      </w:r>
      <w:r w:rsidRPr="00D351CD">
        <w:rPr>
          <w:rStyle w:val="StyleUnderline"/>
        </w:rPr>
        <w:t xml:space="preserve">size. However, many of these </w:t>
      </w:r>
      <w:r w:rsidRPr="00EC0BEE">
        <w:rPr>
          <w:rStyle w:val="StyleUnderline"/>
          <w:highlight w:val="cyan"/>
        </w:rPr>
        <w:t>components rely on</w:t>
      </w:r>
      <w:r w:rsidRPr="00D351CD">
        <w:rPr>
          <w:rStyle w:val="StyleUnderline"/>
        </w:rPr>
        <w:t xml:space="preserve"> minerals that most will never have heard of for them to be able to wor</w:t>
      </w:r>
      <w:r w:rsidRPr="00D351CD">
        <w:rPr>
          <w:sz w:val="16"/>
        </w:rPr>
        <w:t xml:space="preserve">k. Basic components such as resistors and capacitors use common materials including iron, carbon, and aluminium, but </w:t>
      </w:r>
      <w:r w:rsidRPr="00D351CD">
        <w:rPr>
          <w:rStyle w:val="StyleUnderline"/>
        </w:rPr>
        <w:t xml:space="preserve">components such as LEDs, silicon dies, and thin-film displays use lanthanum, cerium, neodymium, and europium. While many of these </w:t>
      </w:r>
      <w:r w:rsidRPr="00EC0BEE">
        <w:rPr>
          <w:rStyle w:val="StyleUnderline"/>
        </w:rPr>
        <w:t xml:space="preserve">minerals </w:t>
      </w:r>
      <w:r w:rsidRPr="00EC0BEE">
        <w:rPr>
          <w:rStyle w:val="Emphasis"/>
        </w:rPr>
        <w:t xml:space="preserve">fall under the </w:t>
      </w:r>
      <w:r w:rsidRPr="00EC0BEE">
        <w:rPr>
          <w:rStyle w:val="Emphasis"/>
          <w:highlight w:val="cyan"/>
        </w:rPr>
        <w:t>“rare-earth” category</w:t>
      </w:r>
      <w:r w:rsidRPr="00EC0BEE">
        <w:rPr>
          <w:rStyle w:val="StyleUnderline"/>
          <w:highlight w:val="cyan"/>
        </w:rPr>
        <w:t xml:space="preserve">, </w:t>
      </w:r>
      <w:r w:rsidRPr="00EC0BEE">
        <w:rPr>
          <w:rStyle w:val="StyleUnderline"/>
        </w:rPr>
        <w:t>that does not necessarily mean that they are rare; but many</w:t>
      </w:r>
      <w:r w:rsidRPr="00D351CD">
        <w:rPr>
          <w:rStyle w:val="StyleUnderline"/>
        </w:rPr>
        <w:t xml:space="preserve"> are.</w:t>
      </w:r>
    </w:p>
    <w:p w:rsidR="00A9658C" w:rsidRPr="00D351CD" w:rsidRDefault="00A9658C" w:rsidP="00A9658C">
      <w:pPr>
        <w:rPr>
          <w:u w:val="single"/>
        </w:rPr>
      </w:pPr>
      <w:r w:rsidRPr="00D351CD">
        <w:rPr>
          <w:rStyle w:val="StyleUnderline"/>
        </w:rPr>
        <w:t>Why are these minerals running out?</w:t>
      </w:r>
    </w:p>
    <w:p w:rsidR="00A9658C" w:rsidRPr="00D351CD" w:rsidRDefault="00A9658C" w:rsidP="00A9658C">
      <w:pPr>
        <w:rPr>
          <w:sz w:val="16"/>
        </w:rPr>
      </w:pPr>
      <w:r w:rsidRPr="00D351CD">
        <w:rPr>
          <w:sz w:val="16"/>
        </w:rPr>
        <w:t xml:space="preserve">Minerals that are rare by nature are uncommon in the crust, and </w:t>
      </w:r>
      <w:r w:rsidRPr="00EC0BEE">
        <w:rPr>
          <w:rStyle w:val="StyleUnderline"/>
        </w:rPr>
        <w:t xml:space="preserve">mass </w:t>
      </w:r>
      <w:r w:rsidRPr="00EC0BEE">
        <w:rPr>
          <w:rStyle w:val="StyleUnderline"/>
          <w:highlight w:val="cyan"/>
        </w:rPr>
        <w:t>industrialisation</w:t>
      </w:r>
      <w:r w:rsidRPr="00EC0BEE">
        <w:rPr>
          <w:rStyle w:val="StyleUnderline"/>
        </w:rPr>
        <w:t xml:space="preserve"> is quickly </w:t>
      </w:r>
      <w:r w:rsidRPr="00EC0BEE">
        <w:rPr>
          <w:rStyle w:val="StyleUnderline"/>
          <w:highlight w:val="cyan"/>
        </w:rPr>
        <w:t>using</w:t>
      </w:r>
      <w:r w:rsidRPr="00EC0BEE">
        <w:rPr>
          <w:rStyle w:val="StyleUnderline"/>
        </w:rPr>
        <w:t xml:space="preserve"> </w:t>
      </w:r>
      <w:r w:rsidRPr="00EC0BEE">
        <w:rPr>
          <w:rStyle w:val="StyleUnderline"/>
          <w:highlight w:val="cyan"/>
        </w:rPr>
        <w:t>up</w:t>
      </w:r>
      <w:r w:rsidRPr="00EC0BEE">
        <w:rPr>
          <w:rStyle w:val="StyleUnderline"/>
        </w:rPr>
        <w:t xml:space="preserve"> remaining</w:t>
      </w:r>
      <w:r w:rsidRPr="00D351CD">
        <w:rPr>
          <w:rStyle w:val="StyleUnderline"/>
        </w:rPr>
        <w:t xml:space="preserve"> reserves of </w:t>
      </w:r>
      <w:r w:rsidRPr="00EC0BEE">
        <w:rPr>
          <w:rStyle w:val="StyleUnderline"/>
          <w:highlight w:val="cyan"/>
        </w:rPr>
        <w:t>these</w:t>
      </w:r>
      <w:r w:rsidRPr="00D351CD">
        <w:rPr>
          <w:rStyle w:val="StyleUnderline"/>
        </w:rPr>
        <w:t xml:space="preserve"> </w:t>
      </w:r>
      <w:r w:rsidRPr="00EC0BEE">
        <w:rPr>
          <w:rStyle w:val="StyleUnderline"/>
          <w:highlight w:val="cyan"/>
        </w:rPr>
        <w:t>minerals</w:t>
      </w:r>
      <w:r w:rsidRPr="00D351CD">
        <w:rPr>
          <w:rStyle w:val="StyleUnderline"/>
        </w:rPr>
        <w:t>.</w:t>
      </w:r>
      <w:r w:rsidRPr="00D351CD">
        <w:rPr>
          <w:sz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that mineral increases, and this makes areas that used to be unprofitable more profitable, thus generating new reserves. </w:t>
      </w:r>
    </w:p>
    <w:p w:rsidR="00A9658C" w:rsidRPr="00D351CD" w:rsidRDefault="00A9658C" w:rsidP="00A9658C">
      <w:pPr>
        <w:rPr>
          <w:rStyle w:val="StyleUnderline"/>
        </w:rPr>
      </w:pPr>
      <w:r w:rsidRPr="00D351CD">
        <w:rPr>
          <w:sz w:val="16"/>
        </w:rPr>
        <w:t xml:space="preserve">However, </w:t>
      </w:r>
      <w:r w:rsidRPr="00D351CD">
        <w:rPr>
          <w:rStyle w:val="StyleUnderline"/>
        </w:rPr>
        <w:t xml:space="preserve">there is another aspect to resources that need to be considered; </w:t>
      </w:r>
      <w:r w:rsidRPr="00410D96">
        <w:rPr>
          <w:rStyle w:val="Emphasis"/>
          <w:highlight w:val="cyan"/>
        </w:rPr>
        <w:t>env</w:t>
      </w:r>
      <w:r w:rsidRPr="00EC0BEE">
        <w:rPr>
          <w:rStyle w:val="Emphasis"/>
          <w:highlight w:val="cyan"/>
        </w:rPr>
        <w:t>iron</w:t>
      </w:r>
      <w:r w:rsidRPr="00410D96">
        <w:rPr>
          <w:rStyle w:val="Emphasis"/>
          <w:highlight w:val="cyan"/>
        </w:rPr>
        <w:t>mental damage</w:t>
      </w:r>
      <w:r w:rsidRPr="00D351CD">
        <w:rPr>
          <w:rStyle w:val="StyleUnderline"/>
        </w:rPr>
        <w:t xml:space="preserve">. A good example to demonstrate this is Lithium. While Lithium is rather abundant in the crust, it is spread very wide, making most crust uneconomical to mine. </w:t>
      </w:r>
      <w:r w:rsidRPr="00D351CD">
        <w:rPr>
          <w:sz w:val="16"/>
        </w:rPr>
        <w:t xml:space="preserve">If all cars on earth went electric, the proven reserves of Lithium would run out in 3 years. Of course, new reserves would be made available, and this would extend the ability to use Lithium in industrial </w:t>
      </w:r>
      <w:r w:rsidRPr="00D351CD">
        <w:rPr>
          <w:rStyle w:val="StyleUnderline"/>
        </w:rPr>
        <w:t xml:space="preserve">practices. However, </w:t>
      </w:r>
      <w:r w:rsidRPr="00EC0BEE">
        <w:rPr>
          <w:rStyle w:val="StyleUnderline"/>
          <w:highlight w:val="cyan"/>
        </w:rPr>
        <w:t xml:space="preserve">mining Lithium </w:t>
      </w:r>
      <w:r w:rsidRPr="00EC0BEE">
        <w:rPr>
          <w:rStyle w:val="StyleUnderline"/>
        </w:rPr>
        <w:t xml:space="preserve">has a massive environmental impact and sees vast amounts of </w:t>
      </w:r>
      <w:r w:rsidRPr="00EC0BEE">
        <w:rPr>
          <w:rStyle w:val="StyleUnderline"/>
          <w:highlight w:val="cyan"/>
        </w:rPr>
        <w:t>land destroyed</w:t>
      </w:r>
      <w:r w:rsidRPr="00EC0BEE">
        <w:rPr>
          <w:rStyle w:val="StyleUnderline"/>
        </w:rPr>
        <w:t xml:space="preserve"> and made toxic</w:t>
      </w:r>
      <w:r w:rsidRPr="00D351CD">
        <w:rPr>
          <w:rStyle w:val="StyleUnderline"/>
        </w:rPr>
        <w:t xml:space="preserve"> due to by-products in the extraction process. The same applies to many rare minerals; many tons of earth is needed to get even the smallest quantity.</w:t>
      </w:r>
    </w:p>
    <w:p w:rsidR="00A9658C" w:rsidRPr="00D351CD" w:rsidRDefault="00A9658C" w:rsidP="00A9658C">
      <w:pPr>
        <w:rPr>
          <w:rStyle w:val="StyleUnderline"/>
        </w:rPr>
      </w:pPr>
      <w:r w:rsidRPr="00D351CD">
        <w:rPr>
          <w:rStyle w:val="StyleUnderline"/>
        </w:rPr>
        <w:t>What are asteroids, and what are they made of?</w:t>
      </w:r>
    </w:p>
    <w:p w:rsidR="00A9658C" w:rsidRPr="00D351CD" w:rsidRDefault="00A9658C" w:rsidP="00A9658C">
      <w:pPr>
        <w:rPr>
          <w:u w:val="single"/>
        </w:rPr>
      </w:pPr>
      <w:r w:rsidRPr="00D351CD">
        <w:rPr>
          <w:sz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D351CD">
        <w:rPr>
          <w:rStyle w:val="StyleUnderline"/>
        </w:rPr>
        <w:t xml:space="preserve">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rsidR="00A9658C" w:rsidRPr="00D351CD" w:rsidRDefault="00A9658C" w:rsidP="00A9658C">
      <w:pPr>
        <w:rPr>
          <w:rStyle w:val="StyleUnderline"/>
        </w:rPr>
      </w:pPr>
      <w:r w:rsidRPr="00D351CD">
        <w:rPr>
          <w:rStyle w:val="StyleUnderline"/>
        </w:rPr>
        <w:t>Could asteroid mining be the key to ensuring limitless supplies?</w:t>
      </w:r>
    </w:p>
    <w:p w:rsidR="00A9658C" w:rsidRDefault="00A9658C" w:rsidP="00A9658C">
      <w:pPr>
        <w:rPr>
          <w:sz w:val="16"/>
        </w:rPr>
      </w:pPr>
      <w:r w:rsidRPr="00EC0BEE">
        <w:rPr>
          <w:rStyle w:val="StyleUnderline"/>
        </w:rPr>
        <w:t xml:space="preserve">While </w:t>
      </w:r>
      <w:r w:rsidRPr="00410D96">
        <w:rPr>
          <w:rStyle w:val="StyleUnderline"/>
          <w:highlight w:val="cyan"/>
        </w:rPr>
        <w:t>asteroids</w:t>
      </w:r>
      <w:r w:rsidRPr="00D351CD">
        <w:rPr>
          <w:rStyle w:val="StyleUnderline"/>
        </w:rPr>
        <w:t xml:space="preserve"> themselves may </w:t>
      </w:r>
      <w:r w:rsidRPr="00410D96">
        <w:rPr>
          <w:rStyle w:val="StyleUnderline"/>
          <w:highlight w:val="cyan"/>
        </w:rPr>
        <w:t xml:space="preserve">contain </w:t>
      </w:r>
      <w:r w:rsidRPr="00EC0BEE">
        <w:rPr>
          <w:rStyle w:val="StyleUnderline"/>
        </w:rPr>
        <w:t xml:space="preserve">trace amounts of </w:t>
      </w:r>
      <w:r w:rsidRPr="00410D96">
        <w:rPr>
          <w:rStyle w:val="StyleUnderline"/>
          <w:highlight w:val="cyan"/>
        </w:rPr>
        <w:t>rare minerals</w:t>
      </w:r>
      <w:r w:rsidRPr="00D351CD">
        <w:rPr>
          <w:rStyle w:val="StyleUnderline"/>
        </w:rPr>
        <w:t xml:space="preserve">, </w:t>
      </w:r>
      <w:r w:rsidRPr="00EC0BEE">
        <w:rPr>
          <w:rStyle w:val="StyleUnderline"/>
        </w:rPr>
        <w:t xml:space="preserve">their size and </w:t>
      </w:r>
      <w:r w:rsidRPr="00410D96">
        <w:rPr>
          <w:rStyle w:val="StyleUnderline"/>
          <w:highlight w:val="cyan"/>
        </w:rPr>
        <w:t xml:space="preserve">lack of </w:t>
      </w:r>
      <w:r w:rsidRPr="00EC0BEE">
        <w:rPr>
          <w:rStyle w:val="StyleUnderline"/>
        </w:rPr>
        <w:t xml:space="preserve">an </w:t>
      </w:r>
      <w:r w:rsidRPr="00410D96">
        <w:rPr>
          <w:rStyle w:val="StyleUnderline"/>
          <w:highlight w:val="cyan"/>
        </w:rPr>
        <w:t xml:space="preserve">ecosystem </w:t>
      </w:r>
      <w:r w:rsidRPr="00EC0BEE">
        <w:rPr>
          <w:rStyle w:val="Emphasis"/>
        </w:rPr>
        <w:t xml:space="preserve">would </w:t>
      </w:r>
      <w:r w:rsidRPr="00410D96">
        <w:rPr>
          <w:rStyle w:val="Emphasis"/>
          <w:highlight w:val="cyan"/>
        </w:rPr>
        <w:t xml:space="preserve">allow for </w:t>
      </w:r>
      <w:r w:rsidRPr="00EC0BEE">
        <w:rPr>
          <w:rStyle w:val="Emphasis"/>
        </w:rPr>
        <w:t xml:space="preserve">a mining operation to destroy an entire asteroid with </w:t>
      </w:r>
      <w:r w:rsidRPr="00410D96">
        <w:rPr>
          <w:rStyle w:val="Emphasis"/>
          <w:highlight w:val="cyan"/>
        </w:rPr>
        <w:t>no repercussion</w:t>
      </w:r>
      <w:r w:rsidRPr="00D351CD">
        <w:rPr>
          <w:rStyle w:val="Emphasis"/>
        </w:rPr>
        <w:t>s.</w:t>
      </w:r>
      <w:r w:rsidRPr="00D351CD">
        <w:rPr>
          <w:rStyle w:val="StyleUnderline"/>
        </w:rPr>
        <w:t xml:space="preserve"> </w:t>
      </w:r>
      <w:r w:rsidRPr="00410D96">
        <w:rPr>
          <w:rStyle w:val="StyleUnderline"/>
          <w:highlight w:val="cyan"/>
        </w:rPr>
        <w:t xml:space="preserve">Asteroids </w:t>
      </w:r>
      <w:r w:rsidRPr="00EC0BEE">
        <w:rPr>
          <w:rStyle w:val="StyleUnderline"/>
        </w:rPr>
        <w:t>are also plentiful</w:t>
      </w:r>
      <w:r w:rsidRPr="00D351CD">
        <w:rPr>
          <w:rStyle w:val="StyleUnderline"/>
        </w:rPr>
        <w:t xml:space="preserve"> in the Solar System, </w:t>
      </w:r>
      <w:r w:rsidRPr="00EC0BEE">
        <w:rPr>
          <w:rStyle w:val="StyleUnderline"/>
        </w:rPr>
        <w:t xml:space="preserve">and </w:t>
      </w:r>
      <w:r w:rsidRPr="00410D96">
        <w:rPr>
          <w:rStyle w:val="StyleUnderline"/>
          <w:highlight w:val="cyan"/>
        </w:rPr>
        <w:t xml:space="preserve">would </w:t>
      </w:r>
      <w:r w:rsidRPr="00EC0BEE">
        <w:rPr>
          <w:rStyle w:val="StyleUnderline"/>
        </w:rPr>
        <w:t xml:space="preserve">most likely </w:t>
      </w:r>
      <w:r w:rsidRPr="00410D96">
        <w:rPr>
          <w:rStyle w:val="Emphasis"/>
          <w:highlight w:val="cyan"/>
        </w:rPr>
        <w:t>provide humanities resource needs for millions of years</w:t>
      </w:r>
      <w:r w:rsidRPr="00D351CD">
        <w:rPr>
          <w:rStyle w:val="Emphasis"/>
        </w:rPr>
        <w:t>.</w:t>
      </w:r>
      <w:r w:rsidRPr="00D351CD">
        <w:rPr>
          <w:rStyle w:val="StyleUnderline"/>
        </w:rPr>
        <w:t xml:space="preserve"> </w:t>
      </w:r>
      <w:r w:rsidRPr="00D351CD">
        <w:rPr>
          <w:sz w:val="16"/>
        </w:rPr>
        <w:t xml:space="preserve">For perspective, the total weight of the asteroid belt is only 3% that of the moon, but that is still 2.39×1021 kilograms. Even then, that is only the asteroid belt and does not consider stray asteroids that orbit the sun, planets, and rings around Saturn / Jupiter. </w:t>
      </w:r>
    </w:p>
    <w:p w:rsidR="00A9658C" w:rsidRDefault="00A9658C" w:rsidP="00A9658C">
      <w:pPr>
        <w:pStyle w:val="Heading4"/>
      </w:pPr>
      <w:r>
        <w:t xml:space="preserve">Both of those cause </w:t>
      </w:r>
      <w:r w:rsidRPr="00410D96">
        <w:rPr>
          <w:u w:val="single"/>
        </w:rPr>
        <w:t>extinction</w:t>
      </w:r>
      <w:r>
        <w:t xml:space="preserve"> </w:t>
      </w:r>
    </w:p>
    <w:p w:rsidR="00A9658C" w:rsidRPr="00FE3774" w:rsidRDefault="00A9658C" w:rsidP="00A9658C">
      <w:r w:rsidRPr="00FE3774">
        <w:rPr>
          <w:rStyle w:val="Style13ptBold"/>
        </w:rPr>
        <w:t xml:space="preserve">Bell 19 </w:t>
      </w:r>
      <w:r>
        <w:t xml:space="preserve">Aidan Bell is the co-founder of EnviroBuild, a sustainable building materials company based in London. PhD from Manchester in Inorganic Chemistry. "The Conflict of Tech Innovation and Sustainability." TechNative, 22 Jan. 2019, technative.io/the-conflict-of-tech-innovation-and-sustainability. [Quality Control] </w:t>
      </w:r>
    </w:p>
    <w:p w:rsidR="00A9658C" w:rsidRPr="00FE3774" w:rsidRDefault="00A9658C" w:rsidP="00A9658C">
      <w:pPr>
        <w:rPr>
          <w:u w:val="single"/>
        </w:rPr>
      </w:pPr>
      <w:r w:rsidRPr="00410D96">
        <w:rPr>
          <w:rStyle w:val="StyleUnderline"/>
          <w:highlight w:val="cyan"/>
        </w:rPr>
        <w:t>Tech</w:t>
      </w:r>
      <w:r w:rsidRPr="00ED1492">
        <w:rPr>
          <w:rStyle w:val="StyleUnderline"/>
        </w:rPr>
        <w:t xml:space="preserve">nological </w:t>
      </w:r>
      <w:r w:rsidRPr="00410D96">
        <w:rPr>
          <w:rStyle w:val="StyleUnderline"/>
          <w:highlight w:val="cyan"/>
        </w:rPr>
        <w:t>advancement</w:t>
      </w:r>
      <w:r w:rsidRPr="00FE3774">
        <w:rPr>
          <w:rStyle w:val="StyleUnderline"/>
        </w:rPr>
        <w:t xml:space="preserve"> has existed throughout human history</w:t>
      </w:r>
    </w:p>
    <w:p w:rsidR="00A9658C" w:rsidRPr="00FE3774" w:rsidRDefault="00A9658C" w:rsidP="00A9658C">
      <w:pPr>
        <w:rPr>
          <w:sz w:val="16"/>
        </w:rPr>
      </w:pPr>
      <w:r w:rsidRPr="00ED1492">
        <w:rPr>
          <w:rStyle w:val="StyleUnderline"/>
        </w:rPr>
        <w:lastRenderedPageBreak/>
        <w:t>Humans have walked the Earth for</w:t>
      </w:r>
      <w:r w:rsidRPr="00FE3774">
        <w:rPr>
          <w:rStyle w:val="StyleUnderline"/>
        </w:rPr>
        <w:t xml:space="preserve"> 200,000 </w:t>
      </w:r>
      <w:r w:rsidRPr="00ED1492">
        <w:rPr>
          <w:rStyle w:val="StyleUnderline"/>
        </w:rPr>
        <w:t xml:space="preserve">years, </w:t>
      </w:r>
      <w:r w:rsidRPr="0009074C">
        <w:rPr>
          <w:rStyle w:val="StyleUnderline"/>
          <w:highlight w:val="cyan"/>
        </w:rPr>
        <w:t>inventi</w:t>
      </w:r>
      <w:r w:rsidRPr="00ED1492">
        <w:rPr>
          <w:rStyle w:val="StyleUnderline"/>
        </w:rPr>
        <w:t xml:space="preserve">ng </w:t>
      </w:r>
      <w:r w:rsidRPr="0009074C">
        <w:rPr>
          <w:rStyle w:val="Emphasis"/>
          <w:highlight w:val="cyan"/>
        </w:rPr>
        <w:t>countless new processes and systems</w:t>
      </w:r>
      <w:r w:rsidRPr="00FE3774">
        <w:rPr>
          <w:rStyle w:val="Emphasis"/>
        </w:rPr>
        <w:t xml:space="preserve"> along the way.</w:t>
      </w:r>
      <w:r w:rsidRPr="00FE3774">
        <w:rPr>
          <w:sz w:val="16"/>
        </w:rPr>
        <w:t xml:space="preserve"> The somewhat gradual expansion of human knowledge exploded after the burgeoning of agriculture in the Middle Eastern region of the Levant around 12,000 years ago. Societies at this time manipulated their environment for food-crop cultivation for the first time, inventing sophisticated activities like irrigation and logging.</w:t>
      </w:r>
    </w:p>
    <w:p w:rsidR="00A9658C" w:rsidRPr="00FE3774" w:rsidRDefault="00A9658C" w:rsidP="00A9658C">
      <w:pPr>
        <w:rPr>
          <w:sz w:val="16"/>
          <w:szCs w:val="16"/>
        </w:rPr>
      </w:pPr>
      <w:r w:rsidRPr="00FE3774">
        <w:rPr>
          <w:sz w:val="16"/>
          <w:szCs w:val="16"/>
        </w:rPr>
        <w:t>This nascent field of agriculture created more food and thereby lead to a rapid increase in population size. Yet human expansion also resulted in the increased degradation of the environment. Experts theorise that the mass extinction of megafauna across North America and Australasia was the result of humans rather than environmental factors, while the Mayans were also at fault for causing widespread deforestation and a severe drought through excessive logging, a mistake that brought their eventual demise.</w:t>
      </w:r>
    </w:p>
    <w:p w:rsidR="00A9658C" w:rsidRPr="00FE3774" w:rsidRDefault="00A9658C" w:rsidP="00A9658C">
      <w:pPr>
        <w:rPr>
          <w:sz w:val="16"/>
        </w:rPr>
      </w:pPr>
      <w:r w:rsidRPr="0009074C">
        <w:rPr>
          <w:rStyle w:val="StyleUnderline"/>
        </w:rPr>
        <w:t xml:space="preserve">The exploration and proliferation of new technologies is the </w:t>
      </w:r>
      <w:r w:rsidRPr="0009074C">
        <w:rPr>
          <w:rStyle w:val="Emphasis"/>
        </w:rPr>
        <w:t>inevitable result of human intelligence</w:t>
      </w:r>
      <w:r w:rsidRPr="0009074C">
        <w:rPr>
          <w:sz w:val="16"/>
        </w:rPr>
        <w:t xml:space="preserve">, </w:t>
      </w:r>
      <w:r w:rsidRPr="0009074C">
        <w:rPr>
          <w:rStyle w:val="StyleUnderline"/>
        </w:rPr>
        <w:t>and the consequences thereof have always been difficult to avoid</w:t>
      </w:r>
      <w:r w:rsidRPr="00FE3774">
        <w:rPr>
          <w:rStyle w:val="StyleUnderline"/>
        </w:rPr>
        <w:t>.</w:t>
      </w:r>
      <w:r w:rsidRPr="00FE3774">
        <w:rPr>
          <w:sz w:val="16"/>
        </w:rPr>
        <w:t xml:space="preserve"> Yet our awareness of this damage places humanity in a position of knowledge outside the standard predator-prey relationship that otherwise dominates the world and results in starvation for animals that overeat their food sources.</w:t>
      </w:r>
    </w:p>
    <w:p w:rsidR="00A9658C" w:rsidRPr="00FE3774" w:rsidRDefault="00A9658C" w:rsidP="00A9658C">
      <w:pPr>
        <w:rPr>
          <w:rStyle w:val="StyleUnderline"/>
        </w:rPr>
      </w:pPr>
      <w:r w:rsidRPr="00FE3774">
        <w:rPr>
          <w:sz w:val="16"/>
        </w:rPr>
        <w:t>T</w:t>
      </w:r>
      <w:r w:rsidRPr="00FE3774">
        <w:rPr>
          <w:rStyle w:val="StyleUnderline"/>
        </w:rPr>
        <w:t xml:space="preserve">he </w:t>
      </w:r>
      <w:r w:rsidRPr="0009074C">
        <w:rPr>
          <w:rStyle w:val="StyleUnderline"/>
        </w:rPr>
        <w:t>current technological dilemmas that we face today are similar to those of ancient time</w:t>
      </w:r>
      <w:r w:rsidRPr="0009074C">
        <w:rPr>
          <w:rStyle w:val="Emphasis"/>
        </w:rPr>
        <w:t>.  Overuse of a resource for immediate human benefit risks longer-term negative influence</w:t>
      </w:r>
      <w:r w:rsidRPr="00FE3774">
        <w:rPr>
          <w:sz w:val="16"/>
        </w:rPr>
        <w:t xml:space="preserve">.  A report conducted by Greenpeace found that Internet data centres have incredibly large carbon footprints, accounting for 3% of global electricity use, much of it in locations that offer cheap, but dirty, electricity. Likewise, the </w:t>
      </w:r>
      <w:r w:rsidRPr="00410D96">
        <w:rPr>
          <w:rStyle w:val="StyleUnderline"/>
          <w:highlight w:val="cyan"/>
        </w:rPr>
        <w:t>minerals</w:t>
      </w:r>
      <w:r w:rsidRPr="00FE3774">
        <w:rPr>
          <w:rStyle w:val="StyleUnderline"/>
        </w:rPr>
        <w:t xml:space="preserve"> that are found </w:t>
      </w:r>
      <w:r w:rsidRPr="00410D96">
        <w:rPr>
          <w:rStyle w:val="StyleUnderline"/>
          <w:highlight w:val="cyan"/>
        </w:rPr>
        <w:t>in electronic device</w:t>
      </w:r>
      <w:r w:rsidRPr="00FE3774">
        <w:rPr>
          <w:rStyle w:val="StyleUnderline"/>
        </w:rPr>
        <w:t xml:space="preserve">s like mobile phones, such as tantalum and gold, often </w:t>
      </w:r>
      <w:r w:rsidRPr="00410D96">
        <w:rPr>
          <w:rStyle w:val="StyleUnderline"/>
          <w:highlight w:val="cyan"/>
        </w:rPr>
        <w:t>originate from unregulated mining</w:t>
      </w:r>
      <w:r w:rsidRPr="00FE3774">
        <w:rPr>
          <w:rStyle w:val="StyleUnderline"/>
        </w:rPr>
        <w:t xml:space="preserve"> </w:t>
      </w:r>
      <w:r w:rsidRPr="00410D96">
        <w:rPr>
          <w:rStyle w:val="StyleUnderline"/>
          <w:highlight w:val="cyan"/>
        </w:rPr>
        <w:t>that releases harmful substances</w:t>
      </w:r>
      <w:r w:rsidRPr="00FE3774">
        <w:rPr>
          <w:rStyle w:val="StyleUnderline"/>
        </w:rPr>
        <w:t xml:space="preserve"> into the surrounding soil, air and water. </w:t>
      </w:r>
      <w:r w:rsidRPr="00410D96">
        <w:rPr>
          <w:rStyle w:val="StyleUnderline"/>
          <w:highlight w:val="cyan"/>
        </w:rPr>
        <w:t xml:space="preserve">Mining also contributes hugely to </w:t>
      </w:r>
      <w:r w:rsidRPr="00410D96">
        <w:rPr>
          <w:rStyle w:val="Emphasis"/>
          <w:highlight w:val="cyan"/>
        </w:rPr>
        <w:t>deforestation</w:t>
      </w:r>
      <w:r w:rsidRPr="00FE3774">
        <w:rPr>
          <w:rStyle w:val="StyleUnderline"/>
        </w:rPr>
        <w:t>, which is responsible for 15% of global greenhouse gas emissions.</w:t>
      </w:r>
    </w:p>
    <w:p w:rsidR="00A9658C" w:rsidRPr="00FE3774" w:rsidRDefault="00A9658C" w:rsidP="00A9658C">
      <w:pPr>
        <w:rPr>
          <w:sz w:val="16"/>
        </w:rPr>
      </w:pPr>
      <w:r w:rsidRPr="00FE3774">
        <w:rPr>
          <w:rStyle w:val="StyleUnderline"/>
        </w:rPr>
        <w:t xml:space="preserve">The </w:t>
      </w:r>
      <w:r w:rsidRPr="0009074C">
        <w:rPr>
          <w:rStyle w:val="StyleUnderline"/>
        </w:rPr>
        <w:t>negative impacts of</w:t>
      </w:r>
      <w:r w:rsidRPr="00FE3774">
        <w:rPr>
          <w:rStyle w:val="StyleUnderline"/>
        </w:rPr>
        <w:t xml:space="preserve"> technological </w:t>
      </w:r>
      <w:r w:rsidRPr="0009074C">
        <w:rPr>
          <w:rStyle w:val="StyleUnderline"/>
        </w:rPr>
        <w:t xml:space="preserve">innovation are increasing and action needs to be </w:t>
      </w:r>
      <w:r w:rsidRPr="0009074C">
        <w:rPr>
          <w:rStyle w:val="Emphasis"/>
        </w:rPr>
        <w:t>taken soon to resolve this crisis for the sake of future generations</w:t>
      </w:r>
      <w:r w:rsidRPr="00FE3774">
        <w:rPr>
          <w:rStyle w:val="Emphasis"/>
        </w:rPr>
        <w:t>.</w:t>
      </w:r>
      <w:r w:rsidRPr="00FE3774">
        <w:rPr>
          <w:sz w:val="16"/>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rsidR="00A9658C" w:rsidRPr="00FE3774" w:rsidRDefault="00A9658C" w:rsidP="00A9658C">
      <w:pPr>
        <w:rPr>
          <w:rStyle w:val="StyleUnderline"/>
        </w:rPr>
      </w:pPr>
      <w:r w:rsidRPr="00FE3774">
        <w:rPr>
          <w:sz w:val="16"/>
        </w:rPr>
        <w:t xml:space="preserve">Faced with the consequences of our intelligence, </w:t>
      </w:r>
      <w:r w:rsidRPr="00410D96">
        <w:rPr>
          <w:rStyle w:val="StyleUnderline"/>
          <w:highlight w:val="cyan"/>
        </w:rPr>
        <w:t xml:space="preserve">humanity now has to use its </w:t>
      </w:r>
      <w:r w:rsidRPr="00410D96">
        <w:rPr>
          <w:rStyle w:val="Emphasis"/>
          <w:highlight w:val="cyan"/>
        </w:rPr>
        <w:t>incredible versatility</w:t>
      </w:r>
      <w:r w:rsidRPr="00FE3774">
        <w:rPr>
          <w:rStyle w:val="StyleUnderline"/>
        </w:rPr>
        <w:t xml:space="preserve"> </w:t>
      </w:r>
      <w:r w:rsidRPr="00410D96">
        <w:rPr>
          <w:rStyle w:val="StyleUnderline"/>
          <w:highlight w:val="cyan"/>
        </w:rPr>
        <w:t>to overcome</w:t>
      </w:r>
      <w:r w:rsidRPr="00FE3774">
        <w:rPr>
          <w:rStyle w:val="StyleUnderline"/>
        </w:rPr>
        <w:t xml:space="preserve"> the </w:t>
      </w:r>
      <w:r w:rsidRPr="00410D96">
        <w:rPr>
          <w:rStyle w:val="StyleUnderline"/>
          <w:highlight w:val="cyan"/>
        </w:rPr>
        <w:t>challenges</w:t>
      </w:r>
      <w:r w:rsidRPr="00FE3774">
        <w:rPr>
          <w:rStyle w:val="StyleUnderline"/>
        </w:rPr>
        <w:t xml:space="preserve"> it has created for itself. For</w:t>
      </w:r>
      <w:r w:rsidRPr="00FE3774">
        <w:rPr>
          <w:sz w:val="16"/>
        </w:rPr>
        <w:t xml:space="preserve"> example, wind and solar power are increasingly becoming economically-viable sources of unlimited, free electricity and provide us with the opportunity to reduce our dependence on harmful fossil fuels. </w:t>
      </w:r>
      <w:r w:rsidRPr="00410D96">
        <w:rPr>
          <w:rStyle w:val="StyleUnderline"/>
          <w:highlight w:val="cyan"/>
        </w:rPr>
        <w:t>Bioengineering</w:t>
      </w:r>
      <w:r w:rsidRPr="00FE3774">
        <w:rPr>
          <w:rStyle w:val="StyleUnderline"/>
        </w:rPr>
        <w:t xml:space="preserve"> should </w:t>
      </w:r>
      <w:r w:rsidRPr="0009074C">
        <w:rPr>
          <w:rStyle w:val="StyleUnderline"/>
        </w:rPr>
        <w:t xml:space="preserve">help us </w:t>
      </w:r>
      <w:r w:rsidRPr="00410D96">
        <w:rPr>
          <w:rStyle w:val="StyleUnderline"/>
          <w:highlight w:val="cyan"/>
        </w:rPr>
        <w:t>protect</w:t>
      </w:r>
      <w:r w:rsidRPr="00FE3774">
        <w:rPr>
          <w:rStyle w:val="StyleUnderline"/>
        </w:rPr>
        <w:t xml:space="preserve"> surface </w:t>
      </w:r>
      <w:r w:rsidRPr="0009074C">
        <w:rPr>
          <w:rStyle w:val="StyleUnderline"/>
        </w:rPr>
        <w:t>soils and</w:t>
      </w:r>
      <w:r w:rsidRPr="00FE3774">
        <w:rPr>
          <w:rStyle w:val="StyleUnderline"/>
        </w:rPr>
        <w:t xml:space="preserve"> the </w:t>
      </w:r>
      <w:r w:rsidRPr="00410D96">
        <w:rPr>
          <w:rStyle w:val="StyleUnderline"/>
          <w:highlight w:val="cyan"/>
        </w:rPr>
        <w:t>ecosystems</w:t>
      </w:r>
      <w:r w:rsidRPr="00FE3774">
        <w:rPr>
          <w:rStyle w:val="StyleUnderline"/>
        </w:rPr>
        <w:t xml:space="preserve"> that depend on them by maintaining healthy levels of nutrients and soil salinity</w:t>
      </w:r>
      <w:r w:rsidRPr="00410D96">
        <w:rPr>
          <w:rStyle w:val="StyleUnderline"/>
          <w:highlight w:val="cyan"/>
        </w:rPr>
        <w:t xml:space="preserve">. </w:t>
      </w:r>
      <w:r w:rsidRPr="00410D96">
        <w:rPr>
          <w:rStyle w:val="Emphasis"/>
          <w:highlight w:val="cyan"/>
        </w:rPr>
        <w:t>Tech</w:t>
      </w:r>
      <w:r w:rsidRPr="00FE3774">
        <w:rPr>
          <w:rStyle w:val="Emphasis"/>
        </w:rPr>
        <w:t xml:space="preserve">nological advancements </w:t>
      </w:r>
      <w:r w:rsidRPr="00410D96">
        <w:rPr>
          <w:rStyle w:val="Emphasis"/>
          <w:highlight w:val="cyan"/>
        </w:rPr>
        <w:t>will even help us prevent species extinction events</w:t>
      </w:r>
      <w:r w:rsidRPr="00FE3774">
        <w:rPr>
          <w:rStyle w:val="StyleUnderline"/>
        </w:rPr>
        <w:t xml:space="preserve"> </w:t>
      </w:r>
      <w:r w:rsidRPr="00410D96">
        <w:rPr>
          <w:rStyle w:val="StyleUnderline"/>
          <w:highlight w:val="cyan"/>
        </w:rPr>
        <w:t>that</w:t>
      </w:r>
      <w:r w:rsidRPr="00FE3774">
        <w:rPr>
          <w:rStyle w:val="StyleUnderline"/>
        </w:rPr>
        <w:t xml:space="preserve"> </w:t>
      </w:r>
      <w:r w:rsidRPr="00410D96">
        <w:rPr>
          <w:rStyle w:val="StyleUnderline"/>
          <w:highlight w:val="cyan"/>
        </w:rPr>
        <w:t xml:space="preserve">would </w:t>
      </w:r>
      <w:r w:rsidRPr="00410D96">
        <w:rPr>
          <w:rStyle w:val="Emphasis"/>
          <w:highlight w:val="cyan"/>
        </w:rPr>
        <w:t>otherwise destroy our Earth</w:t>
      </w:r>
      <w:r w:rsidRPr="00FE3774">
        <w:rPr>
          <w:rStyle w:val="Emphasis"/>
        </w:rPr>
        <w:t xml:space="preserve"> </w:t>
      </w:r>
      <w:r w:rsidRPr="00410D96">
        <w:rPr>
          <w:rStyle w:val="Emphasis"/>
          <w:highlight w:val="cyan"/>
        </w:rPr>
        <w:t>altogethe</w:t>
      </w:r>
      <w:r w:rsidRPr="00410D96">
        <w:rPr>
          <w:rStyle w:val="StyleUnderline"/>
          <w:highlight w:val="cyan"/>
        </w:rPr>
        <w:t>r</w:t>
      </w:r>
      <w:r w:rsidRPr="00FE3774">
        <w:rPr>
          <w:rStyle w:val="StyleUnderline"/>
        </w:rPr>
        <w:t>, with NASA already developing spacecraft to push approaching asteroids out of our orbit.</w:t>
      </w:r>
    </w:p>
    <w:p w:rsidR="00A9658C" w:rsidRPr="00F87869" w:rsidRDefault="00A9658C" w:rsidP="00A9658C">
      <w:pPr>
        <w:pStyle w:val="Heading4"/>
        <w:rPr>
          <w:u w:val="single"/>
        </w:rPr>
      </w:pPr>
      <w:r>
        <w:t xml:space="preserve">Space’s lack of </w:t>
      </w:r>
      <w:r w:rsidRPr="00F87869">
        <w:rPr>
          <w:u w:val="single"/>
        </w:rPr>
        <w:t>inhabitants</w:t>
      </w:r>
      <w:r>
        <w:t xml:space="preserve"> and </w:t>
      </w:r>
      <w:r w:rsidRPr="00F87869">
        <w:rPr>
          <w:u w:val="single"/>
        </w:rPr>
        <w:t>ecological problems</w:t>
      </w:r>
      <w:r>
        <w:t xml:space="preserve"> solves the vast majority of their criticism – but it </w:t>
      </w:r>
      <w:r w:rsidRPr="00F87869">
        <w:rPr>
          <w:u w:val="single"/>
        </w:rPr>
        <w:t>segregates</w:t>
      </w:r>
      <w:r>
        <w:t xml:space="preserve"> the capitalists </w:t>
      </w:r>
      <w:r w:rsidRPr="00F87869">
        <w:rPr>
          <w:u w:val="single"/>
        </w:rPr>
        <w:t>from ruining Earth</w:t>
      </w:r>
      <w:r>
        <w:t xml:space="preserve"> and generates enough </w:t>
      </w:r>
      <w:r w:rsidRPr="00F87869">
        <w:rPr>
          <w:u w:val="single"/>
        </w:rPr>
        <w:t>resources</w:t>
      </w:r>
      <w:r>
        <w:t xml:space="preserve"> to make the planet’s surface into a </w:t>
      </w:r>
      <w:r w:rsidRPr="00F87869">
        <w:rPr>
          <w:u w:val="single"/>
        </w:rPr>
        <w:t xml:space="preserve">Communist utopia </w:t>
      </w:r>
    </w:p>
    <w:p w:rsidR="00A9658C" w:rsidRPr="005B1513" w:rsidRDefault="00A9658C" w:rsidP="00A9658C">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rsidR="00A9658C" w:rsidRPr="00F87869" w:rsidRDefault="00A9658C" w:rsidP="00A9658C">
      <w:pPr>
        <w:rPr>
          <w:u w:val="single"/>
        </w:rPr>
      </w:pPr>
      <w:r>
        <w:t xml:space="preserve">All in all, </w:t>
      </w:r>
      <w:r w:rsidRPr="00F87869">
        <w:rPr>
          <w:rStyle w:val="StyleUnderline"/>
        </w:rPr>
        <w:t>it’s starting to sound a damn sight more beneficial to the human race than the internet economy is.</w:t>
      </w:r>
      <w:r>
        <w:t xml:space="preserve"> </w:t>
      </w:r>
      <w:r w:rsidRPr="00F87869">
        <w:rPr>
          <w:rStyle w:val="Emphasis"/>
        </w:rPr>
        <w:t>Not a moment too soon</w:t>
      </w:r>
      <w:r>
        <w:t xml:space="preserve">. I’ve written encouragingly about </w:t>
      </w:r>
      <w:r w:rsidRPr="00F87869">
        <w:rPr>
          <w:rStyle w:val="StyleUnderline"/>
          <w:highlight w:val="cyan"/>
        </w:rPr>
        <w:t>asteroid mining</w:t>
      </w:r>
      <w:r w:rsidRPr="00F87869">
        <w:rPr>
          <w:rStyle w:val="StyleUnderline"/>
        </w:rPr>
        <w:t xml:space="preserve"> several times before,</w:t>
      </w:r>
      <w:r>
        <w:t xml:space="preserve"> each time touting the massive potential wealth that seems likely to be made. </w:t>
      </w:r>
      <w:r w:rsidRPr="00F87869">
        <w:rPr>
          <w:rStyle w:val="StyleUnderline"/>
        </w:rPr>
        <w:t xml:space="preserve">And </w:t>
      </w:r>
      <w:r w:rsidRPr="00FC72A0">
        <w:rPr>
          <w:rStyle w:val="StyleUnderline"/>
        </w:rPr>
        <w:t xml:space="preserve">each time </w:t>
      </w:r>
      <w:r w:rsidRPr="00FC72A0">
        <w:rPr>
          <w:rStyle w:val="StyleUnderline"/>
        </w:rPr>
        <w:lastRenderedPageBreak/>
        <w:t>there’s been a sense of disquiet among my readers, a sense that we’re taking our rapacious capitalist ways and exploiting space</w:t>
      </w:r>
      <w:r w:rsidRPr="00F87869">
        <w:rPr>
          <w:rStyle w:val="StyleUnderline"/>
        </w:rPr>
        <w:t>.</w:t>
      </w:r>
    </w:p>
    <w:p w:rsidR="00A9658C" w:rsidRPr="00F87869" w:rsidRDefault="00A9658C" w:rsidP="00A9658C">
      <w:pPr>
        <w:rPr>
          <w:b/>
          <w:iCs/>
          <w:u w:val="single"/>
        </w:rPr>
      </w:pPr>
      <w:r>
        <w:t xml:space="preserve">Whereas the truth is, </w:t>
      </w:r>
      <w:r w:rsidRPr="00F87869">
        <w:rPr>
          <w:rStyle w:val="StyleUnderline"/>
          <w:highlight w:val="cyan"/>
        </w:rPr>
        <w:t>this is exactly the version of capitalism</w:t>
      </w:r>
      <w:r w:rsidRPr="00F87869">
        <w:rPr>
          <w:rStyle w:val="StyleUnderline"/>
        </w:rPr>
        <w:t xml:space="preserve"> </w:t>
      </w:r>
      <w:r w:rsidRPr="00F87869">
        <w:rPr>
          <w:rStyle w:val="StyleUnderline"/>
          <w:highlight w:val="cyan"/>
        </w:rPr>
        <w:t>humanity has needed</w:t>
      </w:r>
      <w:r w:rsidRPr="00F87869">
        <w:rPr>
          <w:rStyle w:val="StyleUnderline"/>
        </w:rPr>
        <w:t xml:space="preserve"> all along</w:t>
      </w:r>
      <w:r>
        <w:t xml:space="preserve">: </w:t>
      </w:r>
      <w:r w:rsidRPr="00FC72A0">
        <w:rPr>
          <w:rStyle w:val="StyleUnderline"/>
        </w:rPr>
        <w:t xml:space="preserve">the kind where </w:t>
      </w:r>
      <w:r w:rsidRPr="00F87869">
        <w:rPr>
          <w:rStyle w:val="StyleUnderline"/>
          <w:highlight w:val="cyan"/>
        </w:rPr>
        <w:t xml:space="preserve">there is </w:t>
      </w:r>
      <w:r w:rsidRPr="00F87869">
        <w:rPr>
          <w:rStyle w:val="Emphasis"/>
          <w:highlight w:val="cyan"/>
        </w:rPr>
        <w:t>no ecosystem to destroy</w:t>
      </w:r>
      <w:r w:rsidRPr="00F87869">
        <w:rPr>
          <w:rStyle w:val="StyleUnderline"/>
          <w:highlight w:val="cyan"/>
        </w:rPr>
        <w:t xml:space="preserve">, </w:t>
      </w:r>
      <w:r w:rsidRPr="00F87869">
        <w:rPr>
          <w:rStyle w:val="Emphasis"/>
          <w:highlight w:val="cyan"/>
        </w:rPr>
        <w:t>no marginalized group to make miserable</w:t>
      </w:r>
      <w:r w:rsidRPr="00F87869">
        <w:rPr>
          <w:rStyle w:val="StyleUnderline"/>
          <w:highlight w:val="cyan"/>
        </w:rPr>
        <w:t xml:space="preserve">. A safe, </w:t>
      </w:r>
      <w:r w:rsidRPr="00F87869">
        <w:rPr>
          <w:rStyle w:val="Emphasis"/>
          <w:highlight w:val="cyan"/>
        </w:rPr>
        <w:t>dead space</w:t>
      </w:r>
      <w:r w:rsidRPr="00F87869">
        <w:rPr>
          <w:rStyle w:val="StyleUnderline"/>
        </w:rPr>
        <w:t xml:space="preserve"> </w:t>
      </w:r>
      <w:r w:rsidRPr="00F87869">
        <w:rPr>
          <w:rStyle w:val="StyleUnderline"/>
          <w:highlight w:val="cyan"/>
        </w:rPr>
        <w:t>where capitalism’s</w:t>
      </w:r>
      <w:r w:rsidRPr="00F87869">
        <w:rPr>
          <w:rStyle w:val="StyleUnderline"/>
        </w:rPr>
        <w:t xml:space="preserve"> most enthusiastic </w:t>
      </w:r>
      <w:r w:rsidRPr="00F87869">
        <w:rPr>
          <w:rStyle w:val="StyleUnderline"/>
          <w:highlight w:val="cyan"/>
        </w:rPr>
        <w:t>pioneers</w:t>
      </w:r>
      <w:r w:rsidRPr="00F87869">
        <w:rPr>
          <w:rStyle w:val="StyleUnderline"/>
        </w:rPr>
        <w:t xml:space="preserve"> </w:t>
      </w:r>
      <w:r w:rsidRPr="00F87869">
        <w:rPr>
          <w:rStyle w:val="StyleUnderline"/>
          <w:highlight w:val="cyan"/>
        </w:rPr>
        <w:t>can go nuts</w:t>
      </w:r>
      <w:r w:rsidRPr="00F87869">
        <w:rPr>
          <w:rStyle w:val="StyleUnderline"/>
        </w:rPr>
        <w:t xml:space="preserve"> to their hearts’ content, </w:t>
      </w:r>
      <w:r w:rsidRPr="00FC72A0">
        <w:rPr>
          <w:rStyle w:val="Emphasis"/>
        </w:rPr>
        <w:t>so long as they clean up their space junk</w:t>
      </w:r>
      <w:r w:rsidRPr="00F87869">
        <w:rPr>
          <w:rStyle w:val="Emphasis"/>
        </w:rPr>
        <w:t xml:space="preserve">. </w:t>
      </w:r>
    </w:p>
    <w:p w:rsidR="00A9658C" w:rsidRDefault="00A9658C" w:rsidP="00A9658C">
      <w:r>
        <w:t>(Space junk is a real problem in orbital space because it has thousands of vulnerable satellites clustered closely together around our little blue rock. The vast emptiness of cislunar space, not so much.)</w:t>
      </w:r>
    </w:p>
    <w:p w:rsidR="00A9658C" w:rsidRPr="00DF7587" w:rsidRDefault="00A9658C" w:rsidP="00A9658C">
      <w:pPr>
        <w:rPr>
          <w:rStyle w:val="Emphasis"/>
        </w:rPr>
      </w:pPr>
      <w:r w:rsidRPr="00F87869">
        <w:rPr>
          <w:rStyle w:val="StyleUnderline"/>
        </w:rPr>
        <w:t xml:space="preserve">And </w:t>
      </w:r>
      <w:r w:rsidRPr="00F87869">
        <w:rPr>
          <w:rStyle w:val="StyleUnderline"/>
          <w:highlight w:val="cyan"/>
        </w:rPr>
        <w:t>because they’re up there making</w:t>
      </w:r>
      <w:r w:rsidRPr="00F87869">
        <w:rPr>
          <w:rStyle w:val="StyleUnderline"/>
        </w:rPr>
        <w:t xml:space="preserve"> all the </w:t>
      </w:r>
      <w:r w:rsidRPr="00F87869">
        <w:rPr>
          <w:rStyle w:val="StyleUnderline"/>
          <w:highlight w:val="cyan"/>
        </w:rPr>
        <w:t>wealth</w:t>
      </w:r>
      <w:r w:rsidRPr="00F87869">
        <w:rPr>
          <w:rStyle w:val="StyleUnderline"/>
        </w:rPr>
        <w:t xml:space="preserve"> on their commodities market, we </w:t>
      </w:r>
      <w:r w:rsidRPr="00F87869">
        <w:rPr>
          <w:rStyle w:val="Emphasis"/>
          <w:highlight w:val="cyan"/>
        </w:rPr>
        <w:t>down here on Earth can</w:t>
      </w:r>
      <w:r w:rsidRPr="00F87869">
        <w:rPr>
          <w:rStyle w:val="Emphasis"/>
        </w:rPr>
        <w:t xml:space="preserve"> certainly </w:t>
      </w:r>
      <w:r w:rsidRPr="00FC72A0">
        <w:rPr>
          <w:rStyle w:val="Emphasis"/>
        </w:rPr>
        <w:t>afford to focus less on growing our stock market</w:t>
      </w:r>
      <w:r w:rsidRPr="00FC72A0">
        <w:rPr>
          <w:rStyle w:val="StyleUnderline"/>
        </w:rPr>
        <w:t xml:space="preserve">. Maybe even, </w:t>
      </w:r>
      <w:r w:rsidRPr="00FC72A0">
        <w:rPr>
          <w:rStyle w:val="Emphasis"/>
          <w:sz w:val="28"/>
          <w:szCs w:val="28"/>
        </w:rPr>
        <w:t>whisper it low</w:t>
      </w:r>
      <w:r w:rsidRPr="00F87869">
        <w:rPr>
          <w:rStyle w:val="Emphasis"/>
          <w:sz w:val="28"/>
          <w:szCs w:val="28"/>
          <w:highlight w:val="cyan"/>
        </w:rPr>
        <w:t>,</w:t>
      </w:r>
      <w:r w:rsidRPr="00F87869">
        <w:rPr>
          <w:rStyle w:val="StyleUnderline"/>
        </w:rPr>
        <w:t xml:space="preserve"> we can </w:t>
      </w:r>
      <w:r w:rsidRPr="00F87869">
        <w:rPr>
          <w:rStyle w:val="Emphasis"/>
          <w:highlight w:val="cyan"/>
        </w:rPr>
        <w:t>afford a fully functioning social safety ne</w:t>
      </w:r>
      <w:r w:rsidRPr="00F87869">
        <w:rPr>
          <w:rStyle w:val="StyleUnderline"/>
          <w:highlight w:val="cyan"/>
        </w:rPr>
        <w:t>t</w:t>
      </w:r>
      <w:r w:rsidRPr="00F87869">
        <w:rPr>
          <w:rStyle w:val="StyleUnderline"/>
        </w:rPr>
        <w:t xml:space="preserve">, </w:t>
      </w:r>
      <w:r w:rsidRPr="00F87869">
        <w:rPr>
          <w:rStyle w:val="Emphasis"/>
        </w:rPr>
        <w:t xml:space="preserve">plus </w:t>
      </w:r>
      <w:r w:rsidRPr="00F87869">
        <w:rPr>
          <w:rStyle w:val="Emphasis"/>
          <w:highlight w:val="cyan"/>
        </w:rPr>
        <w:t>free healthcare and free education for everyone on the planet.</w:t>
      </w:r>
      <w:r w:rsidRPr="00F87869">
        <w:rPr>
          <w:rStyle w:val="Emphasis"/>
        </w:rPr>
        <w:t xml:space="preserve"> </w:t>
      </w:r>
    </w:p>
    <w:p w:rsidR="00A9658C" w:rsidRPr="00A9658C" w:rsidRDefault="00A9658C" w:rsidP="00A9658C"/>
    <w:p w:rsidR="00A9658C" w:rsidRDefault="00DA5CF9" w:rsidP="00A9658C">
      <w:pPr>
        <w:pStyle w:val="Heading2"/>
      </w:pPr>
      <w:r>
        <w:lastRenderedPageBreak/>
        <w:t>3</w:t>
      </w:r>
    </w:p>
    <w:p w:rsidR="00A9658C" w:rsidRDefault="00A9658C" w:rsidP="00A9658C">
      <w:pPr>
        <w:pStyle w:val="Heading4"/>
      </w:pPr>
      <w:r>
        <w:t>Counterplan: The appropriation of outer space by private entities except for Viasat is unjust</w:t>
      </w:r>
    </w:p>
    <w:p w:rsidR="00A9658C" w:rsidRDefault="00A9658C" w:rsidP="00A9658C">
      <w:pPr>
        <w:pStyle w:val="Heading4"/>
      </w:pPr>
      <w:r>
        <w:t>Viasat boosts Indigenous economies.</w:t>
      </w:r>
    </w:p>
    <w:p w:rsidR="00A9658C" w:rsidRDefault="00A9658C" w:rsidP="00A9658C">
      <w:pPr>
        <w:widowControl w:val="0"/>
        <w:shd w:val="clear" w:color="auto" w:fill="FFFFFF"/>
        <w:rPr>
          <w:color w:val="222222"/>
        </w:rPr>
      </w:pPr>
      <w:r>
        <w:rPr>
          <w:b/>
          <w:color w:val="222222"/>
          <w:sz w:val="26"/>
          <w:szCs w:val="26"/>
        </w:rPr>
        <w:t xml:space="preserve">SBS 1/12 </w:t>
      </w:r>
      <w:r>
        <w:rPr>
          <w:color w:val="222222"/>
        </w:rPr>
        <w:t xml:space="preserve">[Indigenous Australians to lead space industry at new Alice Springs earth ground station, </w:t>
      </w:r>
      <w:hyperlink r:id="rId12">
        <w:r>
          <w:rPr>
            <w:color w:val="1155CC"/>
          </w:rPr>
          <w:t>https://www.sbs.com.au/news/indigenous-australians-to-lead-space-industry-at-new-alice-springs-earth-ground-station/b35811cc-1ecb-4a90-9be2-d6c1f4486e3b</w:t>
        </w:r>
      </w:hyperlink>
      <w:r>
        <w:rPr>
          <w:color w:val="222222"/>
        </w:rPr>
        <w:t>, Jan 12 2022, SBS News] [SS]</w:t>
      </w:r>
    </w:p>
    <w:p w:rsidR="00A9658C" w:rsidRDefault="00A9658C" w:rsidP="00A9658C">
      <w:pPr>
        <w:widowControl w:val="0"/>
        <w:shd w:val="clear" w:color="auto" w:fill="FFFFFF"/>
        <w:rPr>
          <w:color w:val="222222"/>
          <w:u w:val="single"/>
        </w:rPr>
      </w:pPr>
      <w:r>
        <w:rPr>
          <w:highlight w:val="cyan"/>
          <w:u w:val="single"/>
        </w:rPr>
        <w:t>A</w:t>
      </w:r>
      <w:r>
        <w:rPr>
          <w:color w:val="222222"/>
          <w:sz w:val="16"/>
          <w:szCs w:val="16"/>
        </w:rPr>
        <w:t xml:space="preserve"> multi-million-dollar </w:t>
      </w:r>
      <w:r>
        <w:rPr>
          <w:color w:val="222222"/>
          <w:u w:val="single"/>
        </w:rPr>
        <w:t xml:space="preserve">earth </w:t>
      </w:r>
      <w:r>
        <w:rPr>
          <w:highlight w:val="cyan"/>
          <w:u w:val="single"/>
        </w:rPr>
        <w:t>ground station</w:t>
      </w:r>
      <w:r>
        <w:rPr>
          <w:color w:val="222222"/>
          <w:sz w:val="16"/>
          <w:szCs w:val="16"/>
        </w:rPr>
        <w:t xml:space="preserve"> will be built in the Northern Territory's Alice Springs, </w:t>
      </w:r>
      <w:r>
        <w:rPr>
          <w:highlight w:val="cyan"/>
          <w:u w:val="single"/>
        </w:rPr>
        <w:t>set to be the first</w:t>
      </w:r>
      <w:r>
        <w:rPr>
          <w:color w:val="222222"/>
          <w:u w:val="single"/>
        </w:rPr>
        <w:t xml:space="preserve"> development </w:t>
      </w:r>
      <w:r>
        <w:rPr>
          <w:highlight w:val="cyan"/>
          <w:u w:val="single"/>
        </w:rPr>
        <w:t>of its kind on Aboriginal</w:t>
      </w:r>
      <w:r>
        <w:rPr>
          <w:color w:val="222222"/>
          <w:u w:val="single"/>
        </w:rPr>
        <w:t xml:space="preserve">-owned </w:t>
      </w:r>
      <w:r>
        <w:rPr>
          <w:highlight w:val="cyan"/>
          <w:u w:val="single"/>
        </w:rPr>
        <w:t>land</w:t>
      </w:r>
      <w:r>
        <w:rPr>
          <w:color w:val="222222"/>
          <w:u w:val="single"/>
        </w:rPr>
        <w:t xml:space="preserve"> in Australia</w:t>
      </w:r>
      <w:r>
        <w:rPr>
          <w:color w:val="222222"/>
          <w:sz w:val="16"/>
          <w:szCs w:val="16"/>
        </w:rPr>
        <w:t xml:space="preserve">. </w:t>
      </w:r>
      <w:r>
        <w:rPr>
          <w:highlight w:val="cyan"/>
          <w:u w:val="single"/>
        </w:rPr>
        <w:t>Indigenous Australians will be</w:t>
      </w:r>
      <w:r>
        <w:rPr>
          <w:color w:val="222222"/>
          <w:u w:val="single"/>
        </w:rPr>
        <w:t xml:space="preserve">come </w:t>
      </w:r>
      <w:r>
        <w:rPr>
          <w:highlight w:val="cyan"/>
          <w:u w:val="single"/>
        </w:rPr>
        <w:t>leading participants in the</w:t>
      </w:r>
      <w:r>
        <w:rPr>
          <w:color w:val="222222"/>
          <w:u w:val="single"/>
        </w:rPr>
        <w:t xml:space="preserve"> global satellite and </w:t>
      </w:r>
      <w:r>
        <w:rPr>
          <w:highlight w:val="cyan"/>
          <w:u w:val="single"/>
        </w:rPr>
        <w:t>space industry</w:t>
      </w:r>
      <w:r>
        <w:rPr>
          <w:color w:val="222222"/>
          <w:u w:val="single"/>
        </w:rPr>
        <w:t>,</w:t>
      </w:r>
      <w:r>
        <w:rPr>
          <w:color w:val="222222"/>
          <w:sz w:val="16"/>
          <w:szCs w:val="16"/>
        </w:rPr>
        <w:t xml:space="preserve"> </w:t>
      </w:r>
      <w:r>
        <w:rPr>
          <w:color w:val="222222"/>
          <w:u w:val="single"/>
        </w:rPr>
        <w:t>with the</w:t>
      </w:r>
      <w:r>
        <w:rPr>
          <w:color w:val="222222"/>
          <w:sz w:val="16"/>
          <w:szCs w:val="16"/>
        </w:rPr>
        <w:t xml:space="preserve"> Real-Time Earth (RTE) </w:t>
      </w:r>
      <w:r>
        <w:rPr>
          <w:color w:val="222222"/>
          <w:u w:val="single"/>
        </w:rPr>
        <w:t xml:space="preserve">facility expected to </w:t>
      </w:r>
      <w:r>
        <w:rPr>
          <w:highlight w:val="cyan"/>
          <w:u w:val="single"/>
        </w:rPr>
        <w:t>bring new jobs</w:t>
      </w:r>
      <w:r>
        <w:rPr>
          <w:color w:val="222222"/>
          <w:u w:val="single"/>
        </w:rPr>
        <w:t xml:space="preserve"> and economic opportunities to</w:t>
      </w:r>
      <w:r>
        <w:rPr>
          <w:color w:val="222222"/>
          <w:sz w:val="16"/>
          <w:szCs w:val="16"/>
        </w:rPr>
        <w:t xml:space="preserve"> remote </w:t>
      </w:r>
      <w:r>
        <w:rPr>
          <w:color w:val="222222"/>
          <w:u w:val="single"/>
        </w:rPr>
        <w:t>Australia</w:t>
      </w:r>
      <w:r>
        <w:rPr>
          <w:color w:val="222222"/>
          <w:sz w:val="16"/>
          <w:szCs w:val="16"/>
        </w:rPr>
        <w:t xml:space="preserve">. Global communications company </w:t>
      </w:r>
      <w:r>
        <w:rPr>
          <w:highlight w:val="cyan"/>
          <w:u w:val="single"/>
        </w:rPr>
        <w:t>Viasat</w:t>
      </w:r>
      <w:r>
        <w:rPr>
          <w:color w:val="222222"/>
          <w:sz w:val="16"/>
          <w:szCs w:val="16"/>
        </w:rPr>
        <w:t xml:space="preserve"> Inc. has </w:t>
      </w:r>
      <w:r>
        <w:rPr>
          <w:color w:val="222222"/>
          <w:u w:val="single"/>
        </w:rPr>
        <w:t>partnered with Aboriginal not-for-profit science and tech</w:t>
      </w:r>
      <w:r>
        <w:rPr>
          <w:color w:val="222222"/>
          <w:sz w:val="16"/>
          <w:szCs w:val="16"/>
        </w:rPr>
        <w:t xml:space="preserve">nology </w:t>
      </w:r>
      <w:r>
        <w:rPr>
          <w:color w:val="222222"/>
          <w:u w:val="single"/>
        </w:rPr>
        <w:t>company</w:t>
      </w:r>
      <w:r>
        <w:rPr>
          <w:color w:val="222222"/>
          <w:sz w:val="16"/>
          <w:szCs w:val="16"/>
        </w:rPr>
        <w:t xml:space="preserve"> Centre for Appropriate Technology Ltd (CfAT</w:t>
      </w:r>
      <w:r>
        <w:rPr>
          <w:color w:val="222222"/>
          <w:u w:val="single"/>
        </w:rPr>
        <w:t xml:space="preserve">) to deliver the project, </w:t>
      </w:r>
      <w:r>
        <w:rPr>
          <w:highlight w:val="cyan"/>
          <w:u w:val="single"/>
        </w:rPr>
        <w:t>financed by Indigenous Business</w:t>
      </w:r>
      <w:r>
        <w:rPr>
          <w:color w:val="222222"/>
          <w:u w:val="single"/>
        </w:rPr>
        <w:t xml:space="preserve"> Australia.</w:t>
      </w:r>
      <w:r>
        <w:rPr>
          <w:color w:val="222222"/>
          <w:sz w:val="16"/>
          <w:szCs w:val="16"/>
        </w:rPr>
        <w:t xml:space="preserve"> It will be used </w:t>
      </w:r>
      <w:r>
        <w:rPr>
          <w:color w:val="222222"/>
          <w:u w:val="single"/>
        </w:rPr>
        <w:t xml:space="preserve">to </w:t>
      </w:r>
      <w:r>
        <w:rPr>
          <w:highlight w:val="cyan"/>
          <w:u w:val="single"/>
        </w:rPr>
        <w:t>track</w:t>
      </w:r>
      <w:r>
        <w:rPr>
          <w:color w:val="222222"/>
          <w:sz w:val="16"/>
          <w:szCs w:val="16"/>
        </w:rPr>
        <w:t xml:space="preserve"> the next generation of low earth orbiting </w:t>
      </w:r>
      <w:r>
        <w:rPr>
          <w:color w:val="222222"/>
          <w:u w:val="single"/>
        </w:rPr>
        <w:t>satellites for</w:t>
      </w:r>
      <w:r>
        <w:rPr>
          <w:color w:val="222222"/>
          <w:sz w:val="16"/>
          <w:szCs w:val="16"/>
        </w:rPr>
        <w:t xml:space="preserve"> earth observation used for scientific research, </w:t>
      </w:r>
      <w:r>
        <w:rPr>
          <w:highlight w:val="cyan"/>
          <w:u w:val="single"/>
        </w:rPr>
        <w:t>environmental monitoring</w:t>
      </w:r>
      <w:r>
        <w:rPr>
          <w:color w:val="222222"/>
          <w:u w:val="single"/>
        </w:rPr>
        <w:t xml:space="preserve">, </w:t>
      </w:r>
      <w:r>
        <w:rPr>
          <w:highlight w:val="cyan"/>
          <w:u w:val="single"/>
        </w:rPr>
        <w:t>and commercial applications</w:t>
      </w:r>
      <w:r>
        <w:rPr>
          <w:color w:val="222222"/>
          <w:sz w:val="16"/>
          <w:szCs w:val="16"/>
        </w:rPr>
        <w:t xml:space="preserve">. CfAT chairperson Peter Renehan said </w:t>
      </w:r>
      <w:r>
        <w:rPr>
          <w:color w:val="222222"/>
          <w:u w:val="single"/>
        </w:rPr>
        <w:t>the facility "</w:t>
      </w:r>
      <w:r>
        <w:rPr>
          <w:highlight w:val="cyan"/>
          <w:u w:val="single"/>
        </w:rPr>
        <w:t>puts Aboriginal people at the forefront of</w:t>
      </w:r>
      <w:r>
        <w:rPr>
          <w:color w:val="222222"/>
          <w:u w:val="single"/>
        </w:rPr>
        <w:t xml:space="preserve"> Australia’s growing </w:t>
      </w:r>
      <w:r>
        <w:rPr>
          <w:highlight w:val="cyan"/>
          <w:u w:val="single"/>
        </w:rPr>
        <w:t>space</w:t>
      </w:r>
      <w:r>
        <w:rPr>
          <w:color w:val="222222"/>
          <w:u w:val="single"/>
        </w:rPr>
        <w:t xml:space="preserve"> sector</w:t>
      </w:r>
      <w:r>
        <w:rPr>
          <w:color w:val="222222"/>
          <w:sz w:val="16"/>
          <w:szCs w:val="16"/>
        </w:rPr>
        <w:t xml:space="preserve">". "This state-of-the-art development will provide a positive contribution to the local economy </w:t>
      </w:r>
      <w:r>
        <w:rPr>
          <w:color w:val="222222"/>
          <w:u w:val="single"/>
        </w:rPr>
        <w:t>through employment opportunities</w:t>
      </w:r>
      <w:r>
        <w:rPr>
          <w:color w:val="222222"/>
          <w:sz w:val="16"/>
          <w:szCs w:val="16"/>
        </w:rPr>
        <w:t xml:space="preserve"> for local businesses during each phase of construction </w:t>
      </w:r>
      <w:r>
        <w:rPr>
          <w:color w:val="222222"/>
          <w:u w:val="single"/>
        </w:rPr>
        <w:t>as well as ongoing jobs for local Aboriginal people</w:t>
      </w:r>
      <w:r>
        <w:rPr>
          <w:color w:val="222222"/>
          <w:sz w:val="16"/>
          <w:szCs w:val="16"/>
        </w:rPr>
        <w:t xml:space="preserve"> once operational," she said. "CfAT exists to provide people in regional and remote Australia with options for maintaining their relationship with country. "</w:t>
      </w:r>
      <w:r>
        <w:rPr>
          <w:color w:val="222222"/>
          <w:u w:val="single"/>
        </w:rPr>
        <w:t>We</w:t>
      </w:r>
      <w:r>
        <w:rPr>
          <w:color w:val="222222"/>
          <w:sz w:val="16"/>
          <w:szCs w:val="16"/>
        </w:rPr>
        <w:t xml:space="preserve"> do this by </w:t>
      </w:r>
      <w:r>
        <w:rPr>
          <w:highlight w:val="cyan"/>
          <w:u w:val="single"/>
        </w:rPr>
        <w:t>provid</w:t>
      </w:r>
      <w:r>
        <w:rPr>
          <w:color w:val="222222"/>
          <w:u w:val="single"/>
        </w:rPr>
        <w:t xml:space="preserve">ing </w:t>
      </w:r>
      <w:r>
        <w:rPr>
          <w:highlight w:val="cyan"/>
          <w:u w:val="single"/>
        </w:rPr>
        <w:t>technologically innovative solutions</w:t>
      </w:r>
      <w:r>
        <w:rPr>
          <w:color w:val="222222"/>
          <w:u w:val="single"/>
        </w:rPr>
        <w:t xml:space="preserve"> to infrastructure challenges</w:t>
      </w:r>
      <w:r>
        <w:rPr>
          <w:color w:val="222222"/>
          <w:sz w:val="16"/>
          <w:szCs w:val="16"/>
        </w:rPr>
        <w:t xml:space="preserve"> with digital connectivity as a core focus of the companies work." A KPMG report Aboriginal and Torres Strait Islander people own or have controlling interests in about 40 per cent of the Australian land mass under various forms of title and legislation. Indigenous Business Australia Chairperson Eddie Fry said the new earth ground station was important for both the Australian space industry and the Indigenous community. "</w:t>
      </w:r>
      <w:r>
        <w:rPr>
          <w:color w:val="222222"/>
          <w:u w:val="single"/>
        </w:rPr>
        <w:t>Aboriginal</w:t>
      </w:r>
      <w:r>
        <w:rPr>
          <w:color w:val="222222"/>
          <w:sz w:val="16"/>
          <w:szCs w:val="16"/>
        </w:rPr>
        <w:t xml:space="preserve"> and Torres Strait Islander </w:t>
      </w:r>
      <w:r>
        <w:rPr>
          <w:color w:val="222222"/>
          <w:u w:val="single"/>
        </w:rPr>
        <w:t>people own or control significant areas of land</w:t>
      </w:r>
      <w:r>
        <w:rPr>
          <w:color w:val="222222"/>
          <w:sz w:val="16"/>
          <w:szCs w:val="16"/>
        </w:rPr>
        <w:t xml:space="preserve"> in remote areas </w:t>
      </w:r>
      <w:r>
        <w:rPr>
          <w:color w:val="222222"/>
          <w:u w:val="single"/>
        </w:rPr>
        <w:t>where there is limited economic potential</w:t>
      </w:r>
      <w:r>
        <w:rPr>
          <w:color w:val="222222"/>
          <w:sz w:val="16"/>
          <w:szCs w:val="16"/>
        </w:rPr>
        <w:t>," he said. "</w:t>
      </w:r>
      <w:r>
        <w:rPr>
          <w:highlight w:val="cyan"/>
          <w:u w:val="single"/>
        </w:rPr>
        <w:t>This</w:t>
      </w:r>
      <w:r>
        <w:rPr>
          <w:color w:val="222222"/>
          <w:sz w:val="16"/>
          <w:szCs w:val="16"/>
        </w:rPr>
        <w:t xml:space="preserve"> first of its kind development on Aboriginal land </w:t>
      </w:r>
      <w:r>
        <w:rPr>
          <w:highlight w:val="cyan"/>
          <w:u w:val="single"/>
        </w:rPr>
        <w:t>gives</w:t>
      </w:r>
      <w:r>
        <w:rPr>
          <w:color w:val="222222"/>
          <w:sz w:val="16"/>
          <w:szCs w:val="16"/>
        </w:rPr>
        <w:t xml:space="preserve"> the community both </w:t>
      </w:r>
      <w:r>
        <w:rPr>
          <w:highlight w:val="cyan"/>
          <w:u w:val="single"/>
        </w:rPr>
        <w:t>economic</w:t>
      </w:r>
      <w:r>
        <w:rPr>
          <w:color w:val="222222"/>
          <w:u w:val="single"/>
        </w:rPr>
        <w:t xml:space="preserve"> and social </w:t>
      </w:r>
      <w:r>
        <w:rPr>
          <w:highlight w:val="cyan"/>
          <w:u w:val="single"/>
        </w:rPr>
        <w:t>returns</w:t>
      </w:r>
      <w:r>
        <w:rPr>
          <w:color w:val="222222"/>
          <w:sz w:val="16"/>
          <w:szCs w:val="16"/>
        </w:rPr>
        <w:t>." He added Alice Springs was an optimal environment for this type of technology due to a large number of cloud-free days, limited radio interference and access to fibre network on the grounds. Indigenous Australians Minister Ken Wyatt said developments such as this showcased how Aboriginal and Torres Strait Islander people could continue leading roles in our nation’s innovation. "</w:t>
      </w:r>
      <w:r>
        <w:rPr>
          <w:highlight w:val="cyan"/>
          <w:u w:val="single"/>
        </w:rPr>
        <w:t>Indigenous Australians hold</w:t>
      </w:r>
      <w:r>
        <w:rPr>
          <w:color w:val="222222"/>
          <w:u w:val="single"/>
        </w:rPr>
        <w:t xml:space="preserve"> a </w:t>
      </w:r>
      <w:r>
        <w:rPr>
          <w:highlight w:val="cyan"/>
          <w:u w:val="single"/>
        </w:rPr>
        <w:t>powerful</w:t>
      </w:r>
      <w:r>
        <w:rPr>
          <w:color w:val="222222"/>
          <w:u w:val="single"/>
        </w:rPr>
        <w:t xml:space="preserve"> economic </w:t>
      </w:r>
      <w:r>
        <w:rPr>
          <w:highlight w:val="cyan"/>
          <w:u w:val="single"/>
        </w:rPr>
        <w:t>force through</w:t>
      </w:r>
      <w:r>
        <w:rPr>
          <w:color w:val="222222"/>
          <w:u w:val="single"/>
        </w:rPr>
        <w:t xml:space="preserve"> their </w:t>
      </w:r>
      <w:r>
        <w:rPr>
          <w:highlight w:val="cyan"/>
          <w:u w:val="single"/>
        </w:rPr>
        <w:t>connections with land, culture and community</w:t>
      </w:r>
      <w:r>
        <w:rPr>
          <w:color w:val="222222"/>
          <w:u w:val="single"/>
        </w:rPr>
        <w:t>,</w:t>
      </w:r>
      <w:r>
        <w:rPr>
          <w:color w:val="222222"/>
          <w:sz w:val="16"/>
          <w:szCs w:val="16"/>
        </w:rPr>
        <w:t>” he said. "</w:t>
      </w:r>
      <w:r>
        <w:rPr>
          <w:color w:val="222222"/>
          <w:u w:val="single"/>
        </w:rPr>
        <w:t>This</w:t>
      </w:r>
      <w:r>
        <w:rPr>
          <w:color w:val="222222"/>
          <w:sz w:val="16"/>
          <w:szCs w:val="16"/>
        </w:rPr>
        <w:t xml:space="preserve"> exciting project </w:t>
      </w:r>
      <w:r>
        <w:rPr>
          <w:color w:val="222222"/>
          <w:u w:val="single"/>
        </w:rPr>
        <w:t>is a prime example of the power of country to help deliver commercial returns through technology, employment and career opportunities."</w:t>
      </w:r>
    </w:p>
    <w:p w:rsidR="00A9658C" w:rsidRDefault="00A9658C" w:rsidP="00A9658C">
      <w:pPr>
        <w:widowControl w:val="0"/>
        <w:shd w:val="clear" w:color="auto" w:fill="FFFFFF"/>
        <w:rPr>
          <w:b/>
          <w:color w:val="222222"/>
          <w:highlight w:val="yellow"/>
          <w:u w:val="single"/>
        </w:rPr>
      </w:pPr>
    </w:p>
    <w:p w:rsidR="00A9658C" w:rsidRDefault="00A9658C" w:rsidP="00A9658C">
      <w:pPr>
        <w:pStyle w:val="Heading4"/>
      </w:pPr>
      <w:r>
        <w:t>Indigenous led economics solve warming.</w:t>
      </w:r>
    </w:p>
    <w:p w:rsidR="00A9658C" w:rsidRDefault="00A9658C" w:rsidP="00A9658C">
      <w:pPr>
        <w:widowControl w:val="0"/>
        <w:shd w:val="clear" w:color="auto" w:fill="FFFFFF"/>
        <w:rPr>
          <w:color w:val="222222"/>
        </w:rPr>
      </w:pPr>
      <w:r>
        <w:rPr>
          <w:b/>
          <w:color w:val="222222"/>
          <w:sz w:val="26"/>
          <w:szCs w:val="26"/>
        </w:rPr>
        <w:t xml:space="preserve">Swiderska ‘21 </w:t>
      </w:r>
      <w:r>
        <w:rPr>
          <w:color w:val="222222"/>
        </w:rPr>
        <w:t xml:space="preserve">[Here's why Indigenous economics is the key to saving nature, </w:t>
      </w:r>
      <w:hyperlink r:id="rId13">
        <w:r>
          <w:rPr>
            <w:color w:val="1155CC"/>
          </w:rPr>
          <w:t>https://www.iied.org/heres-why-indigenous-economics-key-saving-nature</w:t>
        </w:r>
      </w:hyperlink>
      <w:r>
        <w:rPr>
          <w:color w:val="222222"/>
        </w:rPr>
        <w:t>, Krystyna Swiderska, April 13 2021] [SS]</w:t>
      </w:r>
    </w:p>
    <w:p w:rsidR="00A9658C" w:rsidRDefault="00A9658C" w:rsidP="00A9658C">
      <w:pPr>
        <w:widowControl w:val="0"/>
        <w:shd w:val="clear" w:color="auto" w:fill="FFFFFF"/>
        <w:rPr>
          <w:color w:val="222222"/>
          <w:sz w:val="14"/>
          <w:szCs w:val="14"/>
        </w:rPr>
      </w:pPr>
      <w:r>
        <w:rPr>
          <w:highlight w:val="cyan"/>
          <w:u w:val="single"/>
        </w:rPr>
        <w:t>Western economics</w:t>
      </w:r>
      <w:r>
        <w:rPr>
          <w:color w:val="222222"/>
          <w:u w:val="single"/>
        </w:rPr>
        <w:t xml:space="preserve"> is</w:t>
      </w:r>
      <w:r>
        <w:rPr>
          <w:color w:val="222222"/>
          <w:sz w:val="14"/>
          <w:szCs w:val="14"/>
        </w:rPr>
        <w:t xml:space="preserve"> not only </w:t>
      </w:r>
      <w:r>
        <w:rPr>
          <w:highlight w:val="cyan"/>
          <w:u w:val="single"/>
        </w:rPr>
        <w:t>destroying the environment</w:t>
      </w:r>
      <w:r>
        <w:rPr>
          <w:color w:val="222222"/>
          <w:sz w:val="14"/>
          <w:szCs w:val="14"/>
        </w:rPr>
        <w:t>. It is also destroying Indigenous peoples’ holistic development models that ensure balance with nature, and provide alternative paradigms for sustainable development. For many of the world’s 476 million Indigenous peoples, balance and reciprocity (PDF) with nature are fundamental principles that guide all aspects of life</w:t>
      </w:r>
      <w:r>
        <w:rPr>
          <w:color w:val="222222"/>
          <w:u w:val="single"/>
        </w:rPr>
        <w:t>. Rather than privileging human economic goals</w:t>
      </w:r>
      <w:r>
        <w:rPr>
          <w:color w:val="222222"/>
          <w:sz w:val="14"/>
          <w:szCs w:val="14"/>
        </w:rPr>
        <w:t xml:space="preserve"> and pursuing nature conservation separately, many </w:t>
      </w:r>
      <w:r>
        <w:rPr>
          <w:highlight w:val="cyan"/>
          <w:u w:val="single"/>
        </w:rPr>
        <w:t>Indigenous societies seek</w:t>
      </w:r>
      <w:r>
        <w:rPr>
          <w:color w:val="222222"/>
          <w:u w:val="single"/>
        </w:rPr>
        <w:t xml:space="preserve"> to achieve </w:t>
      </w:r>
      <w:r>
        <w:rPr>
          <w:highlight w:val="cyan"/>
          <w:u w:val="single"/>
        </w:rPr>
        <w:t>‘holistic wellbeing’</w:t>
      </w:r>
      <w:r>
        <w:rPr>
          <w:color w:val="222222"/>
          <w:sz w:val="14"/>
          <w:szCs w:val="14"/>
        </w:rPr>
        <w:t xml:space="preserve"> or ‘Buen Vivir’, which means the wellbeing of both people and nature together. Take the Quechua and Aymara people in Peru, for example, who make up nearly a fifth of Peru’s population. According to their Andean cosmovision, the world is divided into three communities or ‘ayllus’: i) the wild or natural world, ii) the human and domesticated world, and iii) the sacred world. To achieve wellbeing (‘Sumaq Causay’), these three communities must be in balance, which requires reciprocity between them (‘ayni’). These Andean concepts come from the Incas, the largest pre-Columbian empire, and are still very much alive in the Andes. So too are barter markets (PDF), which </w:t>
      </w:r>
      <w:r>
        <w:rPr>
          <w:color w:val="222222"/>
          <w:sz w:val="14"/>
          <w:szCs w:val="14"/>
        </w:rPr>
        <w:lastRenderedPageBreak/>
        <w:t xml:space="preserve">provide people at different altitudes with access to essential nutrients and help sustain rich Andean biodiversity. Balance with nature, reciprocity and solidarity (the obligation to help those in need) are key principles embedded in many Indigenous cultures across the world, from the Americas, to China, India and Kenya. </w:t>
      </w:r>
      <w:r>
        <w:rPr>
          <w:color w:val="222222"/>
          <w:u w:val="single"/>
        </w:rPr>
        <w:t>These Indigenous economies</w:t>
      </w:r>
      <w:r>
        <w:rPr>
          <w:color w:val="222222"/>
          <w:sz w:val="14"/>
          <w:szCs w:val="14"/>
        </w:rPr>
        <w:t xml:space="preserve"> (PDF) </w:t>
      </w:r>
      <w:r>
        <w:rPr>
          <w:highlight w:val="cyan"/>
          <w:u w:val="single"/>
        </w:rPr>
        <w:t>promote sufficiency rather than infinite growth</w:t>
      </w:r>
      <w:r>
        <w:rPr>
          <w:color w:val="222222"/>
          <w:sz w:val="14"/>
          <w:szCs w:val="14"/>
        </w:rPr>
        <w:t xml:space="preserve">, and equity and redistribution of wealth rather than accumulation. Many </w:t>
      </w:r>
      <w:r>
        <w:rPr>
          <w:color w:val="222222"/>
          <w:u w:val="single"/>
        </w:rPr>
        <w:t xml:space="preserve">subsistence economies are also </w:t>
      </w:r>
      <w:r>
        <w:rPr>
          <w:highlight w:val="cyan"/>
          <w:u w:val="single"/>
        </w:rPr>
        <w:t>characterised by circular ag</w:t>
      </w:r>
      <w:r>
        <w:rPr>
          <w:color w:val="222222"/>
          <w:u w:val="single"/>
        </w:rPr>
        <w:t xml:space="preserve">riculture models, </w:t>
      </w:r>
      <w:r>
        <w:rPr>
          <w:highlight w:val="cyan"/>
          <w:u w:val="single"/>
        </w:rPr>
        <w:t>which minimise waste</w:t>
      </w:r>
      <w:r>
        <w:rPr>
          <w:color w:val="222222"/>
          <w:sz w:val="14"/>
          <w:szCs w:val="14"/>
        </w:rPr>
        <w:t xml:space="preserve"> and carbon emissions. The separation of people and nature threatens both In Peru and across the world, the nature- and </w:t>
      </w:r>
      <w:r>
        <w:rPr>
          <w:color w:val="222222"/>
          <w:u w:val="single"/>
        </w:rPr>
        <w:t xml:space="preserve">people-friendly informal </w:t>
      </w:r>
      <w:r>
        <w:rPr>
          <w:highlight w:val="cyan"/>
          <w:u w:val="single"/>
        </w:rPr>
        <w:t>economies of Indigenous peoples are steadily being eroded</w:t>
      </w:r>
      <w:r>
        <w:rPr>
          <w:color w:val="222222"/>
          <w:u w:val="single"/>
        </w:rPr>
        <w:t xml:space="preserve"> by Western</w:t>
      </w:r>
      <w:r>
        <w:rPr>
          <w:color w:val="222222"/>
          <w:sz w:val="14"/>
          <w:szCs w:val="14"/>
        </w:rPr>
        <w:t xml:space="preserve">, neo-liberal economic </w:t>
      </w:r>
      <w:r>
        <w:rPr>
          <w:color w:val="222222"/>
          <w:u w:val="single"/>
        </w:rPr>
        <w:t>policies</w:t>
      </w:r>
      <w:r>
        <w:rPr>
          <w:color w:val="222222"/>
          <w:sz w:val="14"/>
          <w:szCs w:val="14"/>
        </w:rPr>
        <w:t xml:space="preserve"> that separate people and nature, and view Indigenous cultures and subsistence economies as ‘backward’ and in need of modernisation. Ironically, the same </w:t>
      </w:r>
      <w:r>
        <w:rPr>
          <w:highlight w:val="cyan"/>
          <w:u w:val="single"/>
        </w:rPr>
        <w:t>Indigenous economies</w:t>
      </w:r>
      <w:r>
        <w:rPr>
          <w:color w:val="222222"/>
          <w:sz w:val="14"/>
          <w:szCs w:val="14"/>
        </w:rPr>
        <w:t xml:space="preserve"> that </w:t>
      </w:r>
      <w:r>
        <w:rPr>
          <w:highlight w:val="cyan"/>
          <w:u w:val="single"/>
        </w:rPr>
        <w:t>have conserved</w:t>
      </w:r>
      <w:r>
        <w:rPr>
          <w:color w:val="222222"/>
          <w:u w:val="single"/>
        </w:rPr>
        <w:t xml:space="preserve"> and enhanced </w:t>
      </w:r>
      <w:r>
        <w:rPr>
          <w:highlight w:val="cyan"/>
          <w:u w:val="single"/>
        </w:rPr>
        <w:t>biodiversity</w:t>
      </w:r>
      <w:r>
        <w:rPr>
          <w:color w:val="222222"/>
          <w:u w:val="single"/>
        </w:rPr>
        <w:t xml:space="preserve"> for millennia are now threatened by environmental policies that often fail to recognise the value of Indigenous knowledge</w:t>
      </w:r>
      <w:r>
        <w:rPr>
          <w:color w:val="222222"/>
          <w:sz w:val="14"/>
          <w:szCs w:val="14"/>
        </w:rPr>
        <w:t xml:space="preserve">, thus contributing to its erosion. Most of the world’s remaining biodiversity is located on lands owned or managed by Indigenous peoples. A global scientific assessment (PDF) by the Intergovernmental Panel on Biodiversity and Ecosystem Services (IPBES) found that “nature is generally declining less rapidly in Indigenous peoples’ lands than in other lands”. However, the IPBES assessment also found </w:t>
      </w:r>
      <w:r>
        <w:rPr>
          <w:color w:val="222222"/>
          <w:u w:val="single"/>
        </w:rPr>
        <w:t>nature managed by Indigenous peoples and local communities</w:t>
      </w:r>
      <w:r>
        <w:rPr>
          <w:color w:val="222222"/>
          <w:sz w:val="14"/>
          <w:szCs w:val="14"/>
        </w:rPr>
        <w:t xml:space="preserve"> (IPLCs</w:t>
      </w:r>
      <w:r>
        <w:rPr>
          <w:color w:val="222222"/>
          <w:u w:val="single"/>
        </w:rPr>
        <w:t>) is under</w:t>
      </w:r>
      <w:r>
        <w:rPr>
          <w:color w:val="222222"/>
          <w:sz w:val="14"/>
          <w:szCs w:val="14"/>
        </w:rPr>
        <w:t xml:space="preserve"> increasing </w:t>
      </w:r>
      <w:r>
        <w:rPr>
          <w:color w:val="222222"/>
          <w:u w:val="single"/>
        </w:rPr>
        <w:t>pressure,</w:t>
      </w:r>
      <w:r>
        <w:rPr>
          <w:color w:val="222222"/>
          <w:sz w:val="14"/>
          <w:szCs w:val="14"/>
        </w:rPr>
        <w:t xml:space="preserve"> as is the knowledge of how to manage it. Areas managed by IPLCs “are facing growing resource extraction, commodity production, mining and transport and energy infrastructure”. Negative impacts from all these pressures include “continued loss of subsistence and traditional livelihoods” and impacts on “health and wellbeing from pollution and water insecurity”. These impacts “also challenge the transmission of Indigenous and local knowledge” and “the ability of indigenous peoples and local communities to conserve and sustainably manage wild and domesticated biodiversity that are also relevant to broader society”. </w:t>
      </w:r>
      <w:r>
        <w:rPr>
          <w:highlight w:val="cyan"/>
          <w:u w:val="single"/>
        </w:rPr>
        <w:t>Mainstream</w:t>
      </w:r>
      <w:r>
        <w:rPr>
          <w:color w:val="222222"/>
          <w:u w:val="single"/>
        </w:rPr>
        <w:t xml:space="preserve"> economic </w:t>
      </w:r>
      <w:r>
        <w:rPr>
          <w:highlight w:val="cyan"/>
          <w:u w:val="single"/>
        </w:rPr>
        <w:t>activities on Indigenous lands</w:t>
      </w:r>
      <w:r>
        <w:rPr>
          <w:color w:val="222222"/>
          <w:u w:val="single"/>
        </w:rPr>
        <w:t xml:space="preserve"> have </w:t>
      </w:r>
      <w:r>
        <w:rPr>
          <w:highlight w:val="cyan"/>
          <w:u w:val="single"/>
        </w:rPr>
        <w:t>rarely benefit</w:t>
      </w:r>
      <w:r>
        <w:rPr>
          <w:color w:val="222222"/>
          <w:u w:val="single"/>
        </w:rPr>
        <w:t xml:space="preserve">ed </w:t>
      </w:r>
      <w:r>
        <w:rPr>
          <w:highlight w:val="cyan"/>
          <w:u w:val="single"/>
        </w:rPr>
        <w:t>Indigenous Peoples</w:t>
      </w:r>
      <w:r>
        <w:rPr>
          <w:color w:val="222222"/>
          <w:sz w:val="14"/>
          <w:szCs w:val="14"/>
        </w:rPr>
        <w:t xml:space="preserve">, who make up 6% of the world’s population but 19% of the extreme poor. In fact, their situation has often deteriorated (PDF), due to loss of land and natural resources, and the weakening of cultural ties and social cohesion. Integration with market economies has led to social tension and conflict, limited opportunities for meaningful employment, low returns for producers and a shift towards consumerist lifestyles. The dominant approach to nature conservation through protected areas also reflects a Western worldview that separates people and nature, often excluding Indigenous people to protect biodiversity. Many state-run protected areas have resulted in negative social impacts, are losing biodiversity and are not effectively or equitably managed, as IPBES found (PDF). Bridging the divide Clearly, alternative development and </w:t>
      </w:r>
      <w:r>
        <w:rPr>
          <w:color w:val="222222"/>
          <w:u w:val="single"/>
        </w:rPr>
        <w:t xml:space="preserve">conservation models that bridge the nature-people divide are urgently needed </w:t>
      </w:r>
      <w:r>
        <w:rPr>
          <w:color w:val="222222"/>
          <w:sz w:val="14"/>
          <w:szCs w:val="14"/>
        </w:rPr>
        <w:t xml:space="preserve">to achieve the 2030 Sustainable Development Goals. Indigenous Peoples’ holistic worldviews provide alternative development paradigms, which benefit both people and nature. For example, Indigenous Peoples’ ‘mixed economies’, which combine subsistence and market activities, sustain Indigenous values that underpin biodiversity conservation, while contributing to nutrition, health, wellbeing and climate resilience, and generating income. Local markets and short value chains are often prioritised, rather than global export markets. </w:t>
      </w:r>
      <w:r>
        <w:rPr>
          <w:highlight w:val="cyan"/>
          <w:u w:val="single"/>
        </w:rPr>
        <w:t>Indigenous Peoples have started</w:t>
      </w:r>
      <w:r>
        <w:rPr>
          <w:color w:val="222222"/>
          <w:u w:val="single"/>
        </w:rPr>
        <w:t xml:space="preserve"> to shape </w:t>
      </w:r>
      <w:r>
        <w:rPr>
          <w:highlight w:val="cyan"/>
          <w:u w:val="single"/>
        </w:rPr>
        <w:t>new</w:t>
      </w:r>
      <w:r>
        <w:rPr>
          <w:color w:val="222222"/>
          <w:u w:val="single"/>
        </w:rPr>
        <w:t xml:space="preserve"> community enterprise </w:t>
      </w:r>
      <w:r>
        <w:rPr>
          <w:highlight w:val="cyan"/>
          <w:u w:val="single"/>
        </w:rPr>
        <w:t>models that assert control over their territories</w:t>
      </w:r>
      <w:r>
        <w:rPr>
          <w:color w:val="222222"/>
          <w:u w:val="single"/>
        </w:rPr>
        <w:t xml:space="preserve"> and promote Indigenous traditions of sustainability and enterprise for the common good</w:t>
      </w:r>
      <w:r>
        <w:rPr>
          <w:color w:val="222222"/>
          <w:sz w:val="14"/>
          <w:szCs w:val="14"/>
        </w:rPr>
        <w:t xml:space="preserve">. </w:t>
      </w:r>
      <w:r>
        <w:rPr>
          <w:highlight w:val="cyan"/>
          <w:u w:val="single"/>
        </w:rPr>
        <w:t>These</w:t>
      </w:r>
      <w:r>
        <w:rPr>
          <w:color w:val="222222"/>
          <w:u w:val="single"/>
        </w:rPr>
        <w:t xml:space="preserve"> Indigenous enterprises have delivered multiple benefits </w:t>
      </w:r>
      <w:r>
        <w:rPr>
          <w:color w:val="222222"/>
          <w:sz w:val="14"/>
          <w:szCs w:val="14"/>
        </w:rPr>
        <w:t xml:space="preserve">for livelihoods, culture, social capital and biodiversity conservation. For example, in the Potato Park in Peru, a Biocultural Heritage Territory governed by six Quechua communities, collective micro-enterprises (for gastronomy, agro-ecotourism, crafts, herbal teas and so on) are guided by Andean principles and holistic wellbeing goals. Ten per cent of the revenues from each micro-enterprise is invested in a communal fund and redistributed annually to reward biocultural heritage stewards and help those in need. Thanks to their ancestral Indigenous knowledge, linked with science, the Potato Park communities have ensured food security despite severe climate change impacts and the COVID-19 pandemic. During the pandemic, the communities donated a ton of potatoes to hungry people in Cusco, in line with the principle of solidarity. The social ties and mutual care and solidarity that Indigenous communities have displayed in the pandemic, highlights the type of social relations that are core to resilient economies and an inclusive green recovery. The concept of 'biocultural heritage', which is derived from Indigenous Peoples’ holistic worldviews and traditions, recognises the inextricable linkages between nature, culture and development. The way forward A new narrative is needed which recognises the highly progressive and dynamic nature of Indigenous knowledge and economic systems that put nature and equity at the heart of development. </w:t>
      </w:r>
      <w:r>
        <w:rPr>
          <w:color w:val="222222"/>
          <w:u w:val="single"/>
        </w:rPr>
        <w:t xml:space="preserve">Indigenous Peoples have a leading role to play in </w:t>
      </w:r>
      <w:r>
        <w:rPr>
          <w:highlight w:val="cyan"/>
          <w:u w:val="single"/>
        </w:rPr>
        <w:t>shap</w:t>
      </w:r>
      <w:r>
        <w:rPr>
          <w:color w:val="222222"/>
          <w:u w:val="single"/>
        </w:rPr>
        <w:t xml:space="preserve">ing alternative paradigms to mainstream economic models that are destroying the environment and traditional cultures. Achieving the </w:t>
      </w:r>
      <w:r>
        <w:rPr>
          <w:highlight w:val="cyan"/>
          <w:u w:val="single"/>
        </w:rPr>
        <w:t>Sustainable Development</w:t>
      </w:r>
      <w:r>
        <w:rPr>
          <w:color w:val="222222"/>
          <w:u w:val="single"/>
        </w:rPr>
        <w:t xml:space="preserve"> </w:t>
      </w:r>
      <w:r>
        <w:rPr>
          <w:color w:val="222222"/>
          <w:sz w:val="14"/>
          <w:szCs w:val="14"/>
        </w:rPr>
        <w:t xml:space="preserve">Goals (SDGs), </w:t>
      </w:r>
      <w:r>
        <w:rPr>
          <w:color w:val="222222"/>
          <w:u w:val="single"/>
        </w:rPr>
        <w:t xml:space="preserve">and </w:t>
      </w:r>
      <w:r>
        <w:rPr>
          <w:highlight w:val="cyan"/>
          <w:u w:val="single"/>
        </w:rPr>
        <w:t>undoing</w:t>
      </w:r>
      <w:r>
        <w:rPr>
          <w:color w:val="222222"/>
          <w:u w:val="single"/>
        </w:rPr>
        <w:t xml:space="preserve"> years of </w:t>
      </w:r>
      <w:r>
        <w:rPr>
          <w:highlight w:val="cyan"/>
          <w:u w:val="single"/>
        </w:rPr>
        <w:t>racial injustice</w:t>
      </w:r>
      <w:r>
        <w:rPr>
          <w:color w:val="222222"/>
          <w:u w:val="single"/>
        </w:rPr>
        <w:t xml:space="preserve"> </w:t>
      </w:r>
      <w:r>
        <w:rPr>
          <w:color w:val="222222"/>
          <w:sz w:val="14"/>
          <w:szCs w:val="14"/>
        </w:rPr>
        <w:t>that lie at the root of poverty and inequality</w:t>
      </w:r>
      <w:r>
        <w:rPr>
          <w:color w:val="222222"/>
          <w:u w:val="single"/>
        </w:rPr>
        <w:t xml:space="preserve">, requires structural reform </w:t>
      </w:r>
      <w:r>
        <w:rPr>
          <w:color w:val="222222"/>
          <w:sz w:val="14"/>
          <w:szCs w:val="14"/>
        </w:rPr>
        <w:t>across economic and environment sectors, from local to global levels</w:t>
      </w:r>
      <w:r>
        <w:rPr>
          <w:color w:val="222222"/>
          <w:u w:val="single"/>
        </w:rPr>
        <w:t>, to put Indigenous Peoples at the heart of decision-making</w:t>
      </w:r>
      <w:r>
        <w:rPr>
          <w:color w:val="222222"/>
          <w:sz w:val="14"/>
          <w:szCs w:val="14"/>
        </w:rPr>
        <w:t>. This year provides an opportunity for governments and political leaders to demonstrate real commitment to achieving the SDGs and leaving no one behind. It is not too late to reform the leadership structure for the UN Food Systems Summit in September 2021, so that representatives of poor, hungry, marginalised and Indigenous Peoples play a leading role. Or to reform the proposed post-2020 Global Biodiversity Framework (PDF), to be agreed at the biodiversity convention COP15 in October, so that the knowledge and leadership of Indigenous Peoples and local communities is integrated across the targets. Indigenous Peoples have answers for many of the world’s most intractable challenges: inequality, ecocide, climate change. We cannot address these challenges without their wisdom and leadership.</w:t>
      </w:r>
      <w:bookmarkStart w:id="0" w:name="_gtalcxv1q3y" w:colFirst="0" w:colLast="0"/>
      <w:bookmarkEnd w:id="0"/>
    </w:p>
    <w:p w:rsidR="008C50FE" w:rsidRDefault="008C50FE" w:rsidP="00A9658C">
      <w:pPr>
        <w:widowControl w:val="0"/>
        <w:shd w:val="clear" w:color="auto" w:fill="FFFFFF"/>
        <w:rPr>
          <w:color w:val="222222"/>
          <w:sz w:val="14"/>
          <w:szCs w:val="14"/>
        </w:rPr>
      </w:pPr>
    </w:p>
    <w:p w:rsidR="008C50FE" w:rsidRPr="000906D2" w:rsidRDefault="008C50FE" w:rsidP="008C50FE">
      <w:pPr>
        <w:pStyle w:val="Heading4"/>
      </w:pPr>
      <w:r>
        <w:lastRenderedPageBreak/>
        <w:t>Warming hurts marginalized individuals the most – only the elite are able to afford to survive in a world with warming where countries in Africa get screwed over, in a world with scarce resources only the rich can afford to live.</w:t>
      </w:r>
    </w:p>
    <w:p w:rsidR="008C50FE" w:rsidRPr="0044340E" w:rsidRDefault="008C50FE" w:rsidP="00A9658C">
      <w:pPr>
        <w:widowControl w:val="0"/>
        <w:shd w:val="clear" w:color="auto" w:fill="FFFFFF"/>
        <w:rPr>
          <w:color w:val="222222"/>
          <w:sz w:val="14"/>
          <w:szCs w:val="14"/>
        </w:rPr>
      </w:pPr>
    </w:p>
    <w:p w:rsidR="00A95652" w:rsidRDefault="00544B4F" w:rsidP="00544B4F">
      <w:pPr>
        <w:pStyle w:val="Heading2"/>
      </w:pPr>
      <w:r>
        <w:lastRenderedPageBreak/>
        <w:t>Case</w:t>
      </w:r>
    </w:p>
    <w:p w:rsidR="00544B4F" w:rsidRDefault="00544B4F" w:rsidP="00544B4F">
      <w:pPr>
        <w:pStyle w:val="Heading3"/>
      </w:pPr>
      <w:r>
        <w:lastRenderedPageBreak/>
        <w:t>Framing</w:t>
      </w:r>
    </w:p>
    <w:p w:rsidR="00F04D8F" w:rsidRDefault="00F04D8F" w:rsidP="00F04D8F">
      <w:r>
        <w:t>RoB is to evaluate the fiated consequeunces and effects of the plan. Consequences are tied to epistemology and inform material violence.</w:t>
      </w:r>
      <w:r w:rsidR="00F74274">
        <w:t xml:space="preserve"> Don’t let them say appropriation means my args don’t link. They are making a value statement that appropriation is bad, if I win the consequeucnes of appropriation are good that disproves their args.</w:t>
      </w:r>
    </w:p>
    <w:p w:rsidR="005645F1" w:rsidRDefault="005645F1" w:rsidP="00F04D8F"/>
    <w:p w:rsidR="005645F1" w:rsidRPr="00F04D8F" w:rsidRDefault="005645F1" w:rsidP="00F04D8F">
      <w:r>
        <w:t>Err aff never seen space mining happen yet etc.</w:t>
      </w:r>
    </w:p>
    <w:p w:rsidR="00544B4F" w:rsidRDefault="00544B4F" w:rsidP="00544B4F">
      <w:pPr>
        <w:pStyle w:val="Heading4"/>
      </w:pPr>
      <w:r>
        <w:t xml:space="preserve">Determinism hijacks empericism. Empericism says knowledge can only be based off observed fact. Thus, free will is illogical since it would claim one could take an alternative course of action than whatever action they took, BUT that would not be an observed fact. </w:t>
      </w:r>
    </w:p>
    <w:p w:rsidR="00544B4F" w:rsidRPr="00C553F0" w:rsidRDefault="00544B4F" w:rsidP="00544B4F">
      <w:pPr>
        <w:pStyle w:val="Heading4"/>
      </w:pPr>
      <w:r>
        <w:t>Induction collapses to determinism, it says everything must be based on some previous cause which concludes in determinism definitionally.</w:t>
      </w:r>
    </w:p>
    <w:p w:rsidR="00544B4F" w:rsidRDefault="00544B4F" w:rsidP="00544B4F">
      <w:r>
        <w:t>That negates since determinism proves theres no obligation under your FW since everything is predetermined.</w:t>
      </w:r>
    </w:p>
    <w:p w:rsidR="00544B4F" w:rsidRDefault="00544B4F" w:rsidP="00544B4F"/>
    <w:p w:rsidR="00E956CF" w:rsidRPr="00E11AB5" w:rsidRDefault="00E956CF" w:rsidP="00E956CF">
      <w:pPr>
        <w:pStyle w:val="Heading4"/>
      </w:pPr>
      <w:r w:rsidRPr="00E11AB5">
        <w:t>Extinction</w:t>
      </w:r>
      <w:r>
        <w:t xml:space="preserve"> outweighs</w:t>
      </w:r>
      <w:r w:rsidRPr="00E11AB5">
        <w:t xml:space="preserve"> –</w:t>
      </w:r>
    </w:p>
    <w:p w:rsidR="00E956CF" w:rsidRPr="00E11AB5" w:rsidRDefault="00E956CF" w:rsidP="00E956CF">
      <w:pPr>
        <w:pStyle w:val="Heading4"/>
      </w:pPr>
      <w:r w:rsidRPr="00E11AB5">
        <w:t xml:space="preserve">1 – </w:t>
      </w:r>
      <w:r>
        <w:t>Paternalism – taking everyones lives without their consent is actively violent and takes away people’s autonomy.</w:t>
      </w:r>
    </w:p>
    <w:p w:rsidR="00E956CF" w:rsidRPr="00E11AB5" w:rsidRDefault="00E956CF" w:rsidP="00E956CF">
      <w:pPr>
        <w:pStyle w:val="Heading4"/>
      </w:pPr>
      <w:r w:rsidRPr="00E11AB5">
        <w:t xml:space="preserve">2 – </w:t>
      </w:r>
      <w:r>
        <w:t>Suffering</w:t>
      </w:r>
      <w:r w:rsidRPr="00E11AB5">
        <w:t xml:space="preserve"> – mass death causes suffering because people can’t get access to resources and basic necessities</w:t>
      </w:r>
    </w:p>
    <w:p w:rsidR="00E956CF" w:rsidRPr="00E11AB5" w:rsidRDefault="00E956CF" w:rsidP="00E956CF">
      <w:pPr>
        <w:pStyle w:val="Heading4"/>
      </w:pPr>
      <w:r>
        <w:t>3</w:t>
      </w:r>
      <w:r w:rsidRPr="00E11AB5">
        <w:t xml:space="preserve"> – Objectivity – body count is the most objective way to calculate impacts because comparing suffering is unethical</w:t>
      </w:r>
    </w:p>
    <w:p w:rsidR="00E956CF" w:rsidRDefault="00E956CF" w:rsidP="00E956CF">
      <w:pPr>
        <w:pStyle w:val="Heading4"/>
      </w:pPr>
      <w:r>
        <w:t>4</w:t>
      </w:r>
      <w:r w:rsidRPr="00E11AB5">
        <w:t xml:space="preserve"> – Moral uncertainty – if we’re unsure about which interpretation of the world is true – we ought to preserve the world to keep debating about it</w:t>
      </w:r>
    </w:p>
    <w:p w:rsidR="00BE50C6" w:rsidRPr="00BE50C6" w:rsidRDefault="00BE50C6" w:rsidP="00BE50C6">
      <w:r>
        <w:t>Doesn’t paper over we win probanlity</w:t>
      </w:r>
    </w:p>
    <w:p w:rsidR="00544B4F" w:rsidRDefault="008A6267" w:rsidP="008A6267">
      <w:pPr>
        <w:pStyle w:val="Heading3"/>
      </w:pPr>
      <w:r>
        <w:lastRenderedPageBreak/>
        <w:t>Adv</w:t>
      </w:r>
    </w:p>
    <w:p w:rsidR="008A6267" w:rsidRDefault="008A6267" w:rsidP="008A6267">
      <w:pPr>
        <w:pStyle w:val="Heading4"/>
        <w:spacing w:line="480" w:lineRule="auto"/>
        <w:ind w:right="-720"/>
      </w:pPr>
      <w:r>
        <w:t xml:space="preserve">Haskins just says the narrative of exploration is bad, we don’t defend the narrative </w:t>
      </w:r>
      <w:r w:rsidR="000628CD">
        <w:t>of old white presidents and white ppl</w:t>
      </w:r>
      <w:r w:rsidR="00564F54">
        <w:t xml:space="preserve"> only</w:t>
      </w:r>
      <w:r>
        <w:t xml:space="preserve"> the effects and consequnces that occur.</w:t>
      </w:r>
    </w:p>
    <w:p w:rsidR="008A6267" w:rsidRPr="0025601C" w:rsidRDefault="008A6267" w:rsidP="008A6267">
      <w:pPr>
        <w:pStyle w:val="Heading4"/>
      </w:pPr>
      <w:r w:rsidRPr="0025601C">
        <w:t>Smiles argument doesn’t link because theres nobody in space.</w:t>
      </w:r>
    </w:p>
    <w:p w:rsidR="008A6267" w:rsidRPr="00247B18" w:rsidRDefault="008A6267" w:rsidP="008A6267">
      <w:pPr>
        <w:pStyle w:val="Heading4"/>
      </w:pPr>
      <w:r>
        <w:t>NGO is just about white people appropriating stuff it has nothing to do with  Space.</w:t>
      </w:r>
    </w:p>
    <w:p w:rsidR="00350A74" w:rsidRDefault="00350A74" w:rsidP="00350A74">
      <w:pPr>
        <w:pStyle w:val="Heading4"/>
      </w:pPr>
      <w:r>
        <w:t xml:space="preserve">1] Racial Capitalism thesis is </w:t>
      </w:r>
      <w:r>
        <w:rPr>
          <w:u w:val="single"/>
        </w:rPr>
        <w:t>incorrect</w:t>
      </w:r>
      <w:r>
        <w:t xml:space="preserve"> – connection between Race and Cap is </w:t>
      </w:r>
      <w:r>
        <w:rPr>
          <w:u w:val="single"/>
        </w:rPr>
        <w:t>circumstantial</w:t>
      </w:r>
      <w:r>
        <w:t xml:space="preserve"> not </w:t>
      </w:r>
      <w:r>
        <w:rPr>
          <w:u w:val="single"/>
        </w:rPr>
        <w:t>necessary</w:t>
      </w:r>
    </w:p>
    <w:p w:rsidR="00350A74" w:rsidRPr="000B69EE" w:rsidRDefault="00350A74" w:rsidP="00350A74">
      <w:r w:rsidRPr="000B69EE">
        <w:rPr>
          <w:rStyle w:val="Style13ptBold"/>
        </w:rPr>
        <w:t>Walzer 20</w:t>
      </w:r>
      <w:r>
        <w:t xml:space="preserve"> </w:t>
      </w:r>
      <w:r w:rsidRPr="000B69EE">
        <w:t>Michael Walzer 7-29-2020 "A Note on Racial Capitalism"</w:t>
      </w:r>
      <w:r>
        <w:t xml:space="preserve"> </w:t>
      </w:r>
      <w:hyperlink r:id="rId14" w:history="1">
        <w:r w:rsidRPr="00014289">
          <w:rPr>
            <w:rStyle w:val="Hyperlink"/>
          </w:rPr>
          <w:t>https://www.dissentmagazine.org/online_articles/a-note-on-racial-capitalism</w:t>
        </w:r>
      </w:hyperlink>
      <w:r>
        <w:t xml:space="preserve"> (</w:t>
      </w:r>
      <w:r w:rsidRPr="000B69EE">
        <w:t>a prominent American political theorist and public intellectual. A professor emeritus at the Institute for Advanced Study in Princeton, New Jersey</w:t>
      </w:r>
      <w:r>
        <w:t>)//Elmer</w:t>
      </w:r>
    </w:p>
    <w:p w:rsidR="00350A74" w:rsidRDefault="00350A74" w:rsidP="00350A74">
      <w:pPr>
        <w:rPr>
          <w:sz w:val="16"/>
        </w:rPr>
      </w:pPr>
      <w:r w:rsidRPr="000B69EE">
        <w:rPr>
          <w:u w:val="single"/>
        </w:rPr>
        <w:t>I have been puzzled for many months by the appearance of the phrase “racial capitalism” in the left press</w:t>
      </w:r>
      <w:r w:rsidRPr="000B69EE">
        <w:rPr>
          <w:sz w:val="16"/>
        </w:rPr>
        <w:t xml:space="preserve"> (see, for example, the article by K. Sabeel Rahman in the Summer 2020 issue of Dissent). What does it mean? Perhaps the adjective “racial” is simply an ordinary qualifying adjective. Racial capitalism is one kind of capitalism, and then there must be other kinds, requiring other adjectives. </w:t>
      </w:r>
      <w:r w:rsidRPr="000B69EE">
        <w:rPr>
          <w:u w:val="single"/>
        </w:rPr>
        <w:t>Here in the United States we have a kind of capitalism where the majority of exploited workers or a majority of the most exploited workers are people of color. The underclass and the reserve army are defined both racially and economically</w:t>
      </w:r>
      <w:r w:rsidRPr="000B69EE">
        <w:rPr>
          <w:sz w:val="16"/>
        </w:rPr>
        <w:t xml:space="preserve">. Of course, no leftist writer would be indifferent to the exploitation of white workers, who might still make up the majority of the American workforce—and who are certainly the majority of exploited workers in Europe. The point of the adjective, </w:t>
      </w:r>
      <w:r w:rsidRPr="000B69EE">
        <w:rPr>
          <w:u w:val="single"/>
        </w:rPr>
        <w:t xml:space="preserve">then, is simply to </w:t>
      </w:r>
      <w:r w:rsidRPr="00B20528">
        <w:rPr>
          <w:highlight w:val="green"/>
          <w:u w:val="single"/>
        </w:rPr>
        <w:t xml:space="preserve">focus </w:t>
      </w:r>
      <w:r w:rsidRPr="000B69EE">
        <w:rPr>
          <w:u w:val="single"/>
        </w:rPr>
        <w:t xml:space="preserve">our attention, for good reasons, </w:t>
      </w:r>
      <w:r w:rsidRPr="00B20528">
        <w:rPr>
          <w:highlight w:val="green"/>
          <w:u w:val="single"/>
        </w:rPr>
        <w:t>on non-white workers</w:t>
      </w:r>
      <w:r w:rsidRPr="000B69EE">
        <w:rPr>
          <w:u w:val="single"/>
        </w:rPr>
        <w:t xml:space="preserve">. But </w:t>
      </w:r>
      <w:r w:rsidRPr="00B20528">
        <w:rPr>
          <w:highlight w:val="green"/>
          <w:u w:val="single"/>
        </w:rPr>
        <w:t xml:space="preserve">is the exploitation of these workers a necessary feature of </w:t>
      </w:r>
      <w:r w:rsidRPr="000B69EE">
        <w:rPr>
          <w:u w:val="single"/>
        </w:rPr>
        <w:t xml:space="preserve">American </w:t>
      </w:r>
      <w:r w:rsidRPr="00B20528">
        <w:rPr>
          <w:highlight w:val="green"/>
          <w:u w:val="single"/>
        </w:rPr>
        <w:t>capitalism</w:t>
      </w:r>
      <w:r w:rsidRPr="000B69EE">
        <w:rPr>
          <w:u w:val="single"/>
        </w:rPr>
        <w:t>?</w:t>
      </w:r>
      <w:r w:rsidRPr="000B69EE">
        <w:rPr>
          <w:sz w:val="16"/>
        </w:rPr>
        <w:t xml:space="preserve"> </w:t>
      </w:r>
      <w:r w:rsidRPr="000B69EE">
        <w:rPr>
          <w:u w:val="single"/>
        </w:rPr>
        <w:t>The phrase “racial capitalism” leaves us unclear about whether the hierarchical location of non-white workers is determined by race or by capitalism or by the two somehow working together.</w:t>
      </w:r>
      <w:r w:rsidRPr="000B69EE">
        <w:rPr>
          <w:sz w:val="16"/>
        </w:rPr>
        <w:t xml:space="preserve"> To begin to answer that question, we need to look at some examples of </w:t>
      </w:r>
      <w:r w:rsidRPr="00FC49C9">
        <w:rPr>
          <w:u w:val="single"/>
        </w:rPr>
        <w:t>non-racial capitalism</w:t>
      </w:r>
      <w:r w:rsidRPr="000B69EE">
        <w:rPr>
          <w:sz w:val="16"/>
        </w:rPr>
        <w:t xml:space="preserve">. </w:t>
      </w:r>
      <w:r w:rsidRPr="000B69EE">
        <w:rPr>
          <w:u w:val="single"/>
        </w:rPr>
        <w:t xml:space="preserve">The form of capitalism sponsored by the </w:t>
      </w:r>
      <w:r w:rsidRPr="00B20528">
        <w:rPr>
          <w:b/>
          <w:bCs/>
          <w:highlight w:val="green"/>
          <w:u w:val="single"/>
        </w:rPr>
        <w:t>Chinese communists</w:t>
      </w:r>
      <w:r w:rsidRPr="00B20528">
        <w:rPr>
          <w:highlight w:val="green"/>
          <w:u w:val="single"/>
        </w:rPr>
        <w:t xml:space="preserve"> </w:t>
      </w:r>
      <w:r w:rsidRPr="000B69EE">
        <w:rPr>
          <w:u w:val="single"/>
        </w:rPr>
        <w:t xml:space="preserve">is obviously non-racial. Though the exploited workers are, in Western terminology, people of color, Western terminology is out of place here. If the Chinese imported white workers to take on the most menial jobs, that might make Chinese capitalism “racial,” </w:t>
      </w:r>
      <w:r w:rsidRPr="000B69EE">
        <w:rPr>
          <w:b/>
          <w:bCs/>
          <w:u w:val="single"/>
        </w:rPr>
        <w:t>but no such importations have been reported</w:t>
      </w:r>
      <w:r w:rsidRPr="000B69EE">
        <w:rPr>
          <w:u w:val="single"/>
        </w:rPr>
        <w:t>.</w:t>
      </w:r>
      <w:r w:rsidRPr="000B69EE">
        <w:rPr>
          <w:sz w:val="16"/>
        </w:rPr>
        <w:t xml:space="preserve"> The predatory version of capitalism that prevails in </w:t>
      </w:r>
      <w:r w:rsidRPr="00B20528">
        <w:rPr>
          <w:highlight w:val="green"/>
          <w:u w:val="single"/>
        </w:rPr>
        <w:t>Putin’s Russia</w:t>
      </w:r>
      <w:r w:rsidRPr="00B20528">
        <w:rPr>
          <w:sz w:val="16"/>
          <w:highlight w:val="green"/>
        </w:rPr>
        <w:t xml:space="preserve"> </w:t>
      </w:r>
      <w:r w:rsidRPr="000B69EE">
        <w:rPr>
          <w:sz w:val="16"/>
        </w:rPr>
        <w:t>is also non-racial. It may be that Muslims are among the most exploited workers in Russia</w:t>
      </w:r>
      <w:r w:rsidRPr="000B69EE">
        <w:rPr>
          <w:u w:val="single"/>
        </w:rPr>
        <w:t xml:space="preserve">, but they are mostly Caucasian (some of them the original Caucasians), so we would have to talk about </w:t>
      </w:r>
      <w:r w:rsidRPr="00B20528">
        <w:rPr>
          <w:highlight w:val="green"/>
          <w:u w:val="single"/>
        </w:rPr>
        <w:t>religious capitalism</w:t>
      </w:r>
      <w:r w:rsidRPr="000B69EE">
        <w:rPr>
          <w:u w:val="single"/>
        </w:rPr>
        <w:t>—where Orthodox Christians, not white people, are the privileged group</w:t>
      </w:r>
      <w:r w:rsidRPr="000B69EE">
        <w:rPr>
          <w:sz w:val="16"/>
        </w:rPr>
        <w:t xml:space="preserve">. But no one is doing that. I have no statistics, but from what I read about China and Russia, I doubt that the </w:t>
      </w:r>
      <w:r w:rsidRPr="00B20528">
        <w:rPr>
          <w:highlight w:val="green"/>
          <w:u w:val="single"/>
        </w:rPr>
        <w:t>rate of exploitation is higher in the U</w:t>
      </w:r>
      <w:r w:rsidRPr="000B69EE">
        <w:rPr>
          <w:sz w:val="16"/>
        </w:rPr>
        <w:t xml:space="preserve">nited </w:t>
      </w:r>
      <w:r w:rsidRPr="00B20528">
        <w:rPr>
          <w:highlight w:val="green"/>
          <w:u w:val="single"/>
        </w:rPr>
        <w:t>S</w:t>
      </w:r>
      <w:r w:rsidRPr="000B69EE">
        <w:rPr>
          <w:sz w:val="16"/>
        </w:rPr>
        <w:t xml:space="preserve">tates, in racial capitalism, than it is in those two countries, </w:t>
      </w:r>
      <w:r w:rsidRPr="00B20528">
        <w:rPr>
          <w:b/>
          <w:bCs/>
          <w:highlight w:val="green"/>
          <w:u w:val="single"/>
        </w:rPr>
        <w:t>where capitalism is non-racial</w:t>
      </w:r>
      <w:r w:rsidRPr="000B69EE">
        <w:rPr>
          <w:sz w:val="16"/>
        </w:rPr>
        <w:t xml:space="preserve">. </w:t>
      </w:r>
      <w:r w:rsidRPr="00B20528">
        <w:rPr>
          <w:b/>
          <w:bCs/>
          <w:highlight w:val="green"/>
          <w:u w:val="single"/>
          <w:bdr w:val="single" w:sz="4" w:space="0" w:color="auto"/>
        </w:rPr>
        <w:t>Capitalism “works” with and without a racialized underclass</w:t>
      </w:r>
      <w:r w:rsidRPr="00B20528">
        <w:rPr>
          <w:sz w:val="16"/>
          <w:highlight w:val="green"/>
        </w:rPr>
        <w:t xml:space="preserve"> </w:t>
      </w:r>
      <w:r w:rsidRPr="000B69EE">
        <w:rPr>
          <w:u w:val="single"/>
        </w:rPr>
        <w:t>and reserve army. But is that right? The adjective “</w:t>
      </w:r>
      <w:r w:rsidRPr="00B20528">
        <w:rPr>
          <w:highlight w:val="green"/>
          <w:u w:val="single"/>
        </w:rPr>
        <w:t>racial</w:t>
      </w:r>
      <w:r w:rsidRPr="000B69EE">
        <w:rPr>
          <w:u w:val="single"/>
        </w:rPr>
        <w:t xml:space="preserve">” sometimes makes a much stronger claim: it </w:t>
      </w:r>
      <w:r w:rsidRPr="00B20528">
        <w:rPr>
          <w:highlight w:val="green"/>
          <w:u w:val="single"/>
        </w:rPr>
        <w:t xml:space="preserve">isn’t </w:t>
      </w:r>
      <w:r w:rsidRPr="000B69EE">
        <w:rPr>
          <w:u w:val="single"/>
        </w:rPr>
        <w:t xml:space="preserve">a </w:t>
      </w:r>
      <w:r w:rsidRPr="00B20528">
        <w:rPr>
          <w:highlight w:val="green"/>
          <w:u w:val="single"/>
        </w:rPr>
        <w:t xml:space="preserve">qualifying but </w:t>
      </w:r>
      <w:r w:rsidRPr="000B69EE">
        <w:rPr>
          <w:u w:val="single"/>
        </w:rPr>
        <w:t xml:space="preserve">rather a </w:t>
      </w:r>
      <w:r w:rsidRPr="00B20528">
        <w:rPr>
          <w:highlight w:val="green"/>
          <w:u w:val="single"/>
        </w:rPr>
        <w:t xml:space="preserve">definitional </w:t>
      </w:r>
      <w:r w:rsidRPr="000B69EE">
        <w:rPr>
          <w:u w:val="single"/>
        </w:rPr>
        <w:t>adjective</w:t>
      </w:r>
      <w:r w:rsidRPr="000B69EE">
        <w:rPr>
          <w:sz w:val="16"/>
        </w:rPr>
        <w:t xml:space="preserve">. Capitalism is necessarily, inherently, racist. Forget about China and Russia, which are capitalist latecomers. Western capitalism is the prototypical version, and it has been racist from day one (if we can agree on day one)—always and forever racist. Does this mean that Manchester in 1844, as Engels described it, where all the exploited workers were white, </w:t>
      </w:r>
      <w:r w:rsidRPr="000B69EE">
        <w:rPr>
          <w:u w:val="single"/>
        </w:rPr>
        <w:t>wasn’t capitalist? No, for those workers were producing fabrics from cotton raised and harvested by Black slaves in the American South</w:t>
      </w:r>
      <w:r w:rsidRPr="000B69EE">
        <w:rPr>
          <w:sz w:val="16"/>
        </w:rPr>
        <w:t xml:space="preserve">. That’s true enough, but I am not sure it is sufficient for an argument about necessity. Consider a counterfactual possibility: </w:t>
      </w:r>
      <w:r w:rsidRPr="00B20528">
        <w:rPr>
          <w:highlight w:val="green"/>
          <w:u w:val="single"/>
        </w:rPr>
        <w:t>had no Black slaves been available</w:t>
      </w:r>
      <w:r w:rsidRPr="000B69EE">
        <w:rPr>
          <w:u w:val="single"/>
        </w:rPr>
        <w:t xml:space="preserve">, </w:t>
      </w:r>
      <w:r w:rsidRPr="00B20528">
        <w:rPr>
          <w:highlight w:val="green"/>
          <w:u w:val="single"/>
        </w:rPr>
        <w:t xml:space="preserve">the recruitment of Irish </w:t>
      </w:r>
      <w:r w:rsidRPr="000B69EE">
        <w:rPr>
          <w:u w:val="single"/>
        </w:rPr>
        <w:t xml:space="preserve">workers </w:t>
      </w:r>
      <w:r w:rsidRPr="00B20528">
        <w:rPr>
          <w:highlight w:val="green"/>
          <w:u w:val="single"/>
        </w:rPr>
        <w:t xml:space="preserve">would have started much earlier </w:t>
      </w:r>
      <w:r w:rsidRPr="000B69EE">
        <w:rPr>
          <w:u w:val="single"/>
        </w:rPr>
        <w:t>than it did</w:t>
      </w:r>
      <w:r w:rsidRPr="000B69EE">
        <w:rPr>
          <w:sz w:val="16"/>
        </w:rPr>
        <w:t xml:space="preserve">. The rise of capitalism would not have been halted had the slave trade never begun. But the Manchester/Southern plantation example suggests </w:t>
      </w:r>
      <w:r w:rsidRPr="000B69EE">
        <w:rPr>
          <w:sz w:val="16"/>
        </w:rPr>
        <w:lastRenderedPageBreak/>
        <w:t xml:space="preserve">what we all now know: capitalism is a global economic system, and it depends on the exploitation of people of color around the world. </w:t>
      </w:r>
      <w:r w:rsidRPr="000B69EE">
        <w:rPr>
          <w:u w:val="single"/>
        </w:rPr>
        <w:t xml:space="preserve">Here, however, it seems clear that </w:t>
      </w:r>
      <w:r w:rsidRPr="00B20528">
        <w:rPr>
          <w:highlight w:val="green"/>
          <w:u w:val="single"/>
        </w:rPr>
        <w:t xml:space="preserve">the </w:t>
      </w:r>
      <w:r w:rsidRPr="000B69EE">
        <w:rPr>
          <w:u w:val="single"/>
        </w:rPr>
        <w:t xml:space="preserve">key </w:t>
      </w:r>
      <w:r w:rsidRPr="00B20528">
        <w:rPr>
          <w:b/>
          <w:bCs/>
          <w:highlight w:val="green"/>
          <w:u w:val="single"/>
          <w:bdr w:val="single" w:sz="4" w:space="0" w:color="auto"/>
        </w:rPr>
        <w:t>issue is exploitation, not racism</w:t>
      </w:r>
      <w:r w:rsidRPr="000B69EE">
        <w:rPr>
          <w:sz w:val="16"/>
        </w:rPr>
        <w:t>.</w:t>
      </w:r>
    </w:p>
    <w:p w:rsidR="00350A74" w:rsidRPr="00532580" w:rsidRDefault="00350A74" w:rsidP="00350A74">
      <w:pPr>
        <w:rPr>
          <w:sz w:val="16"/>
        </w:rPr>
      </w:pPr>
      <w:r w:rsidRPr="000B69EE">
        <w:rPr>
          <w:sz w:val="16"/>
        </w:rPr>
        <w:t xml:space="preserve"> Given global demography, the majority of workers in any global economy will be people of color. Even in a democratically or social democratically regulated global system, the majority of workers and the majority of managers—the underclass and the overclass—will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0B69EE">
        <w:rPr>
          <w:u w:val="single"/>
        </w:rPr>
        <w:t xml:space="preserve">All this suggests that </w:t>
      </w:r>
      <w:r w:rsidRPr="00B20528">
        <w:rPr>
          <w:highlight w:val="green"/>
          <w:u w:val="single"/>
        </w:rPr>
        <w:t xml:space="preserve">capitalism and racism </w:t>
      </w:r>
      <w:r w:rsidRPr="00B20528">
        <w:rPr>
          <w:b/>
          <w:bCs/>
          <w:highlight w:val="green"/>
          <w:u w:val="single"/>
          <w:bdr w:val="single" w:sz="4" w:space="0" w:color="auto"/>
        </w:rPr>
        <w:t>have to be analyzed separately</w:t>
      </w:r>
      <w:r w:rsidRPr="000B69EE">
        <w:rPr>
          <w:u w:val="single"/>
        </w:rPr>
        <w:t xml:space="preserve">. </w:t>
      </w:r>
      <w:r w:rsidRPr="00B20528">
        <w:rPr>
          <w:highlight w:val="green"/>
          <w:u w:val="single"/>
        </w:rPr>
        <w:t xml:space="preserve">They overlap </w:t>
      </w:r>
      <w:r w:rsidRPr="000B69EE">
        <w:rPr>
          <w:u w:val="single"/>
        </w:rPr>
        <w:t xml:space="preserve">sometimes, as they do today in the United States. But the overlap is </w:t>
      </w:r>
      <w:r w:rsidRPr="00B20528">
        <w:rPr>
          <w:b/>
          <w:bCs/>
          <w:highlight w:val="green"/>
          <w:u w:val="single"/>
        </w:rPr>
        <w:t>circumstantial</w:t>
      </w:r>
      <w:r w:rsidRPr="000B69EE">
        <w:rPr>
          <w:b/>
          <w:bCs/>
          <w:u w:val="single"/>
        </w:rPr>
        <w:t xml:space="preserve">, </w:t>
      </w:r>
      <w:r w:rsidRPr="00B20528">
        <w:rPr>
          <w:b/>
          <w:bCs/>
          <w:highlight w:val="green"/>
          <w:u w:val="single"/>
        </w:rPr>
        <w:t>not necessary</w:t>
      </w:r>
      <w:r w:rsidRPr="000B69EE">
        <w:rPr>
          <w:sz w:val="16"/>
        </w:rPr>
        <w:t xml:space="preserve">. </w:t>
      </w:r>
      <w:r w:rsidRPr="000B69EE">
        <w:rPr>
          <w:b/>
          <w:bCs/>
          <w:u w:val="single"/>
        </w:rPr>
        <w:t xml:space="preserve">The two phenomena are distinct. They don’t rise and fall together. Each one, for different reasons, requires severe criticism and sustained opposition. </w:t>
      </w:r>
      <w:r w:rsidRPr="000B69EE">
        <w:rPr>
          <w:sz w:val="16"/>
        </w:rPr>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0B69EE">
        <w:rPr>
          <w:u w:val="single"/>
        </w:rPr>
        <w:t>Today some people on the left seem to believe that the end of racism will bring with it the downfall of capitalism. Both these theories are wrong. Overthrowing racism will still leave us with capitalism; overthrowing capitalism will still leave us with racism</w:t>
      </w:r>
      <w:r w:rsidRPr="000B69EE">
        <w:rPr>
          <w:sz w:val="16"/>
        </w:rPr>
        <w:t xml:space="preserve">. </w:t>
      </w:r>
      <w:r w:rsidRPr="00B20528">
        <w:rPr>
          <w:highlight w:val="green"/>
          <w:u w:val="single"/>
        </w:rPr>
        <w:t xml:space="preserve">Putting </w:t>
      </w:r>
      <w:r w:rsidRPr="000B69EE">
        <w:rPr>
          <w:u w:val="single"/>
        </w:rPr>
        <w:t xml:space="preserve">the adjective and noun </w:t>
      </w:r>
      <w:r w:rsidRPr="00B20528">
        <w:rPr>
          <w:highlight w:val="green"/>
          <w:u w:val="single"/>
        </w:rPr>
        <w:t xml:space="preserve">together gives us </w:t>
      </w:r>
      <w:r w:rsidRPr="000B69EE">
        <w:rPr>
          <w:u w:val="single"/>
        </w:rPr>
        <w:t xml:space="preserve">a </w:t>
      </w:r>
      <w:r w:rsidRPr="00B20528">
        <w:rPr>
          <w:highlight w:val="green"/>
          <w:u w:val="single"/>
        </w:rPr>
        <w:t>false sense of t</w:t>
      </w:r>
      <w:r w:rsidRPr="000B69EE">
        <w:rPr>
          <w:u w:val="single"/>
        </w:rPr>
        <w:t xml:space="preserve">he </w:t>
      </w:r>
      <w:r w:rsidRPr="00B20528">
        <w:rPr>
          <w:b/>
          <w:bCs/>
          <w:highlight w:val="green"/>
          <w:u w:val="single"/>
        </w:rPr>
        <w:t>relationship</w:t>
      </w:r>
      <w:r w:rsidRPr="00B20528">
        <w:rPr>
          <w:highlight w:val="green"/>
          <w:u w:val="single"/>
        </w:rPr>
        <w:t xml:space="preserve"> </w:t>
      </w:r>
      <w:r w:rsidRPr="000B69EE">
        <w:rPr>
          <w:u w:val="single"/>
        </w:rPr>
        <w:t>between the two phenomena. It might make sense, then, to ban the phrase from the pages of left newspapers and magazines.</w:t>
      </w:r>
      <w:r w:rsidRPr="000B69EE">
        <w:rPr>
          <w:sz w:val="16"/>
        </w:rPr>
        <w:t xml:space="preserve"> But since I am opposed to bans of that sort, I would only suggest that the phrase should always be queried by the editors. Do the writers who use it have some idea about what it means? Or are they just against racial capitalism, whatever it means?</w:t>
      </w:r>
    </w:p>
    <w:p w:rsidR="00350A74" w:rsidRPr="009A106F" w:rsidRDefault="00350A74" w:rsidP="00350A74">
      <w:pPr>
        <w:pStyle w:val="Heading4"/>
        <w:rPr>
          <w:rFonts w:cs="Calibri"/>
        </w:rPr>
      </w:pPr>
      <w:r>
        <w:rPr>
          <w:rFonts w:cs="Calibri"/>
        </w:rPr>
        <w:t>2</w:t>
      </w:r>
      <w:r>
        <w:rPr>
          <w:rFonts w:cs="Calibri"/>
        </w:rPr>
        <w:t xml:space="preserve">] </w:t>
      </w:r>
      <w:r w:rsidRPr="009A106F">
        <w:rPr>
          <w:rFonts w:cs="Calibri"/>
        </w:rPr>
        <w:t>Capitalism solves inequality, boosts living standards, and is economically sustainable</w:t>
      </w:r>
    </w:p>
    <w:p w:rsidR="00350A74" w:rsidRPr="009A106F" w:rsidRDefault="00350A74" w:rsidP="00350A74">
      <w:pPr>
        <w:rPr>
          <w:szCs w:val="16"/>
        </w:rPr>
      </w:pPr>
      <w:r w:rsidRPr="009A106F">
        <w:rPr>
          <w:rStyle w:val="Style13ptBold"/>
        </w:rPr>
        <w:t>Bourne 15—</w:t>
      </w:r>
      <w:r w:rsidRPr="009A106F">
        <w:t xml:space="preserve">Head of Public Policy at the Institute of Economic Affairs </w:t>
      </w:r>
      <w:r w:rsidRPr="009A106F">
        <w:rPr>
          <w:szCs w:val="16"/>
        </w:rPr>
        <w:t>(Ryan, 1-15-2015, “In defence of rampant consumerism”) LADI</w:t>
      </w:r>
    </w:p>
    <w:p w:rsidR="00350A74" w:rsidRPr="009A106F" w:rsidRDefault="00350A74" w:rsidP="00350A74">
      <w:pPr>
        <w:rPr>
          <w:sz w:val="8"/>
        </w:rPr>
      </w:pPr>
      <w:r w:rsidRPr="00B20528">
        <w:rPr>
          <w:rStyle w:val="StyleUnderline"/>
          <w:highlight w:val="green"/>
        </w:rPr>
        <w:t>Some worry about the effect of growth and consumption on the environment, or on economic inequality</w:t>
      </w:r>
      <w:r w:rsidRPr="009A106F">
        <w:rPr>
          <w:sz w:val="8"/>
        </w:rPr>
        <w:t xml:space="preserve">. For others, it’s the sheer vulgarity of desire for stuff which perturbs – as evidenced by the backlash against the supposedly barbarous hordes fighting over flat-screen TVs on the shopping day ‘Black Friday’. But in the public discourse, these views always come together in a predictable narrative: ever-rising demand for material things, and political obsession with GDP, have caused us to lose sight of what matters – community, family, and the duties we have to each other. In particular, </w:t>
      </w:r>
      <w:r w:rsidRPr="009A106F">
        <w:rPr>
          <w:rStyle w:val="StyleUnderline"/>
        </w:rPr>
        <w:t>the</w:t>
      </w:r>
      <w:r w:rsidRPr="009A106F">
        <w:rPr>
          <w:sz w:val="8"/>
        </w:rPr>
        <w:t xml:space="preserve"> replacement over the past three decades of what Dr Sentamu calls the "solidaristic" state with one which leaves more room for </w:t>
      </w:r>
      <w:r w:rsidRPr="009A106F">
        <w:rPr>
          <w:rStyle w:val="StyleUnderline"/>
        </w:rPr>
        <w:t>market</w:t>
      </w:r>
      <w:r w:rsidRPr="009A106F">
        <w:rPr>
          <w:sz w:val="8"/>
        </w:rPr>
        <w:t xml:space="preserve">s </w:t>
      </w:r>
      <w:r w:rsidRPr="009A106F">
        <w:rPr>
          <w:rStyle w:val="StyleUnderline"/>
        </w:rPr>
        <w:t>is blamed for eroding those values and dehumanising the poor. Wouldn’t it be better for all of us if we placed less emphasis on growth</w:t>
      </w:r>
      <w:r w:rsidRPr="009A106F">
        <w:rPr>
          <w:sz w:val="8"/>
        </w:rPr>
        <w:t xml:space="preserve">, and instead re-shaped an activist state to target other concerns? </w:t>
      </w:r>
      <w:r w:rsidRPr="009A106F">
        <w:rPr>
          <w:rStyle w:val="StyleUnderline"/>
        </w:rPr>
        <w:t xml:space="preserve">No. </w:t>
      </w:r>
      <w:r w:rsidRPr="00B20528">
        <w:rPr>
          <w:rStyle w:val="Emphasis"/>
          <w:highlight w:val="green"/>
        </w:rPr>
        <w:t>Every single one of these claims and hopes are mistaken</w:t>
      </w:r>
      <w:r w:rsidRPr="00B20528">
        <w:rPr>
          <w:sz w:val="8"/>
          <w:highlight w:val="green"/>
        </w:rPr>
        <w:t xml:space="preserve">. </w:t>
      </w:r>
      <w:r w:rsidRPr="00B20528">
        <w:rPr>
          <w:rStyle w:val="StyleUnderline"/>
          <w:highlight w:val="green"/>
        </w:rPr>
        <w:t xml:space="preserve">Material advances are </w:t>
      </w:r>
      <w:r w:rsidRPr="00B20528">
        <w:rPr>
          <w:rStyle w:val="Emphasis"/>
          <w:highlight w:val="green"/>
        </w:rPr>
        <w:t>crucial to our well-being</w:t>
      </w:r>
      <w:r w:rsidRPr="009A106F">
        <w:rPr>
          <w:rStyle w:val="StyleUnderline"/>
        </w:rPr>
        <w:t>. Just three centuries ago, average labourers earned just £2 a day</w:t>
      </w:r>
      <w:r w:rsidRPr="009A106F">
        <w:rPr>
          <w:sz w:val="8"/>
        </w:rPr>
        <w:t xml:space="preserve"> in today’s money. Life was tough. </w:t>
      </w:r>
      <w:r w:rsidRPr="009A106F">
        <w:rPr>
          <w:rStyle w:val="StyleUnderline"/>
        </w:rPr>
        <w:t>Life expectancy at birth was 36. Most of the world was equivalent to the poorest parts of Bangladesh</w:t>
      </w:r>
      <w:r w:rsidRPr="009A106F">
        <w:rPr>
          <w:sz w:val="8"/>
        </w:rPr>
        <w:t xml:space="preserve"> today. </w:t>
      </w:r>
      <w:r w:rsidRPr="009A106F">
        <w:rPr>
          <w:rStyle w:val="StyleUnderline"/>
        </w:rPr>
        <w:t>At that time it might have been considered materialistic to desire things that we now take for granted, such as central heating, decent sanitation and cheap clothes and food</w:t>
      </w:r>
      <w:r w:rsidRPr="009A106F">
        <w:rPr>
          <w:sz w:val="8"/>
        </w:rPr>
        <w:t xml:space="preserve">. Even in 1973, 2 million people in the UK lived without either an indoor toilet, a bath or hot running water. </w:t>
      </w:r>
      <w:r w:rsidRPr="009A106F">
        <w:rPr>
          <w:rStyle w:val="StyleUnderline"/>
        </w:rPr>
        <w:t>It is</w:t>
      </w:r>
      <w:r w:rsidRPr="009A106F">
        <w:rPr>
          <w:sz w:val="8"/>
        </w:rPr>
        <w:t xml:space="preserve"> therefore </w:t>
      </w:r>
      <w:r w:rsidRPr="009A106F">
        <w:rPr>
          <w:rStyle w:val="StyleUnderline"/>
        </w:rPr>
        <w:t>impossible to draw a line across 2015 and suggest that</w:t>
      </w:r>
      <w:r w:rsidRPr="009A106F">
        <w:rPr>
          <w:sz w:val="8"/>
        </w:rPr>
        <w:t xml:space="preserve"> our </w:t>
      </w:r>
      <w:r w:rsidRPr="009A106F">
        <w:rPr>
          <w:rStyle w:val="StyleUnderline"/>
        </w:rPr>
        <w:t>material goals are satisfied</w:t>
      </w:r>
      <w:r w:rsidRPr="009A106F">
        <w:rPr>
          <w:sz w:val="8"/>
        </w:rPr>
        <w:t xml:space="preserve"> and </w:t>
      </w:r>
      <w:r w:rsidRPr="009A106F">
        <w:rPr>
          <w:rStyle w:val="StyleUnderline"/>
        </w:rPr>
        <w:t>further consumption frivolous. Even Keynes recognised the folly of those who claim</w:t>
      </w:r>
      <w:r w:rsidRPr="009A106F">
        <w:rPr>
          <w:sz w:val="8"/>
        </w:rPr>
        <w:t xml:space="preserve"> in each generation </w:t>
      </w:r>
      <w:r w:rsidRPr="009A106F">
        <w:rPr>
          <w:rStyle w:val="StyleUnderline"/>
        </w:rPr>
        <w:t>that we’ve reached the limits of progress</w:t>
      </w:r>
      <w:r w:rsidRPr="009A106F">
        <w:rPr>
          <w:sz w:val="8"/>
        </w:rPr>
        <w:t xml:space="preserve"> and should simply be content with our lot. Is it ‘consumerist’ to desire the washing machine, the refrigerator, and the computer, which have all, in so many ways, enriched our lives? </w:t>
      </w:r>
      <w:r w:rsidRPr="009A106F">
        <w:rPr>
          <w:rStyle w:val="StyleUnderline"/>
        </w:rPr>
        <w:t>Few would wish to reverse</w:t>
      </w:r>
      <w:r w:rsidRPr="009A106F">
        <w:rPr>
          <w:sz w:val="8"/>
        </w:rPr>
        <w:t xml:space="preserve"> these </w:t>
      </w:r>
      <w:r w:rsidRPr="009A106F">
        <w:rPr>
          <w:rStyle w:val="StyleUnderline"/>
        </w:rPr>
        <w:t>innovations, and the idea that their development – or desire for them – created an individualistic, materialistic culture which eroded social solidarity is difficult to imagine</w:t>
      </w:r>
      <w:r w:rsidRPr="009A106F">
        <w:rPr>
          <w:sz w:val="8"/>
        </w:rPr>
        <w:t xml:space="preserve">. Far from being frivolous, we can see with hindsight that </w:t>
      </w:r>
      <w:r w:rsidRPr="009A106F">
        <w:rPr>
          <w:rStyle w:val="StyleUnderline"/>
        </w:rPr>
        <w:t>they contributed to smashing the poverty and poor hygiene which had hitherto characterised all human history</w:t>
      </w:r>
      <w:r w:rsidRPr="009A106F">
        <w:rPr>
          <w:sz w:val="8"/>
        </w:rPr>
        <w:t xml:space="preserve">. In fact, </w:t>
      </w:r>
      <w:r w:rsidRPr="00B20528">
        <w:rPr>
          <w:rStyle w:val="StyleUnderline"/>
          <w:highlight w:val="green"/>
        </w:rPr>
        <w:t xml:space="preserve">consumerism in itself is </w:t>
      </w:r>
      <w:r w:rsidRPr="00B20528">
        <w:rPr>
          <w:rStyle w:val="Emphasis"/>
          <w:highlight w:val="green"/>
        </w:rPr>
        <w:t>a crucial driver</w:t>
      </w:r>
      <w:r w:rsidRPr="00B20528">
        <w:rPr>
          <w:rStyle w:val="StyleUnderline"/>
          <w:highlight w:val="green"/>
        </w:rPr>
        <w:t xml:space="preserve"> of the innovations that have improved the well-being of the poor</w:t>
      </w:r>
      <w:r w:rsidRPr="009A106F">
        <w:rPr>
          <w:rStyle w:val="StyleUnderline"/>
        </w:rPr>
        <w:t xml:space="preserve">. </w:t>
      </w:r>
      <w:bookmarkStart w:id="1" w:name="_GoBack"/>
      <w:bookmarkEnd w:id="1"/>
    </w:p>
    <w:p w:rsidR="008A6267" w:rsidRPr="008A6267" w:rsidRDefault="008A6267" w:rsidP="008A6267"/>
    <w:sectPr w:rsidR="008A6267" w:rsidRPr="008A62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DD2" w:rsidRDefault="00394DD2" w:rsidP="00A46521">
      <w:pPr>
        <w:spacing w:after="0" w:line="240" w:lineRule="auto"/>
      </w:pPr>
      <w:r>
        <w:separator/>
      </w:r>
    </w:p>
  </w:endnote>
  <w:endnote w:type="continuationSeparator" w:id="0">
    <w:p w:rsidR="00394DD2" w:rsidRDefault="00394DD2" w:rsidP="00A46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DD2" w:rsidRDefault="00394DD2" w:rsidP="00A46521">
      <w:pPr>
        <w:spacing w:after="0" w:line="240" w:lineRule="auto"/>
      </w:pPr>
      <w:r>
        <w:separator/>
      </w:r>
    </w:p>
  </w:footnote>
  <w:footnote w:type="continuationSeparator" w:id="0">
    <w:p w:rsidR="00394DD2" w:rsidRDefault="00394DD2" w:rsidP="00A46521">
      <w:pPr>
        <w:spacing w:after="0" w:line="240" w:lineRule="auto"/>
      </w:pPr>
      <w:r>
        <w:continuationSeparator/>
      </w:r>
    </w:p>
  </w:footnote>
  <w:footnote w:id="1">
    <w:p w:rsidR="005645F1" w:rsidRPr="007B1105" w:rsidRDefault="005645F1" w:rsidP="005645F1">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rsidR="005645F1" w:rsidRDefault="005645F1" w:rsidP="005645F1">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6892901"/>
    <w:multiLevelType w:val="hybridMultilevel"/>
    <w:tmpl w:val="3E56CF0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2"/>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74AF3"/>
    <w:rsid w:val="000139A3"/>
    <w:rsid w:val="00025CEE"/>
    <w:rsid w:val="000628CD"/>
    <w:rsid w:val="00100833"/>
    <w:rsid w:val="00104529"/>
    <w:rsid w:val="00105942"/>
    <w:rsid w:val="00107396"/>
    <w:rsid w:val="00144A4C"/>
    <w:rsid w:val="00174AF3"/>
    <w:rsid w:val="00176AB0"/>
    <w:rsid w:val="00177B7D"/>
    <w:rsid w:val="0018322D"/>
    <w:rsid w:val="00191701"/>
    <w:rsid w:val="001B5776"/>
    <w:rsid w:val="001E527A"/>
    <w:rsid w:val="001F78CE"/>
    <w:rsid w:val="00251FC7"/>
    <w:rsid w:val="002855A7"/>
    <w:rsid w:val="002976EE"/>
    <w:rsid w:val="002B146A"/>
    <w:rsid w:val="002B5E17"/>
    <w:rsid w:val="003024EF"/>
    <w:rsid w:val="00315690"/>
    <w:rsid w:val="00316B75"/>
    <w:rsid w:val="00325646"/>
    <w:rsid w:val="003460F2"/>
    <w:rsid w:val="00350A74"/>
    <w:rsid w:val="0038158C"/>
    <w:rsid w:val="003902BA"/>
    <w:rsid w:val="00394DD2"/>
    <w:rsid w:val="003A09E2"/>
    <w:rsid w:val="00407037"/>
    <w:rsid w:val="00421B5F"/>
    <w:rsid w:val="004605D6"/>
    <w:rsid w:val="004C60E8"/>
    <w:rsid w:val="004E3579"/>
    <w:rsid w:val="004E728B"/>
    <w:rsid w:val="004F39E0"/>
    <w:rsid w:val="00537BD5"/>
    <w:rsid w:val="00544B4F"/>
    <w:rsid w:val="005645F1"/>
    <w:rsid w:val="00564F54"/>
    <w:rsid w:val="0057268A"/>
    <w:rsid w:val="005D2912"/>
    <w:rsid w:val="006065BD"/>
    <w:rsid w:val="00645FA9"/>
    <w:rsid w:val="00647866"/>
    <w:rsid w:val="00665003"/>
    <w:rsid w:val="00693062"/>
    <w:rsid w:val="006A2AD0"/>
    <w:rsid w:val="006C2375"/>
    <w:rsid w:val="006D4ECC"/>
    <w:rsid w:val="006F3790"/>
    <w:rsid w:val="00722258"/>
    <w:rsid w:val="007243E5"/>
    <w:rsid w:val="00766EA0"/>
    <w:rsid w:val="007A2226"/>
    <w:rsid w:val="007F5B66"/>
    <w:rsid w:val="00823A1C"/>
    <w:rsid w:val="00845B9D"/>
    <w:rsid w:val="00851E3B"/>
    <w:rsid w:val="00860984"/>
    <w:rsid w:val="008A6267"/>
    <w:rsid w:val="008B3ECB"/>
    <w:rsid w:val="008B4E85"/>
    <w:rsid w:val="008C1B2E"/>
    <w:rsid w:val="008C50FE"/>
    <w:rsid w:val="0091627E"/>
    <w:rsid w:val="0097032B"/>
    <w:rsid w:val="009C170D"/>
    <w:rsid w:val="009D2EAD"/>
    <w:rsid w:val="009D54B2"/>
    <w:rsid w:val="009E1922"/>
    <w:rsid w:val="009F7ED2"/>
    <w:rsid w:val="00A46521"/>
    <w:rsid w:val="00A93661"/>
    <w:rsid w:val="00A95652"/>
    <w:rsid w:val="00A9658C"/>
    <w:rsid w:val="00AC0AB8"/>
    <w:rsid w:val="00B33C6D"/>
    <w:rsid w:val="00B4508F"/>
    <w:rsid w:val="00B55AD5"/>
    <w:rsid w:val="00B8057C"/>
    <w:rsid w:val="00BD6238"/>
    <w:rsid w:val="00BE50C6"/>
    <w:rsid w:val="00BF593B"/>
    <w:rsid w:val="00BF773A"/>
    <w:rsid w:val="00BF7E81"/>
    <w:rsid w:val="00C13773"/>
    <w:rsid w:val="00C17CC8"/>
    <w:rsid w:val="00C83417"/>
    <w:rsid w:val="00C9182A"/>
    <w:rsid w:val="00C9604F"/>
    <w:rsid w:val="00CA19AA"/>
    <w:rsid w:val="00CB6A4A"/>
    <w:rsid w:val="00CC5298"/>
    <w:rsid w:val="00CD63E4"/>
    <w:rsid w:val="00CD736E"/>
    <w:rsid w:val="00CD798D"/>
    <w:rsid w:val="00CE161E"/>
    <w:rsid w:val="00CF59A8"/>
    <w:rsid w:val="00D169E4"/>
    <w:rsid w:val="00D325A9"/>
    <w:rsid w:val="00D36A8A"/>
    <w:rsid w:val="00D61409"/>
    <w:rsid w:val="00D6691E"/>
    <w:rsid w:val="00D71170"/>
    <w:rsid w:val="00DA1C92"/>
    <w:rsid w:val="00DA25D4"/>
    <w:rsid w:val="00DA5CF9"/>
    <w:rsid w:val="00DA6538"/>
    <w:rsid w:val="00E15E75"/>
    <w:rsid w:val="00E5262C"/>
    <w:rsid w:val="00E956CF"/>
    <w:rsid w:val="00E97C4D"/>
    <w:rsid w:val="00EC7DC4"/>
    <w:rsid w:val="00ED30CF"/>
    <w:rsid w:val="00ED3DFE"/>
    <w:rsid w:val="00ED6712"/>
    <w:rsid w:val="00F04D8F"/>
    <w:rsid w:val="00F142C7"/>
    <w:rsid w:val="00F176EF"/>
    <w:rsid w:val="00F45E10"/>
    <w:rsid w:val="00F6364A"/>
    <w:rsid w:val="00F7204C"/>
    <w:rsid w:val="00F74274"/>
    <w:rsid w:val="00F77F51"/>
    <w:rsid w:val="00F9113A"/>
    <w:rsid w:val="00F9230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1D9508-AC93-4168-8286-D4FA1D112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9658C"/>
    <w:rPr>
      <w:rFonts w:ascii="Calibri" w:hAnsi="Calibri"/>
    </w:rPr>
  </w:style>
  <w:style w:type="paragraph" w:styleId="Heading1">
    <w:name w:val="heading 1"/>
    <w:aliases w:val="Pocket"/>
    <w:basedOn w:val="Normal"/>
    <w:next w:val="Normal"/>
    <w:link w:val="Heading1Char"/>
    <w:qFormat/>
    <w:rsid w:val="00174A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4A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4A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small space,CD - Cite,No Spacing1121,t, Ch,No Spacing11111,No Spacing4,Ta,Ca"/>
    <w:basedOn w:val="Normal"/>
    <w:next w:val="Normal"/>
    <w:link w:val="Heading4Char"/>
    <w:uiPriority w:val="3"/>
    <w:unhideWhenUsed/>
    <w:qFormat/>
    <w:rsid w:val="00174A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4A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4AF3"/>
  </w:style>
  <w:style w:type="character" w:customStyle="1" w:styleId="Heading1Char">
    <w:name w:val="Heading 1 Char"/>
    <w:aliases w:val="Pocket Char"/>
    <w:basedOn w:val="DefaultParagraphFont"/>
    <w:link w:val="Heading1"/>
    <w:rsid w:val="00174A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4AF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4AF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174AF3"/>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B"/>
    <w:basedOn w:val="DefaultParagraphFont"/>
    <w:link w:val="textbold"/>
    <w:uiPriority w:val="7"/>
    <w:qFormat/>
    <w:rsid w:val="00174AF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74AF3"/>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8"/>
    <w:basedOn w:val="DefaultParagraphFont"/>
    <w:uiPriority w:val="6"/>
    <w:qFormat/>
    <w:rsid w:val="00174AF3"/>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T"/>
    <w:basedOn w:val="DefaultParagraphFont"/>
    <w:link w:val="Card"/>
    <w:uiPriority w:val="99"/>
    <w:unhideWhenUsed/>
    <w:rsid w:val="00174AF3"/>
    <w:rPr>
      <w:color w:val="auto"/>
      <w:u w:val="none"/>
    </w:rPr>
  </w:style>
  <w:style w:type="character" w:styleId="FollowedHyperlink">
    <w:name w:val="FollowedHyperlink"/>
    <w:basedOn w:val="DefaultParagraphFont"/>
    <w:uiPriority w:val="99"/>
    <w:semiHidden/>
    <w:unhideWhenUsed/>
    <w:rsid w:val="00174AF3"/>
    <w:rPr>
      <w:color w:val="auto"/>
      <w:u w:val="none"/>
    </w:rPr>
  </w:style>
  <w:style w:type="paragraph" w:customStyle="1" w:styleId="textbold">
    <w:name w:val="text bold"/>
    <w:basedOn w:val="Normal"/>
    <w:link w:val="Emphasis"/>
    <w:uiPriority w:val="7"/>
    <w:qFormat/>
    <w:rsid w:val="00A9658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qFormat/>
    <w:rsid w:val="00A965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A46521"/>
    <w:rPr>
      <w:vertAlign w:val="superscript"/>
    </w:rPr>
  </w:style>
  <w:style w:type="paragraph" w:styleId="FootnoteText">
    <w:name w:val="footnote text"/>
    <w:basedOn w:val="Normal"/>
    <w:link w:val="FootnoteTextChar"/>
    <w:uiPriority w:val="99"/>
    <w:unhideWhenUsed/>
    <w:qFormat/>
    <w:rsid w:val="00A46521"/>
    <w:rPr>
      <w:sz w:val="20"/>
      <w:szCs w:val="20"/>
    </w:rPr>
  </w:style>
  <w:style w:type="character" w:customStyle="1" w:styleId="FootnoteTextChar">
    <w:name w:val="Footnote Text Char"/>
    <w:basedOn w:val="DefaultParagraphFont"/>
    <w:link w:val="FootnoteText"/>
    <w:uiPriority w:val="99"/>
    <w:rsid w:val="00A46521"/>
    <w:rPr>
      <w:rFonts w:ascii="Calibri" w:hAnsi="Calibri"/>
      <w:sz w:val="20"/>
      <w:szCs w:val="20"/>
    </w:rPr>
  </w:style>
  <w:style w:type="character" w:customStyle="1" w:styleId="cite">
    <w:name w:val="cite"/>
    <w:rsid w:val="002976EE"/>
    <w:rPr>
      <w:rFonts w:ascii="Times New Roman" w:hAnsi="Times New Roman"/>
      <w:b/>
      <w:sz w:val="24"/>
    </w:rPr>
  </w:style>
  <w:style w:type="character" w:customStyle="1" w:styleId="cardChar">
    <w:name w:val="card Char"/>
    <w:rsid w:val="002976EE"/>
    <w:rPr>
      <w:rFonts w:ascii="Calibri" w:eastAsia="Times New Roman" w:hAnsi="Calibri"/>
      <w:sz w:val="20"/>
      <w:szCs w:val="20"/>
    </w:rPr>
  </w:style>
  <w:style w:type="character" w:customStyle="1" w:styleId="underline">
    <w:name w:val="underline"/>
    <w:qFormat/>
    <w:rsid w:val="002976EE"/>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moser.com/uploads/8/5/0/1/8501319/english_11_ib_-_no_exit_-_existentialism_is_a_humanism_-_sartre.pdf" TargetMode="External"/><Relationship Id="rId13" Type="http://schemas.openxmlformats.org/officeDocument/2006/relationships/hyperlink" Target="https://www.iied.org/heres-why-indigenous-economics-key-saving-natu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bs.com.au/news/indigenous-australians-to-lead-space-industry-at-new-alice-springs-earth-ground-station/b35811cc-1ecb-4a90-9be2-d6c1f4486e3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ectropages.com/blog/2020/09/how-might-asteroid-mining-be-key-electronics-futu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ilkenreview.org/articles/mining-in-space-is-coming" TargetMode="External"/><Relationship Id="rId4" Type="http://schemas.openxmlformats.org/officeDocument/2006/relationships/settings" Target="settings.xml"/><Relationship Id="rId9" Type="http://schemas.openxmlformats.org/officeDocument/2006/relationships/hyperlink" Target="http://muse.jhu.edu.ts.isil.westga.edu/journals/theory_and_event/v004/4.3newman.html" TargetMode="External"/><Relationship Id="rId14" Type="http://schemas.openxmlformats.org/officeDocument/2006/relationships/hyperlink" Target="https://www.dissentmagazine.org/online_articles/a-note-on-racial-capitalis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C4391-638D-4964-B89A-674C2A14B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16</Pages>
  <Words>8256</Words>
  <Characters>47064</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35</cp:revision>
  <dcterms:created xsi:type="dcterms:W3CDTF">2022-01-28T20:47:00Z</dcterms:created>
  <dcterms:modified xsi:type="dcterms:W3CDTF">2022-01-28T21:48:00Z</dcterms:modified>
</cp:coreProperties>
</file>