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5F2" w:rsidRPr="001B0D05" w:rsidRDefault="001655F2" w:rsidP="001655F2">
      <w:pPr>
        <w:pStyle w:val="Heading2"/>
      </w:pPr>
      <w:r>
        <w:t>1AC</w:t>
      </w:r>
    </w:p>
    <w:p w:rsidR="001655F2" w:rsidRDefault="001655F2" w:rsidP="001655F2">
      <w:pPr>
        <w:pStyle w:val="Heading3"/>
      </w:pPr>
      <w:r>
        <w:lastRenderedPageBreak/>
        <w:t>Underview</w:t>
      </w:r>
    </w:p>
    <w:p w:rsidR="001655F2" w:rsidRDefault="001655F2" w:rsidP="001655F2">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1655F2" w:rsidRPr="00B55AD5" w:rsidRDefault="001655F2" w:rsidP="001655F2">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1655F2" w:rsidRPr="001B2AF4" w:rsidRDefault="001655F2" w:rsidP="001655F2">
      <w:pPr>
        <w:pStyle w:val="Heading3"/>
      </w:pPr>
      <w:r>
        <w:lastRenderedPageBreak/>
        <w:t>Solvency</w:t>
      </w:r>
    </w:p>
    <w:p w:rsidR="001655F2" w:rsidRPr="001E51E3" w:rsidRDefault="001655F2" w:rsidP="001655F2">
      <w:pPr>
        <w:pStyle w:val="Heading4"/>
        <w:rPr>
          <w:rStyle w:val="StyleUnderline"/>
          <w:rFonts w:asciiTheme="majorHAnsi" w:hAnsiTheme="majorHAnsi" w:cstheme="majorHAnsi"/>
        </w:rPr>
      </w:pPr>
      <w:r>
        <w:t>Plan</w:t>
      </w:r>
      <w:r w:rsidRPr="001E51E3">
        <w:t xml:space="preserve">: </w:t>
      </w:r>
      <w:r>
        <w:t>The appropriation of outer space by private entities is unjust.</w:t>
      </w:r>
    </w:p>
    <w:p w:rsidR="001655F2" w:rsidRDefault="001655F2" w:rsidP="001655F2">
      <w:pPr>
        <w:pStyle w:val="Heading4"/>
      </w:pPr>
      <w:r>
        <w:t>Enforcement through banning constellations in the LEO by claiming they violate Article II of the OST, Johnson 20</w:t>
      </w:r>
    </w:p>
    <w:p w:rsidR="001655F2" w:rsidRPr="00B25E96" w:rsidRDefault="001655F2" w:rsidP="001655F2">
      <w:r w:rsidRPr="00B25E96">
        <w:t>[Christopher D. Johnson, 2020, "The Legal Status of MegaLEO Constellations and Concerns About Appropriation of Large Swaths of Earth Orbit", Secure World Foundation, https://swfound.org/media/206951/johnson2020_referenceworkentry_thelegalstatusofmegaleoconstel.pdf, date accessed 1-23-2022] //Lex AT</w:t>
      </w:r>
    </w:p>
    <w:p w:rsidR="001655F2" w:rsidRPr="00D81563" w:rsidRDefault="001655F2" w:rsidP="001655F2">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(AstronomyNow 2019). </w:t>
      </w:r>
      <w:r w:rsidRPr="006F7D64">
        <w:rPr>
          <w:rStyle w:val="StyleUnderline"/>
          <w:highlight w:val="yellow"/>
        </w:rPr>
        <w:t>Constellations</w:t>
      </w:r>
      <w:r w:rsidRPr="00D81563">
        <w:rPr>
          <w:rStyle w:val="StyleUnderline"/>
        </w:rPr>
        <w:t xml:space="preserve"> also </w:t>
      </w:r>
      <w:r w:rsidRPr="006F7D64">
        <w:rPr>
          <w:rStyle w:val="StyleUnderline"/>
          <w:highlight w:val="yellow"/>
        </w:rPr>
        <w:t>bring</w:t>
      </w:r>
      <w:r w:rsidRPr="00D81563">
        <w:rPr>
          <w:rStyle w:val="StyleUnderline"/>
        </w:rPr>
        <w:t xml:space="preserve"> potential risks from </w:t>
      </w:r>
      <w:r w:rsidRPr="006F7D64">
        <w:rPr>
          <w:rStyle w:val="StyleUnderline"/>
          <w:highlight w:val="yellow"/>
        </w:rPr>
        <w:t>space debris</w:t>
      </w:r>
      <w:r w:rsidRPr="00D81563">
        <w:rPr>
          <w:rStyle w:val="StyleUnderline"/>
        </w:rPr>
        <w:t xml:space="preserve"> and radiofrequency interference, both of which will have an effect on space sustainability</w:t>
      </w:r>
      <w:r w:rsidRPr="00D81563">
        <w:rPr>
          <w:sz w:val="14"/>
        </w:rPr>
        <w:t xml:space="preserve">. Starlink’s 1584 satellites </w:t>
      </w:r>
      <w:r w:rsidRPr="006F7D64">
        <w:rPr>
          <w:highlight w:val="yellow"/>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6F7D64">
        <w:rPr>
          <w:rStyle w:val="StyleUnderline"/>
          <w:highlight w:val="yellow"/>
        </w:rPr>
        <w:t>L</w:t>
      </w:r>
      <w:r w:rsidRPr="00D81563">
        <w:rPr>
          <w:rStyle w:val="StyleUnderline"/>
        </w:rPr>
        <w:t xml:space="preserve">ow </w:t>
      </w:r>
      <w:r w:rsidRPr="006F7D64">
        <w:rPr>
          <w:rStyle w:val="StyleUnderline"/>
          <w:highlight w:val="yellow"/>
        </w:rPr>
        <w:t>E</w:t>
      </w:r>
      <w:r w:rsidRPr="00D81563">
        <w:rPr>
          <w:rStyle w:val="StyleUnderline"/>
        </w:rPr>
        <w:t xml:space="preserve">arth </w:t>
      </w:r>
      <w:r w:rsidRPr="006F7D64">
        <w:rPr>
          <w:rStyle w:val="StyleUnderline"/>
          <w:highlight w:val="yellow"/>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6F7D64">
        <w:rPr>
          <w:rStyle w:val="StyleUnderline"/>
          <w:highlight w:val="yellow"/>
        </w:rPr>
        <w:t xml:space="preserve">overwhelmingly possess </w:t>
      </w:r>
      <w:r w:rsidRPr="005C3DA5">
        <w:rPr>
          <w:rStyle w:val="StyleUnderline"/>
        </w:rPr>
        <w:t xml:space="preserve">particular </w:t>
      </w:r>
      <w:r w:rsidRPr="006F7D64">
        <w:rPr>
          <w:rStyle w:val="StyleUnderline"/>
          <w:highlight w:val="yellow"/>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6F7D64">
        <w:rPr>
          <w:rStyle w:val="StyleUnderline"/>
          <w:highlight w:val="yellow"/>
        </w:rPr>
        <w:t>While</w:t>
      </w:r>
      <w:r w:rsidRPr="00D81563">
        <w:rPr>
          <w:rStyle w:val="StyleUnderline"/>
        </w:rPr>
        <w:t xml:space="preserve"> the </w:t>
      </w:r>
      <w:r w:rsidRPr="006F7D64">
        <w:rPr>
          <w:rStyle w:val="StyleUnderline"/>
          <w:highlight w:val="yellow"/>
        </w:rPr>
        <w:t>access to</w:t>
      </w:r>
      <w:r w:rsidRPr="00D81563">
        <w:rPr>
          <w:rStyle w:val="StyleUnderline"/>
        </w:rPr>
        <w:t xml:space="preserve"> outer </w:t>
      </w:r>
      <w:r w:rsidRPr="006F7D64">
        <w:rPr>
          <w:rStyle w:val="StyleUnderline"/>
          <w:highlight w:val="yellow"/>
        </w:rPr>
        <w:t>space is nonrivalrous</w:t>
      </w:r>
      <w:r w:rsidRPr="00D81563">
        <w:rPr>
          <w:sz w:val="14"/>
        </w:rPr>
        <w:t xml:space="preserve"> – in the sense that anyone with the technological capacity to launch space objects can therefore explore space – it is also true that </w:t>
      </w:r>
      <w:r w:rsidRPr="006F7D64">
        <w:rPr>
          <w:rStyle w:val="StyleUnderline"/>
          <w:highlight w:val="yellow"/>
        </w:rPr>
        <w:t>orbits close</w:t>
      </w:r>
      <w:r w:rsidRPr="00D81563">
        <w:rPr>
          <w:rStyle w:val="StyleUnderline"/>
        </w:rPr>
        <w:t xml:space="preserve">r </w:t>
      </w:r>
      <w:r w:rsidRPr="006F7D64">
        <w:rPr>
          <w:rStyle w:val="StyleUnderline"/>
          <w:highlight w:val="yellow"/>
        </w:rPr>
        <w:t>to Earth are unique</w:t>
      </w:r>
      <w:r w:rsidRPr="00D81563">
        <w:rPr>
          <w:rStyle w:val="StyleUnderline"/>
        </w:rPr>
        <w:t xml:space="preserve">, and </w:t>
      </w:r>
      <w:r w:rsidRPr="006F7D64">
        <w:rPr>
          <w:rStyle w:val="StyleUnderline"/>
          <w:highlight w:val="yellow"/>
        </w:rPr>
        <w:t>when any actor utilizes that orbit</w:t>
      </w:r>
      <w:r w:rsidRPr="00D81563">
        <w:rPr>
          <w:rStyle w:val="StyleUnderline"/>
        </w:rPr>
        <w:t xml:space="preserve"> to such an extent to these proposed constellations will, it means that </w:t>
      </w:r>
      <w:r w:rsidRPr="006F7D64">
        <w:rPr>
          <w:rStyle w:val="StyleUnderline"/>
          <w:highlight w:val="yellow"/>
        </w:rPr>
        <w:t>other actors</w:t>
      </w:r>
      <w:r w:rsidRPr="00D81563">
        <w:rPr>
          <w:rStyle w:val="StyleUnderline"/>
        </w:rPr>
        <w:t xml:space="preserve"> simply </w:t>
      </w:r>
      <w:r w:rsidRPr="006F7D64">
        <w:rPr>
          <w:rStyle w:val="StyleUnderline"/>
          <w:highlight w:val="yellow"/>
        </w:rPr>
        <w:t>cannot go there</w:t>
      </w:r>
      <w:r w:rsidRPr="00D81563">
        <w:rPr>
          <w:rStyle w:val="StyleUnderline"/>
        </w:rPr>
        <w:t>.</w:t>
      </w:r>
      <w:r w:rsidRPr="00D81563">
        <w:rPr>
          <w:sz w:val="14"/>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RPr="00D81563">
        <w:rPr>
          <w:rStyle w:val="StyleUnderline"/>
        </w:rPr>
        <w:t>megaconstellations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6F7D64">
        <w:rPr>
          <w:rStyle w:val="StyleUnderline"/>
          <w:highlight w:val="yellow"/>
        </w:rPr>
        <w:t>Article VI of the O</w:t>
      </w:r>
      <w:r w:rsidRPr="00D81563">
        <w:rPr>
          <w:rStyle w:val="StyleUnderline"/>
        </w:rPr>
        <w:t xml:space="preserve">uter </w:t>
      </w:r>
      <w:r w:rsidRPr="006F7D64">
        <w:rPr>
          <w:rStyle w:val="StyleUnderline"/>
          <w:highlight w:val="yellow"/>
        </w:rPr>
        <w:t>S</w:t>
      </w:r>
      <w:r w:rsidRPr="00D81563">
        <w:rPr>
          <w:rStyle w:val="StyleUnderline"/>
        </w:rPr>
        <w:t xml:space="preserve">pace </w:t>
      </w:r>
      <w:r w:rsidRPr="006F7D64">
        <w:rPr>
          <w:rStyle w:val="StyleUnderline"/>
          <w:highlight w:val="yellow"/>
        </w:rPr>
        <w:t>T</w:t>
      </w:r>
      <w:r w:rsidRPr="00D81563">
        <w:rPr>
          <w:rStyle w:val="StyleUnderline"/>
        </w:rPr>
        <w:t xml:space="preserve">reaty </w:t>
      </w:r>
      <w:r w:rsidRPr="006F7D64">
        <w:rPr>
          <w:rStyle w:val="StyleUnderline"/>
          <w:highlight w:val="yellow"/>
        </w:rPr>
        <w:t>requires</w:t>
      </w:r>
      <w:r w:rsidRPr="00D81563">
        <w:rPr>
          <w:rStyle w:val="StyleUnderline"/>
        </w:rPr>
        <w:t xml:space="preserve"> that at least one </w:t>
      </w:r>
      <w:r w:rsidRPr="006F7D64">
        <w:rPr>
          <w:rStyle w:val="StyleUnderline"/>
          <w:highlight w:val="yellow"/>
        </w:rPr>
        <w:t>State</w:t>
      </w:r>
      <w:r w:rsidRPr="00D81563">
        <w:rPr>
          <w:rStyle w:val="StyleUnderline"/>
        </w:rPr>
        <w:t xml:space="preserve"> authorize and </w:t>
      </w:r>
      <w:r w:rsidRPr="006F7D64">
        <w:rPr>
          <w:rStyle w:val="StyleUnderline"/>
          <w:highlight w:val="yellow"/>
        </w:rPr>
        <w:t>supervise its nongovernmental entities and assure</w:t>
      </w:r>
      <w:r w:rsidRPr="00D81563">
        <w:rPr>
          <w:rStyle w:val="StyleUnderline"/>
        </w:rPr>
        <w:t xml:space="preserve"> their continuing </w:t>
      </w:r>
      <w:r w:rsidRPr="006F7D64">
        <w:rPr>
          <w:rStyle w:val="StyleUnderline"/>
          <w:highlight w:val="yellow"/>
        </w:rPr>
        <w:t>compliance with</w:t>
      </w:r>
      <w:r w:rsidRPr="00D81563">
        <w:rPr>
          <w:rStyle w:val="StyleUnderline"/>
        </w:rPr>
        <w:t xml:space="preserve"> </w:t>
      </w:r>
      <w:r w:rsidRPr="006F7D64">
        <w:rPr>
          <w:rStyle w:val="StyleUnderline"/>
          <w:highlight w:val="yellow"/>
        </w:rPr>
        <w:t>i</w:t>
      </w:r>
      <w:r w:rsidRPr="00D81563">
        <w:rPr>
          <w:rStyle w:val="StyleUnderline"/>
        </w:rPr>
        <w:t xml:space="preserve">nternational </w:t>
      </w:r>
      <w:r w:rsidRPr="006F7D64">
        <w:rPr>
          <w:rStyle w:val="StyleUnderline"/>
          <w:highlight w:val="yellow"/>
        </w:rPr>
        <w:t>law</w:t>
      </w:r>
      <w:r w:rsidRPr="00D81563">
        <w:rPr>
          <w:rStyle w:val="StyleUnderline"/>
        </w:rPr>
        <w:t xml:space="preserve">. </w:t>
      </w:r>
      <w:r w:rsidRPr="006F7D64">
        <w:rPr>
          <w:rStyle w:val="StyleUnderline"/>
          <w:highlight w:val="yellow"/>
        </w:rPr>
        <w:t>As such</w:t>
      </w:r>
      <w:r w:rsidRPr="00D81563">
        <w:rPr>
          <w:sz w:val="14"/>
        </w:rPr>
        <w:t xml:space="preserve">, the prohibition on </w:t>
      </w:r>
      <w:r w:rsidRPr="006F7D64">
        <w:rPr>
          <w:rStyle w:val="StyleUnderline"/>
          <w:highlight w:val="yellow"/>
        </w:rPr>
        <w:t>nonappropriation</w:t>
      </w:r>
      <w:r w:rsidRPr="00D81563">
        <w:rPr>
          <w:sz w:val="14"/>
        </w:rPr>
        <w:t xml:space="preserve"> imposed upon States </w:t>
      </w:r>
      <w:r w:rsidRPr="006F7D64">
        <w:rPr>
          <w:highlight w:val="yellow"/>
          <w:u w:val="single"/>
        </w:rPr>
        <w:t>under Article II of the O</w:t>
      </w:r>
      <w:r w:rsidRPr="005C3DA5">
        <w:rPr>
          <w:u w:val="single"/>
        </w:rPr>
        <w:t xml:space="preserve">uter </w:t>
      </w:r>
      <w:r w:rsidRPr="006F7D64">
        <w:rPr>
          <w:highlight w:val="yellow"/>
          <w:u w:val="single"/>
        </w:rPr>
        <w:t>S</w:t>
      </w:r>
      <w:r w:rsidRPr="005C3DA5">
        <w:rPr>
          <w:u w:val="single"/>
        </w:rPr>
        <w:t>pace</w:t>
      </w:r>
      <w:r w:rsidRPr="006F7D64">
        <w:rPr>
          <w:highlight w:val="yellow"/>
          <w:u w:val="single"/>
        </w:rPr>
        <w:t xml:space="preserve"> T</w:t>
      </w:r>
      <w:r w:rsidRPr="005C3DA5">
        <w:rPr>
          <w:u w:val="single"/>
        </w:rPr>
        <w:t>reaty</w:t>
      </w:r>
      <w:r w:rsidRPr="00D81563">
        <w:rPr>
          <w:sz w:val="14"/>
        </w:rPr>
        <w:t xml:space="preserve"> </w:t>
      </w:r>
      <w:r w:rsidRPr="006F7D64">
        <w:rPr>
          <w:rStyle w:val="StyleUnderline"/>
          <w:highlight w:val="yellow"/>
        </w:rPr>
        <w:t>applies</w:t>
      </w:r>
      <w:r w:rsidRPr="00D81563">
        <w:rPr>
          <w:rStyle w:val="StyleUnderline"/>
        </w:rPr>
        <w:t xml:space="preserve"> equally </w:t>
      </w:r>
      <w:r w:rsidRPr="006F7D64">
        <w:rPr>
          <w:rStyle w:val="StyleUnderline"/>
          <w:highlight w:val="yellow"/>
        </w:rPr>
        <w:t>to</w:t>
      </w:r>
      <w:r w:rsidRPr="00D81563">
        <w:rPr>
          <w:rStyle w:val="StyleUnderline"/>
        </w:rPr>
        <w:t xml:space="preserve"> nongovernmental </w:t>
      </w:r>
      <w:r w:rsidRPr="006F7D64">
        <w:rPr>
          <w:rStyle w:val="StyleUnderline"/>
          <w:highlight w:val="yellow"/>
        </w:rPr>
        <w:t>private entities</w:t>
      </w:r>
      <w:r w:rsidRPr="00D81563">
        <w:rPr>
          <w:sz w:val="14"/>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rsidR="001655F2" w:rsidRDefault="001655F2" w:rsidP="001655F2">
      <w:pPr>
        <w:pStyle w:val="Heading4"/>
      </w:pPr>
      <w:r>
        <w:lastRenderedPageBreak/>
        <w:t xml:space="preserve">Exemptions destroy the </w:t>
      </w:r>
      <w:r>
        <w:rPr>
          <w:u w:val="single"/>
        </w:rPr>
        <w:t>coercive power of legal regimes</w:t>
      </w:r>
      <w:r>
        <w:t xml:space="preserve"> – causes circumvention </w:t>
      </w:r>
      <w:r>
        <w:rPr>
          <w:u w:val="single"/>
        </w:rPr>
        <w:t>across the board</w:t>
      </w:r>
      <w:r>
        <w:t>.</w:t>
      </w:r>
    </w:p>
    <w:p w:rsidR="001655F2" w:rsidRDefault="001655F2" w:rsidP="001655F2">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6" w:history="1">
        <w:r>
          <w:rPr>
            <w:rStyle w:val="Hyperlink"/>
            <w:color w:val="000000"/>
            <w:u w:val="single"/>
          </w:rPr>
          <w:t>https://doi.org/10.1080/014959302317350855</w:t>
        </w:r>
      </w:hyperlink>
      <w:r>
        <w:t>] Elmer Recut Justin</w:t>
      </w:r>
    </w:p>
    <w:p w:rsidR="001655F2" w:rsidRDefault="001655F2" w:rsidP="001655F2">
      <w:pPr>
        <w:rPr>
          <w:u w:val="single"/>
        </w:rPr>
      </w:pPr>
      <w:r>
        <w:rPr>
          <w:sz w:val="16"/>
        </w:rPr>
        <w:t xml:space="preserve">Thus a state party need merely announce its intention to withdraw and then wait one year. </w:t>
      </w:r>
      <w:r w:rsidRPr="006F7D64">
        <w:rPr>
          <w:rStyle w:val="Emphasis"/>
          <w:highlight w:val="yellow"/>
        </w:rPr>
        <w:t>Withdrawal</w:t>
      </w:r>
      <w:r w:rsidRPr="006F7D64">
        <w:rPr>
          <w:highlight w:val="yellow"/>
          <w:u w:val="single"/>
        </w:rPr>
        <w:t xml:space="preserve"> of a </w:t>
      </w:r>
      <w:r w:rsidRPr="006F7D64">
        <w:rPr>
          <w:rStyle w:val="Emphasis"/>
          <w:highlight w:val="yellow"/>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sidRPr="006F7D64">
        <w:rPr>
          <w:highlight w:val="yellow"/>
          <w:u w:val="single"/>
        </w:rPr>
        <w:t xml:space="preserve">endangers the </w:t>
      </w:r>
      <w:r>
        <w:rPr>
          <w:rStyle w:val="Emphasis"/>
        </w:rPr>
        <w:t xml:space="preserve">entire </w:t>
      </w:r>
      <w:r w:rsidRPr="006F7D64">
        <w:rPr>
          <w:rStyle w:val="Emphasis"/>
          <w:highlight w:val="yellow"/>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w:t>
      </w:r>
      <w:r>
        <w:rPr>
          <w:rFonts w:cs="Calibri"/>
          <w:sz w:val="16"/>
        </w:rPr>
        <w:t></w:t>
      </w:r>
      <w:r>
        <w:rPr>
          <w:sz w:val="16"/>
        </w:rPr>
        <w:t xml:space="preserve"> ction. </w:t>
      </w:r>
      <w:r w:rsidRPr="006F7D64">
        <w:rPr>
          <w:highlight w:val="yellow"/>
          <w:u w:val="single"/>
        </w:rPr>
        <w:t>For</w:t>
      </w:r>
      <w:r>
        <w:rPr>
          <w:u w:val="single"/>
        </w:rPr>
        <w:t xml:space="preserve"> the </w:t>
      </w:r>
      <w:r w:rsidRPr="006F7D64">
        <w:rPr>
          <w:highlight w:val="yellow"/>
          <w:u w:val="single"/>
        </w:rPr>
        <w:t xml:space="preserve">OST to remain </w:t>
      </w:r>
      <w:r w:rsidRPr="009522DB">
        <w:rPr>
          <w:rStyle w:val="Emphasis"/>
          <w:highlight w:val="yellow"/>
        </w:rPr>
        <w:t>good i</w:t>
      </w:r>
      <w:r>
        <w:rPr>
          <w:rStyle w:val="Emphasis"/>
        </w:rPr>
        <w:t xml:space="preserve">nternational </w:t>
      </w:r>
      <w:r w:rsidRPr="006F7D64">
        <w:rPr>
          <w:rStyle w:val="Emphasis"/>
          <w:highlight w:val="yellow"/>
        </w:rPr>
        <w:t>law</w:t>
      </w:r>
      <w:r w:rsidRPr="006F7D64">
        <w:rPr>
          <w:highlight w:val="yellow"/>
          <w:u w:val="single"/>
        </w:rPr>
        <w:t>, it must be accepted</w:t>
      </w:r>
      <w:r>
        <w:rPr>
          <w:u w:val="single"/>
        </w:rPr>
        <w:t xml:space="preserve"> as such </w:t>
      </w:r>
      <w:r w:rsidRPr="006F7D64">
        <w:rPr>
          <w:highlight w:val="yellow"/>
          <w:u w:val="single"/>
        </w:rPr>
        <w:t xml:space="preserve">by </w:t>
      </w:r>
      <w:r>
        <w:rPr>
          <w:u w:val="single"/>
        </w:rPr>
        <w:t xml:space="preserve">the </w:t>
      </w:r>
      <w:r>
        <w:rPr>
          <w:rStyle w:val="Emphasis"/>
        </w:rPr>
        <w:t xml:space="preserve">major space faring </w:t>
      </w:r>
      <w:r w:rsidRPr="006F7D64">
        <w:rPr>
          <w:rStyle w:val="Emphasis"/>
          <w:highlight w:val="yellow"/>
        </w:rPr>
        <w:t>states</w:t>
      </w:r>
      <w:r>
        <w:rPr>
          <w:rStyle w:val="Emphasis"/>
        </w:rPr>
        <w:t xml:space="preserve"> of the 21st Century</w:t>
      </w:r>
      <w:r>
        <w:rPr>
          <w:sz w:val="16"/>
        </w:rPr>
        <w:t xml:space="preserve">: the United States, Russia, the European Union, Japan, and China. </w:t>
      </w:r>
      <w:r w:rsidRPr="006F7D64">
        <w:rPr>
          <w:rStyle w:val="Emphasis"/>
          <w:highlight w:val="yellow"/>
        </w:rPr>
        <w:t>One defection</w:t>
      </w:r>
      <w:r w:rsidRPr="006F7D64">
        <w:rPr>
          <w:highlight w:val="yellow"/>
          <w:u w:val="single"/>
        </w:rPr>
        <w:t xml:space="preserve"> </w:t>
      </w:r>
      <w:r>
        <w:rPr>
          <w:u w:val="single"/>
        </w:rPr>
        <w:t xml:space="preserve">from the regime by a member of this group </w:t>
      </w:r>
      <w:r w:rsidRPr="006F7D64">
        <w:rPr>
          <w:highlight w:val="yellow"/>
          <w:u w:val="single"/>
        </w:rPr>
        <w:t xml:space="preserve">would </w:t>
      </w:r>
      <w:r>
        <w:rPr>
          <w:u w:val="single"/>
        </w:rPr>
        <w:t xml:space="preserve">no doubt </w:t>
      </w:r>
      <w:r w:rsidRPr="006F7D64">
        <w:rPr>
          <w:highlight w:val="yellow"/>
          <w:u w:val="single"/>
        </w:rPr>
        <w:t>lead to its</w:t>
      </w:r>
      <w:r>
        <w:rPr>
          <w:u w:val="single"/>
        </w:rPr>
        <w:t xml:space="preserve"> </w:t>
      </w:r>
      <w:r>
        <w:rPr>
          <w:rStyle w:val="Emphasis"/>
        </w:rPr>
        <w:t xml:space="preserve">effective </w:t>
      </w:r>
      <w:r w:rsidRPr="006F7D64">
        <w:rPr>
          <w:rStyle w:val="Emphasis"/>
          <w:highlight w:val="yellow"/>
        </w:rPr>
        <w:t>collapse</w:t>
      </w:r>
      <w:r w:rsidRPr="006F7D64">
        <w:rPr>
          <w:sz w:val="16"/>
          <w:highlight w:val="yellow"/>
        </w:rPr>
        <w:t xml:space="preserve">, </w:t>
      </w:r>
      <w:r w:rsidRPr="006F7D64">
        <w:rPr>
          <w:highlight w:val="yellow"/>
          <w:u w:val="single"/>
        </w:rPr>
        <w:t xml:space="preserve">as </w:t>
      </w:r>
      <w:r>
        <w:rPr>
          <w:u w:val="single"/>
        </w:rPr>
        <w:t xml:space="preserve">the </w:t>
      </w:r>
      <w:r w:rsidRPr="006F7D64">
        <w:rPr>
          <w:highlight w:val="yellow"/>
          <w:u w:val="single"/>
        </w:rPr>
        <w:t>remaining</w:t>
      </w:r>
      <w:r>
        <w:rPr>
          <w:u w:val="single"/>
        </w:rPr>
        <w:t xml:space="preserve"> space faring </w:t>
      </w:r>
      <w:r w:rsidRPr="006F7D64">
        <w:rPr>
          <w:highlight w:val="yellow"/>
          <w:u w:val="single"/>
        </w:rPr>
        <w:t xml:space="preserve">states are </w:t>
      </w:r>
      <w:r w:rsidRPr="006F7D64">
        <w:rPr>
          <w:rStyle w:val="Emphasis"/>
          <w:highlight w:val="yellow"/>
        </w:rPr>
        <w:t xml:space="preserve">unlikely to use </w:t>
      </w:r>
      <w:r>
        <w:rPr>
          <w:rStyle w:val="Emphasis"/>
        </w:rPr>
        <w:t xml:space="preserve">the kind of </w:t>
      </w:r>
      <w:r w:rsidRPr="006F7D64">
        <w:rPr>
          <w:rStyle w:val="Emphasis"/>
          <w:highlight w:val="yellow"/>
        </w:rPr>
        <w:t xml:space="preserve">coercion </w:t>
      </w:r>
      <w:r>
        <w:rPr>
          <w:rStyle w:val="Emphasis"/>
        </w:rPr>
        <w:t xml:space="preserve">necessary </w:t>
      </w:r>
      <w:r w:rsidRPr="006F7D64">
        <w:rPr>
          <w:rStyle w:val="Emphasis"/>
          <w:highlight w:val="yellow"/>
        </w:rPr>
        <w:t>to enforce the regime</w:t>
      </w:r>
      <w:r w:rsidRPr="006F7D64">
        <w:rPr>
          <w:highlight w:val="yellow"/>
          <w:u w:val="single"/>
        </w:rPr>
        <w:t>. A</w:t>
      </w:r>
      <w:r>
        <w:rPr>
          <w:u w:val="single"/>
        </w:rPr>
        <w:t xml:space="preserve"> more </w:t>
      </w:r>
      <w:r w:rsidRPr="006F7D64">
        <w:rPr>
          <w:highlight w:val="yellow"/>
          <w:u w:val="single"/>
        </w:rPr>
        <w:t>likely response to</w:t>
      </w:r>
      <w:r>
        <w:rPr>
          <w:u w:val="single"/>
        </w:rPr>
        <w:t xml:space="preserve"> such </w:t>
      </w:r>
      <w:r w:rsidRPr="006F7D64">
        <w:rPr>
          <w:highlight w:val="yellow"/>
          <w:u w:val="single"/>
        </w:rPr>
        <w:t>a defection is a scramble to make</w:t>
      </w:r>
      <w:r>
        <w:rPr>
          <w:u w:val="single"/>
        </w:rPr>
        <w:t xml:space="preserve"> similar </w:t>
      </w:r>
      <w:r w:rsidRPr="006F7D64">
        <w:rPr>
          <w:rStyle w:val="Emphasis"/>
          <w:highlight w:val="yellow"/>
        </w:rPr>
        <w:t>claims to sovereignty</w:t>
      </w:r>
      <w:r>
        <w:rPr>
          <w:sz w:val="16"/>
        </w:rPr>
        <w:t xml:space="preserve">, </w:t>
      </w:r>
      <w:r w:rsidRPr="006F7D64">
        <w:rPr>
          <w:highlight w:val="yellow"/>
          <w:u w:val="single"/>
        </w:rPr>
        <w:t>based on</w:t>
      </w:r>
      <w:r>
        <w:rPr>
          <w:u w:val="single"/>
        </w:rPr>
        <w:t xml:space="preserve"> </w:t>
      </w:r>
      <w:r>
        <w:rPr>
          <w:rStyle w:val="Emphasis"/>
        </w:rPr>
        <w:t xml:space="preserve">historical </w:t>
      </w:r>
      <w:r w:rsidRPr="006F7D64">
        <w:rPr>
          <w:rStyle w:val="Emphasis"/>
          <w:highlight w:val="yellow"/>
        </w:rPr>
        <w:t>precedent</w:t>
      </w:r>
      <w:r w:rsidRPr="006F7D64">
        <w:rPr>
          <w:highlight w:val="yellow"/>
          <w:u w:val="single"/>
        </w:rPr>
        <w:t xml:space="preserve"> and effective </w:t>
      </w:r>
      <w:r w:rsidRPr="006F7D64">
        <w:rPr>
          <w:rStyle w:val="Emphasis"/>
          <w:highlight w:val="yellow"/>
        </w:rPr>
        <w:t>occupation</w:t>
      </w:r>
      <w:r>
        <w:rPr>
          <w:sz w:val="16"/>
        </w:rPr>
        <w:t xml:space="preserve">. Similar </w:t>
      </w:r>
      <w:r>
        <w:rPr>
          <w:u w:val="single"/>
        </w:rPr>
        <w:t>rushes to stake claims for territory sovereignty in other celestial bodies might follow.</w:t>
      </w:r>
    </w:p>
    <w:p w:rsidR="001655F2" w:rsidRDefault="001655F2" w:rsidP="001655F2">
      <w:pPr>
        <w:pStyle w:val="Heading4"/>
      </w:pPr>
      <w:r>
        <w:t xml:space="preserve">Private entities are </w:t>
      </w:r>
      <w:r w:rsidRPr="00B265A4">
        <w:rPr>
          <w:u w:val="single"/>
        </w:rPr>
        <w:t>non-governmental</w:t>
      </w:r>
      <w:r>
        <w:t>.</w:t>
      </w:r>
    </w:p>
    <w:p w:rsidR="001655F2" w:rsidRPr="00B83284" w:rsidRDefault="001655F2" w:rsidP="001655F2">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rsidR="001655F2" w:rsidRDefault="001655F2" w:rsidP="001655F2">
      <w:pPr>
        <w:rPr>
          <w:sz w:val="16"/>
        </w:rPr>
      </w:pPr>
      <w:r w:rsidRPr="00B83284">
        <w:rPr>
          <w:sz w:val="16"/>
        </w:rPr>
        <w:t xml:space="preserve">4. </w:t>
      </w:r>
      <w:r w:rsidRPr="006F7D64">
        <w:rPr>
          <w:highlight w:val="yellow"/>
          <w:u w:val="single"/>
        </w:rPr>
        <w:t>Interpreting</w:t>
      </w:r>
      <w:r w:rsidRPr="00B83284">
        <w:rPr>
          <w:u w:val="single"/>
        </w:rPr>
        <w:t xml:space="preserve"> Article VI of </w:t>
      </w:r>
      <w:r w:rsidRPr="006F7D64">
        <w:rPr>
          <w:highlight w:val="yellow"/>
          <w:u w:val="single"/>
        </w:rPr>
        <w:t xml:space="preserve">the </w:t>
      </w:r>
      <w:r w:rsidRPr="006F7D64">
        <w:rPr>
          <w:rStyle w:val="Emphasis"/>
          <w:highlight w:val="yellow"/>
        </w:rPr>
        <w:t>Outer</w:t>
      </w:r>
      <w:r w:rsidRPr="006F7D64">
        <w:rPr>
          <w:highlight w:val="yellow"/>
          <w:u w:val="single"/>
        </w:rPr>
        <w:t xml:space="preserve"> </w:t>
      </w:r>
      <w:r w:rsidRPr="006F7D64">
        <w:rPr>
          <w:rStyle w:val="Emphasis"/>
          <w:highlight w:val="yellow"/>
        </w:rPr>
        <w:t>Space</w:t>
      </w:r>
      <w:r w:rsidRPr="006F7D64">
        <w:rPr>
          <w:highlight w:val="yellow"/>
          <w:u w:val="single"/>
        </w:rPr>
        <w:t xml:space="preserve"> </w:t>
      </w:r>
      <w:r w:rsidRPr="006F7D64">
        <w:rPr>
          <w:rStyle w:val="Emphasis"/>
          <w:highlight w:val="yellow"/>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6F7D64">
        <w:rPr>
          <w:rStyle w:val="Emphasis"/>
          <w:highlight w:val="yellow"/>
        </w:rPr>
        <w:t>private actors</w:t>
      </w:r>
      <w:r w:rsidRPr="00B83284">
        <w:rPr>
          <w:rStyle w:val="Emphasis"/>
        </w:rPr>
        <w:t xml:space="preserve"> (. . . “or by </w:t>
      </w:r>
      <w:r w:rsidRPr="006F7D64">
        <w:rPr>
          <w:rStyle w:val="Emphasis"/>
          <w:highlight w:val="yellow"/>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rsidR="001655F2" w:rsidRDefault="001655F2" w:rsidP="001655F2">
      <w:pPr>
        <w:pStyle w:val="Heading4"/>
      </w:pPr>
      <w:r>
        <w:t>Outer space is, Betz 21</w:t>
      </w:r>
    </w:p>
    <w:p w:rsidR="001655F2" w:rsidRDefault="001655F2" w:rsidP="001655F2">
      <w:r w:rsidRPr="000C3D7E">
        <w:t>[Eric Betz, 3-5-2021, "The Kármán Line: Where does space begin?", Astronomy, https://astronomy.com/news/2021/03/the-krmn-line-where-does-space-begin, date accessed 1-22-2022] //Lex AT</w:t>
      </w:r>
    </w:p>
    <w:p w:rsidR="001655F2" w:rsidRPr="000C3D7E" w:rsidRDefault="001655F2" w:rsidP="001655F2">
      <w:pPr>
        <w:rPr>
          <w:sz w:val="14"/>
        </w:rPr>
      </w:pPr>
      <w:r w:rsidRPr="000C3D7E">
        <w:rPr>
          <w:sz w:val="14"/>
        </w:rPr>
        <w:t>These days, spacecraft are venturing into the final frontier at a record pace. And a deluge of </w:t>
      </w:r>
      <w:hyperlink r:id="rId7"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6F7D64">
        <w:rPr>
          <w:highlight w:val="yellow"/>
          <w:u w:val="single"/>
        </w:rPr>
        <w:t>Kármán line</w:t>
      </w:r>
      <w:r w:rsidRPr="000C3D7E">
        <w:rPr>
          <w:u w:val="single"/>
        </w:rPr>
        <w:t xml:space="preserve">. This boundary </w:t>
      </w:r>
      <w:r w:rsidRPr="006F7D64">
        <w:rPr>
          <w:highlight w:val="yellow"/>
          <w:u w:val="single"/>
        </w:rPr>
        <w:t>sits</w:t>
      </w:r>
      <w:r w:rsidRPr="000C3D7E">
        <w:rPr>
          <w:u w:val="single"/>
        </w:rPr>
        <w:t xml:space="preserve"> some </w:t>
      </w:r>
      <w:r w:rsidRPr="006F7D64">
        <w:rPr>
          <w:highlight w:val="yellow"/>
          <w:u w:val="single"/>
        </w:rPr>
        <w:t>62 miles</w:t>
      </w:r>
      <w:r w:rsidRPr="000C3D7E">
        <w:rPr>
          <w:u w:val="single"/>
        </w:rPr>
        <w:t xml:space="preserve"> (100 kilometers</w:t>
      </w:r>
      <w:r w:rsidRPr="000C3D7E">
        <w:rPr>
          <w:sz w:val="14"/>
        </w:rPr>
        <w:t xml:space="preserve">) </w:t>
      </w:r>
      <w:r w:rsidRPr="006F7D64">
        <w:rPr>
          <w:highlight w:val="yellow"/>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Angelas.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8"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6F7D64">
        <w:rPr>
          <w:highlight w:val="yellow"/>
          <w:u w:val="single"/>
        </w:rPr>
        <w:t>most</w:t>
      </w:r>
      <w:r w:rsidRPr="000C3D7E">
        <w:rPr>
          <w:u w:val="single"/>
        </w:rPr>
        <w:t xml:space="preserve"> — including </w:t>
      </w:r>
      <w:r w:rsidRPr="006F7D64">
        <w:rPr>
          <w:highlight w:val="yellow"/>
          <w:u w:val="single"/>
        </w:rPr>
        <w:t>regulatory bodies</w:t>
      </w:r>
      <w:r w:rsidRPr="000C3D7E">
        <w:rPr>
          <w:u w:val="single"/>
        </w:rPr>
        <w:t xml:space="preserve"> — have </w:t>
      </w:r>
      <w:r w:rsidRPr="006F7D64">
        <w:rPr>
          <w:highlight w:val="yellow"/>
          <w:u w:val="single"/>
        </w:rPr>
        <w:t>accept</w:t>
      </w:r>
      <w:r w:rsidRPr="000C3D7E">
        <w:rPr>
          <w:u w:val="single"/>
        </w:rPr>
        <w:t xml:space="preserve">ed something close to our current definition of </w:t>
      </w:r>
      <w:r w:rsidRPr="006F7D64">
        <w:rPr>
          <w:highlight w:val="yellow"/>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6F7D64">
        <w:rPr>
          <w:highlight w:val="yellow"/>
          <w:u w:val="single"/>
        </w:rPr>
        <w:t xml:space="preserve"> where the physical laws governing a craft's ability to fly shift</w:t>
      </w:r>
      <w:r w:rsidRPr="000C3D7E">
        <w:rPr>
          <w:u w:val="single"/>
        </w:rPr>
        <w:t>.</w:t>
      </w:r>
      <w:r>
        <w:rPr>
          <w:u w:val="single"/>
        </w:rPr>
        <w:t xml:space="preserve"> </w:t>
      </w:r>
      <w:r w:rsidRPr="000C3D7E">
        <w:rPr>
          <w:sz w:val="14"/>
        </w:rPr>
        <w:t>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privately-built spacecraft to carry a crew back in 2004.</w:t>
      </w:r>
    </w:p>
    <w:p w:rsidR="001655F2" w:rsidRPr="0048395A" w:rsidRDefault="001655F2" w:rsidP="001655F2">
      <w:pPr>
        <w:rPr>
          <w:u w:val="single"/>
        </w:rPr>
      </w:pPr>
    </w:p>
    <w:p w:rsidR="001655F2" w:rsidRPr="009522DB" w:rsidRDefault="001655F2" w:rsidP="001655F2">
      <w:pPr>
        <w:pStyle w:val="Heading3"/>
      </w:pPr>
      <w:r>
        <w:t>Advantage</w:t>
      </w:r>
    </w:p>
    <w:p w:rsidR="001655F2" w:rsidRDefault="001655F2" w:rsidP="001655F2">
      <w:pPr>
        <w:pStyle w:val="Heading4"/>
      </w:pPr>
      <w:r>
        <w:t xml:space="preserve">Privatization of space will increase space debris collisions, </w:t>
      </w:r>
      <w:r w:rsidRPr="002203F7">
        <w:t>Muelhaupt</w:t>
      </w:r>
      <w:r>
        <w:t xml:space="preserve"> 19</w:t>
      </w:r>
    </w:p>
    <w:p w:rsidR="001655F2" w:rsidRDefault="001655F2" w:rsidP="001655F2">
      <w:r w:rsidRPr="002203F7">
        <w:t>[Theodore J.</w:t>
      </w:r>
      <w:r>
        <w:t xml:space="preserve"> </w:t>
      </w:r>
      <w:r w:rsidRPr="002203F7">
        <w:t xml:space="preserve">Muelhaupt, June 2019, "Space traffic management in the new space era", </w:t>
      </w:r>
      <w:hyperlink r:id="rId9" w:tooltip="Go to Journal of Space Safety Engineering on ScienceDirect" w:history="1">
        <w:r w:rsidRPr="002203F7">
          <w:rPr>
            <w:rStyle w:val="Hyperlink"/>
          </w:rPr>
          <w:t>Journal of Space Safety Engineering</w:t>
        </w:r>
      </w:hyperlink>
      <w:r w:rsidRPr="002203F7">
        <w:t>, https://www.sciencedirect.com/science/article/pii/S246889671930045X?via%3Dihub, date accessed 1-23-2022] //Lex AT</w:t>
      </w:r>
    </w:p>
    <w:p w:rsidR="001655F2" w:rsidRDefault="001655F2" w:rsidP="001655F2">
      <w:pPr>
        <w:rPr>
          <w:rStyle w:val="StyleUnderline"/>
        </w:rPr>
      </w:pPr>
      <w:r w:rsidRPr="006F7D64">
        <w:rPr>
          <w:rStyle w:val="StyleUnderline"/>
          <w:highlight w:val="yellow"/>
        </w:rPr>
        <w:t>The last decade has seen rapid growth</w:t>
      </w:r>
      <w:r w:rsidRPr="00E33DEC">
        <w:rPr>
          <w:rStyle w:val="StyleUnderline"/>
        </w:rPr>
        <w:t xml:space="preserve"> and change </w:t>
      </w:r>
      <w:r w:rsidRPr="006F7D64">
        <w:rPr>
          <w:rStyle w:val="StyleUnderline"/>
          <w:highlight w:val="yellow"/>
        </w:rPr>
        <w:t>in</w:t>
      </w:r>
      <w:r w:rsidRPr="00E33DEC">
        <w:rPr>
          <w:rStyle w:val="StyleUnderline"/>
        </w:rPr>
        <w:t xml:space="preserve"> the </w:t>
      </w:r>
      <w:r w:rsidRPr="006F7D64">
        <w:rPr>
          <w:rStyle w:val="StyleUnderline"/>
          <w:highlight w:val="yellow"/>
        </w:rPr>
        <w:t>space</w:t>
      </w:r>
      <w:r w:rsidRPr="00E33DEC">
        <w:rPr>
          <w:rStyle w:val="StyleUnderline"/>
        </w:rPr>
        <w:t xml:space="preserve"> industry, and an explosion of commercial and </w:t>
      </w:r>
      <w:r w:rsidRPr="006F7D64">
        <w:rPr>
          <w:rStyle w:val="StyleUnderline"/>
          <w:highlight w:val="yellow"/>
        </w:rPr>
        <w:t>private activity</w:t>
      </w:r>
      <w:r w:rsidRPr="002203F7">
        <w:rPr>
          <w:sz w:val="8"/>
        </w:rPr>
        <w:t xml:space="preserve">. Terms like NewSpace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6F7D64">
        <w:rPr>
          <w:rStyle w:val="StyleUnderline"/>
          <w:highlight w:val="yellow"/>
        </w:rPr>
        <w:t>This</w:t>
      </w:r>
      <w:r w:rsidRPr="00E33DEC">
        <w:rPr>
          <w:rStyle w:val="StyleUnderline"/>
        </w:rPr>
        <w:t xml:space="preserve"> new </w:t>
      </w:r>
      <w:r w:rsidRPr="006F7D64">
        <w:rPr>
          <w:rStyle w:val="StyleUnderline"/>
          <w:highlight w:val="yellow"/>
        </w:rPr>
        <w:t>activity could profoundly</w:t>
      </w:r>
      <w:r w:rsidRPr="00E33DEC">
        <w:rPr>
          <w:rStyle w:val="StyleUnderline"/>
        </w:rPr>
        <w:t xml:space="preserve"> </w:t>
      </w:r>
      <w:r w:rsidRPr="006F7D64">
        <w:rPr>
          <w:rStyle w:val="StyleUnderline"/>
          <w:highlight w:val="yellow"/>
        </w:rPr>
        <w:t>worsen</w:t>
      </w:r>
      <w:r w:rsidRPr="00E33DEC">
        <w:rPr>
          <w:rStyle w:val="StyleUnderline"/>
        </w:rPr>
        <w:t xml:space="preserve"> the </w:t>
      </w:r>
      <w:r w:rsidRPr="006F7D64">
        <w:rPr>
          <w:rStyle w:val="StyleUnderline"/>
          <w:highlight w:val="yellow"/>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6F7D64">
        <w:rPr>
          <w:rStyle w:val="StyleUnderline"/>
          <w:highlight w:val="yellow"/>
        </w:rPr>
        <w:t>companies</w:t>
      </w:r>
      <w:r w:rsidRPr="00E33DEC">
        <w:rPr>
          <w:rStyle w:val="StyleUnderline"/>
        </w:rPr>
        <w:t xml:space="preserve">, when taken together, have </w:t>
      </w:r>
      <w:r w:rsidRPr="006F7D64">
        <w:rPr>
          <w:rStyle w:val="StyleUnderline"/>
          <w:highlight w:val="yellow"/>
        </w:rPr>
        <w:t>propose</w:t>
      </w:r>
      <w:r w:rsidRPr="00E33DEC">
        <w:rPr>
          <w:rStyle w:val="StyleUnderline"/>
        </w:rPr>
        <w:t xml:space="preserve">d placing well </w:t>
      </w:r>
      <w:r w:rsidRPr="006F7D64">
        <w:rPr>
          <w:rStyle w:val="StyleUnderline"/>
          <w:highlight w:val="yellow"/>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orbit </w:t>
      </w:r>
      <w:r w:rsidRPr="006F7D64">
        <w:rPr>
          <w:rStyle w:val="StyleUnderline"/>
          <w:highlight w:val="yellow"/>
        </w:rPr>
        <w:t>in the entire history of the space</w:t>
      </w:r>
      <w:r w:rsidRPr="00E33DEC">
        <w:rPr>
          <w:rStyle w:val="StyleUnderline"/>
        </w:rPr>
        <w:t xml:space="preserve"> age, </w:t>
      </w:r>
      <w:r w:rsidRPr="006F7D64">
        <w:rPr>
          <w:rStyle w:val="StyleUnderline"/>
          <w:highlight w:val="yellow"/>
        </w:rPr>
        <w:t>only 4800</w:t>
      </w:r>
      <w:r w:rsidRPr="00E33DEC">
        <w:rPr>
          <w:rStyle w:val="StyleUnderline"/>
        </w:rPr>
        <w:t xml:space="preserve"> [1] remain </w:t>
      </w:r>
      <w:r w:rsidRPr="006F7D64">
        <w:rPr>
          <w:rStyle w:val="StyleUnderline"/>
          <w:highlight w:val="yellow"/>
        </w:rPr>
        <w:t>in orbit</w:t>
      </w:r>
      <w:r w:rsidRPr="00E33DEC">
        <w:rPr>
          <w:rStyle w:val="StyleUnderline"/>
        </w:rPr>
        <w:t xml:space="preserve"> and approximately 1950</w:t>
      </w:r>
      <w:r w:rsidRPr="002203F7">
        <w:rPr>
          <w:sz w:val="8"/>
        </w:rPr>
        <w:t xml:space="preserve"> [2] </w:t>
      </w:r>
      <w:r w:rsidRPr="00E33DEC">
        <w:rPr>
          <w:rStyle w:val="StyleUnderline"/>
        </w:rPr>
        <w:t>of those are still active</w:t>
      </w:r>
      <w:r w:rsidRPr="002203F7">
        <w:rPr>
          <w:sz w:val="8"/>
        </w:rPr>
        <w:t xml:space="preserve">. </w:t>
      </w:r>
      <w:r w:rsidRPr="00E33DEC">
        <w:rPr>
          <w:rStyle w:val="StyleUnderline"/>
        </w:rPr>
        <w:t xml:space="preserve">And it isn't simply numbers – the </w:t>
      </w:r>
      <w:r w:rsidRPr="006F7D64">
        <w:rPr>
          <w:rStyle w:val="StyleUnderline"/>
          <w:highlight w:val="yellow"/>
        </w:rPr>
        <w:t>mass</w:t>
      </w:r>
      <w:r w:rsidRPr="00E33DEC">
        <w:rPr>
          <w:rStyle w:val="StyleUnderline"/>
        </w:rPr>
        <w:t xml:space="preserve"> in orbit </w:t>
      </w:r>
      <w:r w:rsidRPr="006F7D64">
        <w:rPr>
          <w:rStyle w:val="StyleUnderline"/>
          <w:highlight w:val="yellow"/>
        </w:rPr>
        <w:t>will</w:t>
      </w:r>
      <w:r w:rsidRPr="00E33DEC">
        <w:rPr>
          <w:rStyle w:val="StyleUnderline"/>
        </w:rPr>
        <w:t xml:space="preserve"> </w:t>
      </w:r>
      <w:r w:rsidRPr="006F7D64">
        <w:rPr>
          <w:rStyle w:val="StyleUnderline"/>
          <w:highlight w:val="yellow"/>
        </w:rPr>
        <w:t>increase substantially</w:t>
      </w:r>
      <w:r w:rsidRPr="00E33DEC">
        <w:rPr>
          <w:rStyle w:val="StyleUnderline"/>
        </w:rPr>
        <w:t xml:space="preserve">, and long-term </w:t>
      </w:r>
      <w:r w:rsidRPr="006F7D64">
        <w:rPr>
          <w:rStyle w:val="StyleUnderline"/>
          <w:highlight w:val="yellow"/>
        </w:rPr>
        <w:t>debris</w:t>
      </w:r>
      <w:r w:rsidRPr="00E33DEC">
        <w:rPr>
          <w:rStyle w:val="StyleUnderline"/>
        </w:rPr>
        <w:t xml:space="preserve"> generation </w:t>
      </w:r>
      <w:r w:rsidRPr="006F7D64">
        <w:rPr>
          <w:rStyle w:val="StyleUnderline"/>
          <w:highlight w:val="yellow"/>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6F7D64">
        <w:rPr>
          <w:rStyle w:val="StyleUnderline"/>
          <w:highlight w:val="yellow"/>
        </w:rPr>
        <w:t>if</w:t>
      </w:r>
      <w:r w:rsidRPr="00E33DEC">
        <w:rPr>
          <w:rStyle w:val="StyleUnderline"/>
        </w:rPr>
        <w:t xml:space="preserve"> just </w:t>
      </w:r>
      <w:r w:rsidRPr="006F7D64">
        <w:rPr>
          <w:rStyle w:val="StyleUnderline"/>
          <w:highlight w:val="yellow"/>
        </w:rPr>
        <w:t>half are successful</w:t>
      </w:r>
      <w:r w:rsidRPr="00E33DEC">
        <w:rPr>
          <w:rStyle w:val="StyleUnderline"/>
        </w:rPr>
        <w:t xml:space="preserve"> would be </w:t>
      </w:r>
      <w:r w:rsidRPr="006F7D64">
        <w:rPr>
          <w:rStyle w:val="StyleUnderline"/>
          <w:highlight w:val="yellow"/>
        </w:rPr>
        <w:t>more than double</w:t>
      </w:r>
      <w:r w:rsidRPr="00E33DEC">
        <w:rPr>
          <w:rStyle w:val="StyleUnderline"/>
        </w:rPr>
        <w:t xml:space="preserve"> the number of </w:t>
      </w:r>
      <w:r w:rsidRPr="006F7D64">
        <w:rPr>
          <w:rStyle w:val="StyleUnderline"/>
          <w:highlight w:val="yellow"/>
        </w:rPr>
        <w:t>payloads launch</w:t>
      </w:r>
      <w:r w:rsidRPr="00E33DEC">
        <w:rPr>
          <w:rStyle w:val="StyleUnderline"/>
        </w:rPr>
        <w:t xml:space="preserve">ed in the last 60 years </w:t>
      </w:r>
      <w:r w:rsidRPr="006F7D64">
        <w:rPr>
          <w:rStyle w:val="StyleUnderline"/>
          <w:highlight w:val="yellow"/>
        </w:rPr>
        <w:t>and</w:t>
      </w:r>
      <w:r w:rsidRPr="00E33DEC">
        <w:rPr>
          <w:rStyle w:val="StyleUnderline"/>
        </w:rPr>
        <w:t xml:space="preserve"> more than </w:t>
      </w:r>
      <w:r w:rsidRPr="006F7D64">
        <w:rPr>
          <w:rStyle w:val="StyleUnderline"/>
          <w:highlight w:val="yellow"/>
        </w:rPr>
        <w:t>6 times the number of current</w:t>
      </w:r>
      <w:r w:rsidRPr="002203F7">
        <w:rPr>
          <w:rStyle w:val="StyleUnderline"/>
        </w:rPr>
        <w:t>ly</w:t>
      </w:r>
      <w:r w:rsidRPr="00E33DEC">
        <w:rPr>
          <w:rStyle w:val="StyleUnderline"/>
        </w:rPr>
        <w:t xml:space="preserve"> active </w:t>
      </w:r>
      <w:r w:rsidRPr="006F7D64">
        <w:rPr>
          <w:rStyle w:val="StyleUnderline"/>
          <w:highlight w:val="yellow"/>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Download :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6F7D64">
        <w:rPr>
          <w:rStyle w:val="StyleUnderline"/>
          <w:highlight w:val="yellow"/>
        </w:rPr>
        <w:t>in LEO</w:t>
      </w:r>
      <w:r w:rsidRPr="00E33DEC">
        <w:rPr>
          <w:rStyle w:val="StyleUnderline"/>
        </w:rPr>
        <w:t xml:space="preserve"> with an </w:t>
      </w:r>
      <w:r w:rsidRPr="006F7D64">
        <w:rPr>
          <w:rStyle w:val="StyleUnderline"/>
          <w:highlight w:val="yellow"/>
        </w:rPr>
        <w:t>object 1 cm</w:t>
      </w:r>
      <w:r w:rsidRPr="00E33DEC">
        <w:rPr>
          <w:rStyle w:val="StyleUnderline"/>
        </w:rPr>
        <w:t xml:space="preserve"> or larger </w:t>
      </w:r>
      <w:r w:rsidRPr="006F7D64">
        <w:rPr>
          <w:rStyle w:val="StyleUnderline"/>
          <w:highlight w:val="yellow"/>
        </w:rPr>
        <w:t>will cause damage</w:t>
      </w:r>
      <w:r w:rsidRPr="00E33DEC">
        <w:rPr>
          <w:rStyle w:val="StyleUnderline"/>
        </w:rPr>
        <w:t xml:space="preserve"> likely to be </w:t>
      </w:r>
      <w:r w:rsidRPr="006F7D64">
        <w:rPr>
          <w:rStyle w:val="StyleUnderline"/>
          <w:highlight w:val="yellow"/>
        </w:rPr>
        <w:t>fatal</w:t>
      </w:r>
      <w:r w:rsidRPr="00E33DEC">
        <w:rPr>
          <w:rStyle w:val="StyleUnderline"/>
        </w:rPr>
        <w:t xml:space="preserve"> to a satellite's mission</w:t>
      </w:r>
      <w:r w:rsidRPr="002203F7">
        <w:rPr>
          <w:sz w:val="8"/>
        </w:rPr>
        <w:t xml:space="preserve">. Therefore, there is a large latent risk from unobserved debris. While </w:t>
      </w:r>
      <w:r w:rsidRPr="006F7D64">
        <w:rPr>
          <w:rStyle w:val="StyleUnderline"/>
          <w:highlight w:val="yellow"/>
        </w:rPr>
        <w:t>we cannot</w:t>
      </w:r>
      <w:r w:rsidRPr="00E33DEC">
        <w:rPr>
          <w:rStyle w:val="StyleUnderline"/>
        </w:rPr>
        <w:t xml:space="preserve"> currently </w:t>
      </w:r>
      <w:r w:rsidRPr="006F7D64">
        <w:rPr>
          <w:rStyle w:val="StyleUnderline"/>
          <w:highlight w:val="yellow"/>
        </w:rPr>
        <w:t>track</w:t>
      </w:r>
      <w:r w:rsidRPr="00E33DEC">
        <w:rPr>
          <w:rStyle w:val="StyleUnderline"/>
        </w:rPr>
        <w:t xml:space="preserve"> and catalog much </w:t>
      </w:r>
      <w:r w:rsidRPr="006F7D64">
        <w:rPr>
          <w:rStyle w:val="StyleUnderline"/>
          <w:highlight w:val="yellow"/>
        </w:rPr>
        <w:t>smaller than 10 cm</w:t>
      </w:r>
      <w:r w:rsidRPr="002203F7">
        <w:rPr>
          <w:sz w:val="8"/>
        </w:rPr>
        <w:t xml:space="preserve">, experiments have been performed to detect and sample much smaller </w:t>
      </w:r>
      <w:r w:rsidRPr="006F7D64">
        <w:rPr>
          <w:highlight w:val="yellow"/>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w:t>
      </w:r>
      <w:r w:rsidRPr="006F7D64">
        <w:rPr>
          <w:rStyle w:val="StyleUnderline"/>
          <w:highlight w:val="yellow"/>
        </w:rPr>
        <w:t>The highest risk to</w:t>
      </w:r>
      <w:r w:rsidRPr="00E33DEC">
        <w:rPr>
          <w:rStyle w:val="StyleUnderline"/>
        </w:rPr>
        <w:t xml:space="preserve"> operational </w:t>
      </w:r>
      <w:r w:rsidRPr="006F7D64">
        <w:rPr>
          <w:rStyle w:val="StyleUnderline"/>
          <w:highlight w:val="yellow"/>
        </w:rPr>
        <w:t>satellites comes from</w:t>
      </w:r>
      <w:r w:rsidRPr="00E33DEC">
        <w:rPr>
          <w:rStyle w:val="StyleUnderline"/>
        </w:rPr>
        <w:t xml:space="preserve"> the lethal but </w:t>
      </w:r>
      <w:r w:rsidRPr="006F7D64">
        <w:rPr>
          <w:rStyle w:val="StyleUnderline"/>
          <w:highlight w:val="yellow"/>
        </w:rPr>
        <w:t>non-trackable debris</w:t>
      </w:r>
      <w:r w:rsidRPr="00E33DEC">
        <w:rPr>
          <w:rStyle w:val="StyleUnderline"/>
        </w:rPr>
        <w:t xml:space="preserve"> </w:t>
      </w:r>
      <w:r w:rsidRPr="002203F7">
        <w:rPr>
          <w:sz w:val="8"/>
        </w:rPr>
        <w:t xml:space="preserve">that is depicted in the blue line in Fig. 2. However, </w:t>
      </w:r>
      <w:r w:rsidRPr="006F7D64">
        <w:rPr>
          <w:rStyle w:val="StyleUnderline"/>
          <w:highlight w:val="yellow"/>
        </w:rPr>
        <w:t>operators perform collision avoidance only on</w:t>
      </w:r>
      <w:r w:rsidRPr="00E33DEC">
        <w:rPr>
          <w:rStyle w:val="StyleUnderline"/>
        </w:rPr>
        <w:t xml:space="preserve"> the </w:t>
      </w:r>
      <w:r w:rsidRPr="006F7D64">
        <w:rPr>
          <w:rStyle w:val="StyleUnderline"/>
          <w:highlight w:val="yellow"/>
        </w:rPr>
        <w:t>objects</w:t>
      </w:r>
      <w:r w:rsidRPr="00E33DEC">
        <w:rPr>
          <w:rStyle w:val="StyleUnderline"/>
        </w:rPr>
        <w:t xml:space="preserve"> that can be </w:t>
      </w:r>
      <w:r w:rsidRPr="006F7D64">
        <w:rPr>
          <w:rStyle w:val="StyleUnderline"/>
          <w:highlight w:val="yellow"/>
        </w:rPr>
        <w:t>tracked</w:t>
      </w:r>
      <w:r w:rsidRPr="00E33DEC">
        <w:rPr>
          <w:rStyle w:val="StyleUnderline"/>
        </w:rPr>
        <w:t xml:space="preserve"> and cataloged</w:t>
      </w:r>
      <w:r w:rsidRPr="002203F7">
        <w:rPr>
          <w:sz w:val="8"/>
        </w:rPr>
        <w:t xml:space="preserve">. Advances in tracking and NewSpace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NewSpace operators will face a different challenge </w:t>
      </w:r>
      <w:r w:rsidRPr="006F7D64">
        <w:rPr>
          <w:rStyle w:val="StyleUnderline"/>
          <w:highlight w:val="yellow"/>
        </w:rPr>
        <w:t>due to</w:t>
      </w:r>
      <w:r w:rsidRPr="00E33DEC">
        <w:rPr>
          <w:rStyle w:val="StyleUnderline"/>
        </w:rPr>
        <w:t xml:space="preserve"> the </w:t>
      </w:r>
      <w:r w:rsidRPr="006F7D64">
        <w:rPr>
          <w:rStyle w:val="StyleUnderline"/>
          <w:highlight w:val="yellow"/>
        </w:rPr>
        <w:t>vast increase in</w:t>
      </w:r>
      <w:r w:rsidRPr="00E33DEC">
        <w:rPr>
          <w:rStyle w:val="StyleUnderline"/>
        </w:rPr>
        <w:t xml:space="preserve"> numbers of </w:t>
      </w:r>
      <w:r w:rsidRPr="006F7D64">
        <w:rPr>
          <w:rStyle w:val="StyleUnderline"/>
          <w:highlight w:val="yellow"/>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6F7D64">
        <w:rPr>
          <w:rStyle w:val="StyleUnderline"/>
          <w:highlight w:val="yellow"/>
        </w:rPr>
        <w:t>operator</w:t>
      </w:r>
      <w:r w:rsidRPr="00E33DEC">
        <w:rPr>
          <w:rStyle w:val="StyleUnderline"/>
        </w:rPr>
        <w:t xml:space="preserve"> </w:t>
      </w:r>
      <w:r w:rsidRPr="006F7D64">
        <w:rPr>
          <w:rStyle w:val="StyleUnderline"/>
          <w:highlight w:val="yellow"/>
        </w:rPr>
        <w:t>could see hundreds to thousands of</w:t>
      </w:r>
      <w:r w:rsidRPr="00E33DEC">
        <w:rPr>
          <w:rStyle w:val="StyleUnderline"/>
        </w:rPr>
        <w:t xml:space="preserve"> self-conjunctions that cross typical </w:t>
      </w:r>
      <w:r w:rsidRPr="006F7D64">
        <w:rPr>
          <w:rStyle w:val="StyleUnderline"/>
          <w:highlight w:val="yellow"/>
        </w:rPr>
        <w:t>warning</w:t>
      </w:r>
      <w:r w:rsidRPr="00E33DEC">
        <w:rPr>
          <w:rStyle w:val="StyleUnderline"/>
        </w:rPr>
        <w:t xml:space="preserve"> thresholds </w:t>
      </w:r>
      <w:r w:rsidRPr="006F7D64">
        <w:rPr>
          <w:rStyle w:val="StyleUnderline"/>
          <w:highlight w:val="yellow"/>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NewSpace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NewSpace operators to prevent half a dozen actual collisions. Under current practices </w:t>
      </w:r>
      <w:r w:rsidRPr="006F7D64">
        <w:rPr>
          <w:rStyle w:val="StyleUnderline"/>
          <w:highlight w:val="yellow"/>
        </w:rPr>
        <w:t>operators would need to sort through a</w:t>
      </w:r>
      <w:r w:rsidRPr="00E33DEC">
        <w:rPr>
          <w:rStyle w:val="StyleUnderline"/>
        </w:rPr>
        <w:t xml:space="preserve">n enormous </w:t>
      </w:r>
      <w:r w:rsidRPr="006F7D64">
        <w:rPr>
          <w:rStyle w:val="StyleUnderline"/>
          <w:highlight w:val="yellow"/>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NewSpace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NewSpace constellation and a nearby existing or a second large NewSpace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6F7D64">
        <w:rPr>
          <w:rStyle w:val="StyleUnderline"/>
          <w:highlight w:val="yellow"/>
        </w:rPr>
        <w:t>propulsion</w:t>
      </w:r>
      <w:r w:rsidRPr="00E33DEC">
        <w:rPr>
          <w:rStyle w:val="StyleUnderline"/>
        </w:rPr>
        <w:t xml:space="preserve"> </w:t>
      </w:r>
      <w:r w:rsidRPr="002203F7">
        <w:rPr>
          <w:rStyle w:val="StyleUnderline"/>
        </w:rPr>
        <w:t xml:space="preserve">via </w:t>
      </w:r>
      <w:r w:rsidRPr="006F7D64">
        <w:rPr>
          <w:rStyle w:val="StyleUnderline"/>
          <w:highlight w:val="yellow"/>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NewSpace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6F7D64">
        <w:rPr>
          <w:rStyle w:val="StyleUnderline"/>
          <w:highlight w:val="yellow"/>
        </w:rPr>
        <w:t>have no effective way of dealing with frequent</w:t>
      </w:r>
      <w:r w:rsidRPr="00E33DEC">
        <w:rPr>
          <w:rStyle w:val="StyleUnderline"/>
        </w:rPr>
        <w:t xml:space="preserve"> or continuous </w:t>
      </w:r>
      <w:r w:rsidRPr="006F7D64">
        <w:rPr>
          <w:rStyle w:val="StyleUnderline"/>
          <w:highlight w:val="yellow"/>
        </w:rPr>
        <w:t>maneuvers</w:t>
      </w:r>
      <w:r w:rsidRPr="00E33DEC">
        <w:rPr>
          <w:rStyle w:val="StyleUnderline"/>
        </w:rPr>
        <w:t xml:space="preserve">, </w:t>
      </w:r>
      <w:r w:rsidRPr="006F7D64">
        <w:rPr>
          <w:rStyle w:val="StyleUnderline"/>
          <w:highlight w:val="yellow"/>
        </w:rPr>
        <w:t>since they are based on predictions generated days in advance</w:t>
      </w:r>
      <w:r w:rsidRPr="002203F7">
        <w:rPr>
          <w:sz w:val="8"/>
        </w:rPr>
        <w:t xml:space="preserve">, with no assumption of maneuvers. </w:t>
      </w:r>
      <w:r w:rsidRPr="006F7D64">
        <w:rPr>
          <w:rStyle w:val="StyleUnderline"/>
          <w:highlight w:val="yellow"/>
        </w:rPr>
        <w:t>If a</w:t>
      </w:r>
      <w:r w:rsidRPr="00E33DEC">
        <w:rPr>
          <w:rStyle w:val="StyleUnderline"/>
        </w:rPr>
        <w:t xml:space="preserve">n existing </w:t>
      </w:r>
      <w:r w:rsidRPr="006F7D64">
        <w:rPr>
          <w:rStyle w:val="StyleUnderline"/>
          <w:highlight w:val="yellow"/>
        </w:rPr>
        <w:t>constellation is operating in proximity</w:t>
      </w:r>
      <w:r w:rsidRPr="00E33DEC">
        <w:rPr>
          <w:rStyle w:val="StyleUnderline"/>
        </w:rPr>
        <w:t xml:space="preserve"> to one of these automated constellations, </w:t>
      </w:r>
      <w:r w:rsidRPr="006F7D64">
        <w:rPr>
          <w:rStyle w:val="StyleUnderline"/>
          <w:highlight w:val="yellow"/>
        </w:rPr>
        <w:t>its</w:t>
      </w:r>
      <w:r w:rsidRPr="00E33DEC">
        <w:rPr>
          <w:rStyle w:val="StyleUnderline"/>
        </w:rPr>
        <w:t xml:space="preserve"> current COLA </w:t>
      </w:r>
      <w:r w:rsidRPr="006F7D64">
        <w:rPr>
          <w:rStyle w:val="StyleUnderline"/>
          <w:highlight w:val="yellow"/>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rsidR="001655F2" w:rsidRDefault="001655F2" w:rsidP="001655F2">
      <w:pPr>
        <w:pStyle w:val="Heading4"/>
      </w:pPr>
      <w:r>
        <w:t>Climate change leaves dead satellites stuck in space magnifying debris from megaconstellations, O’Callaghan 21</w:t>
      </w:r>
    </w:p>
    <w:p w:rsidR="001655F2" w:rsidRPr="00BA4121" w:rsidRDefault="001655F2" w:rsidP="001655F2">
      <w:r w:rsidRPr="00BA4121">
        <w:t>[Jonathan O’Callaghan, 5-19-2021, "What if space junk and climate change become the same problem?", WION, https://www.wionews.com/science/what-if-space-junk-and-climate-change-become-the-same-problem-386124, date accessed 1-23-2022] //Lex AT</w:t>
      </w:r>
    </w:p>
    <w:p w:rsidR="001655F2" w:rsidRPr="00BA4121" w:rsidRDefault="001655F2" w:rsidP="001655F2">
      <w:pPr>
        <w:rPr>
          <w:sz w:val="14"/>
        </w:rPr>
      </w:pPr>
      <w:r w:rsidRPr="00BA4121">
        <w:rPr>
          <w:sz w:val="14"/>
        </w:rPr>
        <w:t xml:space="preserve">Our atmosphere is a useful ally in clearing up space junk. Collisions with its molecules cause drag, pulling objects back into the atmosphere. </w:t>
      </w:r>
      <w:r w:rsidRPr="006F7D64">
        <w:rPr>
          <w:highlight w:val="yellow"/>
          <w:u w:val="single"/>
        </w:rPr>
        <w:t>Below 300 miles above</w:t>
      </w:r>
      <w:r w:rsidRPr="00BA4121">
        <w:rPr>
          <w:u w:val="single"/>
        </w:rPr>
        <w:t xml:space="preserve"> the </w:t>
      </w:r>
      <w:r w:rsidRPr="006F7D64">
        <w:rPr>
          <w:highlight w:val="yellow"/>
          <w:u w:val="single"/>
        </w:rPr>
        <w:t>Earth</w:t>
      </w:r>
      <w:r w:rsidRPr="00BA4121">
        <w:rPr>
          <w:u w:val="single"/>
        </w:rPr>
        <w:t xml:space="preserve">'s surface, </w:t>
      </w:r>
      <w:r w:rsidRPr="006F7D64">
        <w:rPr>
          <w:highlight w:val="yellow"/>
          <w:u w:val="single"/>
        </w:rPr>
        <w:t>most objects</w:t>
      </w:r>
      <w:r w:rsidRPr="00BA4121">
        <w:rPr>
          <w:u w:val="single"/>
        </w:rPr>
        <w:t xml:space="preserve"> will naturally </w:t>
      </w:r>
      <w:r w:rsidRPr="006F7D64">
        <w:rPr>
          <w:highlight w:val="yellow"/>
          <w:u w:val="single"/>
        </w:rPr>
        <w:t>decay</w:t>
      </w:r>
      <w:r w:rsidRPr="00BA4121">
        <w:rPr>
          <w:u w:val="single"/>
        </w:rPr>
        <w:t xml:space="preserve"> into the thicker lower atmosphere and burn up </w:t>
      </w:r>
      <w:r w:rsidRPr="006F7D64">
        <w:rPr>
          <w:highlight w:val="yellow"/>
          <w:u w:val="single"/>
        </w:rPr>
        <w:t>in</w:t>
      </w:r>
      <w:r w:rsidRPr="00BA4121">
        <w:rPr>
          <w:u w:val="single"/>
        </w:rPr>
        <w:t xml:space="preserve"> less than </w:t>
      </w:r>
      <w:r w:rsidRPr="006F7D64">
        <w:rPr>
          <w:highlight w:val="yellow"/>
          <w:u w:val="single"/>
        </w:rPr>
        <w:t>10 years</w:t>
      </w:r>
      <w:r w:rsidRPr="00BA4121">
        <w:rPr>
          <w:sz w:val="14"/>
        </w:rPr>
        <w:t>. In the lower atmosphere</w:t>
      </w:r>
      <w:r w:rsidRPr="009C3634">
        <w:rPr>
          <w:rStyle w:val="StyleUnderline"/>
        </w:rPr>
        <w:t xml:space="preserve">, </w:t>
      </w:r>
      <w:r w:rsidRPr="006F7D64">
        <w:rPr>
          <w:rStyle w:val="StyleUnderline"/>
          <w:highlight w:val="yellow"/>
        </w:rPr>
        <w:t>carbon dioxide</w:t>
      </w:r>
      <w:r w:rsidRPr="009C3634">
        <w:rPr>
          <w:rStyle w:val="StyleUnderline"/>
        </w:rPr>
        <w:t xml:space="preserve"> molecules can </w:t>
      </w:r>
      <w:r w:rsidRPr="00BA4121">
        <w:rPr>
          <w:rStyle w:val="StyleUnderline"/>
        </w:rPr>
        <w:t>re</w:t>
      </w:r>
      <w:r w:rsidRPr="006F7D64">
        <w:rPr>
          <w:rStyle w:val="StyleUnderline"/>
          <w:highlight w:val="yellow"/>
        </w:rPr>
        <w:t>release infrared radiation</w:t>
      </w:r>
      <w:r w:rsidRPr="009C3634">
        <w:rPr>
          <w:rStyle w:val="StyleUnderline"/>
        </w:rPr>
        <w:t xml:space="preserve"> after absorbing it from the sun, which is then trapped by the thick atmosphere as heat. </w:t>
      </w:r>
      <w:r w:rsidRPr="006F7D64">
        <w:rPr>
          <w:rStyle w:val="StyleUnderline"/>
          <w:highlight w:val="yellow"/>
        </w:rPr>
        <w:t>But above 60 miles where the atmosphere is thin</w:t>
      </w:r>
      <w:r w:rsidRPr="009C3634">
        <w:rPr>
          <w:rStyle w:val="StyleUnderline"/>
        </w:rPr>
        <w:t xml:space="preserve">ner, </w:t>
      </w:r>
      <w:r w:rsidRPr="006F7D64">
        <w:rPr>
          <w:rStyle w:val="StyleUnderline"/>
          <w:highlight w:val="yellow"/>
        </w:rPr>
        <w:t>the opposite is true</w:t>
      </w:r>
      <w:r w:rsidRPr="009C3634">
        <w:rPr>
          <w:rStyle w:val="StyleUnderline"/>
        </w:rPr>
        <w:t>.</w:t>
      </w:r>
      <w:r w:rsidRPr="00BA4121">
        <w:rPr>
          <w:sz w:val="14"/>
        </w:rPr>
        <w:t xml:space="preserve"> “There’s nothing to recapture that energy,” said Matthew Brown, also from the University of Southampton and the paper’s lead author. “So it gets lost into space.” The escape of heat causes the volume of the atmosphere, and thus its density, to decrease. </w:t>
      </w:r>
      <w:r w:rsidRPr="006F7D64">
        <w:rPr>
          <w:rStyle w:val="StyleUnderline"/>
          <w:highlight w:val="yellow"/>
        </w:rPr>
        <w:t>Since 2000,</w:t>
      </w:r>
      <w:r w:rsidRPr="009C3634">
        <w:rPr>
          <w:rStyle w:val="StyleUnderline"/>
        </w:rPr>
        <w:t xml:space="preserve"> Brown and his team say </w:t>
      </w:r>
      <w:r w:rsidRPr="006F7D64">
        <w:rPr>
          <w:rStyle w:val="StyleUnderline"/>
          <w:highlight w:val="yellow"/>
        </w:rPr>
        <w:t>the atmosphere</w:t>
      </w:r>
      <w:r w:rsidRPr="009C3634">
        <w:rPr>
          <w:rStyle w:val="StyleUnderline"/>
        </w:rPr>
        <w:t xml:space="preserve"> at 250 miles </w:t>
      </w:r>
      <w:r w:rsidRPr="006F7D64">
        <w:rPr>
          <w:rStyle w:val="StyleUnderline"/>
          <w:highlight w:val="yellow"/>
        </w:rPr>
        <w:t>has lost 21% of its density because of rising carbon dioxide</w:t>
      </w:r>
      <w:r w:rsidRPr="009C3634">
        <w:rPr>
          <w:rStyle w:val="StyleUnderline"/>
        </w:rPr>
        <w:t xml:space="preserve"> levels. </w:t>
      </w:r>
      <w:r w:rsidRPr="006F7D64">
        <w:rPr>
          <w:rStyle w:val="StyleUnderline"/>
          <w:highlight w:val="yellow"/>
        </w:rPr>
        <w:t>By 2100</w:t>
      </w:r>
      <w:r w:rsidRPr="009C3634">
        <w:rPr>
          <w:rStyle w:val="StyleUnderline"/>
        </w:rPr>
        <w:t xml:space="preserve">, if carbon dioxide levels double their current levels — in line with the worst-case scenario assessment by the Intergovernmental Panel on Climate Change — </w:t>
      </w:r>
      <w:r w:rsidRPr="006F7D64">
        <w:rPr>
          <w:rStyle w:val="StyleUnderline"/>
          <w:highlight w:val="yellow"/>
        </w:rPr>
        <w:t>that</w:t>
      </w:r>
      <w:r w:rsidRPr="009C3634">
        <w:rPr>
          <w:rStyle w:val="StyleUnderline"/>
        </w:rPr>
        <w:t xml:space="preserve"> number </w:t>
      </w:r>
      <w:r w:rsidRPr="006F7D64">
        <w:rPr>
          <w:rStyle w:val="StyleUnderline"/>
          <w:highlight w:val="yellow"/>
        </w:rPr>
        <w:t>could rise to 80%.</w:t>
      </w:r>
      <w:r w:rsidRPr="00BA4121">
        <w:rPr>
          <w:sz w:val="14"/>
        </w:rPr>
        <w:t xml:space="preserve"> </w:t>
      </w:r>
      <w:r w:rsidRPr="009C3634">
        <w:rPr>
          <w:rStyle w:val="StyleUnderline"/>
        </w:rPr>
        <w:t xml:space="preserve">For </w:t>
      </w:r>
      <w:r w:rsidRPr="006F7D64">
        <w:rPr>
          <w:rStyle w:val="StyleUnderline"/>
          <w:highlight w:val="yellow"/>
        </w:rPr>
        <w:t>space junk</w:t>
      </w:r>
      <w:r w:rsidRPr="009C3634">
        <w:rPr>
          <w:rStyle w:val="StyleUnderline"/>
        </w:rPr>
        <w:t xml:space="preserve">, the implications are stark. More than 2,500 objects larger than 4 inches in size currently orbit at or below an altitude of 250 miles. In the worst-case scenario, </w:t>
      </w:r>
      <w:r w:rsidRPr="006F7D64">
        <w:rPr>
          <w:rStyle w:val="StyleUnderline"/>
          <w:highlight w:val="yellow"/>
        </w:rPr>
        <w:t>increase</w:t>
      </w:r>
      <w:r w:rsidRPr="009C3634">
        <w:rPr>
          <w:rStyle w:val="StyleUnderline"/>
        </w:rPr>
        <w:t xml:space="preserve">d </w:t>
      </w:r>
      <w:r w:rsidRPr="006F7D64">
        <w:rPr>
          <w:rStyle w:val="StyleUnderline"/>
          <w:highlight w:val="yellow"/>
        </w:rPr>
        <w:t>orbital lifetimes</w:t>
      </w:r>
      <w:r w:rsidRPr="009C3634">
        <w:rPr>
          <w:rStyle w:val="StyleUnderline"/>
        </w:rPr>
        <w:t xml:space="preserve"> of up </w:t>
      </w:r>
      <w:r w:rsidRPr="006F7D64">
        <w:rPr>
          <w:rStyle w:val="StyleUnderline"/>
          <w:highlight w:val="yellow"/>
        </w:rPr>
        <w:t>to 40 years</w:t>
      </w:r>
      <w:r w:rsidRPr="009C3634">
        <w:rPr>
          <w:rStyle w:val="StyleUnderline"/>
        </w:rPr>
        <w:t xml:space="preserve"> would mean fewer items are dragged into the lower atmosphere.</w:t>
      </w:r>
      <w:r w:rsidRPr="00BA4121">
        <w:rPr>
          <w:sz w:val="14"/>
        </w:rPr>
        <w:t xml:space="preserve"> </w:t>
      </w:r>
      <w:r w:rsidRPr="006F7D64">
        <w:rPr>
          <w:rStyle w:val="StyleUnderline"/>
          <w:highlight w:val="yellow"/>
        </w:rPr>
        <w:t>Objects</w:t>
      </w:r>
      <w:r w:rsidRPr="009C3634">
        <w:rPr>
          <w:rStyle w:val="StyleUnderline"/>
        </w:rPr>
        <w:t xml:space="preserve"> at this altitude </w:t>
      </w:r>
      <w:r w:rsidRPr="006F7D64">
        <w:rPr>
          <w:rStyle w:val="StyleUnderline"/>
          <w:highlight w:val="yellow"/>
        </w:rPr>
        <w:t>would</w:t>
      </w:r>
      <w:r w:rsidRPr="009C3634">
        <w:rPr>
          <w:rStyle w:val="StyleUnderline"/>
        </w:rPr>
        <w:t xml:space="preserve"> </w:t>
      </w:r>
      <w:r w:rsidRPr="006F7D64">
        <w:rPr>
          <w:rStyle w:val="StyleUnderline"/>
          <w:highlight w:val="yellow"/>
        </w:rPr>
        <w:t>proliferate by 50 times</w:t>
      </w:r>
      <w:r w:rsidRPr="009C3634">
        <w:rPr>
          <w:rStyle w:val="StyleUnderline"/>
        </w:rPr>
        <w:t xml:space="preserve"> to about 125,000.</w:t>
      </w:r>
      <w:r w:rsidRPr="00BA4121">
        <w:rPr>
          <w:sz w:val="14"/>
        </w:rPr>
        <w:t xml:space="preserve"> Even in a best-case scenario, where carbon dioxide levels stabilize or even reverse, the amount of space junk would still be expected to double. Brown thinks a more probable outcome is somewhere in between, perhaps a 10 times or 20 times increase. The research is “very important work,” said John Emmert, an atmospheric scientist at the US Naval Research Laboratory in Washington, D.C., who has studied atmospheric density loss. However, Emmert says more research is needed to understand the severity of the problem — with the impact of the sun’s solar cycle also known to be a major factor in atmospheric density changes. </w:t>
      </w:r>
      <w:r w:rsidRPr="006F7D64">
        <w:rPr>
          <w:rStyle w:val="StyleUnderline"/>
          <w:highlight w:val="yellow"/>
        </w:rPr>
        <w:t>The findings</w:t>
      </w:r>
      <w:r w:rsidRPr="009C3634">
        <w:rPr>
          <w:rStyle w:val="StyleUnderline"/>
        </w:rPr>
        <w:t xml:space="preserve"> may also </w:t>
      </w:r>
      <w:r w:rsidRPr="006F7D64">
        <w:rPr>
          <w:rStyle w:val="StyleUnderline"/>
          <w:highlight w:val="yellow"/>
        </w:rPr>
        <w:t>pose challenges for</w:t>
      </w:r>
      <w:r w:rsidRPr="009C3634">
        <w:rPr>
          <w:rStyle w:val="StyleUnderline"/>
        </w:rPr>
        <w:t xml:space="preserve"> regulators and </w:t>
      </w:r>
      <w:r w:rsidRPr="006F7D64">
        <w:rPr>
          <w:rStyle w:val="StyleUnderline"/>
          <w:highlight w:val="yellow"/>
        </w:rPr>
        <w:t>satellite operators, especially SpaceX, Amazon and other</w:t>
      </w:r>
      <w:r w:rsidRPr="009C3634">
        <w:rPr>
          <w:rStyle w:val="StyleUnderline"/>
        </w:rPr>
        <w:t xml:space="preserve"> companies seeking to build </w:t>
      </w:r>
      <w:r w:rsidRPr="006F7D64">
        <w:rPr>
          <w:rStyle w:val="StyleUnderline"/>
          <w:highlight w:val="yellow"/>
        </w:rPr>
        <w:t>megaconstellations</w:t>
      </w:r>
      <w:r w:rsidRPr="009C3634">
        <w:rPr>
          <w:rStyle w:val="StyleUnderline"/>
        </w:rPr>
        <w:t xml:space="preserve"> of thousands of satellites to beam internet service down to the ground from low Earth orbit</w:t>
      </w:r>
      <w:r w:rsidRPr="00BA4121">
        <w:rPr>
          <w:sz w:val="14"/>
        </w:rPr>
        <w:t>.</w:t>
      </w:r>
    </w:p>
    <w:p w:rsidR="001655F2" w:rsidRPr="00D801C7" w:rsidRDefault="001655F2" w:rsidP="001655F2">
      <w:pPr>
        <w:pStyle w:val="Heading4"/>
      </w:pPr>
      <w:r>
        <w:t>Private debris cleanup will fail due to government uncertainty, Erwin 21</w:t>
      </w:r>
    </w:p>
    <w:p w:rsidR="001655F2" w:rsidRPr="00D801C7" w:rsidRDefault="001655F2" w:rsidP="001655F2">
      <w:r w:rsidRPr="00D801C7">
        <w:t>[Sandra Erwin, 10-21-2021, "Analysis: Space Force endorsement not enough to incentivize debris removal industry", SpaceNews, https://spacenews.com/analysis-space-force-endorsement-not-enough-to-incentivize-debris-removal-industry/, date accessed 1-23-2022] //Lex AT</w:t>
      </w:r>
    </w:p>
    <w:p w:rsidR="001655F2" w:rsidRPr="00514F69" w:rsidRDefault="001655F2" w:rsidP="001655F2">
      <w:pPr>
        <w:rPr>
          <w:sz w:val="14"/>
        </w:rPr>
      </w:pPr>
      <w:r w:rsidRPr="00D801C7">
        <w:rPr>
          <w:sz w:val="14"/>
        </w:rPr>
        <w:t xml:space="preserve">WASHINGTON — U.S. </w:t>
      </w:r>
      <w:r w:rsidRPr="00D801C7">
        <w:rPr>
          <w:u w:val="single"/>
        </w:rPr>
        <w:t>Space Force generals </w:t>
      </w:r>
      <w:hyperlink r:id="rId10" w:history="1">
        <w:r w:rsidRPr="00D801C7">
          <w:rPr>
            <w:rStyle w:val="Hyperlink"/>
            <w:u w:val="single"/>
          </w:rPr>
          <w:t>made headlines</w:t>
        </w:r>
      </w:hyperlink>
      <w:r w:rsidRPr="00D801C7">
        <w:rPr>
          <w:u w:val="single"/>
        </w:rPr>
        <w:t> recently calling for the development of commercial services to clean up orbital debris</w:t>
      </w:r>
      <w:r w:rsidRPr="00D801C7">
        <w:rPr>
          <w:sz w:val="14"/>
        </w:rPr>
        <w:t xml:space="preserve">. These statements convey a sense of urgency about the risk of collisions in space </w:t>
      </w:r>
      <w:r w:rsidRPr="00D801C7">
        <w:rPr>
          <w:u w:val="single"/>
        </w:rPr>
        <w:t xml:space="preserve">but the </w:t>
      </w:r>
      <w:r w:rsidRPr="006F7D64">
        <w:rPr>
          <w:highlight w:val="yellow"/>
          <w:u w:val="single"/>
        </w:rPr>
        <w:t>government’s indecision</w:t>
      </w:r>
      <w:r w:rsidRPr="00D801C7">
        <w:rPr>
          <w:u w:val="single"/>
        </w:rPr>
        <w:t xml:space="preserve"> about how to manage this problem </w:t>
      </w:r>
      <w:r w:rsidRPr="006F7D64">
        <w:rPr>
          <w:highlight w:val="yellow"/>
          <w:u w:val="single"/>
        </w:rPr>
        <w:t>is delaying private investments and efforts to develop space cleanup businesses</w:t>
      </w:r>
      <w:r w:rsidRPr="00D801C7">
        <w:rPr>
          <w:sz w:val="14"/>
        </w:rPr>
        <w:t xml:space="preserve">, says an industry analyst. In a </w:t>
      </w:r>
      <w:hyperlink r:id="rId11" w:history="1">
        <w:r w:rsidRPr="00D801C7">
          <w:rPr>
            <w:rStyle w:val="Hyperlink"/>
            <w:sz w:val="14"/>
          </w:rPr>
          <w:t>white paper</w:t>
        </w:r>
      </w:hyperlink>
      <w:r w:rsidRPr="00D801C7">
        <w:rPr>
          <w:sz w:val="14"/>
        </w:rPr>
        <w:t xml:space="preserve"> published Oct. 21 by the consulting firm Avascent, analyst Nick Bolger points to comments made last month by </w:t>
      </w:r>
      <w:hyperlink r:id="rId12" w:history="1">
        <w:r w:rsidRPr="00D801C7">
          <w:rPr>
            <w:rStyle w:val="Hyperlink"/>
            <w:sz w:val="14"/>
          </w:rPr>
          <w:t>Maj. Gen. DeAnna Burt</w:t>
        </w:r>
      </w:hyperlink>
      <w:r w:rsidRPr="00D801C7">
        <w:rPr>
          <w:sz w:val="14"/>
        </w:rPr>
        <w:t xml:space="preserve">, the vice commander of the Space Force’s Space Operations Command, who said “there is a use case for industry to go after” space debris removal as a business opportunity. From an industry perspective, however, the business case is not quite so clear, Bolger said. “Significant developments need to settle across industry in order to prove out this claim,” he said of Burt’s comments. </w:t>
      </w:r>
      <w:r w:rsidRPr="00D801C7">
        <w:rPr>
          <w:rStyle w:val="StyleUnderline"/>
        </w:rPr>
        <w:t>With 16,000 satellites expected to be launched from 2021 to 2025, there is wide consensus that space sustainability and safe spaceflight operations are at risk</w:t>
      </w:r>
      <w:r w:rsidRPr="00D801C7">
        <w:rPr>
          <w:sz w:val="14"/>
        </w:rPr>
        <w:t xml:space="preserve">. </w:t>
      </w:r>
      <w:r w:rsidRPr="00D801C7">
        <w:rPr>
          <w:rStyle w:val="StyleUnderline"/>
        </w:rPr>
        <w:t>But actions to address the problem are being “challenged by shifting priorities of domestic and international governing agencies</w:t>
      </w:r>
      <w:r w:rsidRPr="00D801C7">
        <w:rPr>
          <w:sz w:val="14"/>
        </w:rPr>
        <w:t>,” Bolger argues. “</w:t>
      </w:r>
      <w:r w:rsidRPr="006F7D64">
        <w:rPr>
          <w:rStyle w:val="StyleUnderline"/>
          <w:highlight w:val="yellow"/>
        </w:rPr>
        <w:t xml:space="preserve">Varying opinions of regulatory stakeholders on </w:t>
      </w:r>
      <w:r w:rsidRPr="00D801C7">
        <w:rPr>
          <w:rStyle w:val="StyleUnderline"/>
        </w:rPr>
        <w:t xml:space="preserve">how to approach </w:t>
      </w:r>
      <w:r w:rsidRPr="006F7D64">
        <w:rPr>
          <w:rStyle w:val="StyleUnderline"/>
          <w:highlight w:val="yellow"/>
        </w:rPr>
        <w:t>debris removal prevents</w:t>
      </w:r>
      <w:r w:rsidRPr="00D801C7">
        <w:rPr>
          <w:sz w:val="14"/>
        </w:rPr>
        <w:t xml:space="preserve"> the U.S. </w:t>
      </w:r>
      <w:r w:rsidRPr="006F7D64">
        <w:rPr>
          <w:rStyle w:val="StyleUnderline"/>
          <w:highlight w:val="yellow"/>
        </w:rPr>
        <w:t>government</w:t>
      </w:r>
      <w:r w:rsidRPr="00D801C7">
        <w:rPr>
          <w:rStyle w:val="StyleUnderline"/>
        </w:rPr>
        <w:t xml:space="preserve"> from taking </w:t>
      </w:r>
      <w:r w:rsidRPr="006F7D64">
        <w:rPr>
          <w:rStyle w:val="StyleUnderline"/>
          <w:highlight w:val="yellow"/>
        </w:rPr>
        <w:t>action</w:t>
      </w:r>
      <w:r w:rsidRPr="00D801C7">
        <w:rPr>
          <w:sz w:val="14"/>
        </w:rPr>
        <w:t xml:space="preserve"> per se,” he said. </w:t>
      </w:r>
      <w:r w:rsidRPr="006F7D64">
        <w:rPr>
          <w:rStyle w:val="StyleUnderline"/>
          <w:highlight w:val="yellow"/>
        </w:rPr>
        <w:t>A major obstacle is uncertainty about what agencies</w:t>
      </w:r>
      <w:r w:rsidRPr="00D801C7">
        <w:rPr>
          <w:rStyle w:val="StyleUnderline"/>
        </w:rPr>
        <w:t xml:space="preserve"> </w:t>
      </w:r>
      <w:r w:rsidRPr="006F7D64">
        <w:rPr>
          <w:rStyle w:val="StyleUnderline"/>
          <w:highlight w:val="yellow"/>
        </w:rPr>
        <w:t>should take</w:t>
      </w:r>
      <w:r w:rsidRPr="00D801C7">
        <w:rPr>
          <w:rStyle w:val="StyleUnderline"/>
        </w:rPr>
        <w:t xml:space="preserve"> the </w:t>
      </w:r>
      <w:r w:rsidRPr="006F7D64">
        <w:rPr>
          <w:rStyle w:val="StyleUnderline"/>
          <w:highlight w:val="yellow"/>
        </w:rPr>
        <w:t>lead</w:t>
      </w:r>
      <w:r w:rsidRPr="00D801C7">
        <w:rPr>
          <w:rStyle w:val="StyleUnderline"/>
        </w:rPr>
        <w:t xml:space="preserve"> in specific areas. A case in point is the transition of space traffic management responsibilities from the Defense Department to the Commerce Department which has for years been bogged down in studies and analysis</w:t>
      </w:r>
      <w:r w:rsidRPr="00D801C7">
        <w:rPr>
          <w:sz w:val="14"/>
        </w:rPr>
        <w:t xml:space="preserve">. The </w:t>
      </w:r>
      <w:r w:rsidRPr="00D801C7">
        <w:rPr>
          <w:rStyle w:val="StyleUnderline"/>
        </w:rPr>
        <w:t>Space Force says it wants to buy debris removal services, but if space traffic management moves to another agency it’s not clear who would make those buying decisions</w:t>
      </w:r>
      <w:r w:rsidRPr="00D801C7">
        <w:rPr>
          <w:sz w:val="14"/>
        </w:rPr>
        <w:t xml:space="preserve">. “As far as a business case goes, I believe that </w:t>
      </w:r>
      <w:r w:rsidRPr="006F7D64">
        <w:rPr>
          <w:rStyle w:val="StyleUnderline"/>
          <w:highlight w:val="yellow"/>
        </w:rPr>
        <w:t>investors</w:t>
      </w:r>
      <w:r w:rsidRPr="00D801C7">
        <w:rPr>
          <w:rStyle w:val="StyleUnderline"/>
        </w:rPr>
        <w:t xml:space="preserve"> may be </w:t>
      </w:r>
      <w:r w:rsidRPr="006F7D64">
        <w:rPr>
          <w:rStyle w:val="StyleUnderline"/>
          <w:highlight w:val="yellow"/>
        </w:rPr>
        <w:t>wary of backing</w:t>
      </w:r>
      <w:r w:rsidRPr="00D801C7">
        <w:rPr>
          <w:rStyle w:val="StyleUnderline"/>
        </w:rPr>
        <w:t xml:space="preserve"> some of these nascent </w:t>
      </w:r>
      <w:r w:rsidRPr="006F7D64">
        <w:rPr>
          <w:rStyle w:val="StyleUnderline"/>
          <w:highlight w:val="yellow"/>
        </w:rPr>
        <w:t xml:space="preserve">companies without a guarantee </w:t>
      </w:r>
      <w:r w:rsidRPr="00D801C7">
        <w:rPr>
          <w:rStyle w:val="StyleUnderline"/>
        </w:rPr>
        <w:t xml:space="preserve">of future procurements </w:t>
      </w:r>
      <w:r w:rsidRPr="006F7D64">
        <w:rPr>
          <w:rStyle w:val="StyleUnderline"/>
          <w:highlight w:val="yellow"/>
        </w:rPr>
        <w:t>by the government</w:t>
      </w:r>
      <w:r w:rsidRPr="00D801C7">
        <w:rPr>
          <w:sz w:val="14"/>
        </w:rPr>
        <w:t xml:space="preserve">,” Bolger said. Another concern is the </w:t>
      </w:r>
      <w:r w:rsidRPr="00D801C7">
        <w:rPr>
          <w:rStyle w:val="StyleUnderline"/>
        </w:rPr>
        <w:t>lack of standard metrics about collision hazards</w:t>
      </w:r>
      <w:r w:rsidRPr="00D801C7">
        <w:rPr>
          <w:sz w:val="14"/>
        </w:rPr>
        <w:t>, he said. Agencies “self-regulate their space operations, often leveraging varying data sources and risk criteria to determine their need for collision avoidance maneuvers.” There’s been a number of close calls and near-miss collisions in recent years, and yet “</w:t>
      </w:r>
      <w:r w:rsidRPr="00D801C7">
        <w:rPr>
          <w:u w:val="single"/>
        </w:rPr>
        <w:t>governing bodies have shown little indication of taking the lead on deploying space debris removal and remediating technologies in the near future</w:t>
      </w:r>
      <w:r w:rsidRPr="00D801C7">
        <w:rPr>
          <w:rStyle w:val="StyleUnderline"/>
        </w:rPr>
        <w:t>,</w:t>
      </w:r>
      <w:r w:rsidRPr="00D801C7">
        <w:rPr>
          <w:sz w:val="14"/>
        </w:rPr>
        <w:t>” Bolger noted. </w:t>
      </w:r>
    </w:p>
    <w:p w:rsidR="001655F2" w:rsidRDefault="001655F2" w:rsidP="001655F2">
      <w:pPr>
        <w:pStyle w:val="Heading4"/>
      </w:pPr>
      <w:r>
        <w:t>Kessler Syndrome destroys all satellites and traps us on earth, Ratner 18</w:t>
      </w:r>
    </w:p>
    <w:p w:rsidR="001655F2" w:rsidRPr="00DE3FA6" w:rsidRDefault="001655F2" w:rsidP="001655F2">
      <w:r w:rsidRPr="00DE3FA6">
        <w:t>[Paul Ratner, 8-29-2018, "How the Kessler Syndrome can end all space exploration and destroy modern life", Big Think, https://bigthink.com/surprising-science/how-the-kessler-syndrome-can-end-all-space-exploration-and-destroy-modern-life/, date accessed 1-23-2022] //Lex AT</w:t>
      </w:r>
    </w:p>
    <w:p w:rsidR="001655F2" w:rsidRDefault="001655F2" w:rsidP="001655F2">
      <w:pPr>
        <w:rPr>
          <w:sz w:val="14"/>
        </w:rPr>
      </w:pPr>
      <w:r w:rsidRPr="00CF30F7">
        <w:rPr>
          <w:sz w:val="14"/>
        </w:rPr>
        <w:t xml:space="preserve">What makes that situation possible is the fact that there are millions of micrometeoroids as well as man-made debris that is already orbiting Earth. The danger posed by even a small fragment that’s traveling at high speeds is easy to see. </w:t>
      </w:r>
      <w:r w:rsidRPr="00DE3FA6">
        <w:rPr>
          <w:rStyle w:val="StyleUnderline"/>
        </w:rPr>
        <w:t>As </w:t>
      </w:r>
      <w:hyperlink r:id="rId13" w:tgtFrame="_blank" w:history="1">
        <w:r w:rsidRPr="00DE3FA6">
          <w:rPr>
            <w:rStyle w:val="StyleUnderline"/>
          </w:rPr>
          <w:t>calculated by NASA</w:t>
        </w:r>
      </w:hyperlink>
      <w:r w:rsidRPr="00DE3FA6">
        <w:rPr>
          <w:rStyle w:val="StyleUnderline"/>
        </w:rPr>
        <w:t>, </w:t>
      </w:r>
      <w:r w:rsidRPr="006F7D64">
        <w:rPr>
          <w:rStyle w:val="StyleUnderline"/>
          <w:highlight w:val="yellow"/>
        </w:rPr>
        <w:t>a 1-centimeter</w:t>
      </w:r>
      <w:r w:rsidRPr="00DE3FA6">
        <w:rPr>
          <w:rStyle w:val="StyleUnderline"/>
        </w:rPr>
        <w:t xml:space="preserve"> “paint </w:t>
      </w:r>
      <w:r w:rsidRPr="006F7D64">
        <w:rPr>
          <w:rStyle w:val="StyleUnderline"/>
          <w:highlight w:val="yellow"/>
        </w:rPr>
        <w:t>fleck</w:t>
      </w:r>
      <w:r w:rsidRPr="00DE3FA6">
        <w:rPr>
          <w:rStyle w:val="StyleUnderline"/>
        </w:rPr>
        <w:t xml:space="preserve">” </w:t>
      </w:r>
      <w:r w:rsidRPr="006F7D64">
        <w:rPr>
          <w:rStyle w:val="StyleUnderline"/>
          <w:highlight w:val="yellow"/>
        </w:rPr>
        <w:t>traveling at 10km/s</w:t>
      </w:r>
      <w:r w:rsidRPr="00DE3FA6">
        <w:rPr>
          <w:rStyle w:val="StyleUnderline"/>
        </w:rPr>
        <w:t xml:space="preserve"> (22,000 mph) can cause the </w:t>
      </w:r>
      <w:r w:rsidRPr="006F7D64">
        <w:rPr>
          <w:rStyle w:val="StyleUnderline"/>
          <w:highlight w:val="yellow"/>
        </w:rPr>
        <w:t>same damage as a 550-pound object traveling 60 miles per hour</w:t>
      </w:r>
      <w:r w:rsidRPr="00DE3FA6">
        <w:rPr>
          <w:rStyle w:val="StyleUnderline"/>
        </w:rPr>
        <w:t xml:space="preserve"> on Earth. If the size of the shard was increased to </w:t>
      </w:r>
      <w:r w:rsidRPr="006F7D64">
        <w:rPr>
          <w:rStyle w:val="StyleUnderline"/>
          <w:highlight w:val="yellow"/>
        </w:rPr>
        <w:t>10 centimeters</w:t>
      </w:r>
      <w:r w:rsidRPr="00DE3FA6">
        <w:rPr>
          <w:rStyle w:val="StyleUnderline"/>
        </w:rPr>
        <w:t xml:space="preserve">, such a projectile </w:t>
      </w:r>
      <w:r w:rsidRPr="006F7D64">
        <w:rPr>
          <w:rStyle w:val="StyleUnderline"/>
          <w:highlight w:val="yellow"/>
        </w:rPr>
        <w:t>would have the force of 7 kilograms of TNT</w:t>
      </w:r>
      <w:r w:rsidRPr="00CF30F7">
        <w:rPr>
          <w:sz w:val="14"/>
        </w:rPr>
        <w:t xml:space="preserve">. </w:t>
      </w:r>
      <w:r w:rsidRPr="00CF30F7">
        <w:rPr>
          <w:u w:val="single"/>
        </w:rPr>
        <w:t xml:space="preserve">Now </w:t>
      </w:r>
      <w:r w:rsidRPr="006F7D64">
        <w:rPr>
          <w:highlight w:val="yellow"/>
          <w:u w:val="single"/>
        </w:rPr>
        <w:t>imagine</w:t>
      </w:r>
      <w:r w:rsidRPr="00CF30F7">
        <w:rPr>
          <w:sz w:val="14"/>
        </w:rPr>
        <w:t xml:space="preserve"> thousands of such objects flying around at breakneck speeds and crashing into each other. If </w:t>
      </w:r>
      <w:r w:rsidRPr="006F7D64">
        <w:rPr>
          <w:highlight w:val="yellow"/>
          <w:u w:val="single"/>
        </w:rPr>
        <w:t xml:space="preserve">a chain reaction of exploding space </w:t>
      </w:r>
      <w:r w:rsidRPr="00CF30F7">
        <w:rPr>
          <w:u w:val="single"/>
        </w:rPr>
        <w:t xml:space="preserve">junk did occur, filling the orbital area with such dangerous </w:t>
      </w:r>
      <w:r w:rsidRPr="006F7D64">
        <w:rPr>
          <w:highlight w:val="yellow"/>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6F7D64">
        <w:rPr>
          <w:highlight w:val="yellow"/>
          <w:u w:val="single"/>
        </w:rPr>
        <w:t>if</w:t>
      </w:r>
      <w:r w:rsidRPr="00DE3FA6">
        <w:rPr>
          <w:u w:val="single"/>
        </w:rPr>
        <w:t xml:space="preserve"> the </w:t>
      </w:r>
      <w:r w:rsidRPr="006F7D64">
        <w:rPr>
          <w:highlight w:val="yellow"/>
          <w:u w:val="single"/>
        </w:rPr>
        <w:t>Kessler Syndrome</w:t>
      </w:r>
      <w:r w:rsidRPr="00DE3FA6">
        <w:rPr>
          <w:u w:val="single"/>
        </w:rPr>
        <w:t xml:space="preserve">’s worst predictions came to </w:t>
      </w:r>
      <w:r w:rsidRPr="006F7D64">
        <w:rPr>
          <w:highlight w:val="yellow"/>
          <w:u w:val="single"/>
        </w:rPr>
        <w:t>pass</w:t>
      </w:r>
      <w:r w:rsidRPr="00DE3FA6">
        <w:rPr>
          <w:u w:val="single"/>
        </w:rPr>
        <w:t xml:space="preserve">, are </w:t>
      </w:r>
      <w:r w:rsidRPr="006F7D64">
        <w:rPr>
          <w:highlight w:val="yellow"/>
          <w:u w:val="single"/>
        </w:rPr>
        <w:t xml:space="preserve">all </w:t>
      </w:r>
      <w:r w:rsidRPr="00DE3FA6">
        <w:rPr>
          <w:u w:val="single"/>
        </w:rPr>
        <w:t xml:space="preserve">the </w:t>
      </w:r>
      <w:r w:rsidRPr="006F7D64">
        <w:rPr>
          <w:highlight w:val="yellow"/>
          <w:u w:val="single"/>
        </w:rPr>
        <w:t>services that rely on satellites</w:t>
      </w:r>
      <w:r w:rsidRPr="00DE3FA6">
        <w:rPr>
          <w:u w:val="single"/>
        </w:rPr>
        <w:t>. Core aspects of our modern life—</w:t>
      </w:r>
      <w:r w:rsidRPr="006F7D64">
        <w:rPr>
          <w:highlight w:val="yellow"/>
          <w:u w:val="single"/>
        </w:rPr>
        <w:t>GPS, television, military and scientific research</w:t>
      </w:r>
      <w:r w:rsidRPr="00CF30F7">
        <w:rPr>
          <w:sz w:val="14"/>
        </w:rPr>
        <w:t xml:space="preserve">—all of that </w:t>
      </w:r>
      <w:r w:rsidRPr="006F7D64">
        <w:rPr>
          <w:highlight w:val="yellow"/>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6F7D64">
        <w:rPr>
          <w:highlight w:val="yellow"/>
          <w:u w:val="single"/>
        </w:rPr>
        <w:t>when</w:t>
      </w:r>
      <w:r w:rsidRPr="00DE3FA6">
        <w:rPr>
          <w:u w:val="single"/>
        </w:rPr>
        <w:t xml:space="preserve"> the amount of </w:t>
      </w:r>
      <w:r w:rsidRPr="006F7D64">
        <w:rPr>
          <w:highlight w:val="yellow"/>
          <w:u w:val="single"/>
        </w:rPr>
        <w:t>debris</w:t>
      </w:r>
      <w:r w:rsidRPr="00DE3FA6">
        <w:rPr>
          <w:u w:val="single"/>
        </w:rPr>
        <w:t xml:space="preserve"> in an orbit </w:t>
      </w:r>
      <w:r w:rsidRPr="006F7D64">
        <w:rPr>
          <w:highlight w:val="yellow"/>
          <w:u w:val="single"/>
        </w:rPr>
        <w:t>gets to critical mass</w:t>
      </w:r>
      <w:r w:rsidRPr="00DE3FA6">
        <w:rPr>
          <w:u w:val="single"/>
        </w:rPr>
        <w:t xml:space="preserve">. At that point, the collision cascading would start even if </w:t>
      </w:r>
      <w:r w:rsidRPr="006F7D64">
        <w:rPr>
          <w:highlight w:val="yellow"/>
          <w:u w:val="single"/>
        </w:rPr>
        <w:t>no more things</w:t>
      </w:r>
      <w:r w:rsidRPr="00DE3FA6">
        <w:rPr>
          <w:u w:val="single"/>
        </w:rPr>
        <w:t xml:space="preserve"> are </w:t>
      </w:r>
      <w:r w:rsidRPr="006F7D64">
        <w:rPr>
          <w:highlight w:val="yellow"/>
          <w:u w:val="single"/>
        </w:rPr>
        <w:t>launch</w:t>
      </w:r>
      <w:r w:rsidRPr="00DE3FA6">
        <w:rPr>
          <w:u w:val="single"/>
        </w:rPr>
        <w:t xml:space="preserve">ed </w:t>
      </w:r>
      <w:r w:rsidRPr="006F7D64">
        <w:rPr>
          <w:highlight w:val="yellow"/>
          <w:u w:val="single"/>
        </w:rPr>
        <w:t>into space</w:t>
      </w:r>
      <w:r w:rsidRPr="00DE3FA6">
        <w:rPr>
          <w:u w:val="single"/>
        </w:rPr>
        <w:t xml:space="preserve">. And once the chain of explosions begins, it can keep going until the </w:t>
      </w:r>
      <w:r w:rsidRPr="006F7D64">
        <w:rPr>
          <w:highlight w:val="yellow"/>
          <w:u w:val="single"/>
        </w:rPr>
        <w:t>orbital space</w:t>
      </w:r>
      <w:r w:rsidRPr="00DE3FA6">
        <w:rPr>
          <w:u w:val="single"/>
        </w:rPr>
        <w:t xml:space="preserve"> can </w:t>
      </w:r>
      <w:r w:rsidRPr="006F7D64">
        <w:rPr>
          <w:highlight w:val="yellow"/>
          <w:u w:val="single"/>
        </w:rPr>
        <w:t xml:space="preserve">no longer </w:t>
      </w:r>
      <w:r w:rsidRPr="00DE3FA6">
        <w:rPr>
          <w:u w:val="single"/>
        </w:rPr>
        <w:t xml:space="preserve">be </w:t>
      </w:r>
      <w:r w:rsidRPr="006F7D64">
        <w:rPr>
          <w:highlight w:val="yellow"/>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4" w:tgtFrame="_blank" w:history="1">
        <w:r w:rsidRPr="006F7D64">
          <w:rPr>
            <w:rStyle w:val="Hyperlink"/>
            <w:highlight w:val="yellow"/>
            <w:u w:val="single"/>
          </w:rPr>
          <w:t>NASA says</w:t>
        </w:r>
      </w:hyperlink>
      <w:r>
        <w:rPr>
          <w:u w:val="single"/>
        </w:rPr>
        <w:t xml:space="preserve"> </w:t>
      </w:r>
      <w:r w:rsidRPr="00DE3FA6">
        <w:rPr>
          <w:u w:val="single"/>
        </w:rPr>
        <w:t xml:space="preserve">that its experts caution </w:t>
      </w:r>
      <w:r w:rsidRPr="006F7D64">
        <w:rPr>
          <w:highlight w:val="yellow"/>
          <w:u w:val="single"/>
        </w:rPr>
        <w:t>that we are already at critical mass in the l</w:t>
      </w:r>
      <w:r w:rsidRPr="00DE3FA6">
        <w:rPr>
          <w:u w:val="single"/>
        </w:rPr>
        <w:t>ow</w:t>
      </w:r>
      <w:r w:rsidRPr="006F7D64">
        <w:rPr>
          <w:highlight w:val="yellow"/>
          <w:u w:val="single"/>
        </w:rPr>
        <w:t>-E</w:t>
      </w:r>
      <w:r w:rsidRPr="00DE3FA6">
        <w:rPr>
          <w:u w:val="single"/>
        </w:rPr>
        <w:t>arth</w:t>
      </w:r>
      <w:r w:rsidRPr="006F7D64">
        <w:rPr>
          <w:highlight w:val="yellow"/>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5"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6" w:tgtFrame="_blank" w:history="1">
        <w:r w:rsidRPr="00CF30F7">
          <w:rPr>
            <w:rStyle w:val="Hyperlink"/>
            <w:sz w:val="14"/>
          </w:rPr>
          <w:t>Cosmos-Iridium collision</w:t>
        </w:r>
      </w:hyperlink>
      <w:r w:rsidRPr="00CF30F7">
        <w:rPr>
          <w:sz w:val="14"/>
        </w:rPr>
        <w:t>featured a space collision between Russian and American communication satellites that provided a preview of potential attractions in the massive debris field it created. The accident resulted in more than 2,000 pieces of relatively large space junk.</w:t>
      </w:r>
    </w:p>
    <w:p w:rsidR="001655F2" w:rsidRDefault="001655F2" w:rsidP="001655F2">
      <w:pPr>
        <w:pStyle w:val="Heading4"/>
      </w:pPr>
      <w:r>
        <w:t>Public satellite data is key to biodiversity, Pennisi 21</w:t>
      </w:r>
    </w:p>
    <w:p w:rsidR="001655F2" w:rsidRPr="008311B7" w:rsidRDefault="001655F2" w:rsidP="001655F2">
      <w:r w:rsidRPr="008311B7">
        <w:t>[Elizabeth Pennisi, 18 NOV 2021, "Satellites offer new ways to study ecosystems—and maybe even save them", No Publication, https://www.science.org/content/article/satellites-offer-new-ways-study-ecosystems-maybe-even-save-them, date accessed 1-23-2022] //Lex AT</w:t>
      </w:r>
    </w:p>
    <w:p w:rsidR="001655F2" w:rsidRPr="008311B7" w:rsidRDefault="001655F2" w:rsidP="001655F2">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17"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revolutionizing how scientists such as Cavender-Bares study ecosystems, they’re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Briantais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rsidR="001655F2" w:rsidRPr="00764904" w:rsidRDefault="001655F2" w:rsidP="001655F2">
      <w:pPr>
        <w:pStyle w:val="Heading4"/>
      </w:pPr>
      <w:r>
        <w:t>Biodiversity loss causes extinction, Gallagher 21</w:t>
      </w:r>
    </w:p>
    <w:p w:rsidR="001655F2" w:rsidRPr="00764904" w:rsidRDefault="001655F2" w:rsidP="001655F2">
      <w:r w:rsidRPr="00D70D5C">
        <w:t>[</w:t>
      </w:r>
      <w:hyperlink r:id="rId18" w:tooltip="Posts by Katherine Gallagher" w:history="1">
        <w:r w:rsidRPr="00D70D5C">
          <w:rPr>
            <w:rStyle w:val="Hyperlink"/>
          </w:rPr>
          <w:t>Katherine Gallagher</w:t>
        </w:r>
      </w:hyperlink>
      <w:r w:rsidRPr="00D70D5C">
        <w:t>, Apr 5, 2021, "“Extinction – The Facts” explores the global extinction crisis", Inhabitat - Green Design, Innovation, Architecture, Green Building | Green design &amp;amp; innovation for a better world, https://inhabitat.com/extinction-the-facts-explores-the-global-extinction-crisis-and-its-consequences/, date accessed 1-19-2022] //Lex AT</w:t>
      </w:r>
    </w:p>
    <w:p w:rsidR="001655F2" w:rsidRPr="0039151D" w:rsidRDefault="001655F2" w:rsidP="001655F2">
      <w:pPr>
        <w:rPr>
          <w:sz w:val="12"/>
        </w:rPr>
      </w:pPr>
      <w:r w:rsidRPr="006F7D64">
        <w:rPr>
          <w:highlight w:val="yellow"/>
          <w:u w:val="single"/>
        </w:rPr>
        <w:t>Biodiversity loss</w:t>
      </w:r>
      <w:r>
        <w:rPr>
          <w:u w:val="single"/>
        </w:rPr>
        <w:t xml:space="preserve"> </w:t>
      </w:r>
      <w:hyperlink r:id="rId19" w:tgtFrame="_blank" w:history="1">
        <w:r w:rsidRPr="001F2494">
          <w:rPr>
            <w:rStyle w:val="Hyperlink"/>
            <w:sz w:val="12"/>
          </w:rPr>
          <w:t>Biodiversity</w:t>
        </w:r>
      </w:hyperlink>
      <w:r w:rsidRPr="001F2494">
        <w:rPr>
          <w:sz w:val="12"/>
        </w:rPr>
        <w:t xml:space="preserve"> refers to the variety of life found on Earth, including plants, animals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professor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Hadly, a biologist at Stanford University, said one of the most concerning aspects of this decline is that it’s happening simultaneously around the world. “In the Amazon, in Africa, in the </w:t>
      </w:r>
      <w:hyperlink r:id="rId20"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Mwenda, a conservationist at Ol Pejeta Conservancy in Kenya, is the caretaker for the world’s last two living northern white rhinos, a </w:t>
      </w:r>
      <w:hyperlink r:id="rId21"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Najin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22"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The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23" w:tgtFrame="_blank" w:history="1">
        <w:r w:rsidRPr="001F2494">
          <w:rPr>
            <w:rStyle w:val="Hyperlink"/>
            <w:sz w:val="12"/>
          </w:rPr>
          <w:t>illegal wildlife trade</w:t>
        </w:r>
      </w:hyperlink>
      <w:r w:rsidRPr="001F2494">
        <w:rPr>
          <w:sz w:val="12"/>
        </w:rPr>
        <w:t xml:space="preserve"> has become a multibillion dollar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24"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rsidR="001655F2" w:rsidRDefault="001655F2" w:rsidP="001655F2">
      <w:pPr>
        <w:pStyle w:val="Heading4"/>
      </w:pPr>
      <w:r>
        <w:t>Debris triggers nuclear miscalculation—uniquely likely in space, Blatt 20</w:t>
      </w:r>
    </w:p>
    <w:p w:rsidR="001655F2" w:rsidRPr="000D3FFC" w:rsidRDefault="001655F2" w:rsidP="001655F2">
      <w:r w:rsidRPr="000D3FFC">
        <w:t>[</w:t>
      </w:r>
      <w:hyperlink r:id="rId25" w:history="1">
        <w:r w:rsidRPr="000D3FFC">
          <w:rPr>
            <w:rStyle w:val="Hyperlink"/>
          </w:rPr>
          <w:t>Talia M. Blatt</w:t>
        </w:r>
      </w:hyperlink>
      <w:r w:rsidRPr="000D3FFC">
        <w:t>, May 26th, 2020, "Anti-Satellite Weapons and the Emerging Space Arms Race", Harvard International Review, https://hir.harvard.edu/anti-satellite-weapons-and-the-emerging-space-arms-race/, date accessed 1-23-2022] //Lex AT</w:t>
      </w:r>
    </w:p>
    <w:p w:rsidR="001655F2" w:rsidRDefault="001655F2" w:rsidP="001655F2">
      <w:pPr>
        <w:rPr>
          <w:sz w:val="16"/>
        </w:rPr>
      </w:pPr>
      <w:r w:rsidRPr="000D3FFC">
        <w:rPr>
          <w:sz w:val="16"/>
        </w:rPr>
        <w:t>Despite their deterrent functions, ASATs are more likely to provoke or exacerbate conflicts than dampen them, especially given the risk they </w:t>
      </w:r>
      <w:hyperlink r:id="rId26"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27" w:history="1">
        <w:r w:rsidRPr="000D3FFC">
          <w:rPr>
            <w:rStyle w:val="Hyperlink"/>
            <w:sz w:val="16"/>
          </w:rPr>
          <w:t>detecting missiles</w:t>
        </w:r>
      </w:hyperlink>
      <w:r w:rsidRPr="000D3FFC">
        <w:rPr>
          <w:sz w:val="16"/>
        </w:rPr>
        <w:t xml:space="preserve"> immediately after launch and tracking their paths. </w:t>
      </w:r>
      <w:r w:rsidRPr="006F7D64">
        <w:rPr>
          <w:rStyle w:val="StyleUnderline"/>
          <w:highlight w:val="yellow"/>
        </w:rPr>
        <w:t>Suppose a US early warning satellite goes dark</w:t>
      </w:r>
      <w:r w:rsidRPr="00A04798">
        <w:rPr>
          <w:rStyle w:val="StyleUnderline"/>
        </w:rPr>
        <w:t>, or is shut down</w:t>
      </w:r>
      <w:r w:rsidRPr="000D3FFC">
        <w:rPr>
          <w:sz w:val="16"/>
        </w:rPr>
        <w:t xml:space="preserve">. </w:t>
      </w:r>
      <w:r w:rsidRPr="006F7D64">
        <w:rPr>
          <w:rStyle w:val="StyleUnderline"/>
          <w:highlight w:val="yellow"/>
        </w:rPr>
        <w:t>Going dark could signal</w:t>
      </w:r>
      <w:r w:rsidRPr="00A04798">
        <w:rPr>
          <w:rStyle w:val="StyleUnderline"/>
        </w:rPr>
        <w:t xml:space="preserve"> a glitch, but in a world in which other countries have ASATs, it could also signal </w:t>
      </w:r>
      <w:r w:rsidRPr="006F7D64">
        <w:rPr>
          <w:rStyle w:val="StyleUnderline"/>
          <w:highlight w:val="yellow"/>
        </w:rPr>
        <w:t>the beginning of an attack</w:t>
      </w:r>
      <w:r w:rsidRPr="000D3FFC">
        <w:rPr>
          <w:sz w:val="16"/>
        </w:rPr>
        <w:t xml:space="preserve">. Without early warning satellites, the United States is much more susceptible to nuclear missiles. </w:t>
      </w:r>
      <w:r w:rsidRPr="000D3FFC">
        <w:rPr>
          <w:rStyle w:val="StyleUnderline"/>
        </w:rPr>
        <w:t>Given the strategy of counterforcing</w:t>
      </w:r>
      <w:r w:rsidRPr="00A04798">
        <w:rPr>
          <w:rStyle w:val="StyleUnderline"/>
        </w:rPr>
        <w:t>—</w:t>
      </w:r>
      <w:hyperlink r:id="rId28"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6F7D64">
        <w:rPr>
          <w:rStyle w:val="StyleUnderline"/>
          <w:highlight w:val="yellow"/>
        </w:rPr>
        <w:t xml:space="preserve">It could be </w:t>
      </w:r>
      <w:hyperlink r:id="rId29" w:anchor="v=onepage&amp;q=%22Protecting%20Space%20Assets%22%20johnson-freese&amp;f=false" w:history="1">
        <w:r w:rsidRPr="006F7D64">
          <w:rPr>
            <w:rStyle w:val="StyleUnderline"/>
            <w:highlight w:val="yellow"/>
          </w:rPr>
          <w:t>twelve hours</w:t>
        </w:r>
      </w:hyperlink>
      <w:r w:rsidRPr="006F7D64">
        <w:rPr>
          <w:rStyle w:val="StyleUnderline"/>
          <w:highlight w:val="yellow"/>
        </w:rPr>
        <w:t xml:space="preserve"> before</w:t>
      </w:r>
      <w:r w:rsidRPr="00A04798">
        <w:rPr>
          <w:rStyle w:val="StyleUnderline"/>
        </w:rPr>
        <w:t xml:space="preserve"> the United States </w:t>
      </w:r>
      <w:r w:rsidRPr="006F7D64">
        <w:rPr>
          <w:rStyle w:val="StyleUnderline"/>
          <w:highlight w:val="yellow"/>
        </w:rPr>
        <w:t>regain</w:t>
      </w:r>
      <w:r w:rsidRPr="00A04798">
        <w:rPr>
          <w:rStyle w:val="StyleUnderline"/>
        </w:rPr>
        <w:t xml:space="preserve">s </w:t>
      </w:r>
      <w:r w:rsidRPr="006F7D64">
        <w:rPr>
          <w:rStyle w:val="StyleUnderline"/>
          <w:highlight w:val="yellow"/>
        </w:rPr>
        <w:t>satellite function</w:t>
      </w:r>
      <w:r w:rsidRPr="00A04798">
        <w:rPr>
          <w:rStyle w:val="StyleUnderline"/>
        </w:rPr>
        <w:t xml:space="preserve">, </w:t>
      </w:r>
      <w:r w:rsidRPr="006F7D64">
        <w:rPr>
          <w:rStyle w:val="StyleUnderline"/>
          <w:highlight w:val="yellow"/>
        </w:rPr>
        <w:t>which is too long</w:t>
      </w:r>
      <w:r w:rsidRPr="00A04798">
        <w:rPr>
          <w:rStyle w:val="StyleUnderline"/>
        </w:rPr>
        <w:t xml:space="preserve"> to wait to put together a nuclear counterattack. The United </w:t>
      </w:r>
      <w:r w:rsidRPr="006F7D64">
        <w:rPr>
          <w:rStyle w:val="StyleUnderline"/>
          <w:highlight w:val="yellow"/>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6F7D64">
        <w:rPr>
          <w:rStyle w:val="StyleUnderline"/>
          <w:highlight w:val="yellow"/>
        </w:rPr>
        <w:t>mobilize a nuclear attack</w:t>
      </w:r>
      <w:r w:rsidRPr="00A04798">
        <w:rPr>
          <w:rStyle w:val="StyleUnderline"/>
        </w:rPr>
        <w:t xml:space="preserve"> against Russia or China </w:t>
      </w:r>
      <w:r w:rsidRPr="006F7D64">
        <w:rPr>
          <w:rStyle w:val="StyleUnderline"/>
          <w:highlight w:val="yellow"/>
        </w:rPr>
        <w:t>over</w:t>
      </w:r>
      <w:r w:rsidRPr="00A04798">
        <w:rPr>
          <w:rStyle w:val="StyleUnderline"/>
        </w:rPr>
        <w:t xml:space="preserve"> what might just be </w:t>
      </w:r>
      <w:r w:rsidRPr="006F7D64">
        <w:rPr>
          <w:rStyle w:val="StyleUnderline"/>
          <w:highlight w:val="yellow"/>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6F7D64">
        <w:rPr>
          <w:highlight w:val="yellow"/>
          <w:u w:val="single"/>
        </w:rPr>
        <w:t xml:space="preserve">miscalculation, </w:t>
      </w:r>
      <w:r w:rsidRPr="000D3FFC">
        <w:rPr>
          <w:u w:val="single"/>
        </w:rPr>
        <w:t xml:space="preserve">is </w:t>
      </w:r>
      <w:r w:rsidRPr="006F7D64">
        <w:rPr>
          <w:highlight w:val="yellow"/>
          <w:u w:val="single"/>
        </w:rPr>
        <w:t>uniquely likely in space</w:t>
      </w:r>
      <w:r w:rsidRPr="000D3FFC">
        <w:rPr>
          <w:u w:val="single"/>
        </w:rPr>
        <w:t xml:space="preserve">. </w:t>
      </w:r>
      <w:r w:rsidRPr="006F7D64">
        <w:rPr>
          <w:highlight w:val="yellow"/>
          <w:u w:val="single"/>
        </w:rPr>
        <w:t xml:space="preserve">It is </w:t>
      </w:r>
      <w:hyperlink r:id="rId30" w:anchor="v=onepage&amp;q=space%20offense%20dominant&amp;f=false" w:history="1">
        <w:r w:rsidRPr="006F7D64">
          <w:rPr>
            <w:rStyle w:val="Hyperlink"/>
            <w:highlight w:val="yellow"/>
            <w:u w:val="single"/>
          </w:rPr>
          <w:t>much easier</w:t>
        </w:r>
      </w:hyperlink>
      <w:r w:rsidRPr="006F7D64">
        <w:rPr>
          <w:highlight w:val="yellow"/>
          <w:u w:val="single"/>
        </w:rPr>
        <w:t xml:space="preserve"> to</w:t>
      </w:r>
      <w:r w:rsidRPr="000D3FFC">
        <w:rPr>
          <w:u w:val="single"/>
        </w:rPr>
        <w:t xml:space="preserve"> hold an adversary’s space systems in jeopardy with </w:t>
      </w:r>
      <w:r w:rsidRPr="006F7D64">
        <w:rPr>
          <w:highlight w:val="yellow"/>
          <w:u w:val="single"/>
        </w:rPr>
        <w:t>destruct</w:t>
      </w:r>
      <w:r w:rsidRPr="000D3FFC">
        <w:rPr>
          <w:u w:val="single"/>
        </w:rPr>
        <w:t xml:space="preserve">ive ASATs </w:t>
      </w:r>
      <w:r w:rsidRPr="006F7D64">
        <w:rPr>
          <w:highlight w:val="yellow"/>
          <w:u w:val="single"/>
        </w:rPr>
        <w:t>than</w:t>
      </w:r>
      <w:r w:rsidRPr="000D3FFC">
        <w:rPr>
          <w:u w:val="single"/>
        </w:rPr>
        <w:t xml:space="preserve"> it is to</w:t>
      </w:r>
      <w:r>
        <w:rPr>
          <w:u w:val="single"/>
        </w:rPr>
        <w:t xml:space="preserve"> </w:t>
      </w:r>
      <w:hyperlink r:id="rId31" w:history="1">
        <w:r w:rsidRPr="006F7D64">
          <w:rPr>
            <w:rStyle w:val="Hyperlink"/>
            <w:highlight w:val="yellow"/>
            <w:u w:val="single"/>
          </w:rPr>
          <w:t>sustainably defend</w:t>
        </w:r>
      </w:hyperlink>
      <w:r w:rsidRPr="006F7D64">
        <w:rPr>
          <w:highlight w:val="yellow"/>
          <w:u w:val="single"/>
        </w:rPr>
        <w:t xml:space="preserve"> a system</w:t>
      </w:r>
      <w:r w:rsidRPr="000D3FFC">
        <w:rPr>
          <w:u w:val="single"/>
        </w:rPr>
        <w:t xml:space="preserve">, </w:t>
      </w:r>
      <w:r w:rsidRPr="006F7D64">
        <w:rPr>
          <w:highlight w:val="yellow"/>
          <w:u w:val="single"/>
        </w:rPr>
        <w:t>which is expensive and</w:t>
      </w:r>
      <w:r w:rsidRPr="000D3FFC">
        <w:rPr>
          <w:u w:val="single"/>
        </w:rPr>
        <w:t xml:space="preserve"> in some cases </w:t>
      </w:r>
      <w:r w:rsidRPr="006F7D64">
        <w:rPr>
          <w:highlight w:val="yellow"/>
          <w:u w:val="single"/>
        </w:rPr>
        <w:t>not technologically feasible</w:t>
      </w:r>
      <w:r w:rsidRPr="000D3FFC">
        <w:rPr>
          <w:u w:val="single"/>
        </w:rPr>
        <w:t xml:space="preserve"> because of limitations on satellite movement. Space is therefore</w:t>
      </w:r>
      <w:r>
        <w:rPr>
          <w:u w:val="single"/>
        </w:rPr>
        <w:t xml:space="preserve"> </w:t>
      </w:r>
      <w:hyperlink r:id="rId32"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33" w:history="1">
        <w:r w:rsidRPr="000D3FFC">
          <w:rPr>
            <w:rStyle w:val="Hyperlink"/>
            <w:sz w:val="16"/>
          </w:rPr>
          <w:t>improving GPS</w:t>
        </w:r>
      </w:hyperlink>
      <w:r w:rsidRPr="000D3FFC">
        <w:rPr>
          <w:sz w:val="16"/>
        </w:rPr>
        <w:t xml:space="preserve"> or making satellites more resistant to jamming. </w:t>
      </w:r>
      <w:r w:rsidRPr="006F7D64">
        <w:rPr>
          <w:highlight w:val="yellow"/>
          <w:u w:val="single"/>
        </w:rPr>
        <w:t>As a result, countries</w:t>
      </w:r>
      <w:r w:rsidRPr="000D3FFC">
        <w:rPr>
          <w:u w:val="single"/>
        </w:rPr>
        <w:t xml:space="preserve"> are left with poorly defended space systems and </w:t>
      </w:r>
      <w:r w:rsidRPr="006F7D64">
        <w:rPr>
          <w:highlight w:val="yellow"/>
          <w:u w:val="single"/>
        </w:rPr>
        <w:t xml:space="preserve">rely on offensive posturing, which increases </w:t>
      </w:r>
      <w:r w:rsidRPr="000D3FFC">
        <w:rPr>
          <w:u w:val="single"/>
        </w:rPr>
        <w:t xml:space="preserve">the risk that their actions are perceived as aggressive and incentivizes </w:t>
      </w:r>
      <w:r w:rsidRPr="006F7D64">
        <w:rPr>
          <w:highlight w:val="yellow"/>
          <w:u w:val="single"/>
        </w:rPr>
        <w:t>rapid, risky counterattacks</w:t>
      </w:r>
      <w:r w:rsidRPr="000D3FFC">
        <w:rPr>
          <w:sz w:val="16"/>
        </w:rPr>
        <w:t xml:space="preserve"> because militaries cannot rely on their spaced-based systems after first strikes.</w:t>
      </w:r>
    </w:p>
    <w:p w:rsidR="001655F2" w:rsidRPr="007B328F" w:rsidRDefault="001655F2" w:rsidP="001655F2">
      <w:pPr>
        <w:pStyle w:val="Heading4"/>
        <w:rPr>
          <w:rFonts w:cs="Calibri"/>
        </w:rPr>
      </w:pPr>
      <w:r>
        <w:rPr>
          <w:rFonts w:cs="Calibri"/>
        </w:rPr>
        <w:t>Nuke war leads to extinction and is the most probable impact scenario – scientific consensus agrees</w:t>
      </w:r>
    </w:p>
    <w:p w:rsidR="001655F2" w:rsidRPr="007B328F" w:rsidRDefault="001655F2" w:rsidP="001655F2">
      <w:pPr>
        <w:rPr>
          <w:sz w:val="16"/>
          <w:szCs w:val="18"/>
        </w:rPr>
      </w:pPr>
      <w:r w:rsidRPr="007B328F">
        <w:rPr>
          <w:rStyle w:val="Style13ptBold"/>
        </w:rPr>
        <w:t>Tegmark 17</w:t>
      </w:r>
      <w:r w:rsidRPr="007B328F">
        <w:t xml:space="preserve"> </w:t>
      </w:r>
      <w:r w:rsidRPr="007B328F">
        <w:rPr>
          <w:sz w:val="16"/>
          <w:szCs w:val="18"/>
        </w:rPr>
        <w:t>Max Tegmark, 5-26-2017, "Why 3,000 Scientists Think Nuclear Arsenals Make Us Less Safe," Scientific American Blog Network, https://blogs.scientificamerican.com/observations/why-3-000-scientists-think-nuclear-arsenals-make-us-less-safe/, SJBE</w:t>
      </w:r>
      <w:r>
        <w:rPr>
          <w:sz w:val="16"/>
          <w:szCs w:val="18"/>
        </w:rPr>
        <w:t xml:space="preserve"> </w:t>
      </w:r>
      <w:r w:rsidRPr="00AD2AC6">
        <w:rPr>
          <w:sz w:val="16"/>
          <w:szCs w:val="18"/>
        </w:rPr>
        <w:t>Max Erik Tegmark is a Swedish-American physicist and cosmologist. He is a professor at the Massachusetts Institute of Technology and the scientific director of the Foundational Questions Institute.</w:t>
      </w:r>
    </w:p>
    <w:p w:rsidR="001655F2" w:rsidRPr="009170BA" w:rsidRDefault="001655F2" w:rsidP="001655F2">
      <w:pPr>
        <w:rPr>
          <w:b/>
          <w:iCs/>
          <w:u w:val="single"/>
        </w:rPr>
      </w:pPr>
      <w:r w:rsidRPr="00B07BFD">
        <w:rPr>
          <w:rStyle w:val="Emphasis"/>
        </w:rPr>
        <w:t xml:space="preserve">Delegates from most United Nations member states are gathering in New York next month to negotiate </w:t>
      </w:r>
      <w:r w:rsidRPr="006F7D64">
        <w:rPr>
          <w:rStyle w:val="Emphasis"/>
          <w:highlight w:val="yellow"/>
        </w:rPr>
        <w:t>a nuclear weapons ban</w:t>
      </w:r>
      <w:r w:rsidRPr="00B07BFD">
        <w:rPr>
          <w:rStyle w:val="Emphasis"/>
        </w:rPr>
        <w:t xml:space="preserve">, and 30 Nobel Laureates, a former U.S. Secretary of Defense and </w:t>
      </w:r>
      <w:r w:rsidRPr="006F7D64">
        <w:rPr>
          <w:rStyle w:val="Emphasis"/>
          <w:highlight w:val="yellow"/>
        </w:rPr>
        <w:t>over 3,000</w:t>
      </w:r>
      <w:r w:rsidRPr="00B07BFD">
        <w:rPr>
          <w:rStyle w:val="Emphasis"/>
        </w:rPr>
        <w:t xml:space="preserve"> other </w:t>
      </w:r>
      <w:r w:rsidRPr="006F7D64">
        <w:rPr>
          <w:rStyle w:val="Emphasis"/>
          <w:highlight w:val="yellow"/>
        </w:rPr>
        <w:t xml:space="preserve">scientists </w:t>
      </w:r>
      <w:r w:rsidRPr="00B07BFD">
        <w:rPr>
          <w:rStyle w:val="Emphasis"/>
        </w:rPr>
        <w:t xml:space="preserve">from 84 countries </w:t>
      </w:r>
      <w:r w:rsidRPr="006F7D64">
        <w:rPr>
          <w:rStyle w:val="Emphasis"/>
          <w:highlight w:val="yellow"/>
        </w:rPr>
        <w:t>have signed a</w:t>
      </w:r>
      <w:r w:rsidRPr="00B07BFD">
        <w:rPr>
          <w:rStyle w:val="Emphasis"/>
        </w:rPr>
        <w:t xml:space="preserve">n </w:t>
      </w:r>
      <w:hyperlink r:id="rId34" w:history="1">
        <w:r w:rsidRPr="006F7D64">
          <w:rPr>
            <w:rStyle w:val="Emphasis"/>
            <w:highlight w:val="yellow"/>
          </w:rPr>
          <w:t>open letter</w:t>
        </w:r>
      </w:hyperlink>
      <w:r w:rsidRPr="006F7D64">
        <w:rPr>
          <w:rStyle w:val="Emphasis"/>
          <w:highlight w:val="yellow"/>
        </w:rPr>
        <w:t xml:space="preserve"> in support</w:t>
      </w:r>
      <w:r w:rsidRPr="00B07BFD">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B07BFD">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B07BFD">
        <w:rPr>
          <w:sz w:val="10"/>
        </w:rPr>
        <w:t xml:space="preserve"> and since it’s not a hundred times less likely to occur, </w:t>
      </w:r>
      <w:r w:rsidRPr="006F7D64">
        <w:rPr>
          <w:rStyle w:val="Emphasis"/>
          <w:highlight w:val="yellow"/>
        </w:rPr>
        <w:t xml:space="preserve">the laws of statistics tell us that it’s </w:t>
      </w:r>
      <w:r w:rsidRPr="00B07BFD">
        <w:rPr>
          <w:rStyle w:val="Emphasis"/>
        </w:rPr>
        <w:t xml:space="preserve">the </w:t>
      </w:r>
      <w:r w:rsidRPr="006F7D64">
        <w:rPr>
          <w:rStyle w:val="Emphasis"/>
          <w:highlight w:val="yellow"/>
        </w:rPr>
        <w:t xml:space="preserve">nuke </w:t>
      </w:r>
      <w:r w:rsidRPr="00B07BFD">
        <w:rPr>
          <w:rStyle w:val="Emphasis"/>
        </w:rPr>
        <w:t xml:space="preserve">scenario </w:t>
      </w:r>
      <w:r w:rsidRPr="006F7D64">
        <w:rPr>
          <w:rStyle w:val="Emphasis"/>
          <w:highlight w:val="yellow"/>
        </w:rPr>
        <w:t>most likely to kill you.</w:t>
      </w:r>
      <w:r w:rsidRPr="00B07BFD">
        <w:rPr>
          <w:sz w:val="10"/>
        </w:rPr>
        <w:t xml:space="preserve"> Why is superpower nuclear war so risky? </w:t>
      </w:r>
      <w:r w:rsidRPr="00B07BFD">
        <w:rPr>
          <w:rStyle w:val="Emphasis"/>
        </w:rPr>
        <w:t xml:space="preserve">First of all, massive firepower: there are more than </w:t>
      </w:r>
      <w:hyperlink r:id="rId35" w:history="1">
        <w:r w:rsidRPr="00B07BFD">
          <w:rPr>
            <w:rStyle w:val="Emphasis"/>
          </w:rPr>
          <w:t>14,000 nuclear weapons</w:t>
        </w:r>
      </w:hyperlink>
      <w:r w:rsidRPr="00B07BFD">
        <w:rPr>
          <w:rStyle w:val="Emphasis"/>
        </w:rPr>
        <w:t xml:space="preserve"> today</w:t>
      </w:r>
      <w:r w:rsidRPr="00B07BFD">
        <w:rPr>
          <w:sz w:val="10"/>
        </w:rPr>
        <w:t xml:space="preserve">, some of which are hundreds of times more powerful than North Korea’s and those dropped on Japan. </w:t>
      </w:r>
      <w:r w:rsidRPr="00B07BFD">
        <w:rPr>
          <w:rStyle w:val="Emphasis"/>
        </w:rPr>
        <w:t>Over 90 percent of these belong to Russia and the US, who keep thousands on hair-trigger alert, ready launch on minutes notice.</w:t>
      </w:r>
      <w:r w:rsidRPr="00B07BFD">
        <w:rPr>
          <w:sz w:val="10"/>
        </w:rPr>
        <w:t xml:space="preserve"> A </w:t>
      </w:r>
      <w:hyperlink r:id="rId36" w:history="1">
        <w:r w:rsidRPr="00B07BFD">
          <w:rPr>
            <w:rStyle w:val="Hyperlink"/>
            <w:sz w:val="10"/>
          </w:rPr>
          <w:t>1979 report by the US Government</w:t>
        </w:r>
      </w:hyperlink>
      <w:r w:rsidRPr="00B07BFD">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supervolcanoes caused mass extinctions in the past. </w:t>
      </w:r>
      <w:r w:rsidRPr="006F7D64">
        <w:rPr>
          <w:rStyle w:val="Emphasis"/>
          <w:highlight w:val="yellow"/>
        </w:rPr>
        <w:t>A peer-reviewed analysis</w:t>
      </w:r>
      <w:r w:rsidRPr="00B07BFD">
        <w:rPr>
          <w:rStyle w:val="Emphasis"/>
        </w:rPr>
        <w:t xml:space="preserve"> published by Robock et al (2007) </w:t>
      </w:r>
      <w:r w:rsidRPr="006F7D64">
        <w:rPr>
          <w:rStyle w:val="Emphasis"/>
          <w:highlight w:val="yellow"/>
        </w:rPr>
        <w:t xml:space="preserve">showed cooling by </w:t>
      </w:r>
      <w:r w:rsidRPr="00B07BFD">
        <w:rPr>
          <w:rStyle w:val="Emphasis"/>
        </w:rPr>
        <w:t xml:space="preserve">about </w:t>
      </w:r>
      <w:r w:rsidRPr="006F7D64">
        <w:rPr>
          <w:rStyle w:val="Emphasis"/>
          <w:highlight w:val="yellow"/>
        </w:rPr>
        <w:t>20°C</w:t>
      </w:r>
      <w:r w:rsidRPr="00B07BFD">
        <w:rPr>
          <w:rStyle w:val="Emphasis"/>
        </w:rPr>
        <w:t xml:space="preserve"> (36°F) </w:t>
      </w:r>
      <w:r w:rsidRPr="006F7D64">
        <w:rPr>
          <w:rStyle w:val="Emphasis"/>
          <w:highlight w:val="yellow"/>
        </w:rPr>
        <w:t>in</w:t>
      </w:r>
      <w:r w:rsidRPr="00B07BFD">
        <w:rPr>
          <w:rStyle w:val="Emphasis"/>
        </w:rPr>
        <w:t xml:space="preserve"> much of the </w:t>
      </w:r>
      <w:r w:rsidRPr="006F7D64">
        <w:rPr>
          <w:rStyle w:val="Emphasis"/>
          <w:highlight w:val="yellow"/>
        </w:rPr>
        <w:t>core farming regions</w:t>
      </w:r>
      <w:r w:rsidRPr="00B07BFD">
        <w:rPr>
          <w:rStyle w:val="Emphasis"/>
        </w:rPr>
        <w:t xml:space="preserve"> of the US, Europe, Russia and China (by 35°C in parts of Russia) </w:t>
      </w:r>
      <w:r w:rsidRPr="006F7D64">
        <w:rPr>
          <w:rStyle w:val="Emphasis"/>
          <w:highlight w:val="yellow"/>
        </w:rPr>
        <w:t>for the first two summers</w:t>
      </w:r>
      <w:r w:rsidRPr="00B07BFD">
        <w:rPr>
          <w:rStyle w:val="Emphasis"/>
        </w:rPr>
        <w:t xml:space="preserve">, and about half that even a full decade later. Years of near-freezing summer </w:t>
      </w:r>
      <w:r w:rsidRPr="006F7D64">
        <w:rPr>
          <w:rStyle w:val="Emphasis"/>
          <w:highlight w:val="yellow"/>
        </w:rPr>
        <w:t>temperatures would eliminate</w:t>
      </w:r>
      <w:r w:rsidRPr="00B07BFD">
        <w:rPr>
          <w:rStyle w:val="Emphasis"/>
        </w:rPr>
        <w:t xml:space="preserve"> </w:t>
      </w:r>
      <w:r w:rsidRPr="006F7D64">
        <w:rPr>
          <w:rStyle w:val="Emphasis"/>
          <w:highlight w:val="yellow"/>
        </w:rPr>
        <w:t>most</w:t>
      </w:r>
      <w:r w:rsidRPr="00B07BFD">
        <w:rPr>
          <w:rStyle w:val="Emphasis"/>
        </w:rPr>
        <w:t xml:space="preserve"> of our </w:t>
      </w:r>
      <w:r w:rsidRPr="006F7D64">
        <w:rPr>
          <w:rStyle w:val="Emphasis"/>
          <w:highlight w:val="yellow"/>
        </w:rPr>
        <w:t>food production</w:t>
      </w:r>
      <w:r w:rsidRPr="00B07BFD">
        <w:rPr>
          <w:sz w:val="10"/>
        </w:rPr>
        <w:t xml:space="preserve">. It is hard to predict exactly what would happen if thousands of Earth’s largest cities were reduced to rubble and global infrastructure collapsed, but </w:t>
      </w:r>
      <w:r w:rsidRPr="00B07BFD">
        <w:rPr>
          <w:rStyle w:val="Emphasis"/>
        </w:rPr>
        <w:t>whatever small fraction of all humans didn’t succumb to starvation, hypothermia or epidemics would probably need to cope with roving, armed gangs desperate for food.</w:t>
      </w:r>
      <w:r w:rsidRPr="00B07BFD">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B07BFD">
        <w:rPr>
          <w:rStyle w:val="Emphasis"/>
        </w:rPr>
        <w:t xml:space="preserve">Recent research has suggested that even </w:t>
      </w:r>
      <w:r w:rsidRPr="006F7D64">
        <w:rPr>
          <w:rStyle w:val="Emphasis"/>
          <w:highlight w:val="yellow"/>
        </w:rPr>
        <w:t>a limited nuclear exchange</w:t>
      </w:r>
      <w:r w:rsidRPr="00B07BFD">
        <w:rPr>
          <w:rStyle w:val="Emphasis"/>
        </w:rPr>
        <w:t xml:space="preserve"> </w:t>
      </w:r>
      <w:r w:rsidRPr="006F7D64">
        <w:rPr>
          <w:rStyle w:val="Emphasis"/>
          <w:highlight w:val="yellow"/>
        </w:rPr>
        <w:t>between India and Pakistan</w:t>
      </w:r>
      <w:r w:rsidRPr="00B07BFD">
        <w:rPr>
          <w:rStyle w:val="Emphasis"/>
        </w:rPr>
        <w:t xml:space="preserve"> </w:t>
      </w:r>
      <w:r w:rsidRPr="006F7D64">
        <w:rPr>
          <w:rStyle w:val="Emphasis"/>
          <w:highlight w:val="yellow"/>
        </w:rPr>
        <w:t>could</w:t>
      </w:r>
      <w:r w:rsidRPr="00B07BFD">
        <w:rPr>
          <w:rStyle w:val="Emphasis"/>
        </w:rPr>
        <w:t xml:space="preserve"> cause enough cooling and agricultural disruption to </w:t>
      </w:r>
      <w:r w:rsidRPr="006F7D64">
        <w:rPr>
          <w:rStyle w:val="Emphasis"/>
          <w:highlight w:val="yellow"/>
        </w:rPr>
        <w:t xml:space="preserve">endanger </w:t>
      </w:r>
      <w:r w:rsidRPr="00B07BFD">
        <w:rPr>
          <w:rStyle w:val="Emphasis"/>
        </w:rPr>
        <w:t>up to</w:t>
      </w:r>
      <w:r w:rsidRPr="006F7D64">
        <w:rPr>
          <w:rStyle w:val="Emphasis"/>
          <w:highlight w:val="yellow"/>
        </w:rPr>
        <w:t xml:space="preserve"> </w:t>
      </w:r>
      <w:hyperlink r:id="rId37" w:history="1">
        <w:r w:rsidRPr="006F7D64">
          <w:rPr>
            <w:rStyle w:val="Emphasis"/>
            <w:highlight w:val="yellow"/>
          </w:rPr>
          <w:t>2 billion people</w:t>
        </w:r>
      </w:hyperlink>
      <w:r w:rsidRPr="00B07BFD">
        <w:rPr>
          <w:rStyle w:val="Emphasis"/>
        </w:rPr>
        <w:t>, mostly outside the warring countries</w:t>
      </w:r>
      <w:r w:rsidRPr="00B07BFD">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38" w:history="1">
        <w:r w:rsidRPr="00B07BFD">
          <w:rPr>
            <w:rStyle w:val="Hyperlink"/>
            <w:sz w:val="10"/>
          </w:rPr>
          <w:t>series of near-misses</w:t>
        </w:r>
      </w:hyperlink>
      <w:r w:rsidRPr="00B07BFD">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a nuclear weapons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6F7D64">
        <w:rPr>
          <w:rStyle w:val="Emphasis"/>
          <w:highlight w:val="yellow"/>
        </w:rPr>
        <w:t xml:space="preserve">Individual explosions </w:t>
      </w:r>
      <w:r w:rsidRPr="00B07BFD">
        <w:rPr>
          <w:rStyle w:val="Emphasis"/>
        </w:rPr>
        <w:t xml:space="preserve">can </w:t>
      </w:r>
      <w:r w:rsidRPr="006F7D64">
        <w:rPr>
          <w:rStyle w:val="Emphasis"/>
          <w:highlight w:val="yellow"/>
        </w:rPr>
        <w:t>obliterate cities,</w:t>
      </w:r>
      <w:r w:rsidRPr="00B07BFD">
        <w:rPr>
          <w:rStyle w:val="Emphasis"/>
        </w:rPr>
        <w:t xml:space="preserve"> </w:t>
      </w:r>
      <w:r w:rsidRPr="006F7D64">
        <w:rPr>
          <w:rStyle w:val="Emphasis"/>
          <w:highlight w:val="yellow"/>
        </w:rPr>
        <w:t>radioactive fallout can contaminate regions</w:t>
      </w:r>
      <w:r w:rsidRPr="00B07BFD">
        <w:rPr>
          <w:rStyle w:val="Emphasis"/>
        </w:rPr>
        <w:t xml:space="preserve">, </w:t>
      </w:r>
      <w:r w:rsidRPr="006F7D64">
        <w:rPr>
          <w:rStyle w:val="Emphasis"/>
          <w:highlight w:val="yellow"/>
        </w:rPr>
        <w:t>and</w:t>
      </w:r>
      <w:r w:rsidRPr="00B07BFD">
        <w:rPr>
          <w:rStyle w:val="Emphasis"/>
        </w:rPr>
        <w:t xml:space="preserve"> a high-altitude </w:t>
      </w:r>
      <w:r w:rsidRPr="006F7D64">
        <w:rPr>
          <w:rStyle w:val="Emphasis"/>
          <w:highlight w:val="yellow"/>
        </w:rPr>
        <w:t>electromagnetic pulse</w:t>
      </w:r>
      <w:r w:rsidRPr="00B07BFD">
        <w:rPr>
          <w:rStyle w:val="Emphasis"/>
        </w:rPr>
        <w:t xml:space="preserve"> </w:t>
      </w:r>
      <w:r w:rsidRPr="006F7D64">
        <w:rPr>
          <w:rStyle w:val="Emphasis"/>
          <w:highlight w:val="yellow"/>
        </w:rPr>
        <w:t>may</w:t>
      </w:r>
      <w:r w:rsidRPr="00B07BFD">
        <w:rPr>
          <w:rStyle w:val="Emphasis"/>
        </w:rPr>
        <w:t xml:space="preserve"> cause mayhem by </w:t>
      </w:r>
      <w:r w:rsidRPr="006F7D64">
        <w:rPr>
          <w:rStyle w:val="Emphasis"/>
          <w:highlight w:val="yellow"/>
        </w:rPr>
        <w:t>fry</w:t>
      </w:r>
      <w:r w:rsidRPr="00B07BFD">
        <w:rPr>
          <w:rStyle w:val="Emphasis"/>
        </w:rPr>
        <w:t xml:space="preserve">ing </w:t>
      </w:r>
      <w:r w:rsidRPr="006F7D64">
        <w:rPr>
          <w:rStyle w:val="Emphasis"/>
          <w:highlight w:val="yellow"/>
        </w:rPr>
        <w:t>electrical grids</w:t>
      </w:r>
      <w:r w:rsidRPr="00B07BFD">
        <w:rPr>
          <w:rStyle w:val="Emphasis"/>
        </w:rPr>
        <w:t xml:space="preserve"> and electronics across a continent. The most horrible hazard is </w:t>
      </w:r>
      <w:r w:rsidRPr="006F7D64">
        <w:rPr>
          <w:rStyle w:val="Emphasis"/>
          <w:highlight w:val="yellow"/>
        </w:rPr>
        <w:t>a nuclear-</w:t>
      </w:r>
      <w:r w:rsidRPr="00B07BFD">
        <w:rPr>
          <w:rStyle w:val="Emphasis"/>
        </w:rPr>
        <w:t xml:space="preserve">induced </w:t>
      </w:r>
      <w:r w:rsidRPr="006F7D64">
        <w:rPr>
          <w:rStyle w:val="Emphasis"/>
          <w:highlight w:val="yellow"/>
        </w:rPr>
        <w:t>winter</w:t>
      </w:r>
      <w:r w:rsidRPr="00B07BFD">
        <w:rPr>
          <w:rStyle w:val="Emphasis"/>
        </w:rPr>
        <w:t xml:space="preserve">, in which the fires and smoke from as few as a thousand detonations might darken the atmosphere enough to trigger a global mini ice age with year-round winter-like conditions. This could </w:t>
      </w:r>
      <w:r w:rsidRPr="006F7D64">
        <w:rPr>
          <w:rStyle w:val="Emphasis"/>
          <w:highlight w:val="yellow"/>
        </w:rPr>
        <w:t>cause a complete collapse of the global food system and apocalyptic unrest</w:t>
      </w:r>
      <w:r w:rsidRPr="00B07BFD">
        <w:rPr>
          <w:rStyle w:val="Emphasis"/>
        </w:rPr>
        <w:t xml:space="preserve">, </w:t>
      </w:r>
      <w:r w:rsidRPr="00DB1A05">
        <w:rPr>
          <w:b/>
          <w:u w:val="single"/>
        </w:rPr>
        <w:t>potentially killing most people on Earth</w:t>
      </w:r>
      <w:r w:rsidRPr="00B07BFD">
        <w:rPr>
          <w:rStyle w:val="Emphasis"/>
        </w:rPr>
        <w:t xml:space="preserve"> – even if the nuclear war involved only a small fraction of the roughly 14,000 nuclear weapons that today’s nine nuclear powers control.</w:t>
      </w:r>
      <w:r w:rsidRPr="00B07BFD">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6F7D64">
        <w:rPr>
          <w:rStyle w:val="Emphasis"/>
          <w:highlight w:val="yellow"/>
        </w:rPr>
        <w:t>nuclear weapons threaten</w:t>
      </w:r>
      <w:r w:rsidRPr="00B07BFD">
        <w:rPr>
          <w:rStyle w:val="Emphasis"/>
        </w:rPr>
        <w:t xml:space="preserve"> not merely those who have them, but </w:t>
      </w:r>
      <w:r w:rsidRPr="006F7D64">
        <w:rPr>
          <w:rStyle w:val="Emphasis"/>
          <w:highlight w:val="yellow"/>
        </w:rPr>
        <w:t>all people on Earth.</w:t>
      </w:r>
      <w:r w:rsidRPr="007B328F">
        <w:rPr>
          <w:rStyle w:val="Emphasis"/>
        </w:rPr>
        <w:t xml:space="preserve"> </w:t>
      </w:r>
    </w:p>
    <w:p w:rsidR="001655F2" w:rsidRDefault="001655F2" w:rsidP="001655F2">
      <w:pPr>
        <w:pStyle w:val="Heading4"/>
      </w:pPr>
      <w:r>
        <w:t>Megaconstellations destroy the ozone, Pultarova 21</w:t>
      </w:r>
    </w:p>
    <w:p w:rsidR="001655F2" w:rsidRPr="00243C0B" w:rsidRDefault="001655F2" w:rsidP="001655F2">
      <w:r w:rsidRPr="00243C0B">
        <w:t>[Tereza Pultarova, June 07, 2021, "Air pollution from reentering megaconstellation satellites could cause ozone hole 2.0", Space, https://www.space.com/starlink-satellite-reentry-ozone-depletion-atmosphere, date accessed 1-23-2022] //Lex AT</w:t>
      </w:r>
    </w:p>
    <w:p w:rsidR="001655F2" w:rsidRPr="00243C0B" w:rsidRDefault="001655F2" w:rsidP="001655F2">
      <w:pPr>
        <w:rPr>
          <w:sz w:val="12"/>
        </w:rPr>
      </w:pPr>
      <w:r w:rsidRPr="006F7D64">
        <w:rPr>
          <w:rStyle w:val="StyleUnderline"/>
          <w:highlight w:val="yellow"/>
        </w:rPr>
        <w:t>Chemicals released as defunct satellites burn in the atmosphere</w:t>
      </w:r>
      <w:r w:rsidRPr="00243C0B">
        <w:rPr>
          <w:rStyle w:val="StyleUnderline"/>
        </w:rPr>
        <w:t xml:space="preserve"> could </w:t>
      </w:r>
      <w:r w:rsidRPr="006F7D64">
        <w:rPr>
          <w:rStyle w:val="StyleUnderline"/>
          <w:highlight w:val="yellow"/>
        </w:rPr>
        <w:t>damage Earth’s</w:t>
      </w:r>
      <w:r w:rsidRPr="00243C0B">
        <w:rPr>
          <w:rStyle w:val="StyleUnderline"/>
        </w:rPr>
        <w:t xml:space="preserve"> protective </w:t>
      </w:r>
      <w:r w:rsidRPr="006F7D64">
        <w:rPr>
          <w:rStyle w:val="StyleUnderline"/>
          <w:highlight w:val="yellow"/>
        </w:rPr>
        <w:t>ozone</w:t>
      </w:r>
      <w:r w:rsidRPr="00243C0B">
        <w:rPr>
          <w:rStyle w:val="StyleUnderline"/>
        </w:rPr>
        <w:t xml:space="preserve"> layer </w:t>
      </w:r>
      <w:r w:rsidRPr="006F7D64">
        <w:rPr>
          <w:rStyle w:val="StyleUnderline"/>
          <w:highlight w:val="yellow"/>
        </w:rPr>
        <w:t>if plans to build megaconstellations</w:t>
      </w:r>
      <w:r w:rsidRPr="00243C0B">
        <w:rPr>
          <w:rStyle w:val="StyleUnderline"/>
        </w:rPr>
        <w:t xml:space="preserve"> of tens of thousands of satellites, such as SpaceX's</w:t>
      </w:r>
      <w:hyperlink r:id="rId39" w:history="1">
        <w:r>
          <w:rPr>
            <w:rStyle w:val="StyleUnderline"/>
          </w:rPr>
          <w:t xml:space="preserve"> </w:t>
        </w:r>
        <w:r w:rsidRPr="00243C0B">
          <w:rPr>
            <w:rStyle w:val="StyleUnderline"/>
          </w:rPr>
          <w:t>Starlink</w:t>
        </w:r>
      </w:hyperlink>
      <w:r w:rsidRPr="00243C0B">
        <w:rPr>
          <w:rStyle w:val="StyleUnderline"/>
        </w:rPr>
        <w:t xml:space="preserve">, </w:t>
      </w:r>
      <w:r w:rsidRPr="006F7D64">
        <w:rPr>
          <w:rStyle w:val="StyleUnderline"/>
          <w:highlight w:val="yellow"/>
        </w:rPr>
        <w:t>go ahead</w:t>
      </w:r>
      <w:r w:rsidRPr="00243C0B">
        <w:rPr>
          <w:rStyle w:val="StyleUnderline"/>
        </w:rPr>
        <w:t xml:space="preserve"> as foreseen, scientists warn</w:t>
      </w:r>
      <w:r w:rsidRPr="00243C0B">
        <w:rPr>
          <w:sz w:val="12"/>
        </w:rPr>
        <w:t xml:space="preserve">. </w:t>
      </w:r>
      <w:r w:rsidRPr="00243C0B">
        <w:rPr>
          <w:rStyle w:val="StyleUnderline"/>
        </w:rPr>
        <w:t>Researchers also caution that the poorly understood atmospheric processes triggered by those chemicals could lead to an uncontrolled</w:t>
      </w:r>
      <w:r>
        <w:rPr>
          <w:rStyle w:val="StyleUnderline"/>
        </w:rPr>
        <w:t xml:space="preserve"> </w:t>
      </w:r>
      <w:hyperlink r:id="rId40" w:history="1">
        <w:r w:rsidRPr="00243C0B">
          <w:rPr>
            <w:rStyle w:val="StyleUnderline"/>
          </w:rPr>
          <w:t>geoengineering</w:t>
        </w:r>
        <w:r>
          <w:rPr>
            <w:rStyle w:val="StyleUnderline"/>
          </w:rPr>
          <w:t xml:space="preserve"> </w:t>
        </w:r>
      </w:hyperlink>
      <w:r w:rsidRPr="00243C0B">
        <w:rPr>
          <w:rStyle w:val="StyleUnderline"/>
        </w:rPr>
        <w:t>experiment, the consequences of which are unknown</w:t>
      </w:r>
      <w:r w:rsidRPr="00243C0B">
        <w:rPr>
          <w:sz w:val="12"/>
        </w:rPr>
        <w:t>. For years, the space community was content with the fact that the amount of material that burns in the atmosphere as a result of Earth's encounters with</w:t>
      </w:r>
      <w:hyperlink r:id="rId41" w:history="1">
        <w:r w:rsidRPr="00243C0B">
          <w:rPr>
            <w:rStyle w:val="Hyperlink"/>
            <w:sz w:val="12"/>
          </w:rPr>
          <w:t xml:space="preserve"> meteoroids</w:t>
        </w:r>
      </w:hyperlink>
      <w:r w:rsidRPr="00243C0B">
        <w:rPr>
          <w:sz w:val="12"/>
        </w:rPr>
        <w:t xml:space="preserve"> far exceeds the mass of defunct satellites meeting the same fate. Even the rise of megaconstellations won't change that. </w:t>
      </w:r>
      <w:r w:rsidRPr="006F7D64">
        <w:rPr>
          <w:rStyle w:val="StyleUnderline"/>
          <w:highlight w:val="yellow"/>
        </w:rPr>
        <w:t>The problem</w:t>
      </w:r>
      <w:r w:rsidRPr="00243C0B">
        <w:rPr>
          <w:rStyle w:val="StyleUnderline"/>
        </w:rPr>
        <w:t xml:space="preserve">, however, </w:t>
      </w:r>
      <w:r w:rsidRPr="006F7D64">
        <w:rPr>
          <w:rStyle w:val="StyleUnderline"/>
          <w:highlight w:val="yellow"/>
        </w:rPr>
        <w:t>is</w:t>
      </w:r>
      <w:r w:rsidRPr="00243C0B">
        <w:rPr>
          <w:rStyle w:val="StyleUnderline"/>
        </w:rPr>
        <w:t xml:space="preserve"> in </w:t>
      </w:r>
      <w:r w:rsidRPr="006F7D64">
        <w:rPr>
          <w:rStyle w:val="StyleUnderline"/>
          <w:highlight w:val="yellow"/>
        </w:rPr>
        <w:t>the</w:t>
      </w:r>
      <w:r w:rsidRPr="00243C0B">
        <w:rPr>
          <w:rStyle w:val="StyleUnderline"/>
        </w:rPr>
        <w:t xml:space="preserve"> different </w:t>
      </w:r>
      <w:r w:rsidRPr="006F7D64">
        <w:rPr>
          <w:rStyle w:val="StyleUnderline"/>
          <w:highlight w:val="yellow"/>
        </w:rPr>
        <w:t>chemical composition of</w:t>
      </w:r>
      <w:r w:rsidRPr="00243C0B">
        <w:rPr>
          <w:rStyle w:val="StyleUnderline"/>
        </w:rPr>
        <w:t xml:space="preserve"> natural meteoroids compared to </w:t>
      </w:r>
      <w:r w:rsidRPr="006F7D64">
        <w:rPr>
          <w:rStyle w:val="StyleUnderline"/>
          <w:highlight w:val="yellow"/>
        </w:rPr>
        <w:t>artificial satellites</w:t>
      </w:r>
      <w:r w:rsidRPr="00243C0B">
        <w:rPr>
          <w:sz w:val="12"/>
        </w:rPr>
        <w:t>, according to Aaron Boley, an associate professor of astronomy and astrophysics at the University of British Columbia, Canada. "</w:t>
      </w:r>
      <w:r w:rsidRPr="00243C0B">
        <w:rPr>
          <w:rStyle w:val="StyleUnderline"/>
        </w:rPr>
        <w:t>We have 54 tonnes (60 tons) of meteoroid material coming in every day</w:t>
      </w:r>
      <w:r w:rsidRPr="00243C0B">
        <w:rPr>
          <w:sz w:val="12"/>
        </w:rPr>
        <w:t xml:space="preserve">," Boley, one of the authors of a </w:t>
      </w:r>
      <w:hyperlink r:id="rId42" w:tgtFrame="_blank" w:history="1">
        <w:r w:rsidRPr="00243C0B">
          <w:rPr>
            <w:rStyle w:val="Hyperlink"/>
            <w:sz w:val="12"/>
          </w:rPr>
          <w:t>paper published May 20 in the journal Scientific Reports</w:t>
        </w:r>
      </w:hyperlink>
      <w:r w:rsidRPr="00243C0B">
        <w:rPr>
          <w:sz w:val="12"/>
        </w:rPr>
        <w:t>, told Space.com. "</w:t>
      </w:r>
      <w:r w:rsidRPr="006F7D64">
        <w:rPr>
          <w:rStyle w:val="StyleUnderline"/>
          <w:highlight w:val="yellow"/>
        </w:rPr>
        <w:t>With</w:t>
      </w:r>
      <w:r w:rsidRPr="00243C0B">
        <w:rPr>
          <w:rStyle w:val="StyleUnderline"/>
        </w:rPr>
        <w:t xml:space="preserve"> the first generation of </w:t>
      </w:r>
      <w:r w:rsidRPr="006F7D64">
        <w:rPr>
          <w:rStyle w:val="StyleUnderline"/>
          <w:highlight w:val="yellow"/>
        </w:rPr>
        <w:t>Starlink</w:t>
      </w:r>
      <w:r w:rsidRPr="00243C0B">
        <w:rPr>
          <w:rStyle w:val="StyleUnderline"/>
        </w:rPr>
        <w:t xml:space="preserve">, </w:t>
      </w:r>
      <w:r w:rsidRPr="006F7D64">
        <w:rPr>
          <w:rStyle w:val="StyleUnderline"/>
          <w:highlight w:val="yellow"/>
        </w:rPr>
        <w:t>we can expect</w:t>
      </w:r>
      <w:r w:rsidRPr="00243C0B">
        <w:rPr>
          <w:rStyle w:val="StyleUnderline"/>
        </w:rPr>
        <w:t xml:space="preserve"> about </w:t>
      </w:r>
      <w:r w:rsidRPr="006F7D64">
        <w:rPr>
          <w:rStyle w:val="StyleUnderline"/>
          <w:highlight w:val="yellow"/>
        </w:rPr>
        <w:t>2</w:t>
      </w:r>
      <w:r w:rsidRPr="00243C0B">
        <w:rPr>
          <w:rStyle w:val="StyleUnderline"/>
        </w:rPr>
        <w:t xml:space="preserve"> tonnes (2.2 </w:t>
      </w:r>
      <w:r w:rsidRPr="006F7D64">
        <w:rPr>
          <w:rStyle w:val="StyleUnderline"/>
          <w:highlight w:val="yellow"/>
        </w:rPr>
        <w:t>tons</w:t>
      </w:r>
      <w:r w:rsidRPr="00243C0B">
        <w:rPr>
          <w:rStyle w:val="StyleUnderline"/>
        </w:rPr>
        <w:t xml:space="preserve">) </w:t>
      </w:r>
      <w:r w:rsidRPr="006F7D64">
        <w:rPr>
          <w:rStyle w:val="StyleUnderline"/>
          <w:highlight w:val="yellow"/>
        </w:rPr>
        <w:t>of dead satellites</w:t>
      </w:r>
      <w:r w:rsidRPr="00243C0B">
        <w:rPr>
          <w:rStyle w:val="StyleUnderline"/>
        </w:rPr>
        <w:t xml:space="preserve"> re</w:t>
      </w:r>
      <w:r w:rsidRPr="006F7D64">
        <w:rPr>
          <w:rStyle w:val="StyleUnderline"/>
          <w:highlight w:val="yellow"/>
        </w:rPr>
        <w:t>entering Earth</w:t>
      </w:r>
      <w:r w:rsidRPr="00243C0B">
        <w:rPr>
          <w:rStyle w:val="StyleUnderline"/>
        </w:rPr>
        <w:t xml:space="preserve">'s atmosphere </w:t>
      </w:r>
      <w:r w:rsidRPr="006F7D64">
        <w:rPr>
          <w:rStyle w:val="StyleUnderline"/>
          <w:highlight w:val="yellow"/>
        </w:rPr>
        <w:t>daily</w:t>
      </w:r>
      <w:r w:rsidRPr="00243C0B">
        <w:rPr>
          <w:rStyle w:val="StyleUnderline"/>
        </w:rPr>
        <w:t>.</w:t>
      </w:r>
      <w:r w:rsidRPr="00243C0B">
        <w:rPr>
          <w:sz w:val="12"/>
        </w:rPr>
        <w:t xml:space="preserve"> But meteoroids are mostly rock, which is made of oxygen, magnesium and silicon. </w:t>
      </w:r>
      <w:r w:rsidRPr="006F7D64">
        <w:rPr>
          <w:rStyle w:val="StyleUnderline"/>
          <w:highlight w:val="yellow"/>
        </w:rPr>
        <w:t xml:space="preserve">These satellites </w:t>
      </w:r>
      <w:r w:rsidRPr="00243C0B">
        <w:rPr>
          <w:rStyle w:val="StyleUnderline"/>
        </w:rPr>
        <w:t>are mostly aluminum, which the meteoroids contain only in a very small amount, about 1%."</w:t>
      </w:r>
      <w:r w:rsidRPr="00243C0B">
        <w:rPr>
          <w:sz w:val="12"/>
        </w:rPr>
        <w:t xml:space="preserve"> Uncontrolled geoengineering The scientists realised that megaconstellations have a significant potential to change the chemistry of the upper atmosphere compared to its natural state. But not only that. </w:t>
      </w:r>
      <w:r w:rsidRPr="00243C0B">
        <w:rPr>
          <w:rStyle w:val="StyleUnderline"/>
        </w:rPr>
        <w:t xml:space="preserve">The burning of aluminum is known to </w:t>
      </w:r>
      <w:r w:rsidRPr="006F7D64">
        <w:rPr>
          <w:rStyle w:val="StyleUnderline"/>
          <w:highlight w:val="yellow"/>
        </w:rPr>
        <w:t xml:space="preserve">produce </w:t>
      </w:r>
      <w:r w:rsidRPr="00243C0B">
        <w:rPr>
          <w:rStyle w:val="StyleUnderline"/>
        </w:rPr>
        <w:t>aluminum oxide,</w:t>
      </w:r>
      <w:r w:rsidRPr="00243C0B">
        <w:rPr>
          <w:sz w:val="12"/>
        </w:rPr>
        <w:t xml:space="preserve"> </w:t>
      </w:r>
      <w:r w:rsidRPr="00243C0B">
        <w:rPr>
          <w:u w:val="single"/>
        </w:rPr>
        <w:t xml:space="preserve">also known as </w:t>
      </w:r>
      <w:r w:rsidRPr="006F7D64">
        <w:rPr>
          <w:highlight w:val="yellow"/>
          <w:u w:val="single"/>
        </w:rPr>
        <w:t>alumina</w:t>
      </w:r>
      <w:r w:rsidRPr="00243C0B">
        <w:rPr>
          <w:sz w:val="12"/>
        </w:rPr>
        <w:t xml:space="preserve">, which can trigger further unexplored side effects. "Alumina reflects light at certain wavelengths and if you dump enough alumina into the atmosphere, you are going to create scattering and eventually change the albedo of the planet," Boley said. Albedo is the measure of the amount of light that is reflected by a material. In fact, </w:t>
      </w:r>
      <w:hyperlink r:id="rId43" w:history="1">
        <w:r w:rsidRPr="00243C0B">
          <w:rPr>
            <w:rStyle w:val="Hyperlink"/>
            <w:sz w:val="12"/>
          </w:rPr>
          <w:t>increasing Earth's albedo</w:t>
        </w:r>
      </w:hyperlink>
      <w:r w:rsidRPr="00243C0B">
        <w:rPr>
          <w:sz w:val="12"/>
        </w:rPr>
        <w:t xml:space="preserve">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"Now it looks like we are going to run this experiment without any oversight or regulation," Boley said. "We don't know what the thresholds are, and how that will change the upper atmosphere." The Cygnus re-supply vehicle, which delivers cargo to the International Space Station, burning up in the atmosphere during its reentry. (Image credit: ESA/Alexander Gerst) </w:t>
      </w:r>
      <w:r w:rsidRPr="00243C0B">
        <w:rPr>
          <w:rStyle w:val="StyleUnderline"/>
        </w:rPr>
        <w:t>Ozone hole 2.0</w:t>
      </w:r>
      <w:r>
        <w:rPr>
          <w:rStyle w:val="StyleUnderline"/>
        </w:rPr>
        <w:t xml:space="preserve"> </w:t>
      </w:r>
      <w:r w:rsidRPr="00243C0B">
        <w:rPr>
          <w:sz w:val="12"/>
        </w:rPr>
        <w:t xml:space="preserve">The </w:t>
      </w:r>
      <w:r w:rsidRPr="00243C0B">
        <w:rPr>
          <w:rStyle w:val="StyleUnderline"/>
        </w:rPr>
        <w:t>aluminum from re-entering satellites also has a potential to</w:t>
      </w:r>
      <w:r>
        <w:rPr>
          <w:rStyle w:val="StyleUnderline"/>
        </w:rPr>
        <w:t xml:space="preserve"> </w:t>
      </w:r>
      <w:hyperlink r:id="rId44" w:history="1">
        <w:r w:rsidRPr="00243C0B">
          <w:rPr>
            <w:rStyle w:val="StyleUnderline"/>
          </w:rPr>
          <w:t>damage the ozone layer</w:t>
        </w:r>
      </w:hyperlink>
      <w:r w:rsidRPr="00243C0B">
        <w:rPr>
          <w:sz w:val="12"/>
        </w:rPr>
        <w:t>, a problem well known to humanity, which has been successfully solved by widespread bans on the use of chlorofluorocarbons, chemicals used in the past in aerosol sprays and refrigerators. In their paper, Boley and his colleague Michael Byers cite research by their counterparts from the Aerospace Corporation, a U.S. non-profit research organization, which identified local damage to the planet's ozone layer triggered by the passage of polluting rockets through the atmosphere. "</w:t>
      </w:r>
      <w:r w:rsidRPr="00243C0B">
        <w:rPr>
          <w:rStyle w:val="StyleUnderline"/>
          <w:sz w:val="12"/>
          <w:u w:val="none"/>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sidRPr="00243C0B">
        <w:rPr>
          <w:sz w:val="12"/>
        </w:rPr>
        <w:t xml:space="preserve">" Advertisement </w:t>
      </w:r>
      <w:r w:rsidRPr="00243C0B">
        <w:rPr>
          <w:rStyle w:val="StyleUnderline"/>
          <w:sz w:val="12"/>
          <w:u w:val="none"/>
        </w:rPr>
        <w:t>The ozone layer protects life on Earth from harmful UV radiation.</w:t>
      </w:r>
      <w:r w:rsidRPr="00243C0B">
        <w:rPr>
          <w:sz w:val="12"/>
        </w:rPr>
        <w:t xml:space="preserve"> The depletion of ozone in the stratosphere, the second lowest layer of the atmosphere extending between altitudes of approximately 7 to 40 miles (10 to 60 kilometers), led to an increased risk of </w:t>
      </w:r>
      <w:r w:rsidRPr="00243C0B">
        <w:rPr>
          <w:rStyle w:val="StyleUnderline"/>
        </w:rPr>
        <w:t>cancer and eye damage for humans on Earth.</w:t>
      </w:r>
      <w:r w:rsidRPr="00243C0B">
        <w:rPr>
          <w:sz w:val="12"/>
        </w:rPr>
        <w:t xml:space="preserve"> 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r w:rsidRPr="00243C0B">
        <w:rPr>
          <w:rStyle w:val="StyleUnderline"/>
        </w:rPr>
        <w:t xml:space="preserve">Boley said that </w:t>
      </w:r>
      <w:r w:rsidRPr="006F7D64">
        <w:rPr>
          <w:rStyle w:val="StyleUnderline"/>
          <w:highlight w:val="yellow"/>
        </w:rPr>
        <w:t>as</w:t>
      </w:r>
      <w:r w:rsidRPr="00243C0B">
        <w:rPr>
          <w:rStyle w:val="StyleUnderline"/>
        </w:rPr>
        <w:t xml:space="preserve"> the </w:t>
      </w:r>
      <w:r w:rsidRPr="006F7D64">
        <w:rPr>
          <w:rStyle w:val="StyleUnderline"/>
          <w:highlight w:val="yellow"/>
        </w:rPr>
        <w:t>alumina sinks into the stratosphere</w:t>
      </w:r>
      <w:r w:rsidRPr="00243C0B">
        <w:rPr>
          <w:rStyle w:val="StyleUnderline"/>
        </w:rPr>
        <w:t xml:space="preserve">, </w:t>
      </w:r>
      <w:r w:rsidRPr="006F7D64">
        <w:rPr>
          <w:rStyle w:val="StyleUnderline"/>
          <w:highlight w:val="yellow"/>
        </w:rPr>
        <w:t>it</w:t>
      </w:r>
      <w:r w:rsidRPr="00243C0B">
        <w:rPr>
          <w:rStyle w:val="StyleUnderline"/>
        </w:rPr>
        <w:t xml:space="preserve"> will cause chemical reactions, which, based on existing knowledge, </w:t>
      </w:r>
      <w:r w:rsidRPr="006F7D64">
        <w:rPr>
          <w:rStyle w:val="StyleUnderline"/>
          <w:highlight w:val="yellow"/>
        </w:rPr>
        <w:t>will</w:t>
      </w:r>
      <w:r w:rsidRPr="00243C0B">
        <w:rPr>
          <w:rStyle w:val="StyleUnderline"/>
        </w:rPr>
        <w:t xml:space="preserve"> likely </w:t>
      </w:r>
      <w:r w:rsidRPr="006F7D64">
        <w:rPr>
          <w:rStyle w:val="StyleUnderline"/>
          <w:highlight w:val="yellow"/>
        </w:rPr>
        <w:t>trigger ozone destruction</w:t>
      </w:r>
      <w:r w:rsidRPr="00243C0B">
        <w:rPr>
          <w:sz w:val="12"/>
        </w:rPr>
        <w:t>. Drolshagen, who wasn't involved in the recent study, agreed that because "</w:t>
      </w:r>
      <w:r w:rsidRPr="006F7D64">
        <w:rPr>
          <w:rStyle w:val="StyleUnderline"/>
          <w:highlight w:val="yellow"/>
        </w:rPr>
        <w:t>satellites are mostly made of aluminum</w:t>
      </w:r>
      <w:r w:rsidRPr="00243C0B">
        <w:rPr>
          <w:rStyle w:val="StyleUnderline"/>
        </w:rPr>
        <w:t>, the amount of aluminum deposited in the atmosphere will certainly increase</w:t>
      </w:r>
      <w:r w:rsidRPr="00243C0B">
        <w:rPr>
          <w:sz w:val="12"/>
        </w:rPr>
        <w:t>."</w:t>
      </w:r>
    </w:p>
    <w:p w:rsidR="001655F2" w:rsidRDefault="001655F2" w:rsidP="001655F2">
      <w:pPr>
        <w:pStyle w:val="Heading4"/>
      </w:pPr>
      <w:r>
        <w:t>Ozone collapse---extinction,</w:t>
      </w:r>
    </w:p>
    <w:p w:rsidR="001655F2" w:rsidRPr="000023B3" w:rsidRDefault="001655F2" w:rsidP="001655F2">
      <w:r>
        <w:t xml:space="preserve">Susan </w:t>
      </w:r>
      <w:r>
        <w:rPr>
          <w:b/>
          <w:bCs/>
        </w:rPr>
        <w:t>Hunt 19</w:t>
      </w:r>
      <w:r>
        <w:t xml:space="preserve">. Biology M.A., “What Will Happen to Life on Earth if Ozone Depletion Continues?“, </w:t>
      </w:r>
      <w:hyperlink r:id="rId45" w:history="1">
        <w:r w:rsidRPr="00B64016">
          <w:rPr>
            <w:rStyle w:val="Hyperlink"/>
          </w:rPr>
          <w:t>http://www.ozonedepletion.co.uk/what-will-happen-life-earth-if-ozone-depletion-continues.html</w:t>
        </w:r>
      </w:hyperlink>
      <w:r>
        <w:t>. Rez</w:t>
      </w:r>
    </w:p>
    <w:p w:rsidR="001655F2" w:rsidRPr="00226036" w:rsidRDefault="001655F2" w:rsidP="001655F2">
      <w:pPr>
        <w:rPr>
          <w:b/>
          <w:bCs/>
          <w:u w:val="single"/>
        </w:rPr>
      </w:pPr>
      <w:r w:rsidRPr="000023B3">
        <w:rPr>
          <w:rStyle w:val="Emphasis"/>
        </w:rPr>
        <w:t xml:space="preserve">Most </w:t>
      </w:r>
      <w:r w:rsidRPr="006F7D64">
        <w:rPr>
          <w:rStyle w:val="Emphasis"/>
          <w:highlight w:val="yellow"/>
        </w:rPr>
        <w:t>scientists</w:t>
      </w:r>
      <w:r w:rsidRPr="000023B3">
        <w:rPr>
          <w:rStyle w:val="Emphasis"/>
        </w:rPr>
        <w:t xml:space="preserve"> are </w:t>
      </w:r>
      <w:r w:rsidRPr="006F7D64">
        <w:rPr>
          <w:rStyle w:val="Emphasis"/>
          <w:highlight w:val="yellow"/>
        </w:rPr>
        <w:t>agreed</w:t>
      </w:r>
      <w:r w:rsidRPr="000023B3">
        <w:rPr>
          <w:rStyle w:val="Emphasis"/>
        </w:rPr>
        <w:t xml:space="preserve"> that</w:t>
      </w:r>
      <w:r w:rsidRPr="006F7D64">
        <w:rPr>
          <w:rStyle w:val="Emphasis"/>
          <w:highlight w:val="yellow"/>
        </w:rPr>
        <w:t xml:space="preserve"> without the</w:t>
      </w:r>
      <w:r w:rsidRPr="000023B3">
        <w:rPr>
          <w:rStyle w:val="Emphasis"/>
        </w:rPr>
        <w:t xml:space="preserve"> earth’s </w:t>
      </w:r>
      <w:r w:rsidRPr="006F7D64">
        <w:rPr>
          <w:rStyle w:val="Emphasis"/>
          <w:highlight w:val="yellow"/>
        </w:rPr>
        <w:t>ozone layer, we would</w:t>
      </w:r>
      <w:r w:rsidRPr="000023B3">
        <w:rPr>
          <w:rStyle w:val="Emphasis"/>
        </w:rPr>
        <w:t xml:space="preserve"> all </w:t>
      </w:r>
      <w:r w:rsidRPr="006F7D64">
        <w:rPr>
          <w:rStyle w:val="Emphasis"/>
          <w:highlight w:val="yellow"/>
        </w:rPr>
        <w:t>cease to exist.</w:t>
      </w:r>
      <w:r>
        <w:rPr>
          <w:rStyle w:val="Emphasis"/>
        </w:rPr>
        <w:t xml:space="preserve"> </w:t>
      </w:r>
      <w:r w:rsidRPr="007E36A4">
        <w:rPr>
          <w:sz w:val="14"/>
        </w:rPr>
        <w:t>That’s one of the main reasons that global ozone levels are now constantly monitored and worldwide research is taking place into ozone depletion. Land and Water Life Would Suffer</w:t>
      </w:r>
      <w:r>
        <w:rPr>
          <w:rStyle w:val="StyleUnderline"/>
        </w:rPr>
        <w:t xml:space="preserve"> </w:t>
      </w:r>
      <w:r w:rsidRPr="000023B3">
        <w:rPr>
          <w:rStyle w:val="StyleUnderline"/>
        </w:rPr>
        <w:t xml:space="preserve">Without the ozone layer’s protection from the sun, </w:t>
      </w:r>
      <w:r w:rsidRPr="000023B3">
        <w:rPr>
          <w:rStyle w:val="Emphasis"/>
        </w:rPr>
        <w:t>people, animals and plant life</w:t>
      </w:r>
      <w:r w:rsidRPr="000023B3">
        <w:rPr>
          <w:rStyle w:val="StyleUnderline"/>
        </w:rPr>
        <w:t xml:space="preserve"> would be destroyed.</w:t>
      </w:r>
      <w:r w:rsidRPr="007E36A4">
        <w:rPr>
          <w:sz w:val="14"/>
        </w:rPr>
        <w:t xml:space="preserve"> </w:t>
      </w:r>
      <w:r w:rsidRPr="000023B3">
        <w:rPr>
          <w:rStyle w:val="StyleUnderline"/>
        </w:rPr>
        <w:t xml:space="preserve">Even underwater life would not be safe since </w:t>
      </w:r>
      <w:r w:rsidRPr="000023B3">
        <w:rPr>
          <w:rStyle w:val="Emphasis"/>
        </w:rPr>
        <w:t>UV rays can penetrate clear water</w:t>
      </w:r>
      <w:r w:rsidRPr="000023B3">
        <w:rPr>
          <w:rStyle w:val="StyleUnderline"/>
        </w:rPr>
        <w:t xml:space="preserve"> to a certain depth before being absorbed.</w:t>
      </w:r>
      <w:r>
        <w:rPr>
          <w:rStyle w:val="StyleUnderline"/>
        </w:rPr>
        <w:t xml:space="preserve"> </w:t>
      </w:r>
      <w:r w:rsidRPr="007E36A4">
        <w:rPr>
          <w:sz w:val="14"/>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Programme showed that ozone levels had not fallen further between 2002 and 2005, thanks to initiatives such as the Montreal Protocol. </w:t>
      </w:r>
      <w:r w:rsidRPr="000023B3">
        <w:rPr>
          <w:u w:val="single"/>
        </w:rPr>
        <w:t xml:space="preserve">One of the greatest problems with ozone is that we need the “right” amount to maintain life as we know it today. </w:t>
      </w:r>
      <w:r w:rsidRPr="000023B3">
        <w:rPr>
          <w:b/>
          <w:bCs/>
          <w:u w:val="single"/>
        </w:rPr>
        <w:t xml:space="preserve">Too little and life on </w:t>
      </w:r>
      <w:r w:rsidRPr="006F7D64">
        <w:rPr>
          <w:b/>
          <w:bCs/>
          <w:highlight w:val="yellow"/>
          <w:u w:val="single"/>
        </w:rPr>
        <w:t>earth could be wiped out</w:t>
      </w:r>
      <w:r w:rsidRPr="007E36A4">
        <w:rPr>
          <w:sz w:val="14"/>
        </w:rPr>
        <w:t xml:space="preserve"> – but too much and we won’t receive the amount of sunlight that we need. (Some scientists are now concerned that global warming will lead to much higher levels of ozone which could block out too much sun). It is widely known that </w:t>
      </w:r>
      <w:r w:rsidRPr="000023B3">
        <w:rPr>
          <w:u w:val="single"/>
        </w:rPr>
        <w:t xml:space="preserve">rates of </w:t>
      </w:r>
      <w:r w:rsidRPr="006F7D64">
        <w:rPr>
          <w:b/>
          <w:bCs/>
          <w:highlight w:val="yellow"/>
          <w:u w:val="single"/>
        </w:rPr>
        <w:t>skin cancer</w:t>
      </w:r>
      <w:r w:rsidRPr="000023B3">
        <w:rPr>
          <w:u w:val="single"/>
        </w:rPr>
        <w:t xml:space="preserve"> are </w:t>
      </w:r>
      <w:r w:rsidRPr="006F7D64">
        <w:rPr>
          <w:highlight w:val="yellow"/>
          <w:u w:val="single"/>
        </w:rPr>
        <w:t>linked to UV</w:t>
      </w:r>
      <w:r w:rsidRPr="000023B3">
        <w:rPr>
          <w:u w:val="single"/>
        </w:rPr>
        <w:t xml:space="preserve">-B </w:t>
      </w:r>
      <w:r w:rsidRPr="006F7D64">
        <w:rPr>
          <w:highlight w:val="yellow"/>
          <w:u w:val="single"/>
        </w:rPr>
        <w:t>exposure</w:t>
      </w:r>
      <w:r w:rsidRPr="007E36A4">
        <w:rPr>
          <w:sz w:val="14"/>
        </w:rPr>
        <w:t xml:space="preserve"> – which is one of the reasons that it’s so important to use suncream and to make sure that children are protected from the sun. (Latest research suggests that you are more at risk from just two or three instances of extreme sunburn than from prolonged but limited exposure such as sunbathing.) </w:t>
      </w:r>
      <w:r w:rsidRPr="006F7D64">
        <w:rPr>
          <w:rStyle w:val="Emphasis"/>
          <w:highlight w:val="yellow"/>
        </w:rPr>
        <w:t>Increase in Disease</w:t>
      </w:r>
      <w:r>
        <w:rPr>
          <w:rStyle w:val="Emphasis"/>
        </w:rPr>
        <w:t xml:space="preserve"> </w:t>
      </w:r>
      <w:r w:rsidRPr="007E36A4">
        <w:rPr>
          <w:sz w:val="14"/>
        </w:rPr>
        <w:t xml:space="preserve">However, </w:t>
      </w:r>
      <w:r w:rsidRPr="000023B3">
        <w:rPr>
          <w:u w:val="single"/>
        </w:rPr>
        <w:t>increased exposure to the sun’s radiation can also cause blindness and cataracts and, alarmingly</w:t>
      </w:r>
      <w:r w:rsidRPr="007E36A4">
        <w:rPr>
          <w:sz w:val="14"/>
        </w:rPr>
        <w:t>, some experts now believe that the amount of protection we receive from vaccinations (for diseases such as measles) could be reduced in people exposed to higher levels of UV-B rays.</w:t>
      </w:r>
      <w:r>
        <w:rPr>
          <w:u w:val="single"/>
        </w:rPr>
        <w:t xml:space="preserve"> </w:t>
      </w:r>
      <w:r w:rsidRPr="000023B3">
        <w:rPr>
          <w:u w:val="single"/>
        </w:rPr>
        <w:t>Depending on the level of exposure to the sun, effects can range from premature ageing to certain kinds of skin cancer.</w:t>
      </w:r>
      <w:r w:rsidRPr="007E36A4">
        <w:rPr>
          <w:sz w:val="14"/>
        </w:rPr>
        <w:t xml:space="preserve"> Over the past decade there has been a large increase in the number of people developing skin cancer but this could be attributed to the rise in the popularity of sunbathing over the past quarter-of-a-century rather than simply to reduced ozone levels. </w:t>
      </w:r>
      <w:r w:rsidRPr="000023B3">
        <w:rPr>
          <w:rStyle w:val="Emphasis"/>
        </w:rPr>
        <w:t xml:space="preserve">Our </w:t>
      </w:r>
      <w:r w:rsidRPr="006F7D64">
        <w:rPr>
          <w:rStyle w:val="Emphasis"/>
          <w:highlight w:val="yellow"/>
        </w:rPr>
        <w:t>Food Chain</w:t>
      </w:r>
      <w:r>
        <w:rPr>
          <w:rStyle w:val="Emphasis"/>
        </w:rPr>
        <w:t xml:space="preserve"> </w:t>
      </w:r>
      <w:r w:rsidRPr="000023B3">
        <w:rPr>
          <w:rStyle w:val="StyleUnderline"/>
        </w:rPr>
        <w:t xml:space="preserve">Many biological systems are damaged by exposure to UV-B and research has shown that its effects are proportional to the time and intensity of exposure and of course, </w:t>
      </w:r>
      <w:r w:rsidRPr="006F7D64">
        <w:rPr>
          <w:rStyle w:val="StyleUnderline"/>
          <w:highlight w:val="yellow"/>
        </w:rPr>
        <w:t>small</w:t>
      </w:r>
      <w:r w:rsidRPr="000023B3">
        <w:rPr>
          <w:rStyle w:val="StyleUnderline"/>
        </w:rPr>
        <w:t xml:space="preserve"> and delicate </w:t>
      </w:r>
      <w:r w:rsidRPr="006F7D64">
        <w:rPr>
          <w:rStyle w:val="StyleUnderline"/>
          <w:highlight w:val="yellow"/>
        </w:rPr>
        <w:t>organisms are</w:t>
      </w:r>
      <w:r w:rsidRPr="000023B3">
        <w:rPr>
          <w:rStyle w:val="StyleUnderline"/>
        </w:rPr>
        <w:t xml:space="preserve"> much more </w:t>
      </w:r>
      <w:r w:rsidRPr="006F7D64">
        <w:rPr>
          <w:rStyle w:val="StyleUnderline"/>
          <w:highlight w:val="yellow"/>
        </w:rPr>
        <w:t>vulnerable</w:t>
      </w:r>
      <w:r w:rsidRPr="000023B3">
        <w:rPr>
          <w:rStyle w:val="StyleUnderline"/>
        </w:rPr>
        <w:t xml:space="preserve"> to damage than larger species, such as humans.</w:t>
      </w:r>
      <w:r>
        <w:rPr>
          <w:rStyle w:val="StyleUnderline"/>
        </w:rPr>
        <w:t xml:space="preserve"> </w:t>
      </w:r>
      <w:r w:rsidRPr="006F7D64">
        <w:rPr>
          <w:highlight w:val="yellow"/>
          <w:u w:val="single"/>
        </w:rPr>
        <w:t>Exposure</w:t>
      </w:r>
      <w:r w:rsidRPr="000023B3">
        <w:rPr>
          <w:u w:val="single"/>
        </w:rPr>
        <w:t xml:space="preserve"> to higher levels of UV-B </w:t>
      </w:r>
      <w:r w:rsidRPr="006F7D64">
        <w:rPr>
          <w:highlight w:val="yellow"/>
          <w:u w:val="single"/>
        </w:rPr>
        <w:t>can stunt</w:t>
      </w:r>
      <w:r w:rsidRPr="000023B3">
        <w:rPr>
          <w:u w:val="single"/>
        </w:rPr>
        <w:t xml:space="preserve"> the </w:t>
      </w:r>
      <w:r w:rsidRPr="006F7D64">
        <w:rPr>
          <w:b/>
          <w:bCs/>
          <w:highlight w:val="yellow"/>
          <w:u w:val="single"/>
        </w:rPr>
        <w:t>growth</w:t>
      </w:r>
      <w:r w:rsidRPr="006F7D64">
        <w:rPr>
          <w:highlight w:val="yellow"/>
          <w:u w:val="single"/>
        </w:rPr>
        <w:t xml:space="preserve"> and </w:t>
      </w:r>
      <w:r w:rsidRPr="006F7D64">
        <w:rPr>
          <w:b/>
          <w:bCs/>
          <w:highlight w:val="yellow"/>
          <w:u w:val="single"/>
        </w:rPr>
        <w:t>photosynthesis</w:t>
      </w:r>
      <w:r w:rsidRPr="006F7D64">
        <w:rPr>
          <w:highlight w:val="yellow"/>
          <w:u w:val="single"/>
        </w:rPr>
        <w:t xml:space="preserve"> of</w:t>
      </w:r>
      <w:r w:rsidRPr="000023B3">
        <w:rPr>
          <w:u w:val="single"/>
        </w:rPr>
        <w:t xml:space="preserve"> a variety of </w:t>
      </w:r>
      <w:r w:rsidRPr="006F7D64">
        <w:rPr>
          <w:highlight w:val="yellow"/>
          <w:u w:val="single"/>
        </w:rPr>
        <w:t>crops</w:t>
      </w:r>
      <w:r w:rsidRPr="007E36A4">
        <w:rPr>
          <w:sz w:val="14"/>
        </w:rPr>
        <w:t xml:space="preserve"> such as maize, rye and sunflowers </w:t>
      </w:r>
      <w:r w:rsidRPr="006F7D64">
        <w:rPr>
          <w:highlight w:val="yellow"/>
          <w:u w:val="single"/>
        </w:rPr>
        <w:t>and can</w:t>
      </w:r>
      <w:r w:rsidRPr="000023B3">
        <w:rPr>
          <w:u w:val="single"/>
        </w:rPr>
        <w:t xml:space="preserve"> also </w:t>
      </w:r>
      <w:r w:rsidRPr="006F7D64">
        <w:rPr>
          <w:highlight w:val="yellow"/>
          <w:u w:val="single"/>
        </w:rPr>
        <w:t xml:space="preserve">affect the </w:t>
      </w:r>
      <w:r w:rsidRPr="006F7D64">
        <w:rPr>
          <w:b/>
          <w:bCs/>
          <w:highlight w:val="yellow"/>
          <w:u w:val="single"/>
        </w:rPr>
        <w:t>reproductive capacity of aquatic life</w:t>
      </w:r>
      <w:r w:rsidRPr="007E36A4">
        <w:rPr>
          <w:sz w:val="14"/>
        </w:rPr>
        <w:t>. Many are already under UV-B stress, and if their exposure is further increased then we could see disruption of some food chains.</w:t>
      </w:r>
    </w:p>
    <w:p w:rsidR="001655F2" w:rsidRDefault="001655F2" w:rsidP="001655F2">
      <w:pPr>
        <w:pStyle w:val="Heading3"/>
      </w:pPr>
      <w:r>
        <w:t>Framing</w:t>
      </w:r>
    </w:p>
    <w:p w:rsidR="001655F2" w:rsidRPr="000823D8" w:rsidRDefault="001655F2" w:rsidP="001655F2">
      <w:pPr>
        <w:pStyle w:val="Heading4"/>
      </w:pPr>
      <w:r>
        <w:t>The standard is maximizing expected well being or saving lives.</w:t>
      </w:r>
    </w:p>
    <w:p w:rsidR="001655F2" w:rsidRPr="00317401" w:rsidRDefault="001655F2" w:rsidP="001655F2">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1655F2" w:rsidRPr="00317401" w:rsidRDefault="001655F2" w:rsidP="001655F2">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1655F2" w:rsidRPr="00317401" w:rsidRDefault="001655F2" w:rsidP="001655F2">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6"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1655F2" w:rsidRPr="00317401" w:rsidRDefault="001655F2" w:rsidP="001655F2">
      <w:pPr>
        <w:rPr>
          <w:rFonts w:asciiTheme="majorHAnsi" w:hAnsiTheme="majorHAnsi" w:cstheme="majorHAnsi"/>
          <w:sz w:val="16"/>
        </w:rPr>
      </w:pPr>
      <w:r w:rsidRPr="006F7D64">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6F7D64">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6F7D64">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6F7D64">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6F7D64">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F7D64">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6F7D64">
        <w:rPr>
          <w:rFonts w:asciiTheme="majorHAnsi" w:hAnsiTheme="majorHAnsi" w:cstheme="majorHAnsi"/>
          <w:highlight w:val="yellow"/>
          <w:u w:val="single"/>
        </w:rPr>
        <w:t xml:space="preserve">provides the </w:t>
      </w:r>
      <w:r w:rsidRPr="006F7D64">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6F7D64">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6F7D64">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F7D64">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6F7D64">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6F7D64">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6F7D64">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6F7D64">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6F7D64">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6F7D64">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6F7D64">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6F7D64">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6F7D64">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6F7D64">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6F7D64">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6F7D64">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6F7D64">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6F7D64">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6F7D64">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F7D64">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6F7D64">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6F7D64">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6F7D64">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6F7D64">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6F7D64">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6F7D64">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6F7D64">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6F7D64">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6F7D64">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F7D64">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6F7D64">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6F7D64">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6F7D64">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6F7D64">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1655F2" w:rsidRDefault="001655F2" w:rsidP="001655F2">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rsidR="001655F2" w:rsidRPr="00E11AB5" w:rsidRDefault="001655F2" w:rsidP="001655F2">
      <w:pPr>
        <w:pStyle w:val="Heading4"/>
      </w:pPr>
      <w:r>
        <w:t xml:space="preserve">3] </w:t>
      </w:r>
      <w:r w:rsidRPr="00E11AB5">
        <w:t>Extinction</w:t>
      </w:r>
      <w:r>
        <w:t xml:space="preserve"> outweighs</w:t>
      </w:r>
      <w:r w:rsidRPr="00E11AB5">
        <w:t xml:space="preserve"> –</w:t>
      </w:r>
    </w:p>
    <w:p w:rsidR="001655F2" w:rsidRPr="00E11AB5" w:rsidRDefault="001655F2" w:rsidP="001655F2">
      <w:pPr>
        <w:pStyle w:val="Heading4"/>
      </w:pPr>
      <w:r w:rsidRPr="00E11AB5">
        <w:t xml:space="preserve">1 – </w:t>
      </w:r>
      <w:r>
        <w:t>Paternalism – taking everyones lives without their consent is actively violent and takes away people’s autonomy.</w:t>
      </w:r>
    </w:p>
    <w:p w:rsidR="001655F2" w:rsidRPr="00E11AB5" w:rsidRDefault="001655F2" w:rsidP="001655F2">
      <w:pPr>
        <w:pStyle w:val="Heading4"/>
      </w:pPr>
      <w:r w:rsidRPr="00E11AB5">
        <w:t xml:space="preserve">2 – </w:t>
      </w:r>
      <w:r>
        <w:t>Suffering</w:t>
      </w:r>
      <w:r w:rsidRPr="00E11AB5">
        <w:t xml:space="preserve"> – mass death causes suffering because people can’t get access to resources and basic necessities</w:t>
      </w:r>
    </w:p>
    <w:p w:rsidR="001655F2" w:rsidRPr="00E11AB5" w:rsidRDefault="001655F2" w:rsidP="001655F2">
      <w:pPr>
        <w:pStyle w:val="Heading4"/>
      </w:pPr>
      <w:r>
        <w:t>3</w:t>
      </w:r>
      <w:r w:rsidRPr="00E11AB5">
        <w:t xml:space="preserve"> – Objectivity – body count is the most objective way to calculate impacts because comparing suffering is unethical</w:t>
      </w:r>
    </w:p>
    <w:p w:rsidR="001655F2" w:rsidRDefault="001655F2" w:rsidP="001655F2">
      <w:pPr>
        <w:pStyle w:val="Heading4"/>
      </w:pPr>
      <w:r>
        <w:t>4</w:t>
      </w:r>
      <w:r w:rsidRPr="00E11AB5">
        <w:t xml:space="preserve"> – Moral uncertainty – if we’re unsure about which interpretation of the world is true – we ought to preserve the world to keep debating about it</w:t>
      </w:r>
    </w:p>
    <w:p w:rsidR="001655F2" w:rsidRPr="00292257" w:rsidRDefault="001655F2" w:rsidP="001655F2">
      <w:pPr>
        <w:pStyle w:val="Heading4"/>
        <w:rPr>
          <w:rFonts w:cs="Arial"/>
        </w:rPr>
      </w:pP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attempts to describe the world in its totality lock in the squo and close of revolutionary potentiality.</w:t>
      </w:r>
    </w:p>
    <w:p w:rsidR="001655F2" w:rsidRPr="00292257" w:rsidRDefault="001655F2" w:rsidP="001655F2">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rsidR="001655F2" w:rsidRPr="00131207" w:rsidRDefault="001655F2" w:rsidP="001655F2">
      <w:pPr>
        <w:rPr>
          <w:sz w:val="14"/>
        </w:rPr>
      </w:pPr>
      <w:r w:rsidRPr="00131207">
        <w:rPr>
          <w:sz w:val="14"/>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31207">
        <w:rPr>
          <w:sz w:val="14"/>
        </w:rPr>
        <w:t xml:space="preserve">looks closely at social and environmental changes in process and </w:t>
      </w:r>
      <w:r w:rsidRPr="00292257">
        <w:rPr>
          <w:rStyle w:val="StyleUnderline"/>
        </w:rPr>
        <w:t>recognizes crisis as a place where people dwell</w:t>
      </w:r>
      <w:r w:rsidRPr="00131207">
        <w:rPr>
          <w:sz w:val="14"/>
        </w:rPr>
        <w:t>” (202-3). In a world of threat, Buell demands a realism that might help us see risks more clearly and aid our survival.</w:t>
      </w:r>
      <w:r w:rsidRPr="00131207">
        <w:rPr>
          <w:sz w:val="12"/>
        </w:rPr>
        <w:t>¶</w:t>
      </w:r>
      <w:r w:rsidRPr="00131207">
        <w:rPr>
          <w:sz w:val="14"/>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41159A">
        <w:rPr>
          <w:rStyle w:val="StyleUnderline"/>
          <w:highlight w:val="green"/>
        </w:rPr>
        <w:t>the continuing importance of apocalyptic narrative forms</w:t>
      </w:r>
      <w:r w:rsidRPr="00292257">
        <w:rPr>
          <w:rStyle w:val="StyleUnderline"/>
        </w:rPr>
        <w:t xml:space="preserve"> in representations of</w:t>
      </w:r>
      <w:r w:rsidRPr="00131207">
        <w:rPr>
          <w:sz w:val="14"/>
        </w:rPr>
        <w:t xml:space="preserve"> environmental </w:t>
      </w:r>
      <w:r w:rsidRPr="00292257">
        <w:rPr>
          <w:rStyle w:val="StyleUnderline"/>
        </w:rPr>
        <w:t xml:space="preserve">risk </w:t>
      </w:r>
      <w:r w:rsidRPr="0041159A">
        <w:rPr>
          <w:rStyle w:val="StyleUnderline"/>
          <w:highlight w:val="green"/>
        </w:rPr>
        <w:t>to disrupt conservative realisms that maintain the status quo</w:t>
      </w:r>
      <w:r w:rsidRPr="00131207">
        <w:rPr>
          <w:sz w:val="14"/>
          <w:highlight w:val="green"/>
        </w:rPr>
        <w:t>.</w:t>
      </w:r>
      <w:r w:rsidRPr="00131207">
        <w:rPr>
          <w:sz w:val="14"/>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41159A">
        <w:rPr>
          <w:rStyle w:val="StyleUnderline"/>
          <w:highlight w:val="green"/>
        </w:rPr>
        <w:t xml:space="preserve">state logics of </w:t>
      </w:r>
      <w:r w:rsidRPr="0041159A">
        <w:rPr>
          <w:rStyle w:val="Emphasis"/>
          <w:highlight w:val="green"/>
        </w:rPr>
        <w:t>implausibility</w:t>
      </w:r>
      <w:r w:rsidRPr="00292257">
        <w:rPr>
          <w:rStyle w:val="Emphasis"/>
        </w:rPr>
        <w:t xml:space="preserve"> </w:t>
      </w:r>
      <w:r w:rsidRPr="00131207">
        <w:rPr>
          <w:sz w:val="14"/>
        </w:rPr>
        <w:t xml:space="preserve">that </w:t>
      </w:r>
      <w:r w:rsidRPr="0041159A">
        <w:rPr>
          <w:rStyle w:val="StyleUnderline"/>
          <w:highlight w:val="green"/>
        </w:rPr>
        <w:t xml:space="preserve">have long undergirded </w:t>
      </w:r>
      <w:r w:rsidRPr="006F0686">
        <w:rPr>
          <w:rStyle w:val="StyleUnderline"/>
        </w:rPr>
        <w:t xml:space="preserve">settler colonialism in </w:t>
      </w:r>
      <w:r w:rsidRPr="0041159A">
        <w:rPr>
          <w:rStyle w:val="StyleUnderline"/>
          <w:highlight w:val="green"/>
        </w:rPr>
        <w:t>the United States</w:t>
      </w:r>
      <w:r w:rsidRPr="00131207">
        <w:rPr>
          <w:sz w:val="14"/>
          <w:highlight w:val="green"/>
        </w:rPr>
        <w:t>.</w:t>
      </w:r>
      <w:r w:rsidRPr="00131207">
        <w:rPr>
          <w:sz w:val="14"/>
        </w:rPr>
        <w:t xml:space="preserve"> In contrast, Leslie Marmon Silko’s contemporaneous novel Almanac of the Dead (1991) uses its </w:t>
      </w:r>
      <w:r w:rsidRPr="0041159A">
        <w:rPr>
          <w:rStyle w:val="StyleUnderline"/>
          <w:highlight w:val="green"/>
        </w:rPr>
        <w:t>apocalyptic form</w:t>
      </w:r>
      <w:r w:rsidRPr="00131207">
        <w:rPr>
          <w:sz w:val="14"/>
        </w:rPr>
        <w:t xml:space="preserve"> to </w:t>
      </w:r>
      <w:r w:rsidRPr="00292257">
        <w:rPr>
          <w:rStyle w:val="StyleUnderline"/>
        </w:rPr>
        <w:t xml:space="preserve">deconstruct the claims to verisimilitude that undergird state realism, </w:t>
      </w:r>
      <w:r w:rsidRPr="0041159A">
        <w:rPr>
          <w:rStyle w:val="StyleUnderline"/>
          <w:highlight w:val="green"/>
        </w:rPr>
        <w:t>transformi</w:t>
      </w:r>
      <w:r w:rsidRPr="00292257">
        <w:rPr>
          <w:rStyle w:val="StyleUnderline"/>
        </w:rPr>
        <w:t xml:space="preserve">ng </w:t>
      </w:r>
      <w:r w:rsidRPr="0041159A">
        <w:rPr>
          <w:rStyle w:val="StyleUnderline"/>
          <w:highlight w:val="green"/>
        </w:rPr>
        <w:t>nuclear waste into a prophecy of the end of the United States rather than a means for imagining its continuation</w:t>
      </w:r>
      <w:r w:rsidRPr="00292257">
        <w:rPr>
          <w:rStyle w:val="StyleUnderline"/>
        </w:rPr>
        <w:t>.</w:t>
      </w:r>
      <w:r w:rsidRPr="00131207">
        <w:rPr>
          <w:sz w:val="14"/>
        </w:rPr>
        <w:t xml:space="preserve"> In Almanac of the Dead, the presence of nuclear waste introjects </w:t>
      </w:r>
      <w:r w:rsidRPr="00292257">
        <w:rPr>
          <w:rStyle w:val="StyleUnderline"/>
        </w:rPr>
        <w:t xml:space="preserve">a deep-time </w:t>
      </w:r>
      <w:r w:rsidRPr="0041159A">
        <w:rPr>
          <w:rStyle w:val="StyleUnderline"/>
          <w:highlight w:val="green"/>
        </w:rPr>
        <w:t>perspective</w:t>
      </w:r>
      <w:r w:rsidRPr="00292257">
        <w:rPr>
          <w:rStyle w:val="StyleUnderline"/>
        </w:rPr>
        <w:t xml:space="preserve"> into contemporary America</w:t>
      </w:r>
      <w:r w:rsidRPr="00131207">
        <w:rPr>
          <w:sz w:val="14"/>
        </w:rPr>
        <w:t xml:space="preserve">, </w:t>
      </w:r>
      <w:r w:rsidRPr="0041159A">
        <w:rPr>
          <w:rStyle w:val="StyleUnderline"/>
          <w:highlight w:val="green"/>
        </w:rPr>
        <w:t>transform</w:t>
      </w:r>
      <w:r w:rsidRPr="00131207">
        <w:rPr>
          <w:sz w:val="14"/>
        </w:rPr>
        <w:t xml:space="preserve">ing </w:t>
      </w:r>
      <w:r w:rsidRPr="00292257">
        <w:rPr>
          <w:rStyle w:val="StyleUnderline"/>
        </w:rPr>
        <w:t>the</w:t>
      </w:r>
      <w:r w:rsidRPr="00131207">
        <w:rPr>
          <w:sz w:val="14"/>
        </w:rPr>
        <w:t xml:space="preserve"> </w:t>
      </w:r>
      <w:r w:rsidRPr="0041159A">
        <w:rPr>
          <w:rStyle w:val="StyleUnderline"/>
          <w:highlight w:val="green"/>
        </w:rPr>
        <w:t xml:space="preserve">present into a </w:t>
      </w:r>
      <w:r w:rsidRPr="0041159A">
        <w:rPr>
          <w:rStyle w:val="Emphasis"/>
          <w:highlight w:val="green"/>
        </w:rPr>
        <w:t>speculative space</w:t>
      </w:r>
      <w:r w:rsidRPr="0041159A">
        <w:rPr>
          <w:rStyle w:val="StyleUnderline"/>
          <w:highlight w:val="green"/>
        </w:rPr>
        <w:t xml:space="preserve"> where</w:t>
      </w:r>
      <w:r w:rsidRPr="00131207">
        <w:rPr>
          <w:sz w:val="14"/>
        </w:rPr>
        <w:t xml:space="preserve"> environmental </w:t>
      </w:r>
      <w:r w:rsidRPr="0041159A">
        <w:rPr>
          <w:rStyle w:val="StyleUnderline"/>
          <w:highlight w:val="green"/>
        </w:rPr>
        <w:t xml:space="preserve">catastrophe produces not only </w:t>
      </w:r>
      <w:r w:rsidRPr="0041159A">
        <w:rPr>
          <w:rStyle w:val="Emphasis"/>
          <w:highlight w:val="green"/>
        </w:rPr>
        <w:t>unevenly distributed damage</w:t>
      </w:r>
      <w:r w:rsidRPr="00131207">
        <w:rPr>
          <w:sz w:val="14"/>
          <w:highlight w:val="green"/>
        </w:rPr>
        <w:t xml:space="preserve"> </w:t>
      </w:r>
      <w:r w:rsidRPr="0041159A">
        <w:rPr>
          <w:rStyle w:val="StyleUnderline"/>
          <w:highlight w:val="green"/>
        </w:rPr>
        <w:t>but also revolutionary forms of social justice</w:t>
      </w:r>
      <w:r w:rsidRPr="00292257">
        <w:rPr>
          <w:rStyle w:val="StyleUnderline"/>
        </w:rPr>
        <w:t xml:space="preserve"> that insist on a truth that probability modeling cannot contain: that </w:t>
      </w:r>
      <w:r w:rsidRPr="0041159A">
        <w:rPr>
          <w:rStyle w:val="StyleUnderline"/>
          <w:highlight w:val="green"/>
        </w:rPr>
        <w:t>the future will be</w:t>
      </w:r>
      <w:r w:rsidRPr="00131207">
        <w:rPr>
          <w:sz w:val="14"/>
          <w:highlight w:val="green"/>
        </w:rPr>
        <w:t xml:space="preserve"> </w:t>
      </w:r>
      <w:r w:rsidRPr="0041159A">
        <w:rPr>
          <w:rStyle w:val="Emphasis"/>
          <w:highlight w:val="green"/>
        </w:rPr>
        <w:t>unimaginably different</w:t>
      </w:r>
      <w:r w:rsidRPr="0041159A">
        <w:rPr>
          <w:rStyle w:val="StyleUnderline"/>
          <w:highlight w:val="green"/>
        </w:rPr>
        <w:t xml:space="preserve"> from the present</w:t>
      </w:r>
      <w:r w:rsidRPr="00292257">
        <w:rPr>
          <w:rStyle w:val="StyleUnderline"/>
        </w:rPr>
        <w:t>, while the present, too, might yet be utterly different from the real that we think we know</w:t>
      </w:r>
      <w:r w:rsidRPr="00131207">
        <w:rPr>
          <w:sz w:val="14"/>
        </w:rPr>
        <w:t>.</w:t>
      </w:r>
      <w:r w:rsidRPr="00131207">
        <w:rPr>
          <w:sz w:val="12"/>
        </w:rPr>
        <w:t>¶</w:t>
      </w:r>
      <w:r w:rsidRPr="00131207">
        <w:rPr>
          <w:sz w:val="14"/>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41159A">
        <w:rPr>
          <w:rStyle w:val="StyleUnderline"/>
          <w:highlight w:val="green"/>
        </w:rPr>
        <w:t>apocalyptic mode</w:t>
      </w:r>
      <w:r w:rsidRPr="00131207">
        <w:rPr>
          <w:sz w:val="14"/>
        </w:rPr>
        <w:t xml:space="preserve"> </w:t>
      </w:r>
      <w:r w:rsidRPr="00292257">
        <w:rPr>
          <w:rStyle w:val="StyleUnderline"/>
        </w:rPr>
        <w:t>in deep time</w:t>
      </w:r>
      <w:r w:rsidRPr="00131207">
        <w:rPr>
          <w:sz w:val="14"/>
        </w:rPr>
        <w:t xml:space="preserve"> </w:t>
      </w:r>
      <w:r w:rsidRPr="0041159A">
        <w:rPr>
          <w:rStyle w:val="StyleUnderline"/>
          <w:highlight w:val="green"/>
        </w:rPr>
        <w:t>allows narratives</w:t>
      </w:r>
      <w:r w:rsidRPr="00292257">
        <w:rPr>
          <w:rStyle w:val="StyleUnderline"/>
        </w:rPr>
        <w:t xml:space="preserve"> of</w:t>
      </w:r>
      <w:r w:rsidRPr="00131207">
        <w:rPr>
          <w:sz w:val="14"/>
        </w:rPr>
        <w:t xml:space="preserve"> environmental </w:t>
      </w:r>
      <w:r w:rsidRPr="00292257">
        <w:rPr>
          <w:rStyle w:val="StyleUnderline"/>
        </w:rPr>
        <w:t xml:space="preserve">harm and danger </w:t>
      </w:r>
      <w:r w:rsidRPr="0041159A">
        <w:rPr>
          <w:rStyle w:val="StyleUnderline"/>
          <w:highlight w:val="green"/>
        </w:rPr>
        <w:t>to move beyond the paranoid logic of risk</w:t>
      </w:r>
      <w:r w:rsidRPr="00292257">
        <w:rPr>
          <w:rStyle w:val="StyleUnderline"/>
        </w:rPr>
        <w:t>. In the world of deep time</w:t>
      </w:r>
      <w:r w:rsidRPr="00131207">
        <w:rPr>
          <w:sz w:val="14"/>
        </w:rPr>
        <w:t xml:space="preserve">, all that might come to pass will come to pass, sooner or later. </w:t>
      </w:r>
      <w:r w:rsidRPr="00292257">
        <w:rPr>
          <w:rStyle w:val="StyleUnderline"/>
        </w:rPr>
        <w:t xml:space="preserve">The endless maybes of risk become certainties. </w:t>
      </w:r>
      <w:r w:rsidRPr="00131207">
        <w:rPr>
          <w:sz w:val="14"/>
        </w:rPr>
        <w:t>The impossibilities of our own deaths and the deaths of everything else will come. But so too will other impossibilities: talking macaws and alien visitors; the end of the colonial occupation of North America, perhaps, or a sudden human determination to let the world live. The end of capitalism may yet become more thinkable than the end of the world. Just wait long enough. Stranger things will happen.</w:t>
      </w:r>
      <w:r w:rsidRPr="00131207">
        <w:rPr>
          <w:sz w:val="12"/>
        </w:rPr>
        <w:t>¶</w:t>
      </w:r>
      <w:r w:rsidRPr="00131207">
        <w:rPr>
          <w:sz w:val="14"/>
        </w:rPr>
        <w:t xml:space="preserve"> Realism and Risk in the Longue Durée</w:t>
      </w:r>
      <w:r w:rsidRPr="00131207">
        <w:rPr>
          <w:sz w:val="12"/>
        </w:rPr>
        <w:t>¶</w:t>
      </w:r>
      <w:r w:rsidRPr="00131207">
        <w:rPr>
          <w:sz w:val="14"/>
        </w:rPr>
        <w:t xml:space="preserve"> The nature of risk, as Ulrich Beck notes in his foundational Risk Society (1986, 72), is fundamentally anti-realist; in the risk society, “dangerous, hostile substances lie concealed behind the harmless façades. Everything must be viewed with a double gaze, and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Mizruchi (2010, 119) writes, “when improbable risks are actualized in catastrophe, the familiar becomes the uncanny.” What Mizruchi calls the uncanny, 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carrot.</w:t>
      </w:r>
      <w:r w:rsidRPr="00131207">
        <w:rPr>
          <w:sz w:val="12"/>
        </w:rPr>
        <w:t>¶</w:t>
      </w:r>
      <w:r w:rsidRPr="00131207">
        <w:rPr>
          <w:sz w:val="14"/>
        </w:rPr>
        <w:t xml:space="preserve"> For many critics, as for F. Buell, the gothic terror of a world of risk produces apocalypticism as a symptom and realism as a solution. 5 Even when apocalypse is recognized as a potentially valuable tool for approaching risk, as in Ursula K. Heise’s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Wyck has argued, however, the realist commitment to describing the totality of the world’s relations produces its own set of epistemic anxieties in a world defined by risk: contemporary ecological threats can come to make ecological thought itself look like a particularly advanced form of cultural paranoia.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Realism, in van Wyck’s account, becomes visible as itself a symptom of the paranoid mindset that the risk society tends to produce, a mindset that insists, as Eve Sedgwick writes concurrently with van Wyck, that “there must be no bad surprises” (2003, 130). In such a mode, comfort comes not from ameliorating the danger that produced the original discomfort, but rather from constructing a model of the world that can give an illusion of totality (ibid. 133-6). A realist approach to representing risk thus has real-world consequences in second modernity, “blotting out any sense of the possibility of alternative ways of understanding or things to understand”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rsidR="001655F2" w:rsidRPr="002A3B82" w:rsidRDefault="001655F2" w:rsidP="001655F2"/>
    <w:p w:rsidR="001655F2" w:rsidRPr="00B55AD5" w:rsidRDefault="001655F2" w:rsidP="001655F2"/>
    <w:p w:rsidR="00A95652" w:rsidRPr="00B55AD5" w:rsidRDefault="00A95652" w:rsidP="001655F2">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655F2"/>
    <w:rsid w:val="000139A3"/>
    <w:rsid w:val="00100833"/>
    <w:rsid w:val="00104529"/>
    <w:rsid w:val="00105942"/>
    <w:rsid w:val="00107396"/>
    <w:rsid w:val="00144A4C"/>
    <w:rsid w:val="001655F2"/>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170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ED616B-6FC7-4A1A-A44C-172AFE13C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655F2"/>
    <w:rPr>
      <w:rFonts w:ascii="Calibri" w:hAnsi="Calibri"/>
    </w:rPr>
  </w:style>
  <w:style w:type="paragraph" w:styleId="Heading1">
    <w:name w:val="heading 1"/>
    <w:aliases w:val="Pocket"/>
    <w:basedOn w:val="Normal"/>
    <w:next w:val="Normal"/>
    <w:link w:val="Heading1Char"/>
    <w:qFormat/>
    <w:rsid w:val="001655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55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55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1655F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55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55F2"/>
  </w:style>
  <w:style w:type="character" w:customStyle="1" w:styleId="Heading1Char">
    <w:name w:val="Heading 1 Char"/>
    <w:aliases w:val="Pocket Char"/>
    <w:basedOn w:val="DefaultParagraphFont"/>
    <w:link w:val="Heading1"/>
    <w:rsid w:val="001655F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55F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655F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655F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1655F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55F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1655F2"/>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1655F2"/>
    <w:rPr>
      <w:color w:val="auto"/>
      <w:u w:val="none"/>
    </w:rPr>
  </w:style>
  <w:style w:type="character" w:styleId="FollowedHyperlink">
    <w:name w:val="FollowedHyperlink"/>
    <w:basedOn w:val="DefaultParagraphFont"/>
    <w:uiPriority w:val="99"/>
    <w:semiHidden/>
    <w:unhideWhenUsed/>
    <w:rsid w:val="001655F2"/>
    <w:rPr>
      <w:color w:val="auto"/>
      <w:u w:val="none"/>
    </w:rPr>
  </w:style>
  <w:style w:type="paragraph" w:customStyle="1" w:styleId="textbold">
    <w:name w:val="text bold"/>
    <w:basedOn w:val="Normal"/>
    <w:link w:val="Emphasis"/>
    <w:uiPriority w:val="7"/>
    <w:qFormat/>
    <w:rsid w:val="001655F2"/>
    <w:pPr>
      <w:widowControl w:val="0"/>
      <w:ind w:left="720"/>
      <w:jc w:val="both"/>
    </w:pPr>
    <w:rPr>
      <w:b/>
      <w:iCs/>
      <w:u w:val="single"/>
    </w:rPr>
  </w:style>
  <w:style w:type="paragraph" w:styleId="ListParagraph">
    <w:name w:val="List Paragraph"/>
    <w:aliases w:val="6 font"/>
    <w:basedOn w:val="Normal"/>
    <w:uiPriority w:val="99"/>
    <w:qFormat/>
    <w:rsid w:val="001655F2"/>
    <w:pPr>
      <w:ind w:left="720"/>
      <w:contextualSpacing/>
    </w:p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655F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655F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1655F2"/>
    <w:pPr>
      <w:widowControl w:val="0"/>
      <w:suppressAutoHyphens/>
      <w:spacing w:after="200" w:line="240" w:lineRule="auto"/>
      <w:contextualSpacing/>
    </w:pPr>
    <w:rPr>
      <w:rFonts w:asciiTheme="minorHAnsi" w:eastAsiaTheme="minorEastAsia" w:hAnsiTheme="minorHAnsi"/>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655F2"/>
    <w:pPr>
      <w:spacing w:after="0" w:line="240" w:lineRule="auto"/>
    </w:pPr>
    <w:rPr>
      <w:u w:val="single"/>
    </w:rPr>
  </w:style>
  <w:style w:type="paragraph" w:styleId="NormalWeb">
    <w:name w:val="Normal (Web)"/>
    <w:basedOn w:val="Normal"/>
    <w:uiPriority w:val="99"/>
    <w:unhideWhenUsed/>
    <w:rsid w:val="001655F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about/The_Never_Ending_Dispute.html?id=fG4_AQAAIAAJ" TargetMode="External"/><Relationship Id="rId13" Type="http://schemas.openxmlformats.org/officeDocument/2006/relationships/hyperlink" Target="https://www.businessinsider.com/space-junk-kessler-syndrome-chain-reaction-prevention-2018-3" TargetMode="External"/><Relationship Id="rId18" Type="http://schemas.openxmlformats.org/officeDocument/2006/relationships/hyperlink" Target="https://inhabitat.com/author/katherinegallagher/" TargetMode="External"/><Relationship Id="rId26" Type="http://schemas.openxmlformats.org/officeDocument/2006/relationships/hyperlink" Target="https://thebulletin.org/2019/06/arms-control-in-outer-space-the-russian-angle-and-a-possible-way-forward/" TargetMode="External"/><Relationship Id="rId39" Type="http://schemas.openxmlformats.org/officeDocument/2006/relationships/hyperlink" Target="https://www.space.com/spacex-starlink-satellites.html" TargetMode="External"/><Relationship Id="rId3" Type="http://schemas.openxmlformats.org/officeDocument/2006/relationships/styles" Target="styles.xml"/><Relationship Id="rId21" Type="http://schemas.openxmlformats.org/officeDocument/2006/relationships/hyperlink" Target="https://inhabitat.com/tag/species" TargetMode="External"/><Relationship Id="rId34" Type="http://schemas.openxmlformats.org/officeDocument/2006/relationships/hyperlink" Target="https://futureoflife.org/nuclear-open-letter/" TargetMode="External"/><Relationship Id="rId42"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47" Type="http://schemas.openxmlformats.org/officeDocument/2006/relationships/fontTable" Target="fontTable.xml"/><Relationship Id="rId7" Type="http://schemas.openxmlformats.org/officeDocument/2006/relationships/hyperlink" Target="https://astronomy.com/news/2020/08/six-ways-to-buy-a-ticket-to-space-in-2021" TargetMode="External"/><Relationship Id="rId12" Type="http://schemas.openxmlformats.org/officeDocument/2006/relationships/hyperlink" Target="https://spacenews.com/space-force-backs-development-of-commercial-orbital-debris-removal-systems/" TargetMode="External"/><Relationship Id="rId17" Type="http://schemas.openxmlformats.org/officeDocument/2006/relationships/hyperlink" Target="https://doi.org/10.1007/978-3-030-33157-3_1" TargetMode="External"/><Relationship Id="rId25" Type="http://schemas.openxmlformats.org/officeDocument/2006/relationships/hyperlink" Target="https://hir.harvard.edu/author/talia/" TargetMode="External"/><Relationship Id="rId33" Type="http://schemas.openxmlformats.org/officeDocument/2006/relationships/hyperlink" Target="https://www.politico.com/story/2018/04/06/outer-space-war-defense-russia-china-463067" TargetMode="External"/><Relationship Id="rId38" Type="http://schemas.openxmlformats.org/officeDocument/2006/relationships/hyperlink" Target="https://futureoflife.org/background/nuclear-close-calls-a-timeline/" TargetMode="External"/><Relationship Id="rId46"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www.spacesafetymagazine.com/space-debris/kessler-syndrome/iridium-33-cosmos-2251-years-later-learned-then/" TargetMode="External"/><Relationship Id="rId20" Type="http://schemas.openxmlformats.org/officeDocument/2006/relationships/hyperlink" Target="https://inhabitat.com/tag/arctic" TargetMode="External"/><Relationship Id="rId2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1" Type="http://schemas.openxmlformats.org/officeDocument/2006/relationships/hyperlink" Target="https://www.space.com/topics/meteors" TargetMode="External"/><Relationship Id="rId1" Type="http://schemas.openxmlformats.org/officeDocument/2006/relationships/customXml" Target="../customXml/item1.xml"/><Relationship Id="rId6" Type="http://schemas.openxmlformats.org/officeDocument/2006/relationships/hyperlink" Target="https://doi.org/10.1080/014959302317350855" TargetMode="External"/><Relationship Id="rId11" Type="http://schemas.openxmlformats.org/officeDocument/2006/relationships/hyperlink" Target="https://www.avascent.com/news-insights/avascent-apogee/building-the-business-case-for-space-debris-removal/" TargetMode="External"/><Relationship Id="rId24" Type="http://schemas.openxmlformats.org/officeDocument/2006/relationships/hyperlink" Target="https://inhabitat.com/tag/overfishing/" TargetMode="External"/><Relationship Id="rId3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7" Type="http://schemas.openxmlformats.org/officeDocument/2006/relationships/hyperlink" Target="https://hinwcampaignkit.org/section-4/section-4/" TargetMode="External"/><Relationship Id="rId40" Type="http://schemas.openxmlformats.org/officeDocument/2006/relationships/hyperlink" Target="https://www.space.com/global-warming-aerosol-reflector-block-sunlight" TargetMode="External"/><Relationship Id="rId45" Type="http://schemas.openxmlformats.org/officeDocument/2006/relationships/hyperlink" Target="http://www.ozonedepletion.co.uk/what-will-happen-life-earth-if-ozone-depletion-continues.html" TargetMode="External"/><Relationship Id="rId5" Type="http://schemas.openxmlformats.org/officeDocument/2006/relationships/webSettings" Target="webSettings.xml"/><Relationship Id="rId15" Type="http://schemas.openxmlformats.org/officeDocument/2006/relationships/hyperlink" Target="http://orbitaldebris.jsc.nasa.gov/faqs.html" TargetMode="External"/><Relationship Id="rId23" Type="http://schemas.openxmlformats.org/officeDocument/2006/relationships/hyperlink" Target="https://inhabitat.com/tag/illegal-wildlife-trade/" TargetMode="External"/><Relationship Id="rId28" Type="http://schemas.openxmlformats.org/officeDocument/2006/relationships/hyperlink" Target="https://www.belfercenter.org/sites/default/files/files/publication/isec_a_00273_LieberPress.pdf" TargetMode="External"/><Relationship Id="rId36" Type="http://schemas.openxmlformats.org/officeDocument/2006/relationships/hyperlink" Target="https://www.princeton.edu/~ota/disk3/1979/7906/7906.PDF" TargetMode="External"/><Relationship Id="rId10" Type="http://schemas.openxmlformats.org/officeDocument/2006/relationships/hyperlink" Target="https://spacenews.com/u-s-space-force-would-support-commercial-services-to-remove-orbital-debris/" TargetMode="External"/><Relationship Id="rId19" Type="http://schemas.openxmlformats.org/officeDocument/2006/relationships/hyperlink" Target="https://inhabitat.com/tag/biodiversity/" TargetMode="External"/><Relationship Id="rId31" Type="http://schemas.openxmlformats.org/officeDocument/2006/relationships/hyperlink" Target="https://www.cnas.org/publications/commentary/the-us-military-should-not-be-doubling-down-on-space" TargetMode="External"/><Relationship Id="rId44" Type="http://schemas.openxmlformats.org/officeDocument/2006/relationships/hyperlink" Target="https://www.space.com/arctic-ozone-hole-closes.html" TargetMode="External"/><Relationship Id="rId4" Type="http://schemas.openxmlformats.org/officeDocument/2006/relationships/settings" Target="settings.xml"/><Relationship Id="rId9" Type="http://schemas.openxmlformats.org/officeDocument/2006/relationships/hyperlink" Target="https://www.sciencedirect.com/science/journal/24688967" TargetMode="External"/><Relationship Id="rId14" Type="http://schemas.openxmlformats.org/officeDocument/2006/relationships/hyperlink" Target="https://www.nasa.gov/centers/wstf/site_tour/remote_hypervelocity_test_laboratory/micrometeoroid_and_orbital_debris.html" TargetMode="External"/><Relationship Id="rId22" Type="http://schemas.openxmlformats.org/officeDocument/2006/relationships/hyperlink" Target="https://inhabitat.com/tag/pollination/" TargetMode="External"/><Relationship Id="rId27" Type="http://schemas.openxmlformats.org/officeDocument/2006/relationships/hyperlink" Target="https://www.globalsecurity.org/space/world/japan/warning.htm" TargetMode="External"/><Relationship Id="rId3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5" Type="http://schemas.openxmlformats.org/officeDocument/2006/relationships/hyperlink" Target="https://fas.org/issues/nuclear-weapons/status-world-nuclear-forces/" TargetMode="External"/><Relationship Id="rId43" Type="http://schemas.openxmlformats.org/officeDocument/2006/relationships/hyperlink" Target="https://www.space.com/36431-harvard-researchers-geoengineer-earth-atmosphere.html"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87C87-B3D6-45DF-8AB3-C5ABA6DEB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4</Pages>
  <Words>15864</Words>
  <Characters>90427</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cp:revision>
  <dcterms:created xsi:type="dcterms:W3CDTF">2022-02-19T18:17:00Z</dcterms:created>
  <dcterms:modified xsi:type="dcterms:W3CDTF">2022-02-19T18:25:00Z</dcterms:modified>
</cp:coreProperties>
</file>