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D296E" w14:textId="09D214CB" w:rsidR="00F879CF" w:rsidRDefault="00F879CF" w:rsidP="00F879CF">
      <w:pPr>
        <w:pStyle w:val="Heading2"/>
      </w:pPr>
      <w:r>
        <w:t>1</w:t>
      </w:r>
    </w:p>
    <w:p w14:paraId="11EB3EA0" w14:textId="7718E800" w:rsidR="00F879CF" w:rsidRPr="004451B2" w:rsidRDefault="00F879CF" w:rsidP="00F879CF">
      <w:pPr>
        <w:pStyle w:val="Heading4"/>
      </w:pPr>
      <w:r w:rsidRPr="004451B2">
        <w:t>Interp: Debaters must disclose round reports on the 202</w:t>
      </w:r>
      <w:r w:rsidR="00CE7E1A">
        <w:t>1</w:t>
      </w:r>
      <w:r w:rsidRPr="004451B2">
        <w:t>-202</w:t>
      </w:r>
      <w:r w:rsidR="00CE7E1A">
        <w:t>2</w:t>
      </w:r>
      <w:r w:rsidRPr="004451B2">
        <w:t xml:space="preserve"> NDCA LD wiki for every round they have debated this season. Round reports disclose which positions (AC, NC, K, T, Theory, etc.) were read/gone for in every speech.</w:t>
      </w:r>
    </w:p>
    <w:p w14:paraId="5D946866" w14:textId="217609C4" w:rsidR="00296B8E" w:rsidRPr="00296B8E" w:rsidRDefault="00F879CF" w:rsidP="00296B8E">
      <w:pPr>
        <w:pStyle w:val="Heading4"/>
      </w:pPr>
      <w:r w:rsidRPr="004451B2">
        <w:t xml:space="preserve">Violation: screenshot in the doc – they </w:t>
      </w:r>
      <w:r>
        <w:t xml:space="preserve">have none </w:t>
      </w:r>
      <w:r w:rsidR="00296B8E">
        <w:t>– look in the round reports column</w:t>
      </w:r>
    </w:p>
    <w:p w14:paraId="0318BFC0" w14:textId="0DEC1EAD" w:rsidR="00296B8E" w:rsidRDefault="00296B8E" w:rsidP="00296B8E">
      <w:r>
        <w:rPr>
          <w:noProof/>
        </w:rPr>
        <w:drawing>
          <wp:inline distT="0" distB="0" distL="0" distR="0" wp14:anchorId="7C5408FA" wp14:editId="218BDEB9">
            <wp:extent cx="3741917" cy="123778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6586" cy="1245940"/>
                    </a:xfrm>
                    <a:prstGeom prst="rect">
                      <a:avLst/>
                    </a:prstGeom>
                    <a:noFill/>
                    <a:ln>
                      <a:noFill/>
                    </a:ln>
                  </pic:spPr>
                </pic:pic>
              </a:graphicData>
            </a:graphic>
          </wp:inline>
        </w:drawing>
      </w:r>
    </w:p>
    <w:p w14:paraId="3661808E" w14:textId="5C5F0E83" w:rsidR="00296B8E" w:rsidRPr="00296B8E" w:rsidRDefault="00296B8E" w:rsidP="00296B8E">
      <w:r>
        <w:rPr>
          <w:noProof/>
        </w:rPr>
        <w:drawing>
          <wp:inline distT="0" distB="0" distL="0" distR="0" wp14:anchorId="05F90FBF" wp14:editId="77BF3917">
            <wp:extent cx="3691466" cy="1249404"/>
            <wp:effectExtent l="0" t="0" r="444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27980" cy="1261763"/>
                    </a:xfrm>
                    <a:prstGeom prst="rect">
                      <a:avLst/>
                    </a:prstGeom>
                    <a:noFill/>
                    <a:ln>
                      <a:noFill/>
                    </a:ln>
                  </pic:spPr>
                </pic:pic>
              </a:graphicData>
            </a:graphic>
          </wp:inline>
        </w:drawing>
      </w:r>
    </w:p>
    <w:p w14:paraId="69E92941" w14:textId="77777777" w:rsidR="00F879CF" w:rsidRPr="004451B2" w:rsidRDefault="00F879CF" w:rsidP="00F879CF">
      <w:pPr>
        <w:pStyle w:val="Heading4"/>
      </w:pPr>
      <w:r w:rsidRPr="004451B2">
        <w:t>Standards:</w:t>
      </w:r>
    </w:p>
    <w:p w14:paraId="30E083F2" w14:textId="77777777" w:rsidR="00F879CF" w:rsidRPr="004451B2" w:rsidRDefault="00F879CF" w:rsidP="00F879CF">
      <w:pPr>
        <w:pStyle w:val="Heading4"/>
      </w:pPr>
      <w:r w:rsidRPr="004451B2">
        <w:t xml:space="preserve">1] Level Playing Field – big schools can go around and collect flows but independents are left in the dark so round reports are key for them to prep- they give you an idea of overall what layers debaters like going for so you can best prepare your strategy </w:t>
      </w:r>
      <w:r>
        <w:t>against them</w:t>
      </w:r>
      <w:r w:rsidRPr="004451B2">
        <w:t>. Accessibility first and independent voter – it's an impact multiplier.</w:t>
      </w:r>
    </w:p>
    <w:p w14:paraId="3032B2E2" w14:textId="77777777" w:rsidR="00F879CF" w:rsidRPr="004451B2" w:rsidRDefault="00F879CF" w:rsidP="00F879CF">
      <w:pPr>
        <w:pStyle w:val="Heading4"/>
      </w:pPr>
      <w:r w:rsidRPr="004451B2">
        <w:rPr>
          <w:rFonts w:eastAsiaTheme="minorHAnsi"/>
          <w:szCs w:val="26"/>
        </w:rPr>
        <w:t>2]</w:t>
      </w:r>
      <w:r w:rsidRPr="004451B2">
        <w:rPr>
          <w:rFonts w:eastAsiaTheme="minorHAnsi"/>
          <w:sz w:val="22"/>
        </w:rPr>
        <w:t xml:space="preserve"> </w:t>
      </w:r>
      <w:r w:rsidRPr="004451B2">
        <w:t>Strategy Education – round reports help novices understand the context in which positions are read by good debaters and help with brainstorming potential 1NCs vs affs – helps compensate for kids who can't afford coaches to prep out affs.</w:t>
      </w:r>
    </w:p>
    <w:p w14:paraId="24054505" w14:textId="77777777" w:rsidR="00F879CF" w:rsidRDefault="00F879CF" w:rsidP="00F879CF">
      <w:pPr>
        <w:pStyle w:val="Heading4"/>
      </w:pPr>
      <w:r w:rsidRPr="004451B2">
        <w:t>3] Pre-round prep –1ARs gives especially give an idea of what type of debater someone is – they could go for 1AR theory every round– otherwise I enter every round unknowing whereas you have an idea of what you want to go for from the start</w:t>
      </w:r>
      <w:r>
        <w:t xml:space="preserve"> – key to good clash</w:t>
      </w:r>
    </w:p>
    <w:p w14:paraId="31282520" w14:textId="77777777" w:rsidR="00F879CF" w:rsidRDefault="00F879CF" w:rsidP="00F879CF">
      <w:pPr>
        <w:pStyle w:val="Heading4"/>
      </w:pPr>
      <w:r>
        <w:t>[1] DTD on 1ac theory and disclosure – a) disclosure cannot be drop the argument because it would just drop you because you’re the norm b) deterrence</w:t>
      </w:r>
    </w:p>
    <w:p w14:paraId="6218C73A" w14:textId="4407AA0F" w:rsidR="00F879CF" w:rsidRDefault="00F879CF" w:rsidP="00F879CF">
      <w:pPr>
        <w:pStyle w:val="Heading4"/>
      </w:pPr>
      <w:r>
        <w:t>[</w:t>
      </w:r>
      <w:r w:rsidR="008D5515">
        <w:t>2</w:t>
      </w:r>
      <w:r>
        <w:t>] No RVI on ac theory – otherwise the neg would dump for 7 mins on a shell and moot the possibility of a 1ar out – any reason why they get an rvi is nonunique because you would have to respond to 6 minutes of the 1AC regardless of if its theory or a contention</w:t>
      </w:r>
    </w:p>
    <w:p w14:paraId="6B9FF261" w14:textId="1779E46B" w:rsidR="00F879CF" w:rsidRDefault="00F879CF" w:rsidP="00F879CF">
      <w:pPr>
        <w:pStyle w:val="Heading4"/>
      </w:pPr>
      <w:r>
        <w:t>[</w:t>
      </w:r>
      <w:r w:rsidR="008D5515">
        <w:t>3</w:t>
      </w:r>
      <w:r>
        <w:t>] C</w:t>
      </w:r>
      <w:r w:rsidR="008D5515">
        <w:t xml:space="preserve">ompeting </w:t>
      </w:r>
      <w:r>
        <w:t>I</w:t>
      </w:r>
      <w:r w:rsidR="008D5515">
        <w:t>nterps</w:t>
      </w:r>
      <w:r>
        <w:t xml:space="preserve"> – 1] reasonability is arbitrary – impossible to know what is reasonable until you establish a brightline 2] bites judge intervention cuz they have to gut check what they think is good 3] reasonability collapses cuz u use offense defense to evaluate offense under the BL 4] norms – you can sidestep norms by selectively choosing a different brightline you meet every round. </w:t>
      </w:r>
    </w:p>
    <w:p w14:paraId="2D9CB46B" w14:textId="410471CC" w:rsidR="00F879CF" w:rsidRDefault="00F879CF" w:rsidP="00F879CF">
      <w:pPr>
        <w:pStyle w:val="Heading4"/>
      </w:pPr>
      <w:r>
        <w:t>[</w:t>
      </w:r>
      <w:r w:rsidR="008D5515">
        <w:t>4</w:t>
      </w:r>
      <w:r>
        <w:t>] Fairness is a voter because debate is a game governed by rules and you can’t tell who actually won if the layer was skewed.</w:t>
      </w:r>
    </w:p>
    <w:p w14:paraId="175F1BE0" w14:textId="77777777" w:rsidR="00F879CF" w:rsidRDefault="00F879CF" w:rsidP="00F20EE1">
      <w:pPr>
        <w:keepNext/>
        <w:keepLines/>
        <w:pageBreakBefore/>
        <w:spacing w:before="40" w:after="0"/>
        <w:jc w:val="center"/>
        <w:outlineLvl w:val="1"/>
        <w:rPr>
          <w:rFonts w:eastAsia="MS Gothic"/>
          <w:b/>
          <w:sz w:val="44"/>
          <w:szCs w:val="26"/>
          <w:u w:val="double"/>
        </w:rPr>
      </w:pPr>
    </w:p>
    <w:p w14:paraId="74719392" w14:textId="26CCBC43" w:rsidR="00F20EE1" w:rsidRPr="00F20EE1" w:rsidRDefault="00F20EE1" w:rsidP="00F20EE1">
      <w:pPr>
        <w:keepNext/>
        <w:keepLines/>
        <w:pageBreakBefore/>
        <w:spacing w:before="40" w:after="0"/>
        <w:jc w:val="center"/>
        <w:outlineLvl w:val="1"/>
        <w:rPr>
          <w:rFonts w:eastAsia="MS Gothic"/>
          <w:b/>
          <w:sz w:val="44"/>
          <w:szCs w:val="26"/>
          <w:u w:val="double"/>
        </w:rPr>
      </w:pPr>
      <w:r w:rsidRPr="00F20EE1">
        <w:rPr>
          <w:rFonts w:eastAsia="MS Gothic"/>
          <w:b/>
          <w:sz w:val="44"/>
          <w:szCs w:val="26"/>
          <w:u w:val="double"/>
        </w:rPr>
        <w:t xml:space="preserve">1AC – China </w:t>
      </w:r>
    </w:p>
    <w:p w14:paraId="44374026" w14:textId="77777777" w:rsidR="00F20EE1" w:rsidRPr="00F20EE1" w:rsidRDefault="00F20EE1" w:rsidP="00F20EE1">
      <w:pPr>
        <w:keepNext/>
        <w:keepLines/>
        <w:pageBreakBefore/>
        <w:spacing w:before="40" w:after="0"/>
        <w:jc w:val="center"/>
        <w:outlineLvl w:val="2"/>
        <w:rPr>
          <w:rFonts w:eastAsia="MS Gothic"/>
          <w:b/>
          <w:sz w:val="32"/>
          <w:szCs w:val="24"/>
          <w:u w:val="single"/>
        </w:rPr>
      </w:pPr>
      <w:r w:rsidRPr="00F20EE1">
        <w:rPr>
          <w:rFonts w:eastAsia="MS Gothic"/>
          <w:b/>
          <w:sz w:val="32"/>
          <w:szCs w:val="24"/>
          <w:u w:val="single"/>
        </w:rPr>
        <w:t xml:space="preserve">1AC – Footnote </w:t>
      </w:r>
    </w:p>
    <w:p w14:paraId="16A4D23E" w14:textId="77777777" w:rsidR="00F20EE1" w:rsidRPr="00F20EE1" w:rsidRDefault="00F20EE1" w:rsidP="00F20EE1">
      <w:pPr>
        <w:rPr>
          <w:rFonts w:eastAsia="Cambria"/>
        </w:rPr>
      </w:pPr>
      <w:r w:rsidRPr="00F20EE1">
        <w:rPr>
          <w:rFonts w:eastAsia="Cambria"/>
        </w:rPr>
        <w:t xml:space="preserve">Counter Solvency Advocates – </w:t>
      </w:r>
    </w:p>
    <w:p w14:paraId="4C223F3B" w14:textId="77777777" w:rsidR="00F20EE1" w:rsidRPr="00F20EE1" w:rsidRDefault="00F20EE1" w:rsidP="00F20EE1">
      <w:pPr>
        <w:rPr>
          <w:rFonts w:eastAsia="Cambria"/>
        </w:rPr>
      </w:pPr>
      <w:r w:rsidRPr="00F20EE1">
        <w:rPr>
          <w:rFonts w:eastAsia="Cambria"/>
        </w:rPr>
        <w:t xml:space="preserve">XI Lashout DA – </w:t>
      </w:r>
    </w:p>
    <w:p w14:paraId="58E0A8CD" w14:textId="77777777" w:rsidR="00F20EE1" w:rsidRPr="00F20EE1" w:rsidRDefault="00F20EE1" w:rsidP="00F20EE1">
      <w:pPr>
        <w:rPr>
          <w:rFonts w:eastAsia="Cambria"/>
        </w:rPr>
      </w:pPr>
      <w:r w:rsidRPr="00F20EE1">
        <w:rPr>
          <w:rFonts w:eastAsia="Cambria"/>
        </w:rPr>
        <w:t xml:space="preserve">[Neel V. Patel, Neel is a space reporter for MIT Technology Review. 1-21-2021, "China’s surging private space industry is out to challenge the US," MIT Technology Review, </w:t>
      </w:r>
      <w:hyperlink r:id="rId7" w:history="1">
        <w:r w:rsidRPr="00F20EE1">
          <w:rPr>
            <w:rFonts w:eastAsia="Cambria"/>
          </w:rPr>
          <w:t>https://www.technologyreview.com/2021/01/21/1016513/china-private-commercial-space-industry-dominance/</w:t>
        </w:r>
      </w:hyperlink>
      <w:r w:rsidRPr="00F20EE1">
        <w:rPr>
          <w:rFonts w:eastAsia="Cambria"/>
        </w:rPr>
        <w:t xml:space="preserve"> accessed 12/14/21] Adam</w:t>
      </w:r>
    </w:p>
    <w:p w14:paraId="3DB8AFAB" w14:textId="77777777" w:rsidR="00F20EE1" w:rsidRPr="00F20EE1" w:rsidRDefault="00F20EE1" w:rsidP="00F20EE1">
      <w:pPr>
        <w:rPr>
          <w:rFonts w:eastAsia="Cambria"/>
        </w:rPr>
      </w:pPr>
      <w:r w:rsidRPr="00F20EE1">
        <w:rPr>
          <w:rFonts w:eastAsia="Cambria"/>
        </w:rPr>
        <w:t xml:space="preserve">Space Commercialization DA – </w:t>
      </w:r>
    </w:p>
    <w:p w14:paraId="7137FBE0" w14:textId="77777777" w:rsidR="00F20EE1" w:rsidRPr="00F20EE1" w:rsidRDefault="00F20EE1" w:rsidP="00F20EE1">
      <w:pPr>
        <w:rPr>
          <w:rFonts w:eastAsia="Cambria"/>
          <w:i/>
          <w:iCs/>
        </w:rPr>
      </w:pPr>
      <w:r w:rsidRPr="00F20EE1">
        <w:rPr>
          <w:rFonts w:eastAsia="Cambria"/>
        </w:rPr>
        <w:t xml:space="preserve">Klein 19, John J. Understanding space strategy: the art of war in space. Routledge, 2019. (a Senior Fellow and Strategist at Falcon Research, Inc. and Adjunct Professor at George Washington University’s Space Policy Institute) </w:t>
      </w:r>
      <w:r w:rsidRPr="00F20EE1">
        <w:rPr>
          <w:rFonts w:eastAsia="Cambria"/>
          <w:i/>
          <w:iCs/>
        </w:rPr>
        <w:t>Elmer</w:t>
      </w:r>
    </w:p>
    <w:p w14:paraId="0BC6A887" w14:textId="77777777" w:rsidR="00F20EE1" w:rsidRPr="00F20EE1" w:rsidRDefault="00F20EE1" w:rsidP="00F20EE1">
      <w:pPr>
        <w:rPr>
          <w:rFonts w:eastAsia="Cambria"/>
        </w:rPr>
      </w:pPr>
      <w:r w:rsidRPr="00F20EE1">
        <w:rPr>
          <w:rFonts w:eastAsia="Cambria"/>
        </w:rPr>
        <w:t xml:space="preserve">Innovation DA – </w:t>
      </w:r>
    </w:p>
    <w:p w14:paraId="5F3C0919" w14:textId="77777777" w:rsidR="00F20EE1" w:rsidRPr="00F20EE1" w:rsidRDefault="00F20EE1" w:rsidP="00F20EE1">
      <w:pPr>
        <w:rPr>
          <w:rFonts w:eastAsia="Cambria"/>
        </w:rPr>
      </w:pPr>
      <w:r w:rsidRPr="00F20EE1">
        <w:rPr>
          <w:rFonts w:eastAsia="Cambria"/>
        </w:rPr>
        <w:t>Joshua Hampson 1-25-2017 "The Future of Space Commercialization" </w:t>
      </w:r>
      <w:hyperlink r:id="rId8" w:history="1">
        <w:r w:rsidRPr="00F20EE1">
          <w:rPr>
            <w:rFonts w:eastAsia="Cambria"/>
          </w:rPr>
          <w:t>https://republicans-science.house.gov/sites/republicans.science.house.gov/files/documents/TheFutureofSpaceCommercializationFinal.pdf</w:t>
        </w:r>
      </w:hyperlink>
      <w:r w:rsidRPr="00F20EE1">
        <w:rPr>
          <w:rFonts w:eastAsia="Cambria"/>
        </w:rPr>
        <w:t xml:space="preserve"> (Security Studies Fellow at the Niskanen Center) </w:t>
      </w:r>
      <w:r w:rsidRPr="00F20EE1">
        <w:rPr>
          <w:rFonts w:eastAsia="Cambria"/>
          <w:i/>
          <w:iCs/>
        </w:rPr>
        <w:t>Elmer</w:t>
      </w:r>
    </w:p>
    <w:p w14:paraId="1D35FDEB" w14:textId="77777777" w:rsidR="00F20EE1" w:rsidRPr="00F20EE1" w:rsidRDefault="00F20EE1" w:rsidP="00F20EE1">
      <w:pPr>
        <w:keepNext/>
        <w:keepLines/>
        <w:pageBreakBefore/>
        <w:spacing w:before="40" w:after="0"/>
        <w:jc w:val="center"/>
        <w:outlineLvl w:val="2"/>
        <w:rPr>
          <w:rFonts w:eastAsia="MS Gothic"/>
          <w:b/>
          <w:sz w:val="32"/>
          <w:szCs w:val="24"/>
          <w:u w:val="single"/>
        </w:rPr>
      </w:pPr>
      <w:r w:rsidRPr="00F20EE1">
        <w:rPr>
          <w:rFonts w:eastAsia="MS Gothic"/>
          <w:b/>
          <w:sz w:val="32"/>
          <w:szCs w:val="24"/>
          <w:u w:val="single"/>
        </w:rPr>
        <w:t xml:space="preserve">1AC – Plan </w:t>
      </w:r>
    </w:p>
    <w:p w14:paraId="3B5AE12F"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Plan: The Peoples Republic of China ought to prohibit appropriation of space by private entities. </w:t>
      </w:r>
    </w:p>
    <w:p w14:paraId="287DA67C" w14:textId="77777777" w:rsidR="00F20EE1" w:rsidRPr="00F20EE1" w:rsidRDefault="00F20EE1" w:rsidP="00F20EE1">
      <w:pPr>
        <w:keepNext/>
        <w:keepLines/>
        <w:pageBreakBefore/>
        <w:spacing w:before="40" w:after="0"/>
        <w:jc w:val="center"/>
        <w:outlineLvl w:val="2"/>
        <w:rPr>
          <w:rFonts w:eastAsia="MS Gothic"/>
          <w:b/>
          <w:sz w:val="32"/>
          <w:szCs w:val="24"/>
          <w:u w:val="single"/>
        </w:rPr>
      </w:pPr>
      <w:r w:rsidRPr="00F20EE1">
        <w:rPr>
          <w:rFonts w:eastAsia="MS Gothic"/>
          <w:b/>
          <w:sz w:val="32"/>
          <w:szCs w:val="24"/>
          <w:u w:val="single"/>
        </w:rPr>
        <w:t>1AC – Adv</w:t>
      </w:r>
    </w:p>
    <w:p w14:paraId="7768B7CA"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The Advantage is </w:t>
      </w:r>
      <w:r w:rsidRPr="00F20EE1">
        <w:rPr>
          <w:rFonts w:eastAsia="MS Gothic"/>
          <w:b/>
          <w:iCs/>
          <w:sz w:val="26"/>
          <w:u w:val="single"/>
        </w:rPr>
        <w:t>Primacy</w:t>
      </w:r>
      <w:r w:rsidRPr="00F20EE1">
        <w:rPr>
          <w:rFonts w:eastAsia="MS Gothic"/>
          <w:b/>
          <w:iCs/>
          <w:sz w:val="26"/>
        </w:rPr>
        <w:t>.</w:t>
      </w:r>
    </w:p>
    <w:p w14:paraId="075FAAEF" w14:textId="77777777" w:rsidR="00F20EE1" w:rsidRPr="00F20EE1" w:rsidRDefault="00F20EE1" w:rsidP="00F20EE1">
      <w:pPr>
        <w:rPr>
          <w:rFonts w:eastAsia="Cambria"/>
        </w:rPr>
      </w:pPr>
    </w:p>
    <w:p w14:paraId="7C2D51B0"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The US is in the </w:t>
      </w:r>
      <w:r w:rsidRPr="00F20EE1">
        <w:rPr>
          <w:rFonts w:eastAsia="MS Gothic"/>
          <w:b/>
          <w:iCs/>
          <w:sz w:val="26"/>
          <w:u w:val="single"/>
        </w:rPr>
        <w:t>lead now</w:t>
      </w:r>
      <w:r w:rsidRPr="00F20EE1">
        <w:rPr>
          <w:rFonts w:eastAsia="MS Gothic"/>
          <w:b/>
          <w:iCs/>
          <w:sz w:val="26"/>
        </w:rPr>
        <w:t xml:space="preserve"> but China’s set to </w:t>
      </w:r>
      <w:r w:rsidRPr="00F20EE1">
        <w:rPr>
          <w:rFonts w:eastAsia="MS Gothic"/>
          <w:b/>
          <w:iCs/>
          <w:sz w:val="26"/>
          <w:u w:val="single"/>
        </w:rPr>
        <w:t>surpass</w:t>
      </w:r>
      <w:r w:rsidRPr="00F20EE1">
        <w:rPr>
          <w:rFonts w:eastAsia="MS Gothic"/>
          <w:b/>
          <w:iCs/>
          <w:sz w:val="26"/>
        </w:rPr>
        <w:t xml:space="preserve"> – space becomes a new frontier for </w:t>
      </w:r>
      <w:r w:rsidRPr="00F20EE1">
        <w:rPr>
          <w:rFonts w:eastAsia="MS Gothic"/>
          <w:b/>
          <w:iCs/>
          <w:sz w:val="26"/>
          <w:u w:val="single"/>
        </w:rPr>
        <w:t>war, influence, and property</w:t>
      </w:r>
      <w:r w:rsidRPr="00F20EE1">
        <w:rPr>
          <w:rFonts w:eastAsia="MS Gothic"/>
          <w:b/>
          <w:iCs/>
          <w:sz w:val="26"/>
        </w:rPr>
        <w:t xml:space="preserve">. </w:t>
      </w:r>
    </w:p>
    <w:p w14:paraId="71A3B5FC" w14:textId="77777777" w:rsidR="00F20EE1" w:rsidRPr="00F20EE1" w:rsidRDefault="00F20EE1" w:rsidP="00F20EE1">
      <w:pPr>
        <w:rPr>
          <w:rFonts w:eastAsia="Cambria"/>
          <w:sz w:val="18"/>
          <w:szCs w:val="18"/>
        </w:rPr>
      </w:pPr>
      <w:r w:rsidRPr="00F20EE1">
        <w:rPr>
          <w:rFonts w:eastAsia="MS Gothic"/>
          <w:b/>
          <w:iCs/>
          <w:sz w:val="26"/>
        </w:rPr>
        <w:t>Kharpal 21</w:t>
      </w:r>
      <w:r w:rsidRPr="00F20EE1">
        <w:rPr>
          <w:rFonts w:eastAsia="Cambria"/>
        </w:rPr>
        <w:t xml:space="preserve"> </w:t>
      </w:r>
      <w:r w:rsidRPr="00F20EE1">
        <w:rPr>
          <w:rFonts w:eastAsia="Cambria"/>
          <w:sz w:val="18"/>
          <w:szCs w:val="18"/>
        </w:rPr>
        <w:t xml:space="preserve">[Arjun Kharpal, 5-29-2021, “China once said it couldn’t put a potato in space. Now it’s eyeing Mars,” CNBC, </w:t>
      </w:r>
      <w:hyperlink r:id="rId9" w:history="1">
        <w:r w:rsidRPr="00F20EE1">
          <w:rPr>
            <w:rFonts w:eastAsia="Cambria"/>
            <w:sz w:val="18"/>
            <w:szCs w:val="18"/>
          </w:rPr>
          <w:t>https://www.cnbc.com/2021/06/30/china-space-goals-ccp-100th-anniversary.html //</w:t>
        </w:r>
      </w:hyperlink>
      <w:r w:rsidRPr="00F20EE1">
        <w:rPr>
          <w:rFonts w:eastAsia="Cambria"/>
          <w:sz w:val="18"/>
          <w:szCs w:val="18"/>
        </w:rPr>
        <w:t xml:space="preserve"> JB]</w:t>
      </w:r>
    </w:p>
    <w:p w14:paraId="308977DD" w14:textId="77777777" w:rsidR="00F20EE1" w:rsidRPr="00F20EE1" w:rsidRDefault="00F20EE1" w:rsidP="00F20EE1">
      <w:pPr>
        <w:rPr>
          <w:rFonts w:eastAsia="Cambria"/>
          <w:u w:val="single"/>
        </w:rPr>
      </w:pPr>
      <w:r w:rsidRPr="00F20EE1">
        <w:rPr>
          <w:rFonts w:eastAsia="Cambria"/>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founders of the </w:t>
      </w:r>
      <w:r w:rsidRPr="00F20EE1">
        <w:rPr>
          <w:rFonts w:eastAsia="Cambria"/>
          <w:u w:val="single"/>
        </w:rPr>
        <w:t>Chinese Communist Party (</w:t>
      </w:r>
      <w:r w:rsidRPr="00F20EE1">
        <w:rPr>
          <w:rFonts w:eastAsia="Cambria"/>
          <w:b/>
          <w:bCs/>
          <w:u w:val="single"/>
        </w:rPr>
        <w:t>CCP</w:t>
      </w:r>
      <w:r w:rsidRPr="00F20EE1">
        <w:rPr>
          <w:rFonts w:eastAsia="Cambria"/>
          <w:u w:val="single"/>
        </w:rPr>
        <w:t xml:space="preserve">), reportedly </w:t>
      </w:r>
      <w:r w:rsidRPr="00F20EE1">
        <w:rPr>
          <w:rFonts w:eastAsia="Cambria"/>
          <w:b/>
          <w:bCs/>
          <w:u w:val="single"/>
        </w:rPr>
        <w:t>said</w:t>
      </w:r>
      <w:r w:rsidRPr="00F20EE1">
        <w:rPr>
          <w:rFonts w:eastAsia="Cambria"/>
          <w:u w:val="single"/>
        </w:rPr>
        <w:t>: “</w:t>
      </w:r>
      <w:r w:rsidRPr="00F20EE1">
        <w:rPr>
          <w:rFonts w:eastAsia="Cambria"/>
          <w:b/>
          <w:bCs/>
          <w:u w:val="single"/>
        </w:rPr>
        <w:t>China cannot even put a potato in space</w:t>
      </w:r>
      <w:r w:rsidRPr="00F20EE1">
        <w:rPr>
          <w:rFonts w:eastAsia="Cambria"/>
          <w:u w:val="single"/>
        </w:rPr>
        <w:t>.”</w:t>
      </w:r>
      <w:r w:rsidRPr="00F20EE1">
        <w:rPr>
          <w:rFonts w:eastAsia="Cambria"/>
          <w:sz w:val="16"/>
        </w:rPr>
        <w:t xml:space="preserve"> Fast forward more than six decades and President </w:t>
      </w:r>
      <w:hyperlink r:id="rId10" w:history="1">
        <w:r w:rsidRPr="00F20EE1">
          <w:rPr>
            <w:rFonts w:eastAsia="Cambria"/>
            <w:b/>
            <w:bCs/>
            <w:u w:val="single"/>
          </w:rPr>
          <w:t>Xi</w:t>
        </w:r>
        <w:r w:rsidRPr="00F20EE1">
          <w:rPr>
            <w:rFonts w:eastAsia="Cambria"/>
            <w:u w:val="single"/>
          </w:rPr>
          <w:t xml:space="preserve"> Jinping</w:t>
        </w:r>
      </w:hyperlink>
      <w:r w:rsidRPr="00F20EE1">
        <w:rPr>
          <w:rFonts w:eastAsia="Cambria"/>
          <w:u w:val="single"/>
        </w:rPr>
        <w:t xml:space="preserve">, China’s current leader, </w:t>
      </w:r>
      <w:r w:rsidRPr="00F20EE1">
        <w:rPr>
          <w:rFonts w:eastAsia="Cambria"/>
          <w:b/>
          <w:bCs/>
          <w:u w:val="single"/>
        </w:rPr>
        <w:t>is seen congratulating</w:t>
      </w:r>
      <w:r w:rsidRPr="00F20EE1">
        <w:rPr>
          <w:rFonts w:eastAsia="Cambria"/>
          <w:u w:val="single"/>
        </w:rPr>
        <w:t> </w:t>
      </w:r>
      <w:hyperlink r:id="rId11" w:history="1">
        <w:r w:rsidRPr="00F20EE1">
          <w:rPr>
            <w:rFonts w:eastAsia="Cambria"/>
            <w:u w:val="single"/>
          </w:rPr>
          <w:t xml:space="preserve">three </w:t>
        </w:r>
        <w:r w:rsidRPr="00F20EE1">
          <w:rPr>
            <w:rFonts w:eastAsia="Cambria"/>
            <w:b/>
            <w:bCs/>
            <w:u w:val="single"/>
          </w:rPr>
          <w:t>astronauts</w:t>
        </w:r>
        <w:r w:rsidRPr="00F20EE1">
          <w:rPr>
            <w:rFonts w:eastAsia="Cambria"/>
            <w:u w:val="single"/>
          </w:rPr>
          <w:t xml:space="preserve"> who were sent</w:t>
        </w:r>
      </w:hyperlink>
      <w:r w:rsidRPr="00F20EE1">
        <w:rPr>
          <w:rFonts w:eastAsia="Cambria"/>
          <w:u w:val="single"/>
        </w:rPr>
        <w:t xml:space="preserve"> to the country’s own </w:t>
      </w:r>
      <w:r w:rsidRPr="00F20EE1">
        <w:rPr>
          <w:rFonts w:eastAsia="Cambria"/>
          <w:b/>
          <w:bCs/>
          <w:u w:val="single"/>
        </w:rPr>
        <w:t>space station</w:t>
      </w:r>
      <w:r w:rsidRPr="00F20EE1">
        <w:rPr>
          <w:rFonts w:eastAsia="Cambria"/>
          <w:u w:val="single"/>
        </w:rPr>
        <w:t xml:space="preserve"> earlier this month</w:t>
      </w:r>
      <w:r w:rsidRPr="00F20EE1">
        <w:rPr>
          <w:rFonts w:eastAsia="Cambria"/>
          <w:sz w:val="16"/>
        </w:rPr>
        <w:t>. Since Mao’s comments, </w:t>
      </w:r>
      <w:hyperlink r:id="rId12" w:history="1">
        <w:r w:rsidRPr="00F20EE1">
          <w:rPr>
            <w:rFonts w:eastAsia="Cambria"/>
            <w:b/>
            <w:bCs/>
            <w:highlight w:val="green"/>
            <w:u w:val="single"/>
          </w:rPr>
          <w:t>China</w:t>
        </w:r>
        <w:r w:rsidRPr="00F20EE1">
          <w:rPr>
            <w:rFonts w:eastAsia="Cambria"/>
            <w:u w:val="single"/>
          </w:rPr>
          <w:t xml:space="preserve"> has </w:t>
        </w:r>
        <w:r w:rsidRPr="00F20EE1">
          <w:rPr>
            <w:rFonts w:eastAsia="Cambria"/>
            <w:b/>
            <w:bCs/>
            <w:highlight w:val="green"/>
            <w:u w:val="single"/>
          </w:rPr>
          <w:t>launched satellites</w:t>
        </w:r>
      </w:hyperlink>
      <w:r w:rsidRPr="00F20EE1">
        <w:rPr>
          <w:rFonts w:eastAsia="Cambria"/>
          <w:u w:val="single"/>
        </w:rPr>
        <w:t xml:space="preserve">, sent humans to space and is </w:t>
      </w:r>
      <w:r w:rsidRPr="00F20EE1">
        <w:rPr>
          <w:rFonts w:eastAsia="Cambria"/>
          <w:b/>
          <w:bCs/>
          <w:highlight w:val="green"/>
          <w:u w:val="single"/>
        </w:rPr>
        <w:t>now </w:t>
      </w:r>
      <w:hyperlink r:id="rId13" w:history="1">
        <w:r w:rsidRPr="00F20EE1">
          <w:rPr>
            <w:rFonts w:eastAsia="Cambria"/>
            <w:b/>
            <w:bCs/>
            <w:highlight w:val="green"/>
            <w:u w:val="single"/>
          </w:rPr>
          <w:t>planning</w:t>
        </w:r>
        <w:r w:rsidRPr="00F20EE1">
          <w:rPr>
            <w:rFonts w:eastAsia="Cambria"/>
            <w:b/>
            <w:bCs/>
            <w:u w:val="single"/>
          </w:rPr>
          <w:t xml:space="preserve"> to build a </w:t>
        </w:r>
        <w:r w:rsidRPr="00F20EE1">
          <w:rPr>
            <w:rFonts w:eastAsia="Cambria"/>
            <w:b/>
            <w:bCs/>
            <w:highlight w:val="green"/>
            <w:u w:val="single"/>
          </w:rPr>
          <w:t>base on Mars</w:t>
        </w:r>
      </w:hyperlink>
      <w:r w:rsidRPr="00F20EE1">
        <w:rPr>
          <w:rFonts w:eastAsia="Cambria"/>
          <w:b/>
          <w:bCs/>
          <w:highlight w:val="green"/>
          <w:u w:val="single"/>
        </w:rPr>
        <w:t>, achievements</w:t>
      </w:r>
      <w:r w:rsidRPr="00F20EE1">
        <w:rPr>
          <w:rFonts w:eastAsia="Cambria"/>
          <w:u w:val="single"/>
        </w:rPr>
        <w:t xml:space="preserve"> and ambitions Beijing has </w:t>
      </w:r>
      <w:r w:rsidRPr="00F20EE1">
        <w:rPr>
          <w:rFonts w:eastAsia="Cambria"/>
          <w:highlight w:val="green"/>
          <w:u w:val="single"/>
        </w:rPr>
        <w:t>highlighted as the</w:t>
      </w:r>
      <w:r w:rsidRPr="00F20EE1">
        <w:rPr>
          <w:rFonts w:eastAsia="Cambria"/>
          <w:b/>
          <w:bCs/>
          <w:highlight w:val="green"/>
          <w:u w:val="single"/>
        </w:rPr>
        <w:t xml:space="preserve"> centennial of the CCP’s</w:t>
      </w:r>
      <w:r w:rsidRPr="00F20EE1">
        <w:rPr>
          <w:rFonts w:eastAsia="Cambria"/>
          <w:b/>
          <w:bCs/>
          <w:u w:val="single"/>
        </w:rPr>
        <w:t xml:space="preserve"> founding </w:t>
      </w:r>
      <w:r w:rsidRPr="00F20EE1">
        <w:rPr>
          <w:rFonts w:eastAsia="Cambria"/>
          <w:b/>
          <w:bCs/>
          <w:highlight w:val="green"/>
          <w:u w:val="single"/>
        </w:rPr>
        <w:t>approaches</w:t>
      </w:r>
      <w:r w:rsidRPr="00F20EE1">
        <w:rPr>
          <w:rFonts w:eastAsia="Cambria"/>
          <w:highlight w:val="green"/>
          <w:u w:val="single"/>
        </w:rPr>
        <w:t>. Space is now another</w:t>
      </w:r>
      <w:r w:rsidRPr="00F20EE1">
        <w:rPr>
          <w:rFonts w:eastAsia="Cambria"/>
          <w:b/>
          <w:bCs/>
          <w:highlight w:val="green"/>
          <w:u w:val="single"/>
        </w:rPr>
        <w:t xml:space="preserve"> battleground between the U.S. and China</w:t>
      </w:r>
      <w:r w:rsidRPr="00F20EE1">
        <w:rPr>
          <w:rFonts w:eastAsia="Cambria"/>
          <w:u w:val="single"/>
        </w:rPr>
        <w:t xml:space="preserve"> amid a </w:t>
      </w:r>
      <w:r w:rsidRPr="00F20EE1">
        <w:rPr>
          <w:rFonts w:eastAsia="Cambria"/>
          <w:b/>
          <w:bCs/>
          <w:u w:val="single"/>
        </w:rPr>
        <w:t>broader technological rivalry for supremacy</w:t>
      </w:r>
      <w:r w:rsidRPr="00F20EE1">
        <w:rPr>
          <w:rFonts w:eastAsia="Cambria"/>
          <w:u w:val="single"/>
        </w:rPr>
        <w:t xml:space="preserve">, one that could have </w:t>
      </w:r>
      <w:r w:rsidRPr="00F20EE1">
        <w:rPr>
          <w:rFonts w:eastAsia="Cambria"/>
          <w:b/>
          <w:bCs/>
          <w:u w:val="single"/>
        </w:rPr>
        <w:t xml:space="preserve">scientific and </w:t>
      </w:r>
      <w:r w:rsidRPr="00F20EE1">
        <w:rPr>
          <w:rFonts w:eastAsia="Cambria"/>
          <w:b/>
          <w:bCs/>
          <w:highlight w:val="green"/>
          <w:u w:val="single"/>
        </w:rPr>
        <w:t>military implications on Earth</w:t>
      </w:r>
      <w:r w:rsidRPr="00F20EE1">
        <w:rPr>
          <w:rFonts w:eastAsia="Cambria"/>
          <w:u w:val="single"/>
        </w:rPr>
        <w:t xml:space="preserve">. “President </w:t>
      </w:r>
      <w:r w:rsidRPr="00F20EE1">
        <w:rPr>
          <w:rFonts w:eastAsia="Cambria"/>
          <w:b/>
          <w:bCs/>
          <w:highlight w:val="green"/>
          <w:u w:val="single"/>
        </w:rPr>
        <w:t>Xi</w:t>
      </w:r>
      <w:r w:rsidRPr="00F20EE1">
        <w:rPr>
          <w:rFonts w:eastAsia="Cambria"/>
          <w:u w:val="single"/>
        </w:rPr>
        <w:t xml:space="preserve"> Jinping has </w:t>
      </w:r>
      <w:r w:rsidRPr="00F20EE1">
        <w:rPr>
          <w:rFonts w:eastAsia="Cambria"/>
          <w:b/>
          <w:bCs/>
          <w:highlight w:val="green"/>
          <w:u w:val="single"/>
        </w:rPr>
        <w:t>declared</w:t>
      </w:r>
      <w:r w:rsidRPr="00F20EE1">
        <w:rPr>
          <w:rFonts w:eastAsia="Cambria"/>
          <w:b/>
          <w:bCs/>
          <w:u w:val="single"/>
        </w:rPr>
        <w:t xml:space="preserve"> that </w:t>
      </w:r>
      <w:r w:rsidRPr="00F20EE1">
        <w:rPr>
          <w:rFonts w:eastAsia="Cambria"/>
          <w:b/>
          <w:bCs/>
          <w:highlight w:val="green"/>
          <w:u w:val="single"/>
        </w:rPr>
        <w:t>China’s</w:t>
      </w:r>
      <w:r w:rsidRPr="00F20EE1">
        <w:rPr>
          <w:rFonts w:eastAsia="Cambria"/>
          <w:b/>
          <w:bCs/>
          <w:u w:val="single"/>
        </w:rPr>
        <w:t xml:space="preserve"> ‘Space </w:t>
      </w:r>
      <w:r w:rsidRPr="00F20EE1">
        <w:rPr>
          <w:rFonts w:eastAsia="Cambria"/>
          <w:b/>
          <w:bCs/>
          <w:highlight w:val="green"/>
          <w:u w:val="single"/>
        </w:rPr>
        <w:t>Dream</w:t>
      </w:r>
      <w:r w:rsidRPr="00F20EE1">
        <w:rPr>
          <w:rFonts w:eastAsia="Cambria"/>
          <w:b/>
          <w:bCs/>
          <w:u w:val="single"/>
        </w:rPr>
        <w:t xml:space="preserve">’ is to </w:t>
      </w:r>
      <w:r w:rsidRPr="00F20EE1">
        <w:rPr>
          <w:rFonts w:eastAsia="Cambria"/>
          <w:b/>
          <w:bCs/>
          <w:highlight w:val="green"/>
          <w:u w:val="single"/>
        </w:rPr>
        <w:t>overtake all nations</w:t>
      </w:r>
      <w:r w:rsidRPr="00F20EE1">
        <w:rPr>
          <w:rFonts w:eastAsia="Cambria"/>
          <w:b/>
          <w:bCs/>
          <w:u w:val="single"/>
        </w:rPr>
        <w:t xml:space="preserve"> and become the leading space power by 2045</w:t>
      </w:r>
      <w:r w:rsidRPr="00F20EE1">
        <w:rPr>
          <w:rFonts w:eastAsia="Cambria"/>
          <w:sz w:val="16"/>
        </w:rPr>
        <w:t>,” said Christopher Newman, professor of space law and policy at the U.K.’s Northumbria University. “</w:t>
      </w:r>
      <w:r w:rsidRPr="00F20EE1">
        <w:rPr>
          <w:rFonts w:eastAsia="Cambria"/>
          <w:u w:val="single"/>
        </w:rPr>
        <w:t xml:space="preserve">This all feeds into </w:t>
      </w:r>
      <w:r w:rsidRPr="00F20EE1">
        <w:rPr>
          <w:rFonts w:eastAsia="Cambria"/>
          <w:b/>
          <w:bCs/>
          <w:u w:val="single"/>
        </w:rPr>
        <w:t>China’s ambition to be the world’s single science and technology superpower</w:t>
      </w:r>
      <w:r w:rsidRPr="00F20EE1">
        <w:rPr>
          <w:rFonts w:eastAsia="Cambria"/>
          <w:sz w:val="16"/>
        </w:rPr>
        <w:t>.” In March, </w:t>
      </w:r>
      <w:hyperlink r:id="rId14" w:history="1">
        <w:r w:rsidRPr="00F20EE1">
          <w:rPr>
            <w:rFonts w:eastAsia="Cambria"/>
            <w:u w:val="single"/>
          </w:rPr>
          <w:t>China highlighted space as a “frontier technology”</w:t>
        </w:r>
      </w:hyperlink>
      <w:r w:rsidRPr="00F20EE1">
        <w:rPr>
          <w:rFonts w:eastAsia="Cambria"/>
          <w:u w:val="single"/>
        </w:rPr>
        <w:t> it would focus on and research into the “origin and evolution of the universe.”</w:t>
      </w:r>
      <w:r w:rsidRPr="00F20EE1">
        <w:rPr>
          <w:rFonts w:eastAsia="Cambria"/>
          <w:sz w:val="16"/>
        </w:rPr>
        <w:t xml:space="preserve"> But there are other implications too. “</w:t>
      </w:r>
      <w:r w:rsidRPr="00F20EE1">
        <w:rPr>
          <w:rFonts w:eastAsia="Cambria"/>
          <w:u w:val="single"/>
        </w:rPr>
        <w:t xml:space="preserve">It is important for China and the US because </w:t>
      </w:r>
      <w:r w:rsidRPr="00F20EE1">
        <w:rPr>
          <w:rFonts w:eastAsia="Cambria"/>
          <w:highlight w:val="green"/>
          <w:u w:val="single"/>
        </w:rPr>
        <w:t>it can advance </w:t>
      </w:r>
      <w:r w:rsidRPr="00F20EE1">
        <w:rPr>
          <w:rFonts w:eastAsia="Cambria"/>
          <w:b/>
          <w:bCs/>
          <w:highlight w:val="green"/>
          <w:u w:val="single"/>
        </w:rPr>
        <w:t>technological development</w:t>
      </w:r>
      <w:r w:rsidRPr="00F20EE1">
        <w:rPr>
          <w:rFonts w:eastAsia="Cambria"/>
          <w:u w:val="single"/>
        </w:rPr>
        <w:t>”</w:t>
      </w:r>
      <w:r w:rsidRPr="00F20EE1">
        <w:rPr>
          <w:rFonts w:eastAsia="Cambria"/>
          <w:sz w:val="16"/>
        </w:rPr>
        <w:t xml:space="preserve"> in areas such as “</w:t>
      </w:r>
      <w:r w:rsidRPr="00F20EE1">
        <w:rPr>
          <w:rFonts w:eastAsia="Cambria"/>
          <w:b/>
          <w:bCs/>
          <w:highlight w:val="green"/>
          <w:u w:val="single"/>
        </w:rPr>
        <w:t>national security</w:t>
      </w:r>
      <w:r w:rsidRPr="00F20EE1">
        <w:rPr>
          <w:rFonts w:eastAsia="Cambria"/>
          <w:highlight w:val="green"/>
          <w:u w:val="single"/>
        </w:rPr>
        <w:t xml:space="preserve"> and</w:t>
      </w:r>
      <w:r w:rsidRPr="00F20EE1">
        <w:rPr>
          <w:rFonts w:eastAsia="Cambria"/>
          <w:u w:val="single"/>
        </w:rPr>
        <w:t xml:space="preserve"> some </w:t>
      </w:r>
      <w:r w:rsidRPr="00F20EE1">
        <w:rPr>
          <w:rFonts w:eastAsia="Cambria"/>
          <w:b/>
          <w:bCs/>
          <w:highlight w:val="green"/>
          <w:u w:val="single"/>
        </w:rPr>
        <w:t>socioeconomic development</w:t>
      </w:r>
      <w:r w:rsidRPr="00F20EE1">
        <w:rPr>
          <w:rFonts w:eastAsia="Cambria"/>
          <w:sz w:val="16"/>
        </w:rPr>
        <w:t xml:space="preserve">,” according to Sa’id Mosteshar, director of the London Institute of Space Policy and Law, and research fellow Christoph Beischl. While experts doubt it could spiral into war in space, </w:t>
      </w:r>
      <w:r w:rsidRPr="00F20EE1">
        <w:rPr>
          <w:rFonts w:eastAsia="Cambria"/>
          <w:b/>
          <w:bCs/>
          <w:highlight w:val="green"/>
          <w:u w:val="single"/>
        </w:rPr>
        <w:t>extra-terrestrial activities</w:t>
      </w:r>
      <w:r w:rsidRPr="00F20EE1">
        <w:rPr>
          <w:rFonts w:eastAsia="Cambria"/>
          <w:u w:val="single"/>
        </w:rPr>
        <w:t xml:space="preserve"> can </w:t>
      </w:r>
      <w:r w:rsidRPr="00F20EE1">
        <w:rPr>
          <w:rFonts w:eastAsia="Cambria"/>
          <w:highlight w:val="green"/>
          <w:u w:val="single"/>
        </w:rPr>
        <w:t xml:space="preserve">support </w:t>
      </w:r>
      <w:r w:rsidRPr="00F20EE1">
        <w:rPr>
          <w:rFonts w:eastAsia="Cambria"/>
          <w:b/>
          <w:bCs/>
          <w:highlight w:val="green"/>
          <w:u w:val="single"/>
        </w:rPr>
        <w:t>military</w:t>
      </w:r>
      <w:r w:rsidRPr="00F20EE1">
        <w:rPr>
          <w:rFonts w:eastAsia="Cambria"/>
          <w:b/>
          <w:bCs/>
          <w:u w:val="single"/>
        </w:rPr>
        <w:t xml:space="preserve"> operations </w:t>
      </w:r>
      <w:r w:rsidRPr="00F20EE1">
        <w:rPr>
          <w:rFonts w:eastAsia="Cambria"/>
          <w:b/>
          <w:bCs/>
          <w:highlight w:val="green"/>
          <w:u w:val="single"/>
        </w:rPr>
        <w:t>on Earth</w:t>
      </w:r>
      <w:r w:rsidRPr="00F20EE1">
        <w:rPr>
          <w:rFonts w:eastAsia="Cambria"/>
          <w:sz w:val="16"/>
        </w:rPr>
        <w:t xml:space="preserve">. Space achievements are also about the optics. </w:t>
      </w:r>
      <w:r w:rsidRPr="00F20EE1">
        <w:rPr>
          <w:rFonts w:eastAsia="Cambria"/>
          <w:u w:val="single"/>
        </w:rPr>
        <w:t xml:space="preserve">Through </w:t>
      </w:r>
      <w:r w:rsidRPr="00F20EE1">
        <w:rPr>
          <w:rFonts w:eastAsia="Cambria"/>
          <w:b/>
          <w:bCs/>
          <w:highlight w:val="green"/>
          <w:u w:val="single"/>
        </w:rPr>
        <w:t>space exploration</w:t>
      </w:r>
      <w:r w:rsidRPr="00F20EE1">
        <w:rPr>
          <w:rFonts w:eastAsia="Cambria"/>
          <w:u w:val="single"/>
        </w:rPr>
        <w:t xml:space="preserve"> to the Moon or to Mars, “China and the U.S. </w:t>
      </w:r>
      <w:r w:rsidRPr="00F20EE1">
        <w:rPr>
          <w:rFonts w:eastAsia="Cambria"/>
          <w:highlight w:val="green"/>
          <w:u w:val="single"/>
        </w:rPr>
        <w:t>display</w:t>
      </w:r>
      <w:r w:rsidRPr="00F20EE1">
        <w:rPr>
          <w:rFonts w:eastAsia="Cambria"/>
          <w:u w:val="single"/>
        </w:rPr>
        <w:t xml:space="preserve"> their </w:t>
      </w:r>
      <w:r w:rsidRPr="00F20EE1">
        <w:rPr>
          <w:rFonts w:eastAsia="Cambria"/>
          <w:highlight w:val="green"/>
          <w:u w:val="single"/>
        </w:rPr>
        <w:t>technological sophistication</w:t>
      </w:r>
      <w:r w:rsidRPr="00F20EE1">
        <w:rPr>
          <w:rFonts w:eastAsia="Cambria"/>
          <w:u w:val="single"/>
        </w:rPr>
        <w:t xml:space="preserve"> to the domestic audience and the world, </w:t>
      </w:r>
      <w:r w:rsidRPr="00F20EE1">
        <w:rPr>
          <w:rFonts w:eastAsia="Cambria"/>
          <w:highlight w:val="green"/>
          <w:u w:val="single"/>
        </w:rPr>
        <w:t>increasing</w:t>
      </w:r>
      <w:r w:rsidRPr="00F20EE1">
        <w:rPr>
          <w:rFonts w:eastAsia="Cambria"/>
          <w:u w:val="single"/>
        </w:rPr>
        <w:t xml:space="preserve"> their </w:t>
      </w:r>
      <w:r w:rsidRPr="00F20EE1">
        <w:rPr>
          <w:rFonts w:eastAsia="Cambria"/>
          <w:highlight w:val="green"/>
          <w:u w:val="single"/>
        </w:rPr>
        <w:t>domestic</w:t>
      </w:r>
      <w:r w:rsidRPr="00F20EE1">
        <w:rPr>
          <w:rFonts w:eastAsia="Cambria"/>
          <w:u w:val="single"/>
        </w:rPr>
        <w:t xml:space="preserve"> and </w:t>
      </w:r>
      <w:r w:rsidRPr="00F20EE1">
        <w:rPr>
          <w:rFonts w:eastAsia="Cambria"/>
          <w:b/>
          <w:bCs/>
          <w:u w:val="single"/>
        </w:rPr>
        <w:t xml:space="preserve">international </w:t>
      </w:r>
      <w:r w:rsidRPr="00F20EE1">
        <w:rPr>
          <w:rFonts w:eastAsia="Cambria"/>
          <w:b/>
          <w:bCs/>
          <w:highlight w:val="green"/>
          <w:u w:val="single"/>
        </w:rPr>
        <w:t>prestige</w:t>
      </w:r>
      <w:r w:rsidRPr="00F20EE1">
        <w:rPr>
          <w:rFonts w:eastAsia="Cambria"/>
          <w:b/>
          <w:bCs/>
          <w:u w:val="single"/>
        </w:rPr>
        <w:t xml:space="preserve">, domestic </w:t>
      </w:r>
      <w:r w:rsidRPr="00F20EE1">
        <w:rPr>
          <w:rFonts w:eastAsia="Cambria"/>
          <w:b/>
          <w:bCs/>
          <w:highlight w:val="green"/>
          <w:u w:val="single"/>
        </w:rPr>
        <w:t>legitimacy</w:t>
      </w:r>
      <w:r w:rsidRPr="00F20EE1">
        <w:rPr>
          <w:rFonts w:eastAsia="Cambria"/>
          <w:highlight w:val="green"/>
          <w:u w:val="single"/>
        </w:rPr>
        <w:t xml:space="preserve"> and </w:t>
      </w:r>
      <w:r w:rsidRPr="00F20EE1">
        <w:rPr>
          <w:rFonts w:eastAsia="Cambria"/>
          <w:b/>
          <w:bCs/>
          <w:highlight w:val="green"/>
          <w:u w:val="single"/>
        </w:rPr>
        <w:t>international influence</w:t>
      </w:r>
      <w:r w:rsidRPr="00F20EE1">
        <w:rPr>
          <w:rFonts w:eastAsia="Cambria"/>
          <w:u w:val="single"/>
        </w:rPr>
        <w:t>,”</w:t>
      </w:r>
      <w:r w:rsidRPr="00F20EE1">
        <w:rPr>
          <w:rFonts w:eastAsia="Cambria"/>
          <w:sz w:val="16"/>
        </w:rPr>
        <w:t xml:space="preserve"> Mosteshar and Beischl said. China’s space program kicked off in the late 1950s but it was only recently that the world’s second-largest economy was able to tout major successes. In June last year, </w:t>
      </w:r>
      <w:r w:rsidRPr="00F20EE1">
        <w:rPr>
          <w:rFonts w:eastAsia="Cambria"/>
          <w:b/>
          <w:bCs/>
          <w:highlight w:val="green"/>
          <w:u w:val="single"/>
        </w:rPr>
        <w:t>China</w:t>
      </w:r>
      <w:r w:rsidRPr="00F20EE1">
        <w:rPr>
          <w:rFonts w:eastAsia="Cambria"/>
          <w:highlight w:val="green"/>
          <w:u w:val="single"/>
        </w:rPr>
        <w:t> </w:t>
      </w:r>
      <w:hyperlink r:id="rId15" w:history="1">
        <w:r w:rsidRPr="00F20EE1">
          <w:rPr>
            <w:rFonts w:eastAsia="Cambria"/>
            <w:highlight w:val="green"/>
            <w:u w:val="single"/>
          </w:rPr>
          <w:t xml:space="preserve">completed its own global </w:t>
        </w:r>
        <w:r w:rsidRPr="00F20EE1">
          <w:rPr>
            <w:rFonts w:eastAsia="Cambria"/>
            <w:b/>
            <w:bCs/>
            <w:highlight w:val="green"/>
            <w:u w:val="single"/>
          </w:rPr>
          <w:t>satellite</w:t>
        </w:r>
        <w:r w:rsidRPr="00F20EE1">
          <w:rPr>
            <w:rFonts w:eastAsia="Cambria"/>
            <w:highlight w:val="green"/>
            <w:u w:val="single"/>
          </w:rPr>
          <w:t xml:space="preserve"> navigation system called </w:t>
        </w:r>
        <w:r w:rsidRPr="00F20EE1">
          <w:rPr>
            <w:rFonts w:eastAsia="Cambria"/>
            <w:b/>
            <w:bCs/>
            <w:highlight w:val="green"/>
            <w:u w:val="single"/>
          </w:rPr>
          <w:t>Beidou</w:t>
        </w:r>
      </w:hyperlink>
      <w:r w:rsidRPr="00F20EE1">
        <w:rPr>
          <w:rFonts w:eastAsia="Cambria"/>
          <w:sz w:val="16"/>
        </w:rPr>
        <w:t>, a rival to the U.S. government-owned Global Positioning System (GPS). </w:t>
      </w:r>
      <w:hyperlink r:id="rId16" w:history="1">
        <w:r w:rsidRPr="00F20EE1">
          <w:rPr>
            <w:rFonts w:eastAsia="Cambria"/>
            <w:sz w:val="16"/>
          </w:rPr>
          <w:t>Experts said</w:t>
        </w:r>
      </w:hyperlink>
      <w:r w:rsidRPr="00F20EE1">
        <w:rPr>
          <w:rFonts w:eastAsia="Cambria"/>
          <w:sz w:val="16"/>
        </w:rPr>
        <w:t> </w:t>
      </w:r>
      <w:r w:rsidRPr="00F20EE1">
        <w:rPr>
          <w:rFonts w:eastAsia="Cambria"/>
          <w:u w:val="single"/>
        </w:rPr>
        <w:t xml:space="preserve">it will </w:t>
      </w:r>
      <w:r w:rsidRPr="00F20EE1">
        <w:rPr>
          <w:rFonts w:eastAsia="Cambria"/>
          <w:b/>
          <w:bCs/>
          <w:highlight w:val="green"/>
          <w:u w:val="single"/>
        </w:rPr>
        <w:t>help China’s military systems</w:t>
      </w:r>
      <w:r w:rsidRPr="00F20EE1">
        <w:rPr>
          <w:rFonts w:eastAsia="Cambria"/>
          <w:highlight w:val="green"/>
          <w:u w:val="single"/>
        </w:rPr>
        <w:t xml:space="preserve"> stay </w:t>
      </w:r>
      <w:r w:rsidRPr="00F20EE1">
        <w:rPr>
          <w:rFonts w:eastAsia="Cambria"/>
          <w:b/>
          <w:bCs/>
          <w:highlight w:val="green"/>
          <w:u w:val="single"/>
        </w:rPr>
        <w:t>online in</w:t>
      </w:r>
      <w:r w:rsidRPr="00F20EE1">
        <w:rPr>
          <w:rFonts w:eastAsia="Cambria"/>
          <w:b/>
          <w:bCs/>
          <w:u w:val="single"/>
        </w:rPr>
        <w:t xml:space="preserve"> the event of a </w:t>
      </w:r>
      <w:r w:rsidRPr="00F20EE1">
        <w:rPr>
          <w:rFonts w:eastAsia="Cambria"/>
          <w:b/>
          <w:bCs/>
          <w:highlight w:val="green"/>
          <w:u w:val="single"/>
        </w:rPr>
        <w:t>conflict</w:t>
      </w:r>
      <w:r w:rsidRPr="00F20EE1">
        <w:rPr>
          <w:rFonts w:eastAsia="Cambria"/>
          <w:sz w:val="16"/>
        </w:rPr>
        <w:t xml:space="preserve">. In December, a </w:t>
      </w:r>
      <w:r w:rsidRPr="00F20EE1">
        <w:rPr>
          <w:rFonts w:eastAsia="Cambria"/>
          <w:u w:val="single"/>
        </w:rPr>
        <w:t>Chinese spacecraft returned to Earth </w:t>
      </w:r>
      <w:hyperlink r:id="rId17" w:history="1">
        <w:r w:rsidRPr="00F20EE1">
          <w:rPr>
            <w:rFonts w:eastAsia="Cambria"/>
            <w:u w:val="single"/>
          </w:rPr>
          <w:t>carrying rock samples from the moon</w:t>
        </w:r>
      </w:hyperlink>
      <w:r w:rsidRPr="00F20EE1">
        <w:rPr>
          <w:rFonts w:eastAsia="Cambria"/>
          <w:sz w:val="16"/>
        </w:rPr>
        <w:t>, a first for the country. Last month, </w:t>
      </w:r>
      <w:hyperlink r:id="rId18" w:history="1">
        <w:r w:rsidRPr="00F20EE1">
          <w:rPr>
            <w:rFonts w:eastAsia="Cambria"/>
            <w:sz w:val="16"/>
          </w:rPr>
          <w:t>China sent a crewed mission</w:t>
        </w:r>
      </w:hyperlink>
      <w:r w:rsidRPr="00F20EE1">
        <w:rPr>
          <w:rFonts w:eastAsia="Cambria"/>
          <w:sz w:val="16"/>
        </w:rPr>
        <w:t> to its self-developed space station which is </w:t>
      </w:r>
      <w:hyperlink r:id="rId19" w:history="1">
        <w:r w:rsidRPr="00F20EE1">
          <w:rPr>
            <w:rFonts w:eastAsia="Cambria"/>
            <w:sz w:val="16"/>
          </w:rPr>
          <w:t>still being built</w:t>
        </w:r>
      </w:hyperlink>
      <w:r w:rsidRPr="00F20EE1">
        <w:rPr>
          <w:rFonts w:eastAsia="Cambria"/>
          <w:sz w:val="16"/>
        </w:rPr>
        <w:t xml:space="preserve">. It was China’s first time sending humans to space since 2016. </w:t>
      </w:r>
      <w:r w:rsidRPr="00F20EE1">
        <w:rPr>
          <w:rFonts w:eastAsia="Cambria"/>
          <w:u w:val="single"/>
        </w:rPr>
        <w:t>Beijing has now turned its sight on Mars</w:t>
      </w:r>
      <w:r w:rsidRPr="00F20EE1">
        <w:rPr>
          <w:rFonts w:eastAsia="Cambria"/>
          <w:sz w:val="16"/>
        </w:rPr>
        <w:t>. </w:t>
      </w:r>
      <w:hyperlink r:id="rId20" w:history="1">
        <w:r w:rsidRPr="00F20EE1">
          <w:rPr>
            <w:rFonts w:eastAsia="Cambria"/>
            <w:sz w:val="16"/>
          </w:rPr>
          <w:t>China hopes to send its first crewed mission to the Red Planet in 2033</w:t>
        </w:r>
      </w:hyperlink>
      <w:r w:rsidRPr="00F20EE1">
        <w:rPr>
          <w:rFonts w:eastAsia="Cambria"/>
          <w:sz w:val="16"/>
        </w:rPr>
        <w:t> after landing a </w:t>
      </w:r>
      <w:hyperlink r:id="rId21" w:history="1">
        <w:r w:rsidRPr="00F20EE1">
          <w:rPr>
            <w:rFonts w:eastAsia="Cambria"/>
            <w:sz w:val="16"/>
          </w:rPr>
          <w:t>spacecraft there in May</w:t>
        </w:r>
      </w:hyperlink>
      <w:r w:rsidRPr="00F20EE1">
        <w:rPr>
          <w:rFonts w:eastAsia="Cambria"/>
          <w:sz w:val="16"/>
        </w:rPr>
        <w:t xml:space="preserve">. </w:t>
      </w:r>
      <w:r w:rsidRPr="00F20EE1">
        <w:rPr>
          <w:rFonts w:eastAsia="Cambria"/>
          <w:highlight w:val="green"/>
          <w:u w:val="single"/>
        </w:rPr>
        <w:t>China</w:t>
      </w:r>
      <w:r w:rsidRPr="00F20EE1">
        <w:rPr>
          <w:rFonts w:eastAsia="Cambria"/>
          <w:u w:val="single"/>
        </w:rPr>
        <w:t xml:space="preserve"> has been a lot more aggressive in recent years in </w:t>
      </w:r>
      <w:r w:rsidRPr="00F20EE1">
        <w:rPr>
          <w:rFonts w:eastAsia="Cambria"/>
          <w:b/>
          <w:bCs/>
          <w:highlight w:val="green"/>
          <w:u w:val="single"/>
        </w:rPr>
        <w:t>filing for patents</w:t>
      </w:r>
      <w:r w:rsidRPr="00F20EE1">
        <w:rPr>
          <w:rFonts w:eastAsia="Cambria"/>
          <w:highlight w:val="green"/>
          <w:u w:val="single"/>
        </w:rPr>
        <w:t xml:space="preserve"> related to space technologies</w:t>
      </w:r>
      <w:r w:rsidRPr="00F20EE1">
        <w:rPr>
          <w:rFonts w:eastAsia="Cambria"/>
          <w:u w:val="single"/>
        </w:rPr>
        <w:t xml:space="preserve"> as it </w:t>
      </w:r>
      <w:r w:rsidRPr="00F20EE1">
        <w:rPr>
          <w:rFonts w:eastAsia="Cambria"/>
          <w:b/>
          <w:bCs/>
          <w:u w:val="single"/>
        </w:rPr>
        <w:t>sets up for</w:t>
      </w:r>
      <w:r w:rsidRPr="00F20EE1">
        <w:rPr>
          <w:rFonts w:eastAsia="Cambria"/>
          <w:u w:val="single"/>
        </w:rPr>
        <w:t xml:space="preserve"> some of these </w:t>
      </w:r>
      <w:r w:rsidRPr="00F20EE1">
        <w:rPr>
          <w:rFonts w:eastAsia="Cambria"/>
          <w:b/>
          <w:bCs/>
          <w:u w:val="single"/>
        </w:rPr>
        <w:t>future missions</w:t>
      </w:r>
      <w:r w:rsidRPr="00F20EE1">
        <w:rPr>
          <w:rFonts w:eastAsia="Cambria"/>
          <w:u w:val="single"/>
        </w:rPr>
        <w:t xml:space="preserve">. Between January 2000 and June 2021, </w:t>
      </w:r>
      <w:r w:rsidRPr="00F20EE1">
        <w:rPr>
          <w:rFonts w:eastAsia="Cambria"/>
          <w:b/>
          <w:bCs/>
          <w:u w:val="single"/>
        </w:rPr>
        <w:t xml:space="preserve">Chinese entities filed 6,634 patents </w:t>
      </w:r>
      <w:r w:rsidRPr="00F20EE1">
        <w:rPr>
          <w:rFonts w:eastAsia="Cambria"/>
          <w:b/>
          <w:bCs/>
          <w:highlight w:val="green"/>
          <w:u w:val="single"/>
        </w:rPr>
        <w:t>related to space travel</w:t>
      </w:r>
      <w:r w:rsidRPr="00F20EE1">
        <w:rPr>
          <w:rFonts w:eastAsia="Cambria"/>
          <w:u w:val="single"/>
        </w:rPr>
        <w:t>, including vehicles and equipment, according to data compiled for CNBC by GreyB, a patent research firm</w:t>
      </w:r>
      <w:r w:rsidRPr="00F20EE1">
        <w:rPr>
          <w:rFonts w:eastAsia="Cambria"/>
          <w:sz w:val="16"/>
        </w:rPr>
        <w:t>. But nearly 90% of those patent requests were submitted in the last five-and-a-half years. Between January 2016 and June 2021, the top three patent requests came from Chinese entities, followed by U.S. planemaker </w:t>
      </w:r>
      <w:hyperlink r:id="rId22" w:tgtFrame="_blank" w:history="1">
        <w:r w:rsidRPr="00F20EE1">
          <w:rPr>
            <w:rFonts w:eastAsia="Cambria"/>
            <w:sz w:val="16"/>
          </w:rPr>
          <w:t>Boeing</w:t>
        </w:r>
      </w:hyperlink>
      <w:r w:rsidRPr="00F20EE1">
        <w:rPr>
          <w:rFonts w:eastAsia="Cambria"/>
          <w:sz w:val="16"/>
        </w:rPr>
        <w:t xml:space="preserve">. </w:t>
      </w:r>
      <w:r w:rsidRPr="00F20EE1">
        <w:rPr>
          <w:rFonts w:eastAsia="Cambria"/>
          <w:u w:val="single"/>
        </w:rPr>
        <w:t xml:space="preserve">It highlights how rapidly </w:t>
      </w:r>
      <w:r w:rsidRPr="00F20EE1">
        <w:rPr>
          <w:rFonts w:eastAsia="Cambria"/>
          <w:b/>
          <w:bCs/>
          <w:u w:val="single"/>
        </w:rPr>
        <w:t>China</w:t>
      </w:r>
      <w:r w:rsidRPr="00F20EE1">
        <w:rPr>
          <w:rFonts w:eastAsia="Cambria"/>
          <w:u w:val="single"/>
        </w:rPr>
        <w:t xml:space="preserve"> is hoping to </w:t>
      </w:r>
      <w:r w:rsidRPr="00F20EE1">
        <w:rPr>
          <w:rFonts w:eastAsia="Cambria"/>
          <w:b/>
          <w:bCs/>
          <w:u w:val="single"/>
        </w:rPr>
        <w:t>develop the technologies</w:t>
      </w:r>
      <w:r w:rsidRPr="00F20EE1">
        <w:rPr>
          <w:rFonts w:eastAsia="Cambria"/>
          <w:u w:val="single"/>
        </w:rPr>
        <w:t xml:space="preserve"> required for more advanced space flights. </w:t>
      </w:r>
      <w:r w:rsidRPr="00F20EE1">
        <w:rPr>
          <w:rFonts w:eastAsia="Cambria"/>
          <w:b/>
          <w:bCs/>
          <w:highlight w:val="green"/>
          <w:u w:val="single"/>
        </w:rPr>
        <w:t>Patents</w:t>
      </w:r>
      <w:r w:rsidRPr="00F20EE1">
        <w:rPr>
          <w:rFonts w:eastAsia="Cambria"/>
          <w:b/>
          <w:bCs/>
          <w:u w:val="single"/>
        </w:rPr>
        <w:t xml:space="preserve"> are seen as one way to help </w:t>
      </w:r>
      <w:r w:rsidRPr="00F20EE1">
        <w:rPr>
          <w:rFonts w:eastAsia="Cambria"/>
          <w:b/>
          <w:bCs/>
          <w:highlight w:val="green"/>
          <w:u w:val="single"/>
        </w:rPr>
        <w:t>define</w:t>
      </w:r>
      <w:r w:rsidRPr="00F20EE1">
        <w:rPr>
          <w:rFonts w:eastAsia="Cambria"/>
          <w:u w:val="single"/>
        </w:rPr>
        <w:t xml:space="preserve"> and control </w:t>
      </w:r>
      <w:r w:rsidRPr="00F20EE1">
        <w:rPr>
          <w:rFonts w:eastAsia="Cambria"/>
          <w:highlight w:val="green"/>
          <w:u w:val="single"/>
        </w:rPr>
        <w:t>standards for next-generation technologies</w:t>
      </w:r>
      <w:r w:rsidRPr="00F20EE1">
        <w:rPr>
          <w:rFonts w:eastAsia="Cambria"/>
          <w:sz w:val="16"/>
        </w:rPr>
        <w:t xml:space="preserve"> — </w:t>
      </w:r>
      <w:hyperlink r:id="rId23" w:history="1">
        <w:r w:rsidRPr="00F20EE1">
          <w:rPr>
            <w:rFonts w:eastAsia="Cambria"/>
            <w:sz w:val="16"/>
          </w:rPr>
          <w:t>a goal for China in many different sectors</w:t>
        </w:r>
      </w:hyperlink>
      <w:r w:rsidRPr="00F20EE1">
        <w:rPr>
          <w:rFonts w:eastAsia="Cambria"/>
          <w:sz w:val="16"/>
        </w:rPr>
        <w:t xml:space="preserve">, </w:t>
      </w:r>
      <w:r w:rsidRPr="00F20EE1">
        <w:rPr>
          <w:rFonts w:eastAsia="Cambria"/>
          <w:u w:val="single"/>
        </w:rPr>
        <w:t xml:space="preserve">including telecommunications to </w:t>
      </w:r>
      <w:r w:rsidRPr="00F20EE1">
        <w:rPr>
          <w:rFonts w:eastAsia="Cambria"/>
          <w:b/>
          <w:bCs/>
          <w:u w:val="single"/>
        </w:rPr>
        <w:t>artificial intelligence</w:t>
      </w:r>
      <w:r w:rsidRPr="00F20EE1">
        <w:rPr>
          <w:rFonts w:eastAsia="Cambria"/>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GreyB. “In the near future, </w:t>
      </w:r>
      <w:r w:rsidRPr="00F20EE1">
        <w:rPr>
          <w:rFonts w:eastAsia="Cambria"/>
          <w:b/>
          <w:bCs/>
          <w:highlight w:val="green"/>
          <w:u w:val="single"/>
        </w:rPr>
        <w:t>most</w:t>
      </w:r>
      <w:r w:rsidRPr="00F20EE1">
        <w:rPr>
          <w:rFonts w:eastAsia="Cambria"/>
          <w:u w:val="single"/>
        </w:rPr>
        <w:t xml:space="preserve"> of the </w:t>
      </w:r>
      <w:r w:rsidRPr="00F20EE1">
        <w:rPr>
          <w:rFonts w:eastAsia="Cambria"/>
          <w:b/>
          <w:bCs/>
          <w:u w:val="single"/>
        </w:rPr>
        <w:t>patents</w:t>
      </w:r>
      <w:r w:rsidRPr="00F20EE1">
        <w:rPr>
          <w:rFonts w:eastAsia="Cambria"/>
          <w:u w:val="single"/>
        </w:rPr>
        <w:t xml:space="preserve"> in cosmonautics </w:t>
      </w:r>
      <w:r w:rsidRPr="00F20EE1">
        <w:rPr>
          <w:rFonts w:eastAsia="Cambria"/>
          <w:highlight w:val="green"/>
          <w:u w:val="single"/>
        </w:rPr>
        <w:t xml:space="preserve">will be </w:t>
      </w:r>
      <w:r w:rsidRPr="00F20EE1">
        <w:rPr>
          <w:rFonts w:eastAsia="Cambria"/>
          <w:b/>
          <w:bCs/>
          <w:highlight w:val="green"/>
          <w:u w:val="single"/>
        </w:rPr>
        <w:t>owned by China</w:t>
      </w:r>
      <w:r w:rsidRPr="00F20EE1">
        <w:rPr>
          <w:rFonts w:eastAsia="Cambria"/>
          <w:sz w:val="16"/>
        </w:rPr>
        <w:t xml:space="preserve"> (unless others follow suit), </w:t>
      </w:r>
      <w:r w:rsidRPr="00F20EE1">
        <w:rPr>
          <w:rFonts w:eastAsia="Cambria"/>
          <w:u w:val="single"/>
        </w:rPr>
        <w:t xml:space="preserve">meaning </w:t>
      </w:r>
      <w:r w:rsidRPr="00F20EE1">
        <w:rPr>
          <w:rFonts w:eastAsia="Cambria"/>
          <w:b/>
          <w:bCs/>
          <w:highlight w:val="green"/>
          <w:u w:val="single"/>
        </w:rPr>
        <w:t>China</w:t>
      </w:r>
      <w:r w:rsidRPr="00F20EE1">
        <w:rPr>
          <w:rFonts w:eastAsia="Cambria"/>
          <w:u w:val="single"/>
        </w:rPr>
        <w:t xml:space="preserve"> can become </w:t>
      </w:r>
      <w:r w:rsidRPr="00F20EE1">
        <w:rPr>
          <w:rFonts w:eastAsia="Cambria"/>
          <w:highlight w:val="green"/>
          <w:u w:val="single"/>
        </w:rPr>
        <w:t xml:space="preserve">a </w:t>
      </w:r>
      <w:r w:rsidRPr="00F20EE1">
        <w:rPr>
          <w:rFonts w:eastAsia="Cambria"/>
          <w:b/>
          <w:bCs/>
          <w:highlight w:val="green"/>
          <w:u w:val="single"/>
        </w:rPr>
        <w:t>gatekeeper for the use of space tech for</w:t>
      </w:r>
      <w:r w:rsidRPr="00F20EE1">
        <w:rPr>
          <w:rFonts w:eastAsia="Cambria"/>
          <w:b/>
          <w:bCs/>
          <w:u w:val="single"/>
        </w:rPr>
        <w:t xml:space="preserve"> both </w:t>
      </w:r>
      <w:r w:rsidRPr="00F20EE1">
        <w:rPr>
          <w:rFonts w:eastAsia="Cambria"/>
          <w:b/>
          <w:bCs/>
          <w:highlight w:val="green"/>
          <w:u w:val="single"/>
        </w:rPr>
        <w:t>private players</w:t>
      </w:r>
      <w:r w:rsidRPr="00F20EE1">
        <w:rPr>
          <w:rFonts w:eastAsia="Cambria"/>
          <w:b/>
          <w:bCs/>
          <w:u w:val="single"/>
        </w:rPr>
        <w:t xml:space="preserve"> and governments</w:t>
      </w:r>
      <w:r w:rsidRPr="00F20EE1">
        <w:rPr>
          <w:rFonts w:eastAsia="Cambria"/>
          <w:u w:val="single"/>
        </w:rPr>
        <w:t xml:space="preserve">. This is in line with the </w:t>
      </w:r>
      <w:r w:rsidRPr="00F20EE1">
        <w:rPr>
          <w:rFonts w:eastAsia="Cambria"/>
          <w:b/>
          <w:bCs/>
          <w:u w:val="single"/>
        </w:rPr>
        <w:t>Chinese strategy</w:t>
      </w:r>
      <w:r w:rsidRPr="00F20EE1">
        <w:rPr>
          <w:rFonts w:eastAsia="Cambria"/>
          <w:u w:val="single"/>
        </w:rPr>
        <w:t xml:space="preserve"> of become a superpower not just on Earth, but also in space.”</w:t>
      </w:r>
      <w:r w:rsidRPr="00F20EE1">
        <w:rPr>
          <w:rFonts w:eastAsia="Cambria"/>
          <w:sz w:val="16"/>
        </w:rPr>
        <w:t xml:space="preserve"> The </w:t>
      </w:r>
      <w:r w:rsidRPr="00F20EE1">
        <w:rPr>
          <w:rFonts w:eastAsia="Cambria"/>
          <w:b/>
          <w:bCs/>
          <w:u w:val="single"/>
        </w:rPr>
        <w:t>U.S. and China are already</w:t>
      </w:r>
      <w:r w:rsidRPr="00F20EE1">
        <w:rPr>
          <w:rFonts w:eastAsia="Cambria"/>
          <w:u w:val="single"/>
        </w:rPr>
        <w:t xml:space="preserve"> battling for </w:t>
      </w:r>
      <w:r w:rsidRPr="00F20EE1">
        <w:rPr>
          <w:rFonts w:eastAsia="Cambria"/>
          <w:b/>
          <w:bCs/>
          <w:u w:val="single"/>
        </w:rPr>
        <w:t>dominance</w:t>
      </w:r>
      <w:r w:rsidRPr="00F20EE1">
        <w:rPr>
          <w:rFonts w:eastAsia="Cambria"/>
          <w:u w:val="single"/>
        </w:rPr>
        <w:t xml:space="preserve"> in areas </w:t>
      </w:r>
      <w:r w:rsidRPr="00F20EE1">
        <w:rPr>
          <w:rFonts w:eastAsia="Cambria"/>
          <w:b/>
          <w:bCs/>
          <w:u w:val="single"/>
        </w:rPr>
        <w:t>from semiconductor development to artificial intelligence</w:t>
      </w:r>
      <w:r w:rsidRPr="00F20EE1">
        <w:rPr>
          <w:rFonts w:eastAsia="Cambria"/>
          <w:sz w:val="16"/>
        </w:rPr>
        <w:t>. Space will be another frontier, even as the U.S. is dominating in that area for now. “</w:t>
      </w:r>
      <w:r w:rsidRPr="00F20EE1">
        <w:rPr>
          <w:rFonts w:eastAsia="Cambria"/>
          <w:b/>
          <w:bCs/>
          <w:highlight w:val="green"/>
          <w:u w:val="single"/>
        </w:rPr>
        <w:t>The United States</w:t>
      </w:r>
      <w:r w:rsidRPr="00F20EE1">
        <w:rPr>
          <w:rFonts w:eastAsia="Cambria"/>
          <w:u w:val="single"/>
        </w:rPr>
        <w:t xml:space="preserve"> remains </w:t>
      </w:r>
      <w:r w:rsidRPr="00F20EE1">
        <w:rPr>
          <w:rFonts w:eastAsia="Cambria"/>
          <w:b/>
          <w:bCs/>
          <w:highlight w:val="green"/>
          <w:u w:val="single"/>
        </w:rPr>
        <w:t>ahead</w:t>
      </w:r>
      <w:r w:rsidRPr="00F20EE1">
        <w:rPr>
          <w:rFonts w:eastAsia="Cambria"/>
          <w:u w:val="single"/>
        </w:rPr>
        <w:t xml:space="preserve"> overall in all areas of space capability, </w:t>
      </w:r>
      <w:r w:rsidRPr="00F20EE1">
        <w:rPr>
          <w:rFonts w:eastAsia="Cambria"/>
          <w:b/>
          <w:bCs/>
          <w:highlight w:val="green"/>
          <w:u w:val="single"/>
        </w:rPr>
        <w:t>but China</w:t>
      </w:r>
      <w:r w:rsidRPr="00F20EE1">
        <w:rPr>
          <w:rFonts w:eastAsia="Cambria"/>
          <w:b/>
          <w:bCs/>
          <w:u w:val="single"/>
        </w:rPr>
        <w:t xml:space="preserve"> is rapidly </w:t>
      </w:r>
      <w:r w:rsidRPr="00F20EE1">
        <w:rPr>
          <w:rFonts w:eastAsia="Cambria"/>
          <w:b/>
          <w:bCs/>
          <w:highlight w:val="green"/>
          <w:u w:val="single"/>
        </w:rPr>
        <w:t>closing that lead</w:t>
      </w:r>
      <w:r w:rsidRPr="00F20EE1">
        <w:rPr>
          <w:rFonts w:eastAsia="Cambria"/>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F20EE1">
        <w:rPr>
          <w:rFonts w:eastAsia="Cambria"/>
          <w:u w:val="single"/>
        </w:rPr>
        <w:t xml:space="preserve">The challenge for the United States is not so much what China does, but how well and </w:t>
      </w:r>
      <w:r w:rsidRPr="00F20EE1">
        <w:rPr>
          <w:rFonts w:eastAsia="Cambria"/>
          <w:b/>
          <w:bCs/>
          <w:u w:val="single"/>
        </w:rPr>
        <w:t>how quickly the United States implements its own plans</w:t>
      </w:r>
      <w:r w:rsidRPr="00F20EE1">
        <w:rPr>
          <w:rFonts w:eastAsia="Cambria"/>
          <w:sz w:val="16"/>
        </w:rPr>
        <w:t xml:space="preserve">.” But </w:t>
      </w:r>
      <w:r w:rsidRPr="00F20EE1">
        <w:rPr>
          <w:rFonts w:eastAsia="Cambria"/>
          <w:u w:val="single"/>
        </w:rPr>
        <w:t xml:space="preserve">widening </w:t>
      </w:r>
      <w:r w:rsidRPr="00F20EE1">
        <w:rPr>
          <w:rFonts w:eastAsia="Cambria"/>
          <w:b/>
          <w:bCs/>
          <w:highlight w:val="green"/>
          <w:u w:val="single"/>
        </w:rPr>
        <w:t>political differences</w:t>
      </w:r>
      <w:r w:rsidRPr="00F20EE1">
        <w:rPr>
          <w:rFonts w:eastAsia="Cambria"/>
          <w:b/>
          <w:bCs/>
          <w:u w:val="single"/>
        </w:rPr>
        <w:t xml:space="preserve"> between China and the U.S. can </w:t>
      </w:r>
      <w:r w:rsidRPr="00F20EE1">
        <w:rPr>
          <w:rFonts w:eastAsia="Cambria"/>
          <w:highlight w:val="green"/>
          <w:u w:val="single"/>
        </w:rPr>
        <w:t xml:space="preserve">also </w:t>
      </w:r>
      <w:r w:rsidRPr="00F20EE1">
        <w:rPr>
          <w:rFonts w:eastAsia="Cambria"/>
          <w:b/>
          <w:bCs/>
          <w:highlight w:val="green"/>
          <w:u w:val="single"/>
        </w:rPr>
        <w:t>spill</w:t>
      </w:r>
      <w:r w:rsidRPr="00F20EE1">
        <w:rPr>
          <w:rFonts w:eastAsia="Cambria"/>
          <w:highlight w:val="green"/>
          <w:u w:val="single"/>
        </w:rPr>
        <w:t xml:space="preserve"> into the space arena</w:t>
      </w:r>
      <w:r w:rsidRPr="00F20EE1">
        <w:rPr>
          <w:rFonts w:eastAsia="Cambria"/>
          <w:sz w:val="16"/>
        </w:rPr>
        <w:t xml:space="preserve">. One example is a disagreement last year between </w:t>
      </w:r>
      <w:r w:rsidRPr="00F20EE1">
        <w:rPr>
          <w:rFonts w:eastAsia="Cambria"/>
          <w:u w:val="single"/>
        </w:rPr>
        <w:t xml:space="preserve">the </w:t>
      </w:r>
      <w:r w:rsidRPr="00F20EE1">
        <w:rPr>
          <w:rFonts w:eastAsia="Cambria"/>
          <w:b/>
          <w:bCs/>
          <w:u w:val="single"/>
        </w:rPr>
        <w:t xml:space="preserve">two nations </w:t>
      </w:r>
      <w:r w:rsidRPr="00F20EE1">
        <w:rPr>
          <w:rFonts w:eastAsia="Cambria"/>
          <w:b/>
          <w:bCs/>
          <w:highlight w:val="green"/>
          <w:u w:val="single"/>
        </w:rPr>
        <w:t>over</w:t>
      </w:r>
      <w:r w:rsidRPr="00F20EE1">
        <w:rPr>
          <w:rFonts w:eastAsia="Cambria"/>
          <w:u w:val="single"/>
        </w:rPr>
        <w:t xml:space="preserve"> the so-called </w:t>
      </w:r>
      <w:r w:rsidRPr="00F20EE1">
        <w:rPr>
          <w:rFonts w:eastAsia="Cambria"/>
          <w:b/>
          <w:bCs/>
          <w:highlight w:val="green"/>
          <w:u w:val="single"/>
        </w:rPr>
        <w:t>Artemis Accords</w:t>
      </w:r>
      <w:r w:rsidRPr="00F20EE1">
        <w:rPr>
          <w:rFonts w:eastAsia="Cambria"/>
          <w:u w:val="single"/>
        </w:rPr>
        <w:t xml:space="preserve">, an agreement led by NASA that looks to create rules around responsible and fair space exploration. Australia, Canada, Italy, Japan, Luxembourg, the United Arab Emirates, and the U.K all signed up. China didn’t. “The </w:t>
      </w:r>
      <w:r w:rsidRPr="00F20EE1">
        <w:rPr>
          <w:rFonts w:eastAsia="Cambria"/>
          <w:b/>
          <w:bCs/>
          <w:highlight w:val="green"/>
          <w:u w:val="single"/>
        </w:rPr>
        <w:t>polarisation of space activity</w:t>
      </w:r>
      <w:r w:rsidRPr="00F20EE1">
        <w:rPr>
          <w:rFonts w:eastAsia="Cambria"/>
          <w:highlight w:val="green"/>
          <w:u w:val="single"/>
        </w:rPr>
        <w:t xml:space="preserve"> along geopolitical lines pause </w:t>
      </w:r>
      <w:r w:rsidRPr="00F20EE1">
        <w:rPr>
          <w:rFonts w:eastAsia="Cambria"/>
          <w:b/>
          <w:bCs/>
          <w:highlight w:val="green"/>
          <w:u w:val="single"/>
        </w:rPr>
        <w:t>is a key and possibly existential threat to human space activity</w:t>
      </w:r>
      <w:r w:rsidRPr="00F20EE1">
        <w:rPr>
          <w:rFonts w:eastAsia="Cambria"/>
          <w:u w:val="single"/>
        </w:rPr>
        <w:t>,”</w:t>
      </w:r>
      <w:r w:rsidRPr="00F20EE1">
        <w:rPr>
          <w:rFonts w:eastAsia="Cambria"/>
          <w:sz w:val="16"/>
        </w:rPr>
        <w:t xml:space="preserve"> Northumbria University’s Newman said. “To China and its allies, the Accords represent an attempt to bypass traditional forum for international decision making,” he added. “</w:t>
      </w:r>
      <w:r w:rsidRPr="00F20EE1">
        <w:rPr>
          <w:rFonts w:eastAsia="Cambria"/>
          <w:u w:val="single"/>
        </w:rPr>
        <w:t>It is</w:t>
      </w:r>
      <w:r w:rsidRPr="00F20EE1">
        <w:rPr>
          <w:rFonts w:eastAsia="Cambria"/>
          <w:sz w:val="16"/>
        </w:rPr>
        <w:t xml:space="preserve"> therefore becoming </w:t>
      </w:r>
      <w:r w:rsidRPr="00F20EE1">
        <w:rPr>
          <w:rFonts w:eastAsia="Cambria"/>
          <w:u w:val="single"/>
        </w:rPr>
        <w:t xml:space="preserve">increasingly </w:t>
      </w:r>
      <w:r w:rsidRPr="00F20EE1">
        <w:rPr>
          <w:rFonts w:eastAsia="Cambria"/>
          <w:b/>
          <w:bCs/>
          <w:highlight w:val="green"/>
          <w:u w:val="single"/>
        </w:rPr>
        <w:t>difficult to achieve</w:t>
      </w:r>
      <w:r w:rsidRPr="00F20EE1">
        <w:rPr>
          <w:rFonts w:eastAsia="Cambria"/>
          <w:u w:val="single"/>
        </w:rPr>
        <w:t xml:space="preserve"> the kind of unified </w:t>
      </w:r>
      <w:r w:rsidRPr="00F20EE1">
        <w:rPr>
          <w:rFonts w:eastAsia="Cambria"/>
          <w:b/>
          <w:bCs/>
          <w:highlight w:val="green"/>
          <w:u w:val="single"/>
        </w:rPr>
        <w:t>agreements</w:t>
      </w:r>
      <w:r w:rsidRPr="00F20EE1">
        <w:rPr>
          <w:rFonts w:eastAsia="Cambria"/>
          <w:u w:val="single"/>
        </w:rPr>
        <w:t xml:space="preserve"> that are necessary in order </w:t>
      </w:r>
      <w:r w:rsidRPr="00F20EE1">
        <w:rPr>
          <w:rFonts w:eastAsia="Cambria"/>
          <w:b/>
          <w:bCs/>
          <w:highlight w:val="green"/>
          <w:u w:val="single"/>
        </w:rPr>
        <w:t>to deal with</w:t>
      </w:r>
      <w:r w:rsidRPr="00F20EE1">
        <w:rPr>
          <w:rFonts w:eastAsia="Cambria"/>
          <w:u w:val="single"/>
        </w:rPr>
        <w:t xml:space="preserve"> problems such as </w:t>
      </w:r>
      <w:r w:rsidRPr="00F20EE1">
        <w:rPr>
          <w:rFonts w:eastAsia="Cambria"/>
          <w:b/>
          <w:bCs/>
          <w:highlight w:val="green"/>
          <w:u w:val="single"/>
        </w:rPr>
        <w:t>space debris</w:t>
      </w:r>
      <w:r w:rsidRPr="00F20EE1">
        <w:rPr>
          <w:rFonts w:eastAsia="Cambria"/>
          <w:u w:val="single"/>
        </w:rPr>
        <w:t xml:space="preserve">, space traffic management </w:t>
      </w:r>
      <w:r w:rsidRPr="00F20EE1">
        <w:rPr>
          <w:rFonts w:eastAsia="Cambria"/>
          <w:highlight w:val="green"/>
          <w:u w:val="single"/>
        </w:rPr>
        <w:t>and</w:t>
      </w:r>
      <w:r w:rsidRPr="00F20EE1">
        <w:rPr>
          <w:rFonts w:eastAsia="Cambria"/>
          <w:u w:val="single"/>
        </w:rPr>
        <w:t xml:space="preserve"> the </w:t>
      </w:r>
      <w:r w:rsidRPr="00F20EE1">
        <w:rPr>
          <w:rFonts w:eastAsia="Cambria"/>
          <w:b/>
          <w:bCs/>
          <w:u w:val="single"/>
        </w:rPr>
        <w:t xml:space="preserve">exploitation of </w:t>
      </w:r>
      <w:r w:rsidRPr="00F20EE1">
        <w:rPr>
          <w:rFonts w:eastAsia="Cambria"/>
          <w:b/>
          <w:bCs/>
          <w:highlight w:val="green"/>
          <w:u w:val="single"/>
        </w:rPr>
        <w:t>extra-terrestrial resources</w:t>
      </w:r>
      <w:r w:rsidRPr="00F20EE1">
        <w:rPr>
          <w:rFonts w:eastAsia="Cambria"/>
          <w:u w:val="single"/>
        </w:rPr>
        <w:t>.”</w:t>
      </w:r>
    </w:p>
    <w:p w14:paraId="24C821BE" w14:textId="77777777" w:rsidR="00F20EE1" w:rsidRPr="00F20EE1" w:rsidRDefault="00F20EE1" w:rsidP="00F20EE1">
      <w:pPr>
        <w:keepNext/>
        <w:keepLines/>
        <w:spacing w:before="40" w:after="0"/>
        <w:outlineLvl w:val="3"/>
        <w:rPr>
          <w:rFonts w:eastAsia="MS Gothic"/>
          <w:b/>
          <w:iCs/>
          <w:sz w:val="26"/>
        </w:rPr>
      </w:pPr>
      <w:bookmarkStart w:id="0" w:name="_Hlk90485027"/>
      <w:r w:rsidRPr="00F20EE1">
        <w:rPr>
          <w:rFonts w:eastAsia="MS Gothic"/>
          <w:b/>
          <w:iCs/>
          <w:sz w:val="26"/>
        </w:rPr>
        <w:t xml:space="preserve">Appropriation is </w:t>
      </w:r>
      <w:r w:rsidRPr="00F20EE1">
        <w:rPr>
          <w:rFonts w:eastAsia="MS Gothic"/>
          <w:b/>
          <w:iCs/>
          <w:sz w:val="26"/>
          <w:u w:val="single"/>
        </w:rPr>
        <w:t>key</w:t>
      </w:r>
      <w:r w:rsidRPr="00F20EE1">
        <w:rPr>
          <w:rFonts w:eastAsia="MS Gothic"/>
          <w:b/>
          <w:iCs/>
          <w:sz w:val="26"/>
        </w:rPr>
        <w:t xml:space="preserve"> to meet China’s goals through </w:t>
      </w:r>
      <w:r w:rsidRPr="00F20EE1">
        <w:rPr>
          <w:rFonts w:eastAsia="MS Gothic"/>
          <w:b/>
          <w:iCs/>
          <w:sz w:val="26"/>
          <w:u w:val="single"/>
        </w:rPr>
        <w:t>space resources and tech</w:t>
      </w:r>
    </w:p>
    <w:p w14:paraId="2CC3424D" w14:textId="77777777" w:rsidR="00F20EE1" w:rsidRPr="00F20EE1" w:rsidRDefault="00F20EE1" w:rsidP="00F20EE1">
      <w:pPr>
        <w:rPr>
          <w:rFonts w:eastAsia="Cambria"/>
        </w:rPr>
      </w:pPr>
      <w:r w:rsidRPr="00F20EE1">
        <w:rPr>
          <w:rFonts w:eastAsia="MS Gothic"/>
          <w:b/>
          <w:iCs/>
          <w:sz w:val="26"/>
        </w:rPr>
        <w:t>Campo 21</w:t>
      </w:r>
      <w:r w:rsidRPr="00F20EE1">
        <w:rPr>
          <w:rFonts w:eastAsia="Cambria"/>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59D35A5D" w14:textId="77777777" w:rsidR="00F20EE1" w:rsidRPr="00F20EE1" w:rsidRDefault="00F20EE1" w:rsidP="00F20EE1">
      <w:pPr>
        <w:rPr>
          <w:rFonts w:eastAsia="Cambria"/>
          <w:sz w:val="16"/>
        </w:rPr>
      </w:pPr>
      <w:r w:rsidRPr="00F20EE1">
        <w:rPr>
          <w:rFonts w:eastAsia="Cambria"/>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F20EE1">
        <w:rPr>
          <w:rFonts w:eastAsia="Cambria"/>
          <w:u w:val="single"/>
        </w:rPr>
        <w:t>entrepreneurs</w:t>
      </w:r>
      <w:r w:rsidRPr="00F20EE1">
        <w:rPr>
          <w:rFonts w:eastAsia="Cambria"/>
          <w:sz w:val="16"/>
        </w:rPr>
        <w:t xml:space="preserve">, </w:t>
      </w:r>
      <w:r w:rsidRPr="00F20EE1">
        <w:rPr>
          <w:rFonts w:eastAsia="Cambria"/>
          <w:u w:val="single"/>
        </w:rPr>
        <w:t>like</w:t>
      </w:r>
      <w:r w:rsidRPr="00F20EE1">
        <w:rPr>
          <w:rFonts w:eastAsia="Cambria"/>
          <w:sz w:val="16"/>
        </w:rPr>
        <w:t xml:space="preserve"> Elon </w:t>
      </w:r>
      <w:r w:rsidRPr="00F20EE1">
        <w:rPr>
          <w:rFonts w:eastAsia="Cambria"/>
          <w:u w:val="single"/>
        </w:rPr>
        <w:t>Musk and</w:t>
      </w:r>
      <w:r w:rsidRPr="00F20EE1">
        <w:rPr>
          <w:rFonts w:eastAsia="Cambria"/>
          <w:sz w:val="16"/>
        </w:rPr>
        <w:t xml:space="preserve"> Jeff </w:t>
      </w:r>
      <w:r w:rsidRPr="00F20EE1">
        <w:rPr>
          <w:rFonts w:eastAsia="Cambria"/>
          <w:u w:val="single"/>
        </w:rPr>
        <w:t>Bezos</w:t>
      </w:r>
      <w:r w:rsidRPr="00F20EE1">
        <w:rPr>
          <w:rFonts w:eastAsia="Cambria"/>
          <w:sz w:val="16"/>
        </w:rPr>
        <w:t xml:space="preserve">, </w:t>
      </w:r>
      <w:r w:rsidRPr="00F20EE1">
        <w:rPr>
          <w:rFonts w:eastAsia="Cambria"/>
          <w:u w:val="single"/>
        </w:rPr>
        <w:t>propels the search for extraterrestrial materials such as water and minerals</w:t>
      </w:r>
      <w:r w:rsidRPr="00F20EE1">
        <w:rPr>
          <w:rFonts w:eastAsia="Cambria"/>
          <w:sz w:val="16"/>
        </w:rPr>
        <w:t xml:space="preserve">.4 </w:t>
      </w:r>
      <w:r w:rsidRPr="00F20EE1">
        <w:rPr>
          <w:rFonts w:eastAsia="Cambria"/>
          <w:u w:val="single"/>
        </w:rPr>
        <w:t>According to NASA</w:t>
      </w:r>
      <w:r w:rsidRPr="00F20EE1">
        <w:rPr>
          <w:rFonts w:eastAsia="Cambria"/>
          <w:sz w:val="16"/>
        </w:rPr>
        <w:t xml:space="preserve">, </w:t>
      </w:r>
      <w:r w:rsidRPr="00F20EE1">
        <w:rPr>
          <w:rFonts w:eastAsia="Cambria"/>
          <w:u w:val="single"/>
        </w:rPr>
        <w:t>minerals</w:t>
      </w:r>
      <w:r w:rsidRPr="00F20EE1">
        <w:rPr>
          <w:rFonts w:eastAsia="Cambria"/>
          <w:sz w:val="16"/>
        </w:rPr>
        <w:t xml:space="preserve"> found </w:t>
      </w:r>
      <w:r w:rsidRPr="00F20EE1">
        <w:rPr>
          <w:rFonts w:eastAsia="Cambria"/>
          <w:u w:val="single"/>
        </w:rPr>
        <w:t>in the asteroid</w:t>
      </w:r>
      <w:r w:rsidRPr="00F20EE1">
        <w:rPr>
          <w:rFonts w:eastAsia="Cambria"/>
          <w:sz w:val="16"/>
        </w:rPr>
        <w:t xml:space="preserve"> </w:t>
      </w:r>
      <w:r w:rsidRPr="00F20EE1">
        <w:rPr>
          <w:rFonts w:eastAsia="Cambria"/>
          <w:u w:val="single"/>
        </w:rPr>
        <w:t>belt</w:t>
      </w:r>
      <w:r w:rsidRPr="00F20EE1">
        <w:rPr>
          <w:rFonts w:eastAsia="Cambria"/>
          <w:sz w:val="16"/>
        </w:rPr>
        <w:t xml:space="preserve"> between Mars and Jupiter </w:t>
      </w:r>
      <w:r w:rsidRPr="00F20EE1">
        <w:rPr>
          <w:rFonts w:eastAsia="Cambria"/>
          <w:u w:val="single"/>
        </w:rPr>
        <w:t>contain an estimated value of</w:t>
      </w:r>
      <w:r w:rsidRPr="00F20EE1">
        <w:rPr>
          <w:rFonts w:eastAsia="Cambria"/>
          <w:sz w:val="16"/>
        </w:rPr>
        <w:t xml:space="preserve"> approximately $</w:t>
      </w:r>
      <w:r w:rsidRPr="00F20EE1">
        <w:rPr>
          <w:rFonts w:eastAsia="Cambria"/>
          <w:u w:val="single"/>
        </w:rPr>
        <w:t>100 billion for every person on Earth</w:t>
      </w:r>
      <w:r w:rsidRPr="00F20EE1">
        <w:rPr>
          <w:rFonts w:eastAsia="Cambria"/>
          <w:sz w:val="16"/>
        </w:rPr>
        <w:t xml:space="preserve">.5 However, </w:t>
      </w:r>
      <w:r w:rsidRPr="00F20EE1">
        <w:rPr>
          <w:rFonts w:eastAsia="Cambria"/>
          <w:b/>
          <w:iCs/>
          <w:highlight w:val="green"/>
          <w:u w:val="single"/>
        </w:rPr>
        <w:t>uncertainty</w:t>
      </w:r>
      <w:r w:rsidRPr="00F20EE1">
        <w:rPr>
          <w:rFonts w:eastAsia="Cambria"/>
          <w:highlight w:val="green"/>
          <w:u w:val="single"/>
        </w:rPr>
        <w:t xml:space="preserve"> lingers</w:t>
      </w:r>
      <w:r w:rsidRPr="00F20EE1">
        <w:rPr>
          <w:rFonts w:eastAsia="Cambria"/>
          <w:u w:val="single"/>
        </w:rPr>
        <w:t xml:space="preserve"> </w:t>
      </w:r>
      <w:r w:rsidRPr="00F20EE1">
        <w:rPr>
          <w:rFonts w:eastAsia="Cambria"/>
          <w:highlight w:val="green"/>
          <w:u w:val="single"/>
        </w:rPr>
        <w:t>because</w:t>
      </w:r>
      <w:r w:rsidRPr="00F20EE1">
        <w:rPr>
          <w:rFonts w:eastAsia="Cambria"/>
          <w:u w:val="single"/>
        </w:rPr>
        <w:t xml:space="preserve"> </w:t>
      </w:r>
      <w:r w:rsidRPr="00F20EE1">
        <w:rPr>
          <w:rFonts w:eastAsia="Cambria"/>
          <w:highlight w:val="green"/>
          <w:u w:val="single"/>
        </w:rPr>
        <w:t>private entities</w:t>
      </w:r>
      <w:r w:rsidRPr="00F20EE1">
        <w:rPr>
          <w:rFonts w:eastAsia="Cambria"/>
          <w:u w:val="single"/>
        </w:rPr>
        <w:t xml:space="preserve"> </w:t>
      </w:r>
      <w:r w:rsidRPr="00F20EE1">
        <w:rPr>
          <w:rFonts w:eastAsia="Cambria"/>
          <w:highlight w:val="green"/>
          <w:u w:val="single"/>
        </w:rPr>
        <w:t xml:space="preserve">are </w:t>
      </w:r>
      <w:r w:rsidRPr="00F20EE1">
        <w:rPr>
          <w:rFonts w:eastAsia="Cambria"/>
          <w:b/>
          <w:iCs/>
          <w:highlight w:val="green"/>
          <w:u w:val="single"/>
        </w:rPr>
        <w:t>unsure</w:t>
      </w:r>
      <w:r w:rsidRPr="00F20EE1">
        <w:rPr>
          <w:rFonts w:eastAsia="Cambria"/>
          <w:u w:val="single"/>
        </w:rPr>
        <w:t xml:space="preserve"> that </w:t>
      </w:r>
      <w:r w:rsidRPr="00F20EE1">
        <w:rPr>
          <w:rFonts w:eastAsia="Cambria"/>
          <w:highlight w:val="green"/>
          <w:u w:val="single"/>
        </w:rPr>
        <w:t xml:space="preserve">they </w:t>
      </w:r>
      <w:r w:rsidRPr="00F20EE1">
        <w:rPr>
          <w:rFonts w:eastAsia="Cambria"/>
          <w:u w:val="single"/>
        </w:rPr>
        <w:t xml:space="preserve">will </w:t>
      </w:r>
      <w:r w:rsidRPr="00F20EE1">
        <w:rPr>
          <w:rFonts w:eastAsia="Cambria"/>
          <w:highlight w:val="green"/>
          <w:u w:val="single"/>
        </w:rPr>
        <w:t>possess</w:t>
      </w:r>
      <w:r w:rsidRPr="00F20EE1">
        <w:rPr>
          <w:rFonts w:eastAsia="Cambria"/>
          <w:u w:val="single"/>
        </w:rPr>
        <w:t xml:space="preserve"> </w:t>
      </w:r>
      <w:r w:rsidRPr="00F20EE1">
        <w:rPr>
          <w:rFonts w:eastAsia="Cambria"/>
          <w:b/>
          <w:iCs/>
          <w:highlight w:val="green"/>
          <w:u w:val="single"/>
        </w:rPr>
        <w:t>property rights</w:t>
      </w:r>
      <w:r w:rsidRPr="00F20EE1">
        <w:rPr>
          <w:rFonts w:eastAsia="Cambria"/>
          <w:u w:val="single"/>
        </w:rPr>
        <w:t xml:space="preserve"> to their payload or the mined celestial body</w:t>
      </w:r>
      <w:r w:rsidRPr="00F20EE1">
        <w:rPr>
          <w:rFonts w:eastAsia="Cambria"/>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F20EE1">
        <w:rPr>
          <w:rFonts w:eastAsia="Cambria"/>
          <w:b/>
          <w:iCs/>
          <w:highlight w:val="green"/>
          <w:u w:val="single"/>
        </w:rPr>
        <w:t>Article II</w:t>
      </w:r>
      <w:r w:rsidRPr="00F20EE1">
        <w:rPr>
          <w:rFonts w:eastAsia="Cambria"/>
          <w:highlight w:val="green"/>
          <w:u w:val="single"/>
        </w:rPr>
        <w:t xml:space="preserve"> of the</w:t>
      </w:r>
      <w:r w:rsidRPr="00F20EE1">
        <w:rPr>
          <w:rFonts w:eastAsia="Cambria"/>
          <w:u w:val="single"/>
        </w:rPr>
        <w:t xml:space="preserve"> </w:t>
      </w:r>
      <w:r w:rsidRPr="00F20EE1">
        <w:rPr>
          <w:rFonts w:eastAsia="Cambria"/>
          <w:b/>
          <w:iCs/>
          <w:highlight w:val="green"/>
          <w:u w:val="single"/>
        </w:rPr>
        <w:t>O</w:t>
      </w:r>
      <w:r w:rsidRPr="00F20EE1">
        <w:rPr>
          <w:rFonts w:eastAsia="Cambria"/>
          <w:u w:val="single"/>
        </w:rPr>
        <w:t xml:space="preserve">uter </w:t>
      </w:r>
      <w:r w:rsidRPr="00F20EE1">
        <w:rPr>
          <w:rFonts w:eastAsia="Cambria"/>
          <w:b/>
          <w:iCs/>
          <w:highlight w:val="green"/>
          <w:u w:val="single"/>
        </w:rPr>
        <w:t>S</w:t>
      </w:r>
      <w:r w:rsidRPr="00F20EE1">
        <w:rPr>
          <w:rFonts w:eastAsia="Cambria"/>
          <w:u w:val="single"/>
        </w:rPr>
        <w:t xml:space="preserve">pace </w:t>
      </w:r>
      <w:r w:rsidRPr="00F20EE1">
        <w:rPr>
          <w:rFonts w:eastAsia="Cambria"/>
          <w:b/>
          <w:iCs/>
          <w:highlight w:val="green"/>
          <w:u w:val="single"/>
        </w:rPr>
        <w:t>T</w:t>
      </w:r>
      <w:r w:rsidRPr="00F20EE1">
        <w:rPr>
          <w:rFonts w:eastAsia="Cambria"/>
          <w:u w:val="single"/>
        </w:rPr>
        <w:t>reaty contains the bane of private property rights in outer space</w:t>
      </w:r>
      <w:r w:rsidRPr="00F20EE1">
        <w:rPr>
          <w:rFonts w:eastAsia="Cambria"/>
          <w:sz w:val="16"/>
        </w:rPr>
        <w:t xml:space="preserve">, </w:t>
      </w:r>
      <w:r w:rsidRPr="00F20EE1">
        <w:rPr>
          <w:rFonts w:eastAsia="Cambria"/>
          <w:u w:val="single"/>
        </w:rPr>
        <w:t xml:space="preserve">which </w:t>
      </w:r>
      <w:r w:rsidRPr="00F20EE1">
        <w:rPr>
          <w:rFonts w:eastAsia="Cambria"/>
          <w:b/>
          <w:iCs/>
          <w:highlight w:val="green"/>
          <w:u w:val="single"/>
        </w:rPr>
        <w:t>forbids</w:t>
      </w:r>
      <w:r w:rsidRPr="00F20EE1">
        <w:rPr>
          <w:rFonts w:eastAsia="Cambria"/>
          <w:u w:val="single"/>
        </w:rPr>
        <w:t xml:space="preserve"> the </w:t>
      </w:r>
      <w:r w:rsidRPr="00F20EE1">
        <w:rPr>
          <w:rFonts w:eastAsia="Cambria"/>
          <w:b/>
          <w:iCs/>
          <w:highlight w:val="green"/>
          <w:u w:val="single"/>
        </w:rPr>
        <w:t>national appropriation</w:t>
      </w:r>
      <w:r w:rsidRPr="00F20EE1">
        <w:rPr>
          <w:rFonts w:eastAsia="Cambria"/>
          <w:u w:val="single"/>
        </w:rPr>
        <w:t xml:space="preserve"> of the moon and other celestial</w:t>
      </w:r>
      <w:r w:rsidRPr="00F20EE1">
        <w:rPr>
          <w:rFonts w:eastAsia="Cambria"/>
          <w:sz w:val="16"/>
        </w:rPr>
        <w:t xml:space="preserve"> </w:t>
      </w:r>
      <w:r w:rsidRPr="00F20EE1">
        <w:rPr>
          <w:rFonts w:eastAsia="Cambria"/>
          <w:u w:val="single"/>
        </w:rPr>
        <w:t>bodies</w:t>
      </w:r>
      <w:r w:rsidRPr="00F20EE1">
        <w:rPr>
          <w:rFonts w:eastAsia="Cambria"/>
          <w:sz w:val="16"/>
        </w:rPr>
        <w:t xml:space="preserve">.11 While the Outer Space Treaty explicitly mentions the prohibition of public entities claiming celestial bodies, </w:t>
      </w:r>
      <w:r w:rsidRPr="00F20EE1">
        <w:rPr>
          <w:rFonts w:eastAsia="Cambria"/>
          <w:highlight w:val="green"/>
          <w:u w:val="single"/>
        </w:rPr>
        <w:t>private</w:t>
      </w:r>
      <w:r w:rsidRPr="00F20EE1">
        <w:rPr>
          <w:rFonts w:eastAsia="Cambria"/>
          <w:u w:val="single"/>
        </w:rPr>
        <w:t xml:space="preserve"> </w:t>
      </w:r>
      <w:r w:rsidRPr="00F20EE1">
        <w:rPr>
          <w:rFonts w:eastAsia="Cambria"/>
          <w:highlight w:val="green"/>
          <w:u w:val="single"/>
        </w:rPr>
        <w:t xml:space="preserve">enterprises risk </w:t>
      </w:r>
      <w:r w:rsidRPr="00F20EE1">
        <w:rPr>
          <w:rFonts w:eastAsia="Cambria"/>
          <w:b/>
          <w:iCs/>
          <w:highlight w:val="green"/>
          <w:u w:val="single"/>
        </w:rPr>
        <w:t>failing</w:t>
      </w:r>
      <w:r w:rsidRPr="00F20EE1">
        <w:rPr>
          <w:rFonts w:eastAsia="Cambria"/>
          <w:highlight w:val="green"/>
          <w:u w:val="single"/>
        </w:rPr>
        <w:t xml:space="preserve"> to have their</w:t>
      </w:r>
      <w:r w:rsidRPr="00F20EE1">
        <w:rPr>
          <w:rFonts w:eastAsia="Cambria"/>
          <w:u w:val="single"/>
        </w:rPr>
        <w:t xml:space="preserve"> interest in </w:t>
      </w:r>
      <w:r w:rsidRPr="00F20EE1">
        <w:rPr>
          <w:rFonts w:eastAsia="Cambria"/>
          <w:highlight w:val="green"/>
          <w:u w:val="single"/>
        </w:rPr>
        <w:t xml:space="preserve">property rights </w:t>
      </w:r>
      <w:r w:rsidRPr="00F20EE1">
        <w:rPr>
          <w:rFonts w:eastAsia="Cambria"/>
          <w:b/>
          <w:iCs/>
          <w:highlight w:val="green"/>
          <w:u w:val="single"/>
        </w:rPr>
        <w:t>recognized</w:t>
      </w:r>
      <w:r w:rsidRPr="00F20EE1">
        <w:rPr>
          <w:rFonts w:eastAsia="Cambria"/>
          <w:u w:val="single"/>
        </w:rPr>
        <w:t xml:space="preserve"> by the global community</w:t>
      </w:r>
      <w:r w:rsidRPr="00F20EE1">
        <w:rPr>
          <w:rFonts w:eastAsia="Cambria"/>
          <w:sz w:val="16"/>
        </w:rPr>
        <w:t xml:space="preserve">. </w:t>
      </w:r>
      <w:r w:rsidRPr="00F20EE1">
        <w:rPr>
          <w:rFonts w:eastAsia="Cambria"/>
          <w:u w:val="single"/>
        </w:rPr>
        <w:t>Private entities and investors grapple with the issues pertaining to their rights to mine and extract resources from outer space legally</w:t>
      </w:r>
      <w:r w:rsidRPr="00F20EE1">
        <w:rPr>
          <w:rFonts w:eastAsia="Cambria"/>
          <w:sz w:val="16"/>
        </w:rPr>
        <w:t xml:space="preserve">. </w:t>
      </w:r>
      <w:r w:rsidRPr="00F20EE1">
        <w:rPr>
          <w:rFonts w:eastAsia="Cambria"/>
          <w:highlight w:val="green"/>
          <w:u w:val="single"/>
        </w:rPr>
        <w:t>Without</w:t>
      </w:r>
      <w:r w:rsidRPr="00F20EE1">
        <w:rPr>
          <w:rFonts w:eastAsia="Cambria"/>
          <w:u w:val="single"/>
        </w:rPr>
        <w:t xml:space="preserve"> further international </w:t>
      </w:r>
      <w:r w:rsidRPr="00F20EE1">
        <w:rPr>
          <w:rFonts w:eastAsia="Cambria"/>
          <w:b/>
          <w:iCs/>
          <w:highlight w:val="green"/>
          <w:u w:val="single"/>
        </w:rPr>
        <w:t>recognition</w:t>
      </w:r>
      <w:r w:rsidRPr="00F20EE1">
        <w:rPr>
          <w:rFonts w:eastAsia="Cambria"/>
          <w:u w:val="single"/>
        </w:rPr>
        <w:t xml:space="preserve"> of their property rights, </w:t>
      </w:r>
      <w:r w:rsidRPr="00F20EE1">
        <w:rPr>
          <w:rFonts w:eastAsia="Cambria"/>
          <w:highlight w:val="green"/>
          <w:u w:val="single"/>
        </w:rPr>
        <w:t xml:space="preserve">private entities may </w:t>
      </w:r>
      <w:r w:rsidRPr="00F20EE1">
        <w:rPr>
          <w:rFonts w:eastAsia="Cambria"/>
          <w:b/>
          <w:iCs/>
          <w:highlight w:val="green"/>
          <w:u w:val="single"/>
        </w:rPr>
        <w:t>shy away from</w:t>
      </w:r>
      <w:r w:rsidRPr="00F20EE1">
        <w:rPr>
          <w:rFonts w:eastAsia="Cambria"/>
          <w:u w:val="single"/>
        </w:rPr>
        <w:t xml:space="preserve"> </w:t>
      </w:r>
      <w:r w:rsidRPr="00F20EE1">
        <w:rPr>
          <w:rFonts w:eastAsia="Cambria"/>
          <w:highlight w:val="green"/>
          <w:u w:val="single"/>
        </w:rPr>
        <w:t>exploring</w:t>
      </w:r>
      <w:r w:rsidRPr="00F20EE1">
        <w:rPr>
          <w:rFonts w:eastAsia="Cambria"/>
          <w:u w:val="single"/>
        </w:rPr>
        <w:t xml:space="preserve"> the concept of </w:t>
      </w:r>
      <w:r w:rsidRPr="00F20EE1">
        <w:rPr>
          <w:rFonts w:eastAsia="Cambria"/>
          <w:highlight w:val="green"/>
          <w:u w:val="single"/>
        </w:rPr>
        <w:t>celestial mining</w:t>
      </w:r>
      <w:r w:rsidRPr="00F20EE1">
        <w:rPr>
          <w:rFonts w:eastAsia="Cambria"/>
          <w:sz w:val="16"/>
        </w:rPr>
        <w:t xml:space="preserve">. </w:t>
      </w:r>
      <w:r w:rsidRPr="00F20EE1">
        <w:rPr>
          <w:rFonts w:eastAsia="Cambria"/>
          <w:highlight w:val="green"/>
          <w:u w:val="single"/>
        </w:rPr>
        <w:t xml:space="preserve">The issue of not knowing what laws are </w:t>
      </w:r>
      <w:r w:rsidRPr="00F20EE1">
        <w:rPr>
          <w:rFonts w:eastAsia="Cambria"/>
          <w:b/>
          <w:iCs/>
          <w:highlight w:val="green"/>
          <w:u w:val="single"/>
        </w:rPr>
        <w:t>applicable</w:t>
      </w:r>
      <w:r w:rsidRPr="00F20EE1">
        <w:rPr>
          <w:rFonts w:eastAsia="Cambria"/>
          <w:u w:val="single"/>
        </w:rPr>
        <w:t xml:space="preserve">, </w:t>
      </w:r>
      <w:r w:rsidRPr="00F20EE1">
        <w:rPr>
          <w:rFonts w:eastAsia="Cambria"/>
          <w:highlight w:val="green"/>
          <w:u w:val="single"/>
        </w:rPr>
        <w:t>or</w:t>
      </w:r>
      <w:r w:rsidRPr="00F20EE1">
        <w:rPr>
          <w:rFonts w:eastAsia="Cambria"/>
          <w:u w:val="single"/>
        </w:rPr>
        <w:t xml:space="preserve"> </w:t>
      </w:r>
      <w:r w:rsidRPr="00F20EE1">
        <w:rPr>
          <w:rFonts w:eastAsia="Cambria"/>
          <w:highlight w:val="green"/>
          <w:u w:val="single"/>
        </w:rPr>
        <w:t>to whom private companies are accountable</w:t>
      </w:r>
      <w:r w:rsidRPr="00F20EE1">
        <w:rPr>
          <w:rFonts w:eastAsia="Cambria"/>
          <w:u w:val="single"/>
        </w:rPr>
        <w:t xml:space="preserve">, </w:t>
      </w:r>
      <w:r w:rsidRPr="00F20EE1">
        <w:rPr>
          <w:rFonts w:eastAsia="Cambria"/>
          <w:b/>
          <w:iCs/>
          <w:highlight w:val="green"/>
          <w:u w:val="single"/>
        </w:rPr>
        <w:t>impedes</w:t>
      </w:r>
      <w:r w:rsidRPr="00F20EE1">
        <w:rPr>
          <w:rFonts w:eastAsia="Cambria"/>
          <w:u w:val="single"/>
        </w:rPr>
        <w:t xml:space="preserve"> the </w:t>
      </w:r>
      <w:r w:rsidRPr="00F20EE1">
        <w:rPr>
          <w:rFonts w:eastAsia="Cambria"/>
          <w:b/>
          <w:iCs/>
          <w:highlight w:val="green"/>
          <w:u w:val="single"/>
        </w:rPr>
        <w:t>progress</w:t>
      </w:r>
      <w:r w:rsidRPr="00F20EE1">
        <w:rPr>
          <w:rFonts w:eastAsia="Cambria"/>
          <w:u w:val="single"/>
        </w:rPr>
        <w:t xml:space="preserve"> private entities make in</w:t>
      </w:r>
      <w:r w:rsidRPr="00F20EE1">
        <w:rPr>
          <w:rFonts w:eastAsia="Cambria"/>
          <w:sz w:val="16"/>
        </w:rPr>
        <w:t xml:space="preserve"> achieving their goal of </w:t>
      </w:r>
      <w:r w:rsidRPr="00F20EE1">
        <w:rPr>
          <w:rFonts w:eastAsia="Cambria"/>
          <w:u w:val="single"/>
        </w:rPr>
        <w:t>harvesting extraterrestrial resources</w:t>
      </w:r>
      <w:r w:rsidRPr="00F20EE1">
        <w:rPr>
          <w:rFonts w:eastAsia="Cambria"/>
          <w:sz w:val="16"/>
        </w:rPr>
        <w:t xml:space="preserve">. </w:t>
      </w:r>
      <w:r w:rsidRPr="00F20EE1">
        <w:rPr>
          <w:rFonts w:eastAsia="Cambria"/>
          <w:highlight w:val="green"/>
          <w:u w:val="single"/>
        </w:rPr>
        <w:t>Private entities</w:t>
      </w:r>
      <w:r w:rsidRPr="00F20EE1">
        <w:rPr>
          <w:rFonts w:eastAsia="Cambria"/>
          <w:sz w:val="16"/>
          <w:highlight w:val="green"/>
        </w:rPr>
        <w:t xml:space="preserve"> </w:t>
      </w:r>
      <w:r w:rsidRPr="00F20EE1">
        <w:rPr>
          <w:rFonts w:eastAsia="Cambria"/>
          <w:highlight w:val="green"/>
          <w:u w:val="single"/>
        </w:rPr>
        <w:t>fear</w:t>
      </w:r>
      <w:r w:rsidRPr="00F20EE1">
        <w:rPr>
          <w:rFonts w:eastAsia="Cambria"/>
          <w:sz w:val="16"/>
        </w:rPr>
        <w:t xml:space="preserve"> that </w:t>
      </w:r>
      <w:r w:rsidRPr="00F20EE1">
        <w:rPr>
          <w:rFonts w:eastAsia="Cambria"/>
          <w:u w:val="single"/>
        </w:rPr>
        <w:t xml:space="preserve">the </w:t>
      </w:r>
      <w:r w:rsidRPr="00F20EE1">
        <w:rPr>
          <w:rFonts w:eastAsia="Cambria"/>
          <w:b/>
          <w:iCs/>
          <w:highlight w:val="green"/>
          <w:u w:val="single"/>
        </w:rPr>
        <w:t>non-appropriation</w:t>
      </w:r>
      <w:r w:rsidRPr="00F20EE1">
        <w:rPr>
          <w:rFonts w:eastAsia="Cambria"/>
          <w:u w:val="single"/>
        </w:rPr>
        <w:t xml:space="preserve"> clause</w:t>
      </w:r>
      <w:r w:rsidRPr="00F20EE1">
        <w:rPr>
          <w:rFonts w:eastAsia="Cambria"/>
          <w:sz w:val="16"/>
        </w:rPr>
        <w:t xml:space="preserve"> of Article II of the Outer Space Treaty, the epicenter of the issue, </w:t>
      </w:r>
      <w:r w:rsidRPr="00F20EE1">
        <w:rPr>
          <w:rFonts w:eastAsia="Cambria"/>
          <w:highlight w:val="green"/>
          <w:u w:val="single"/>
        </w:rPr>
        <w:t xml:space="preserve">will </w:t>
      </w:r>
      <w:r w:rsidRPr="00F20EE1">
        <w:rPr>
          <w:rFonts w:eastAsia="Cambria"/>
          <w:b/>
          <w:iCs/>
          <w:highlight w:val="green"/>
          <w:u w:val="single"/>
        </w:rPr>
        <w:t>strip</w:t>
      </w:r>
      <w:r w:rsidRPr="00F20EE1">
        <w:rPr>
          <w:rFonts w:eastAsia="Cambria"/>
          <w:highlight w:val="green"/>
          <w:u w:val="single"/>
        </w:rPr>
        <w:t xml:space="preserve"> them of the right to</w:t>
      </w:r>
      <w:r w:rsidRPr="00F20EE1">
        <w:rPr>
          <w:rFonts w:eastAsia="Cambria"/>
          <w:u w:val="single"/>
        </w:rPr>
        <w:t xml:space="preserve"> transport </w:t>
      </w:r>
      <w:r w:rsidRPr="00F20EE1">
        <w:rPr>
          <w:rFonts w:eastAsia="Cambria"/>
          <w:highlight w:val="green"/>
          <w:u w:val="single"/>
        </w:rPr>
        <w:t>their mined resources</w:t>
      </w:r>
      <w:r w:rsidRPr="00F20EE1">
        <w:rPr>
          <w:rFonts w:eastAsia="Cambria"/>
          <w:u w:val="single"/>
        </w:rPr>
        <w:t xml:space="preserve"> back to Earth</w:t>
      </w:r>
      <w:r w:rsidRPr="00F20EE1">
        <w:rPr>
          <w:rFonts w:eastAsia="Cambria"/>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F20EE1">
        <w:rPr>
          <w:rFonts w:eastAsia="Cambria"/>
          <w:u w:val="single"/>
        </w:rPr>
        <w:t>Space law is once again relevant due to its inadequacies in protecting the property rights of said entities in space</w:t>
      </w:r>
      <w:r w:rsidRPr="00F20EE1">
        <w:rPr>
          <w:rFonts w:eastAsia="Cambria"/>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0"/>
    </w:p>
    <w:p w14:paraId="1C3E8C30"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It’s </w:t>
      </w:r>
      <w:r w:rsidRPr="00F20EE1">
        <w:rPr>
          <w:rFonts w:eastAsia="MS Gothic"/>
          <w:b/>
          <w:iCs/>
          <w:sz w:val="26"/>
          <w:u w:val="single"/>
        </w:rPr>
        <w:t>exponential</w:t>
      </w:r>
      <w:r w:rsidRPr="00F20EE1">
        <w:rPr>
          <w:rFonts w:eastAsia="MS Gothic"/>
          <w:b/>
          <w:iCs/>
          <w:sz w:val="26"/>
        </w:rPr>
        <w:t xml:space="preserve"> – more and more companies will </w:t>
      </w:r>
      <w:r w:rsidRPr="00F20EE1">
        <w:rPr>
          <w:rFonts w:eastAsia="MS Gothic"/>
          <w:b/>
          <w:iCs/>
          <w:sz w:val="26"/>
          <w:u w:val="single"/>
        </w:rPr>
        <w:t>follow</w:t>
      </w:r>
      <w:r w:rsidRPr="00F20EE1">
        <w:rPr>
          <w:rFonts w:eastAsia="MS Gothic"/>
          <w:b/>
          <w:iCs/>
          <w:sz w:val="26"/>
        </w:rPr>
        <w:t xml:space="preserve"> </w:t>
      </w:r>
    </w:p>
    <w:p w14:paraId="2694BE38" w14:textId="77777777" w:rsidR="00F20EE1" w:rsidRPr="00F20EE1" w:rsidRDefault="00F20EE1" w:rsidP="00F20EE1">
      <w:pPr>
        <w:rPr>
          <w:rFonts w:eastAsia="Cambria"/>
          <w:sz w:val="18"/>
          <w:szCs w:val="18"/>
        </w:rPr>
      </w:pPr>
      <w:r w:rsidRPr="00F20EE1">
        <w:rPr>
          <w:rFonts w:eastAsia="MS Gothic"/>
          <w:b/>
          <w:iCs/>
          <w:sz w:val="26"/>
        </w:rPr>
        <w:t>Jiang Zhao 18</w:t>
      </w:r>
      <w:r w:rsidRPr="00F20EE1">
        <w:rPr>
          <w:rFonts w:eastAsia="Cambria"/>
        </w:rPr>
        <w:t xml:space="preserve"> </w:t>
      </w:r>
      <w:r w:rsidRPr="00F20EE1">
        <w:rPr>
          <w:rFonts w:eastAsia="Cambria"/>
          <w:sz w:val="18"/>
          <w:szCs w:val="18"/>
        </w:rPr>
        <w:t xml:space="preserve">[Shengli Jiang &amp; Yun Zhao (2018) “The Aftermath of the US Space Resource Exploration and Utilization Act: What’s Left for China?” </w:t>
      </w:r>
      <w:hyperlink r:id="rId24" w:history="1">
        <w:r w:rsidRPr="00F20EE1">
          <w:rPr>
            <w:rFonts w:eastAsia="Cambria"/>
            <w:sz w:val="18"/>
            <w:szCs w:val="18"/>
          </w:rPr>
          <w:t>https://pdfs.semanticscholar.org/c3a4/fb6e0f91f4d8a13ddac4b0f949f6c3afa5c0.pdf //</w:t>
        </w:r>
      </w:hyperlink>
      <w:r w:rsidRPr="00F20EE1">
        <w:rPr>
          <w:rFonts w:eastAsia="Cambria"/>
          <w:sz w:val="18"/>
          <w:szCs w:val="18"/>
        </w:rPr>
        <w:t xml:space="preserve"> JB]</w:t>
      </w:r>
    </w:p>
    <w:p w14:paraId="33522756" w14:textId="77777777" w:rsidR="00F20EE1" w:rsidRPr="00F20EE1" w:rsidRDefault="00F20EE1" w:rsidP="00F20EE1">
      <w:pPr>
        <w:rPr>
          <w:rFonts w:eastAsia="Cambria"/>
          <w:sz w:val="16"/>
        </w:rPr>
      </w:pPr>
      <w:r w:rsidRPr="00F20EE1">
        <w:rPr>
          <w:rFonts w:eastAsia="Cambria"/>
          <w:sz w:val="16"/>
        </w:rPr>
        <w:t xml:space="preserve">Olinga argued that the </w:t>
      </w:r>
      <w:r w:rsidRPr="00F20EE1">
        <w:rPr>
          <w:rFonts w:eastAsia="Cambria"/>
          <w:highlight w:val="green"/>
          <w:u w:val="single"/>
        </w:rPr>
        <w:t>legal regime prohibiting</w:t>
      </w:r>
      <w:r w:rsidRPr="00F20EE1">
        <w:rPr>
          <w:rFonts w:eastAsia="Cambria"/>
          <w:u w:val="single"/>
        </w:rPr>
        <w:t xml:space="preserve"> the </w:t>
      </w:r>
      <w:r w:rsidRPr="00F20EE1">
        <w:rPr>
          <w:rFonts w:eastAsia="Cambria"/>
          <w:b/>
          <w:bCs/>
          <w:highlight w:val="green"/>
          <w:u w:val="single"/>
        </w:rPr>
        <w:t>appropriation</w:t>
      </w:r>
      <w:r w:rsidRPr="00F20EE1">
        <w:rPr>
          <w:rFonts w:eastAsia="Cambria"/>
          <w:highlight w:val="green"/>
          <w:u w:val="single"/>
        </w:rPr>
        <w:t xml:space="preserve"> of space resources deprives </w:t>
      </w:r>
      <w:r w:rsidRPr="00F20EE1">
        <w:rPr>
          <w:rFonts w:eastAsia="Cambria"/>
          <w:b/>
          <w:bCs/>
          <w:highlight w:val="green"/>
          <w:u w:val="single"/>
        </w:rPr>
        <w:t>private entities</w:t>
      </w:r>
      <w:r w:rsidRPr="00F20EE1">
        <w:rPr>
          <w:rFonts w:eastAsia="Cambria"/>
          <w:highlight w:val="green"/>
          <w:u w:val="single"/>
        </w:rPr>
        <w:t xml:space="preserve"> of</w:t>
      </w:r>
      <w:r w:rsidRPr="00F20EE1">
        <w:rPr>
          <w:rFonts w:eastAsia="Cambria"/>
          <w:sz w:val="16"/>
        </w:rPr>
        <w:t xml:space="preserve"> the guarantee for payback of </w:t>
      </w:r>
      <w:r w:rsidRPr="00F20EE1">
        <w:rPr>
          <w:rFonts w:eastAsia="Cambria"/>
          <w:u w:val="single"/>
        </w:rPr>
        <w:t>costs invested in</w:t>
      </w:r>
      <w:r w:rsidRPr="00F20EE1">
        <w:rPr>
          <w:rFonts w:eastAsia="Cambria"/>
          <w:sz w:val="16"/>
        </w:rPr>
        <w:t xml:space="preserve"> the exploration and </w:t>
      </w:r>
      <w:r w:rsidRPr="00F20EE1">
        <w:rPr>
          <w:rFonts w:eastAsia="Cambria"/>
          <w:highlight w:val="green"/>
          <w:u w:val="single"/>
        </w:rPr>
        <w:t>utilization of space resources</w:t>
      </w:r>
      <w:r w:rsidRPr="00F20EE1">
        <w:rPr>
          <w:rFonts w:eastAsia="Cambria"/>
          <w:sz w:val="16"/>
        </w:rPr>
        <w:t xml:space="preserve">, and </w:t>
      </w:r>
      <w:r w:rsidRPr="00F20EE1">
        <w:rPr>
          <w:rFonts w:eastAsia="Cambria"/>
          <w:b/>
          <w:bCs/>
          <w:highlight w:val="green"/>
          <w:u w:val="single"/>
        </w:rPr>
        <w:t>makes them lose</w:t>
      </w:r>
      <w:r w:rsidRPr="00F20EE1">
        <w:rPr>
          <w:rFonts w:eastAsia="Cambria"/>
          <w:u w:val="single"/>
        </w:rPr>
        <w:t xml:space="preserve"> the driving force of further conducting the </w:t>
      </w:r>
      <w:r w:rsidRPr="00F20EE1">
        <w:rPr>
          <w:rFonts w:eastAsia="Cambria"/>
          <w:b/>
          <w:bCs/>
          <w:highlight w:val="green"/>
          <w:u w:val="single"/>
        </w:rPr>
        <w:t>exploration</w:t>
      </w:r>
      <w:r w:rsidRPr="00F20EE1">
        <w:rPr>
          <w:rFonts w:eastAsia="Cambria"/>
          <w:u w:val="single"/>
        </w:rPr>
        <w:t xml:space="preserve"> and utilization</w:t>
      </w:r>
      <w:r w:rsidRPr="00F20EE1">
        <w:rPr>
          <w:rFonts w:eastAsia="Cambria"/>
          <w:sz w:val="16"/>
        </w:rPr>
        <w:t xml:space="preserve">.81 As a consequence, whole </w:t>
      </w:r>
      <w:r w:rsidRPr="00F20EE1">
        <w:rPr>
          <w:rFonts w:eastAsia="Cambria"/>
          <w:u w:val="single"/>
        </w:rPr>
        <w:t xml:space="preserve">activities of </w:t>
      </w:r>
      <w:r w:rsidRPr="00F20EE1">
        <w:rPr>
          <w:rFonts w:eastAsia="Cambria"/>
          <w:b/>
          <w:bCs/>
          <w:highlight w:val="green"/>
          <w:u w:val="single"/>
        </w:rPr>
        <w:t>exploring</w:t>
      </w:r>
      <w:r w:rsidRPr="00F20EE1">
        <w:rPr>
          <w:rFonts w:eastAsia="Cambria"/>
          <w:u w:val="single"/>
        </w:rPr>
        <w:t xml:space="preserve"> and utilizing </w:t>
      </w:r>
      <w:r w:rsidRPr="00F20EE1">
        <w:rPr>
          <w:rFonts w:eastAsia="Cambria"/>
          <w:highlight w:val="green"/>
          <w:u w:val="single"/>
        </w:rPr>
        <w:t xml:space="preserve">space resources could </w:t>
      </w:r>
      <w:r w:rsidRPr="00F20EE1">
        <w:rPr>
          <w:rFonts w:eastAsia="Cambria"/>
          <w:b/>
          <w:bCs/>
          <w:highlight w:val="green"/>
          <w:u w:val="single"/>
        </w:rPr>
        <w:t>get into</w:t>
      </w:r>
      <w:r w:rsidRPr="00F20EE1">
        <w:rPr>
          <w:rFonts w:eastAsia="Cambria"/>
          <w:u w:val="single"/>
        </w:rPr>
        <w:t xml:space="preserve"> the trouble of </w:t>
      </w:r>
      <w:r w:rsidRPr="00F20EE1">
        <w:rPr>
          <w:rFonts w:eastAsia="Cambria"/>
          <w:b/>
          <w:bCs/>
          <w:u w:val="single"/>
        </w:rPr>
        <w:t>slow development</w:t>
      </w:r>
      <w:r w:rsidRPr="00F20EE1">
        <w:rPr>
          <w:rFonts w:eastAsia="Cambria"/>
          <w:u w:val="single"/>
        </w:rPr>
        <w:t xml:space="preserve"> or even </w:t>
      </w:r>
      <w:r w:rsidRPr="00F20EE1">
        <w:rPr>
          <w:rFonts w:eastAsia="Cambria"/>
          <w:b/>
          <w:bCs/>
          <w:highlight w:val="green"/>
          <w:u w:val="single"/>
        </w:rPr>
        <w:t>stagnation</w:t>
      </w:r>
      <w:r w:rsidRPr="00F20EE1">
        <w:rPr>
          <w:rFonts w:eastAsia="Cambria"/>
          <w:sz w:val="16"/>
        </w:rPr>
        <w:t xml:space="preserve">. Therefore, it is strongly argued that </w:t>
      </w:r>
      <w:r w:rsidRPr="00F20EE1">
        <w:rPr>
          <w:rFonts w:eastAsia="Cambria"/>
          <w:b/>
          <w:bCs/>
          <w:highlight w:val="green"/>
          <w:u w:val="single"/>
        </w:rPr>
        <w:t>private entities should be granted</w:t>
      </w:r>
      <w:r w:rsidRPr="00F20EE1">
        <w:rPr>
          <w:rFonts w:eastAsia="Cambria"/>
          <w:u w:val="single"/>
        </w:rPr>
        <w:t xml:space="preserve"> the </w:t>
      </w:r>
      <w:r w:rsidRPr="00F20EE1">
        <w:rPr>
          <w:rFonts w:eastAsia="Cambria"/>
          <w:highlight w:val="green"/>
          <w:u w:val="single"/>
        </w:rPr>
        <w:t xml:space="preserve">right of </w:t>
      </w:r>
      <w:r w:rsidRPr="00F20EE1">
        <w:rPr>
          <w:rFonts w:eastAsia="Cambria"/>
          <w:b/>
          <w:bCs/>
          <w:highlight w:val="green"/>
          <w:u w:val="single"/>
        </w:rPr>
        <w:t>appropriation over space resources</w:t>
      </w:r>
      <w:r w:rsidRPr="00F20EE1">
        <w:rPr>
          <w:rFonts w:eastAsia="Cambria"/>
          <w:highlight w:val="green"/>
          <w:u w:val="single"/>
        </w:rPr>
        <w:t>, so</w:t>
      </w:r>
      <w:r w:rsidRPr="00F20EE1">
        <w:rPr>
          <w:rFonts w:eastAsia="Cambria"/>
          <w:u w:val="single"/>
        </w:rPr>
        <w:t xml:space="preserve"> that </w:t>
      </w:r>
      <w:r w:rsidRPr="00F20EE1">
        <w:rPr>
          <w:rFonts w:eastAsia="Cambria"/>
          <w:b/>
          <w:bCs/>
          <w:highlight w:val="green"/>
          <w:u w:val="single"/>
        </w:rPr>
        <w:t>they may engage in</w:t>
      </w:r>
      <w:r w:rsidRPr="00F20EE1">
        <w:rPr>
          <w:rFonts w:eastAsia="Cambria"/>
          <w:u w:val="single"/>
        </w:rPr>
        <w:t xml:space="preserve"> the </w:t>
      </w:r>
      <w:r w:rsidRPr="00F20EE1">
        <w:rPr>
          <w:rFonts w:eastAsia="Cambria"/>
          <w:b/>
          <w:bCs/>
          <w:u w:val="single"/>
        </w:rPr>
        <w:t>exploration</w:t>
      </w:r>
      <w:r w:rsidRPr="00F20EE1">
        <w:rPr>
          <w:rFonts w:eastAsia="Cambria"/>
          <w:sz w:val="16"/>
        </w:rPr>
        <w:t xml:space="preserve"> and utilization </w:t>
      </w:r>
      <w:r w:rsidRPr="00F20EE1">
        <w:rPr>
          <w:rFonts w:eastAsia="Cambria"/>
          <w:u w:val="single"/>
        </w:rPr>
        <w:t xml:space="preserve">of </w:t>
      </w:r>
      <w:r w:rsidRPr="00F20EE1">
        <w:rPr>
          <w:rFonts w:eastAsia="Cambria"/>
          <w:b/>
          <w:bCs/>
          <w:u w:val="single"/>
        </w:rPr>
        <w:t xml:space="preserve">space </w:t>
      </w:r>
      <w:r w:rsidRPr="00F20EE1">
        <w:rPr>
          <w:rFonts w:eastAsia="Cambria"/>
          <w:b/>
          <w:bCs/>
          <w:highlight w:val="green"/>
          <w:u w:val="single"/>
        </w:rPr>
        <w:t>resources more positively</w:t>
      </w:r>
      <w:r w:rsidRPr="00F20EE1">
        <w:rPr>
          <w:rFonts w:eastAsia="Cambria"/>
          <w:sz w:val="16"/>
        </w:rPr>
        <w:t xml:space="preserve">, under the attraction of expected </w:t>
      </w:r>
      <w:r w:rsidRPr="00F20EE1">
        <w:rPr>
          <w:rFonts w:eastAsia="Cambria"/>
          <w:u w:val="single"/>
        </w:rPr>
        <w:t>profits to be derived from the exploration and utilization</w:t>
      </w:r>
      <w:r w:rsidRPr="00F20EE1">
        <w:rPr>
          <w:rFonts w:eastAsia="Cambria"/>
          <w:sz w:val="16"/>
        </w:rPr>
        <w:t xml:space="preserve">.82 It is </w:t>
      </w:r>
      <w:r w:rsidRPr="00F20EE1">
        <w:rPr>
          <w:rFonts w:eastAsia="Cambria"/>
          <w:u w:val="single"/>
        </w:rPr>
        <w:t xml:space="preserve">necessary </w:t>
      </w:r>
      <w:r w:rsidRPr="00F20EE1">
        <w:rPr>
          <w:rFonts w:eastAsia="Cambria"/>
          <w:b/>
          <w:bCs/>
          <w:u w:val="single"/>
        </w:rPr>
        <w:t xml:space="preserve">to </w:t>
      </w:r>
      <w:r w:rsidRPr="00F20EE1">
        <w:rPr>
          <w:rFonts w:eastAsia="Cambria"/>
          <w:b/>
          <w:bCs/>
          <w:highlight w:val="green"/>
          <w:u w:val="single"/>
        </w:rPr>
        <w:t>attract private entities</w:t>
      </w:r>
      <w:r w:rsidRPr="00F20EE1">
        <w:rPr>
          <w:rFonts w:eastAsia="Cambria"/>
          <w:sz w:val="16"/>
        </w:rPr>
        <w:t xml:space="preserve"> to engage in the exploration and utilization of space resources, so as </w:t>
      </w:r>
      <w:r w:rsidRPr="00F20EE1">
        <w:rPr>
          <w:rFonts w:eastAsia="Cambria"/>
          <w:b/>
          <w:bCs/>
          <w:highlight w:val="green"/>
          <w:u w:val="single"/>
        </w:rPr>
        <w:t>to conform</w:t>
      </w:r>
      <w:r w:rsidRPr="00F20EE1">
        <w:rPr>
          <w:rFonts w:eastAsia="Cambria"/>
          <w:highlight w:val="green"/>
          <w:u w:val="single"/>
        </w:rPr>
        <w:t xml:space="preserve"> </w:t>
      </w:r>
      <w:r w:rsidRPr="00F20EE1">
        <w:rPr>
          <w:rFonts w:eastAsia="Cambria"/>
          <w:b/>
          <w:bCs/>
          <w:highlight w:val="green"/>
          <w:u w:val="single"/>
        </w:rPr>
        <w:t xml:space="preserve">to </w:t>
      </w:r>
      <w:r w:rsidRPr="00F20EE1">
        <w:rPr>
          <w:rFonts w:eastAsia="Cambria"/>
          <w:highlight w:val="green"/>
          <w:u w:val="single"/>
        </w:rPr>
        <w:t>the</w:t>
      </w:r>
      <w:r w:rsidRPr="00F20EE1">
        <w:rPr>
          <w:rFonts w:eastAsia="Cambria"/>
          <w:u w:val="single"/>
        </w:rPr>
        <w:t xml:space="preserve"> current </w:t>
      </w:r>
      <w:r w:rsidRPr="00F20EE1">
        <w:rPr>
          <w:rFonts w:eastAsia="Cambria"/>
          <w:highlight w:val="green"/>
          <w:u w:val="single"/>
        </w:rPr>
        <w:t xml:space="preserve">trend of the </w:t>
      </w:r>
      <w:r w:rsidRPr="00F20EE1">
        <w:rPr>
          <w:rFonts w:eastAsia="Cambria"/>
          <w:b/>
          <w:bCs/>
          <w:highlight w:val="green"/>
          <w:u w:val="single"/>
        </w:rPr>
        <w:t>booming</w:t>
      </w:r>
      <w:r w:rsidRPr="00F20EE1">
        <w:rPr>
          <w:rFonts w:eastAsia="Cambria"/>
          <w:highlight w:val="green"/>
          <w:u w:val="single"/>
        </w:rPr>
        <w:t xml:space="preserve"> development of</w:t>
      </w:r>
      <w:r w:rsidRPr="00F20EE1">
        <w:rPr>
          <w:rFonts w:eastAsia="Cambria"/>
          <w:u w:val="single"/>
        </w:rPr>
        <w:t xml:space="preserve"> the commercial </w:t>
      </w:r>
      <w:r w:rsidRPr="00F20EE1">
        <w:rPr>
          <w:rFonts w:eastAsia="Cambria"/>
          <w:b/>
          <w:bCs/>
          <w:highlight w:val="green"/>
          <w:u w:val="single"/>
        </w:rPr>
        <w:t>space industry</w:t>
      </w:r>
      <w:r w:rsidRPr="00F20EE1">
        <w:rPr>
          <w:rFonts w:eastAsia="Cambria"/>
          <w:highlight w:val="green"/>
          <w:u w:val="single"/>
        </w:rPr>
        <w:t xml:space="preserve">; maximize the </w:t>
      </w:r>
      <w:r w:rsidRPr="00F20EE1">
        <w:rPr>
          <w:rFonts w:eastAsia="Cambria"/>
          <w:b/>
          <w:bCs/>
          <w:highlight w:val="green"/>
          <w:u w:val="single"/>
        </w:rPr>
        <w:t>economic value</w:t>
      </w:r>
      <w:r w:rsidRPr="00F20EE1">
        <w:rPr>
          <w:rFonts w:eastAsia="Cambria"/>
          <w:u w:val="single"/>
        </w:rPr>
        <w:t xml:space="preserve"> of space resources; and stimulate the development of space science and technology in return</w:t>
      </w:r>
      <w:r w:rsidRPr="00F20EE1">
        <w:rPr>
          <w:rFonts w:eastAsia="Cambria"/>
          <w:sz w:val="16"/>
        </w:rPr>
        <w:t>.83 The negative results from the appropriation of space resources will be far beyond the benefits to be brought thereby. That is, the international rule of law, the peace, and security of outer space should take the priority to the interests from the exploration and utilization of space resources.</w:t>
      </w:r>
    </w:p>
    <w:p w14:paraId="71BBE289"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Space becomes a </w:t>
      </w:r>
      <w:r w:rsidRPr="00F20EE1">
        <w:rPr>
          <w:rFonts w:eastAsia="MS Gothic"/>
          <w:b/>
          <w:iCs/>
          <w:sz w:val="26"/>
          <w:u w:val="single"/>
        </w:rPr>
        <w:t>new domain</w:t>
      </w:r>
      <w:r w:rsidRPr="00F20EE1">
        <w:rPr>
          <w:rFonts w:eastAsia="MS Gothic"/>
          <w:b/>
          <w:iCs/>
          <w:sz w:val="26"/>
        </w:rPr>
        <w:t xml:space="preserve"> where China establishes </w:t>
      </w:r>
      <w:r w:rsidRPr="00F20EE1">
        <w:rPr>
          <w:rFonts w:eastAsia="MS Gothic"/>
          <w:b/>
          <w:iCs/>
          <w:sz w:val="26"/>
          <w:u w:val="single"/>
        </w:rPr>
        <w:t>primacy</w:t>
      </w:r>
      <w:r w:rsidRPr="00F20EE1">
        <w:rPr>
          <w:rFonts w:eastAsia="MS Gothic"/>
          <w:b/>
          <w:iCs/>
          <w:sz w:val="26"/>
        </w:rPr>
        <w:t xml:space="preserve"> and appropriation is their </w:t>
      </w:r>
      <w:r w:rsidRPr="00F20EE1">
        <w:rPr>
          <w:rFonts w:eastAsia="MS Gothic"/>
          <w:b/>
          <w:iCs/>
          <w:sz w:val="26"/>
          <w:u w:val="single"/>
        </w:rPr>
        <w:t>golden ticket</w:t>
      </w:r>
      <w:r w:rsidRPr="00F20EE1">
        <w:rPr>
          <w:rFonts w:eastAsia="MS Gothic"/>
          <w:b/>
          <w:iCs/>
          <w:sz w:val="26"/>
        </w:rPr>
        <w:t xml:space="preserve"> </w:t>
      </w:r>
    </w:p>
    <w:p w14:paraId="4FEE88DF" w14:textId="77777777" w:rsidR="00F20EE1" w:rsidRPr="00F20EE1" w:rsidRDefault="00F20EE1" w:rsidP="00F20EE1">
      <w:pPr>
        <w:rPr>
          <w:rFonts w:eastAsia="Cambria"/>
          <w:sz w:val="18"/>
          <w:szCs w:val="18"/>
        </w:rPr>
      </w:pPr>
      <w:r w:rsidRPr="00F20EE1">
        <w:rPr>
          <w:rFonts w:eastAsia="MS Gothic"/>
          <w:b/>
          <w:iCs/>
          <w:sz w:val="26"/>
        </w:rPr>
        <w:t>Jiang Zhao 18</w:t>
      </w:r>
      <w:r w:rsidRPr="00F20EE1">
        <w:rPr>
          <w:rFonts w:eastAsia="Cambria"/>
        </w:rPr>
        <w:t xml:space="preserve"> </w:t>
      </w:r>
      <w:r w:rsidRPr="00F20EE1">
        <w:rPr>
          <w:rFonts w:eastAsia="Cambria"/>
          <w:sz w:val="18"/>
          <w:szCs w:val="18"/>
        </w:rPr>
        <w:t xml:space="preserve">[Shengli Jiang &amp; Yun Zhao (2018) “The Aftermath of the US Space Resource Exploration and Utilization Act: What’s Left for China?” </w:t>
      </w:r>
      <w:hyperlink r:id="rId25" w:history="1">
        <w:r w:rsidRPr="00F20EE1">
          <w:rPr>
            <w:rFonts w:eastAsia="Cambria"/>
            <w:sz w:val="18"/>
            <w:szCs w:val="18"/>
          </w:rPr>
          <w:t>https://pdfs.semanticscholar.org/c3a4/fb6e0f91f4d8a13ddac4b0f949f6c3afa5c0.pdf //</w:t>
        </w:r>
      </w:hyperlink>
      <w:r w:rsidRPr="00F20EE1">
        <w:rPr>
          <w:rFonts w:eastAsia="Cambria"/>
          <w:sz w:val="18"/>
          <w:szCs w:val="18"/>
        </w:rPr>
        <w:t xml:space="preserve"> JB]</w:t>
      </w:r>
    </w:p>
    <w:p w14:paraId="0D05AA75" w14:textId="77777777" w:rsidR="00F20EE1" w:rsidRPr="00F20EE1" w:rsidRDefault="00F20EE1" w:rsidP="00F20EE1">
      <w:pPr>
        <w:rPr>
          <w:rFonts w:eastAsia="Cambria"/>
          <w:sz w:val="16"/>
        </w:rPr>
      </w:pPr>
      <w:r w:rsidRPr="00F20EE1">
        <w:rPr>
          <w:rFonts w:eastAsia="Cambria"/>
          <w:u w:val="single"/>
        </w:rPr>
        <w:t>China</w:t>
      </w:r>
      <w:r w:rsidRPr="00F20EE1">
        <w:rPr>
          <w:rFonts w:eastAsia="Cambria"/>
          <w:sz w:val="16"/>
        </w:rPr>
        <w:t xml:space="preserve"> is a “responsible major country” of </w:t>
      </w:r>
      <w:r w:rsidRPr="00F20EE1">
        <w:rPr>
          <w:rFonts w:eastAsia="Cambria"/>
          <w:b/>
          <w:bCs/>
          <w:u w:val="single"/>
        </w:rPr>
        <w:t>space activities</w:t>
      </w:r>
      <w:r w:rsidRPr="00F20EE1">
        <w:rPr>
          <w:rFonts w:eastAsia="Cambria"/>
          <w:sz w:val="16"/>
        </w:rPr>
        <w:t xml:space="preserve">.96 It should thus take corresponding positions in response to the adoption of the Act. With rapid development of space science and technology, </w:t>
      </w:r>
      <w:r w:rsidRPr="00F20EE1">
        <w:rPr>
          <w:rFonts w:eastAsia="Cambria"/>
          <w:b/>
          <w:bCs/>
          <w:highlight w:val="green"/>
          <w:u w:val="single"/>
        </w:rPr>
        <w:t>China</w:t>
      </w:r>
      <w:r w:rsidRPr="00F20EE1">
        <w:rPr>
          <w:rFonts w:eastAsia="Cambria"/>
          <w:u w:val="single"/>
        </w:rPr>
        <w:t xml:space="preserve"> will be ready to </w:t>
      </w:r>
      <w:r w:rsidRPr="00F20EE1">
        <w:rPr>
          <w:rFonts w:eastAsia="Cambria"/>
          <w:b/>
          <w:bCs/>
          <w:u w:val="single"/>
        </w:rPr>
        <w:t>engage</w:t>
      </w:r>
      <w:r w:rsidRPr="00F20EE1">
        <w:rPr>
          <w:rFonts w:eastAsia="Cambria"/>
          <w:u w:val="single"/>
        </w:rPr>
        <w:t xml:space="preserve"> </w:t>
      </w:r>
      <w:r w:rsidRPr="00F20EE1">
        <w:rPr>
          <w:rFonts w:eastAsia="Cambria"/>
          <w:highlight w:val="green"/>
          <w:u w:val="single"/>
        </w:rPr>
        <w:t>in</w:t>
      </w:r>
      <w:r w:rsidRPr="00F20EE1">
        <w:rPr>
          <w:rFonts w:eastAsia="Cambria"/>
          <w:u w:val="single"/>
        </w:rPr>
        <w:t xml:space="preserve"> the </w:t>
      </w:r>
      <w:r w:rsidRPr="00F20EE1">
        <w:rPr>
          <w:rFonts w:eastAsia="Cambria"/>
          <w:highlight w:val="green"/>
          <w:u w:val="single"/>
        </w:rPr>
        <w:t>exploration</w:t>
      </w:r>
      <w:r w:rsidRPr="00F20EE1">
        <w:rPr>
          <w:rFonts w:eastAsia="Cambria"/>
          <w:u w:val="single"/>
        </w:rPr>
        <w:t xml:space="preserve"> and </w:t>
      </w:r>
      <w:r w:rsidRPr="00F20EE1">
        <w:rPr>
          <w:rFonts w:eastAsia="Cambria"/>
          <w:b/>
          <w:bCs/>
          <w:u w:val="single"/>
        </w:rPr>
        <w:t>utilization of space resources</w:t>
      </w:r>
      <w:r w:rsidRPr="00F20EE1">
        <w:rPr>
          <w:rFonts w:eastAsia="Cambria"/>
          <w:sz w:val="16"/>
        </w:rPr>
        <w:t xml:space="preserve"> in the near future.97 </w:t>
      </w:r>
      <w:r w:rsidRPr="00F20EE1">
        <w:rPr>
          <w:rFonts w:eastAsia="Cambria"/>
          <w:u w:val="single"/>
        </w:rPr>
        <w:t>Space resources have high value</w:t>
      </w:r>
      <w:r w:rsidRPr="00F20EE1">
        <w:rPr>
          <w:rFonts w:eastAsia="Cambria"/>
          <w:sz w:val="16"/>
        </w:rPr>
        <w:t xml:space="preserve"> but limited quantity. </w:t>
      </w:r>
      <w:r w:rsidRPr="00F20EE1">
        <w:rPr>
          <w:rFonts w:eastAsia="Cambria"/>
          <w:highlight w:val="green"/>
          <w:u w:val="single"/>
        </w:rPr>
        <w:t xml:space="preserve">As </w:t>
      </w:r>
      <w:r w:rsidRPr="00F20EE1">
        <w:rPr>
          <w:rFonts w:eastAsia="Cambria"/>
          <w:b/>
          <w:bCs/>
          <w:highlight w:val="green"/>
          <w:u w:val="single"/>
        </w:rPr>
        <w:t>space</w:t>
      </w:r>
      <w:r w:rsidRPr="00F20EE1">
        <w:rPr>
          <w:rFonts w:eastAsia="Cambria"/>
          <w:b/>
          <w:bCs/>
          <w:u w:val="single"/>
        </w:rPr>
        <w:t xml:space="preserve"> science</w:t>
      </w:r>
      <w:r w:rsidRPr="00F20EE1">
        <w:rPr>
          <w:rFonts w:eastAsia="Cambria"/>
          <w:u w:val="single"/>
        </w:rPr>
        <w:t xml:space="preserve"> and </w:t>
      </w:r>
      <w:r w:rsidRPr="00F20EE1">
        <w:rPr>
          <w:rFonts w:eastAsia="Cambria"/>
          <w:highlight w:val="green"/>
          <w:u w:val="single"/>
        </w:rPr>
        <w:t xml:space="preserve">technology </w:t>
      </w:r>
      <w:r w:rsidRPr="00F20EE1">
        <w:rPr>
          <w:rFonts w:eastAsia="Cambria"/>
          <w:b/>
          <w:bCs/>
          <w:highlight w:val="green"/>
          <w:u w:val="single"/>
        </w:rPr>
        <w:t>for</w:t>
      </w:r>
      <w:r w:rsidRPr="00F20EE1">
        <w:rPr>
          <w:rFonts w:eastAsia="Cambria"/>
          <w:highlight w:val="green"/>
          <w:u w:val="single"/>
        </w:rPr>
        <w:t xml:space="preserve"> exploring</w:t>
      </w:r>
      <w:r w:rsidRPr="00F20EE1">
        <w:rPr>
          <w:rFonts w:eastAsia="Cambria"/>
          <w:u w:val="single"/>
        </w:rPr>
        <w:t xml:space="preserve"> and </w:t>
      </w:r>
      <w:r w:rsidRPr="00F20EE1">
        <w:rPr>
          <w:rFonts w:eastAsia="Cambria"/>
          <w:b/>
          <w:bCs/>
          <w:u w:val="single"/>
        </w:rPr>
        <w:t>utilizing</w:t>
      </w:r>
      <w:r w:rsidRPr="00F20EE1">
        <w:rPr>
          <w:rFonts w:eastAsia="Cambria"/>
          <w:u w:val="single"/>
        </w:rPr>
        <w:t xml:space="preserve"> those </w:t>
      </w:r>
      <w:r w:rsidRPr="00F20EE1">
        <w:rPr>
          <w:rFonts w:eastAsia="Cambria"/>
          <w:highlight w:val="green"/>
          <w:u w:val="single"/>
        </w:rPr>
        <w:t xml:space="preserve">space </w:t>
      </w:r>
      <w:r w:rsidRPr="00F20EE1">
        <w:rPr>
          <w:rFonts w:eastAsia="Cambria"/>
          <w:b/>
          <w:bCs/>
          <w:highlight w:val="green"/>
          <w:u w:val="single"/>
        </w:rPr>
        <w:t>resources</w:t>
      </w:r>
      <w:r w:rsidRPr="00F20EE1">
        <w:rPr>
          <w:rFonts w:eastAsia="Cambria"/>
          <w:highlight w:val="green"/>
          <w:u w:val="single"/>
        </w:rPr>
        <w:t xml:space="preserve"> may be used for</w:t>
      </w:r>
      <w:r w:rsidRPr="00F20EE1">
        <w:rPr>
          <w:rFonts w:eastAsia="Cambria"/>
          <w:u w:val="single"/>
        </w:rPr>
        <w:t xml:space="preserve"> both </w:t>
      </w:r>
      <w:r w:rsidRPr="00F20EE1">
        <w:rPr>
          <w:rFonts w:eastAsia="Cambria"/>
          <w:b/>
          <w:bCs/>
          <w:u w:val="single"/>
        </w:rPr>
        <w:t>civilian</w:t>
      </w:r>
      <w:r w:rsidRPr="00F20EE1">
        <w:rPr>
          <w:rFonts w:eastAsia="Cambria"/>
          <w:u w:val="single"/>
        </w:rPr>
        <w:t xml:space="preserve"> and </w:t>
      </w:r>
      <w:r w:rsidRPr="00F20EE1">
        <w:rPr>
          <w:rFonts w:eastAsia="Cambria"/>
          <w:b/>
          <w:bCs/>
          <w:highlight w:val="green"/>
          <w:u w:val="single"/>
        </w:rPr>
        <w:t>military purposes</w:t>
      </w:r>
      <w:r w:rsidRPr="00F20EE1">
        <w:rPr>
          <w:rFonts w:eastAsia="Cambria"/>
          <w:highlight w:val="green"/>
          <w:u w:val="single"/>
        </w:rPr>
        <w:t>, it is necessary for China to</w:t>
      </w:r>
      <w:r w:rsidRPr="00F20EE1">
        <w:rPr>
          <w:rFonts w:eastAsia="Cambria"/>
          <w:u w:val="single"/>
        </w:rPr>
        <w:t xml:space="preserve"> firmly </w:t>
      </w:r>
      <w:r w:rsidRPr="00F20EE1">
        <w:rPr>
          <w:rFonts w:eastAsia="Cambria"/>
          <w:b/>
          <w:bCs/>
          <w:highlight w:val="green"/>
          <w:u w:val="single"/>
        </w:rPr>
        <w:t>refute</w:t>
      </w:r>
      <w:r w:rsidRPr="00F20EE1">
        <w:rPr>
          <w:rFonts w:eastAsia="Cambria"/>
          <w:highlight w:val="green"/>
          <w:u w:val="single"/>
        </w:rPr>
        <w:t xml:space="preserve"> the </w:t>
      </w:r>
      <w:r w:rsidRPr="00F20EE1">
        <w:rPr>
          <w:rFonts w:eastAsia="Cambria"/>
          <w:b/>
          <w:bCs/>
          <w:highlight w:val="green"/>
          <w:u w:val="single"/>
        </w:rPr>
        <w:t>legality of granting private entities</w:t>
      </w:r>
      <w:r w:rsidRPr="00F20EE1">
        <w:rPr>
          <w:rFonts w:eastAsia="Cambria"/>
          <w:u w:val="single"/>
        </w:rPr>
        <w:t xml:space="preserve"> the right of </w:t>
      </w:r>
      <w:r w:rsidRPr="00F20EE1">
        <w:rPr>
          <w:rFonts w:eastAsia="Cambria"/>
          <w:b/>
          <w:bCs/>
          <w:highlight w:val="green"/>
          <w:u w:val="single"/>
        </w:rPr>
        <w:t>appropriation over space resources</w:t>
      </w:r>
      <w:r w:rsidRPr="00F20EE1">
        <w:rPr>
          <w:rFonts w:eastAsia="Cambria"/>
          <w:u w:val="single"/>
        </w:rPr>
        <w:t xml:space="preserve"> for global common interest</w:t>
      </w:r>
      <w:r w:rsidRPr="00F20EE1">
        <w:rPr>
          <w:rFonts w:eastAsia="Cambria"/>
          <w:sz w:val="16"/>
        </w:rPr>
        <w:t xml:space="preserve">. In addition, </w:t>
      </w:r>
      <w:r w:rsidRPr="00F20EE1">
        <w:rPr>
          <w:rFonts w:eastAsia="Cambria"/>
          <w:u w:val="single"/>
        </w:rPr>
        <w:t xml:space="preserve">China should </w:t>
      </w:r>
      <w:r w:rsidRPr="00F20EE1">
        <w:rPr>
          <w:rFonts w:eastAsia="Cambria"/>
          <w:b/>
          <w:bCs/>
          <w:u w:val="single"/>
        </w:rPr>
        <w:t>not</w:t>
      </w:r>
      <w:r w:rsidRPr="00F20EE1">
        <w:rPr>
          <w:rFonts w:eastAsia="Cambria"/>
          <w:u w:val="single"/>
        </w:rPr>
        <w:t xml:space="preserve"> follow</w:t>
      </w:r>
      <w:r w:rsidRPr="00F20EE1">
        <w:rPr>
          <w:rFonts w:eastAsia="Cambria"/>
          <w:sz w:val="16"/>
        </w:rPr>
        <w:t xml:space="preserve"> the </w:t>
      </w:r>
      <w:r w:rsidRPr="00F20EE1">
        <w:rPr>
          <w:rFonts w:eastAsia="Cambria"/>
          <w:b/>
          <w:bCs/>
          <w:u w:val="single"/>
        </w:rPr>
        <w:t>unilateral approach</w:t>
      </w:r>
      <w:r w:rsidRPr="00F20EE1">
        <w:rPr>
          <w:rFonts w:eastAsia="Cambria"/>
          <w:u w:val="single"/>
        </w:rPr>
        <w:t xml:space="preserve"> of appropriating space resources</w:t>
      </w:r>
      <w:r w:rsidRPr="00F20EE1">
        <w:rPr>
          <w:rFonts w:eastAsia="Cambria"/>
          <w:sz w:val="16"/>
        </w:rPr>
        <w:t xml:space="preserve">. Instead, it should actively </w:t>
      </w:r>
      <w:r w:rsidRPr="00F20EE1">
        <w:rPr>
          <w:rFonts w:eastAsia="Cambria"/>
          <w:u w:val="single"/>
        </w:rPr>
        <w:t>promote the improvement of the existing space legal regime</w:t>
      </w:r>
      <w:r w:rsidRPr="00F20EE1">
        <w:rPr>
          <w:rFonts w:eastAsia="Cambria"/>
          <w:sz w:val="16"/>
        </w:rPr>
        <w:t xml:space="preserve">, taking the leading role in </w:t>
      </w:r>
      <w:r w:rsidRPr="00F20EE1">
        <w:rPr>
          <w:rFonts w:eastAsia="Cambria"/>
          <w:highlight w:val="green"/>
          <w:u w:val="single"/>
        </w:rPr>
        <w:t xml:space="preserve">establishing an </w:t>
      </w:r>
      <w:r w:rsidRPr="00F20EE1">
        <w:rPr>
          <w:rFonts w:eastAsia="Cambria"/>
          <w:b/>
          <w:bCs/>
          <w:highlight w:val="green"/>
          <w:u w:val="single"/>
        </w:rPr>
        <w:t>international mechanism</w:t>
      </w:r>
      <w:r w:rsidRPr="00F20EE1">
        <w:rPr>
          <w:rFonts w:eastAsia="Cambria"/>
          <w:highlight w:val="green"/>
          <w:u w:val="single"/>
        </w:rPr>
        <w:t xml:space="preserve"> governing</w:t>
      </w:r>
      <w:r w:rsidRPr="00F20EE1">
        <w:rPr>
          <w:rFonts w:eastAsia="Cambria"/>
          <w:u w:val="single"/>
        </w:rPr>
        <w:t xml:space="preserve"> the exploration and </w:t>
      </w:r>
      <w:r w:rsidRPr="00F20EE1">
        <w:rPr>
          <w:rFonts w:eastAsia="Cambria"/>
          <w:b/>
          <w:bCs/>
          <w:highlight w:val="green"/>
          <w:u w:val="single"/>
        </w:rPr>
        <w:t>utilization of space resources</w:t>
      </w:r>
      <w:r w:rsidRPr="00F20EE1">
        <w:rPr>
          <w:rFonts w:eastAsia="Cambria"/>
          <w:sz w:val="16"/>
        </w:rPr>
        <w:t xml:space="preserve">. In this process, China should take </w:t>
      </w:r>
      <w:r w:rsidRPr="00F20EE1">
        <w:rPr>
          <w:rFonts w:eastAsia="Cambria"/>
          <w:u w:val="single"/>
        </w:rPr>
        <w:t>full account of due interests of the whole international community in the exploration and utilization of space resources, as well as maintain the international rule of law for the peace and security of outer space</w:t>
      </w:r>
      <w:r w:rsidRPr="00F20EE1">
        <w:rPr>
          <w:rFonts w:eastAsia="Cambria"/>
          <w:sz w:val="16"/>
        </w:rPr>
        <w:t xml:space="preserve">.98 On the domestic level, meanwhile, China is in the process of drafting its national space law which will provide legal basis for the space industry.99 This law is expected to clarify the legal status of space resources, the attribution of the right of appropriation, the right to use and profits over space resources, and the rules for the exploration and utilization of space resources by both governmental and private entities. On the international law level, China should play a more active role in the international space law-making process regarding space commercialization and privatization.100 In this course, </w:t>
      </w:r>
      <w:r w:rsidRPr="00F20EE1">
        <w:rPr>
          <w:rFonts w:eastAsia="Cambria"/>
          <w:highlight w:val="green"/>
          <w:u w:val="single"/>
        </w:rPr>
        <w:t>China</w:t>
      </w:r>
      <w:r w:rsidRPr="00F20EE1">
        <w:rPr>
          <w:rFonts w:eastAsia="Cambria"/>
          <w:sz w:val="16"/>
        </w:rPr>
        <w:t xml:space="preserve"> is willing to </w:t>
      </w:r>
      <w:r w:rsidRPr="00F20EE1">
        <w:rPr>
          <w:rFonts w:eastAsia="Cambria"/>
          <w:b/>
          <w:bCs/>
          <w:highlight w:val="green"/>
          <w:u w:val="single"/>
        </w:rPr>
        <w:t>establish</w:t>
      </w:r>
      <w:r w:rsidRPr="00F20EE1">
        <w:rPr>
          <w:rFonts w:eastAsia="Cambria"/>
          <w:highlight w:val="green"/>
          <w:u w:val="single"/>
        </w:rPr>
        <w:t xml:space="preserve"> a </w:t>
      </w:r>
      <w:r w:rsidRPr="00F20EE1">
        <w:rPr>
          <w:rFonts w:eastAsia="Cambria"/>
          <w:b/>
          <w:bCs/>
          <w:highlight w:val="green"/>
          <w:u w:val="single"/>
        </w:rPr>
        <w:t>global governance</w:t>
      </w:r>
      <w:r w:rsidRPr="00F20EE1">
        <w:rPr>
          <w:rFonts w:eastAsia="Cambria"/>
          <w:u w:val="single"/>
        </w:rPr>
        <w:t xml:space="preserve"> mechanism </w:t>
      </w:r>
      <w:r w:rsidRPr="00F20EE1">
        <w:rPr>
          <w:rFonts w:eastAsia="Cambria"/>
          <w:highlight w:val="green"/>
          <w:u w:val="single"/>
        </w:rPr>
        <w:t>for space exploration</w:t>
      </w:r>
      <w:r w:rsidRPr="00F20EE1">
        <w:rPr>
          <w:rFonts w:eastAsia="Cambria"/>
          <w:u w:val="single"/>
        </w:rPr>
        <w:t xml:space="preserve"> and utilization</w:t>
      </w:r>
      <w:r w:rsidRPr="00F20EE1">
        <w:rPr>
          <w:rFonts w:eastAsia="Cambria"/>
          <w:sz w:val="16"/>
        </w:rPr>
        <w:t>. This part will focus on an international mechanism for the space mining activities.</w:t>
      </w:r>
    </w:p>
    <w:p w14:paraId="2D68FD02"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Scenario 1 is Primacy – </w:t>
      </w:r>
    </w:p>
    <w:p w14:paraId="2FBEF98A"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Space dominance is key to US hegemony </w:t>
      </w:r>
    </w:p>
    <w:p w14:paraId="4C77E55E" w14:textId="77777777" w:rsidR="00F20EE1" w:rsidRPr="00F20EE1" w:rsidRDefault="00F20EE1" w:rsidP="00F20EE1">
      <w:pPr>
        <w:rPr>
          <w:rFonts w:eastAsia="Cambria"/>
          <w:b/>
          <w:bCs/>
          <w:sz w:val="26"/>
        </w:rPr>
      </w:pPr>
      <w:r w:rsidRPr="00F20EE1">
        <w:rPr>
          <w:rFonts w:eastAsia="Cambria"/>
          <w:b/>
          <w:bCs/>
          <w:sz w:val="26"/>
        </w:rPr>
        <w:t xml:space="preserve">Weichert 17 </w:t>
      </w:r>
      <w:r w:rsidRPr="00F20EE1">
        <w:rPr>
          <w:rFonts w:eastAsia="Cambria"/>
        </w:rPr>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6" w:history="1">
        <w:r w:rsidRPr="00F20EE1">
          <w:rPr>
            <w:rFonts w:eastAsia="Cambria"/>
          </w:rPr>
          <w:t>https://www.sciencedirect.com/science/article/abs/pii/S0030438717300108</w:t>
        </w:r>
      </w:hyperlink>
      <w:r w:rsidRPr="00F20EE1">
        <w:rPr>
          <w:rFonts w:eastAsia="Cambria"/>
        </w:rPr>
        <w:t>] RR</w:t>
      </w:r>
    </w:p>
    <w:p w14:paraId="2EA736DE" w14:textId="77777777" w:rsidR="00F20EE1" w:rsidRPr="00F20EE1" w:rsidRDefault="00F20EE1" w:rsidP="00F20EE1">
      <w:pPr>
        <w:rPr>
          <w:rFonts w:eastAsia="Cambria"/>
          <w:u w:val="single"/>
        </w:rPr>
      </w:pPr>
      <w:r w:rsidRPr="00F20EE1">
        <w:rPr>
          <w:rFonts w:eastAsia="Cambria"/>
          <w:b/>
          <w:iCs/>
          <w:u w:val="single"/>
        </w:rPr>
        <w:t>The global order is currently disordered.</w:t>
      </w:r>
      <w:r w:rsidRPr="00F20EE1">
        <w:rPr>
          <w:rFonts w:eastAsia="Cambria"/>
          <w:sz w:val="12"/>
        </w:rPr>
        <w:t xml:space="preserve"> </w:t>
      </w:r>
      <w:r w:rsidRPr="00F20EE1">
        <w:rPr>
          <w:rFonts w:eastAsia="Cambria"/>
          <w:u w:val="single"/>
        </w:rPr>
        <w:t>New states with completely different values from the United States are rising to prominence.</w:t>
      </w:r>
      <w:r w:rsidRPr="00F20EE1">
        <w:rPr>
          <w:rFonts w:eastAsia="Cambria"/>
          <w:sz w:val="12"/>
        </w:rPr>
        <w:t xml:space="preserve"> </w:t>
      </w:r>
      <w:r w:rsidRPr="00F20EE1">
        <w:rPr>
          <w:rFonts w:eastAsia="Cambria"/>
          <w:u w:val="single"/>
        </w:rPr>
        <w:t>Many</w:t>
      </w:r>
      <w:r w:rsidRPr="00F20EE1">
        <w:rPr>
          <w:rFonts w:eastAsia="Cambria"/>
          <w:sz w:val="12"/>
        </w:rPr>
        <w:t xml:space="preserve"> of those states </w:t>
      </w:r>
      <w:r w:rsidRPr="00F20EE1">
        <w:rPr>
          <w:rFonts w:eastAsia="Cambria"/>
          <w:u w:val="single"/>
        </w:rPr>
        <w:t xml:space="preserve">possess strategic cultures opposed to the American hegemony that has defined the post-Cold War order. </w:t>
      </w:r>
    </w:p>
    <w:p w14:paraId="5FF0B5D1" w14:textId="77777777" w:rsidR="00F20EE1" w:rsidRPr="00F20EE1" w:rsidRDefault="00F20EE1" w:rsidP="00F20EE1">
      <w:pPr>
        <w:rPr>
          <w:rFonts w:eastAsia="Cambria"/>
          <w:u w:val="single"/>
        </w:rPr>
      </w:pPr>
      <w:r w:rsidRPr="00F20EE1">
        <w:rPr>
          <w:rFonts w:eastAsia="Cambria"/>
          <w:sz w:val="12"/>
        </w:rPr>
        <w:t xml:space="preserve">Yet, the United States still maintains greater power, wealth, and capabilities than the other states seeking to displace her. </w:t>
      </w:r>
      <w:r w:rsidRPr="00F20EE1">
        <w:rPr>
          <w:rFonts w:eastAsia="Cambria"/>
          <w:b/>
          <w:iCs/>
          <w:highlight w:val="green"/>
          <w:u w:val="single"/>
        </w:rPr>
        <w:t>For the U</w:t>
      </w:r>
      <w:r w:rsidRPr="00F20EE1">
        <w:rPr>
          <w:rFonts w:eastAsia="Cambria"/>
          <w:b/>
          <w:iCs/>
          <w:u w:val="single"/>
        </w:rPr>
        <w:t xml:space="preserve">nited </w:t>
      </w:r>
      <w:r w:rsidRPr="00F20EE1">
        <w:rPr>
          <w:rFonts w:eastAsia="Cambria"/>
          <w:b/>
          <w:iCs/>
          <w:highlight w:val="green"/>
          <w:u w:val="single"/>
        </w:rPr>
        <w:t>S</w:t>
      </w:r>
      <w:r w:rsidRPr="00F20EE1">
        <w:rPr>
          <w:rFonts w:eastAsia="Cambria"/>
          <w:b/>
          <w:iCs/>
          <w:u w:val="single"/>
        </w:rPr>
        <w:t xml:space="preserve">tates to </w:t>
      </w:r>
      <w:r w:rsidRPr="00F20EE1">
        <w:rPr>
          <w:rFonts w:eastAsia="Cambria"/>
          <w:b/>
          <w:iCs/>
          <w:highlight w:val="green"/>
          <w:u w:val="single"/>
        </w:rPr>
        <w:t>maintain its hegemonic position, it must</w:t>
      </w:r>
      <w:r w:rsidRPr="00F20EE1">
        <w:rPr>
          <w:rFonts w:eastAsia="Cambria"/>
          <w:b/>
          <w:iCs/>
          <w:u w:val="single"/>
        </w:rPr>
        <w:t xml:space="preserve"> also </w:t>
      </w:r>
      <w:r w:rsidRPr="00F20EE1">
        <w:rPr>
          <w:rFonts w:eastAsia="Cambria"/>
          <w:b/>
          <w:iCs/>
          <w:highlight w:val="green"/>
          <w:u w:val="single"/>
        </w:rPr>
        <w:t>maintain a dominant position in space</w:t>
      </w:r>
      <w:r w:rsidRPr="00F20EE1">
        <w:rPr>
          <w:rFonts w:eastAsia="Cambria"/>
          <w:sz w:val="12"/>
        </w:rPr>
        <w:t xml:space="preserve">. As has been noted before, </w:t>
      </w:r>
      <w:r w:rsidRPr="00F20EE1">
        <w:rPr>
          <w:rFonts w:eastAsia="Cambria"/>
          <w:u w:val="single"/>
        </w:rPr>
        <w:t>space is the ultimate high ground from which a state can dominate all of the other strategic domains</w:t>
      </w:r>
      <w:r w:rsidRPr="00F20EE1">
        <w:rPr>
          <w:rFonts w:eastAsia="Cambria"/>
          <w:sz w:val="12"/>
        </w:rPr>
        <w:t xml:space="preserve"> (land, air, sea, and cyberspace). The United States has enjoyed the benefits from dominating this region. Yet, </w:t>
      </w:r>
      <w:r w:rsidRPr="00F20EE1">
        <w:rPr>
          <w:rFonts w:eastAsia="Cambria"/>
          <w:highlight w:val="green"/>
          <w:u w:val="single"/>
        </w:rPr>
        <w:t>states like China</w:t>
      </w:r>
      <w:r w:rsidRPr="00F20EE1">
        <w:rPr>
          <w:rFonts w:eastAsia="Cambria"/>
          <w:u w:val="single"/>
        </w:rPr>
        <w:t xml:space="preserve"> and Russia </w:t>
      </w:r>
      <w:r w:rsidRPr="00F20EE1">
        <w:rPr>
          <w:rFonts w:eastAsia="Cambria"/>
          <w:highlight w:val="green"/>
          <w:u w:val="single"/>
        </w:rPr>
        <w:t>are moving forward with</w:t>
      </w:r>
      <w:r w:rsidRPr="00F20EE1">
        <w:rPr>
          <w:rFonts w:eastAsia="Cambria"/>
          <w:u w:val="single"/>
        </w:rPr>
        <w:t xml:space="preserve"> their own </w:t>
      </w:r>
      <w:r w:rsidRPr="00F20EE1">
        <w:rPr>
          <w:rFonts w:eastAsia="Cambria"/>
          <w:highlight w:val="green"/>
          <w:u w:val="single"/>
        </w:rPr>
        <w:t>plans</w:t>
      </w:r>
      <w:r w:rsidRPr="00F20EE1">
        <w:rPr>
          <w:rFonts w:eastAsia="Cambria"/>
          <w:u w:val="single"/>
        </w:rPr>
        <w:t xml:space="preserve"> not only </w:t>
      </w:r>
      <w:r w:rsidRPr="00F20EE1">
        <w:rPr>
          <w:rFonts w:eastAsia="Cambria"/>
          <w:highlight w:val="green"/>
          <w:u w:val="single"/>
        </w:rPr>
        <w:t>to deny America access to space, but</w:t>
      </w:r>
      <w:r w:rsidRPr="00F20EE1">
        <w:rPr>
          <w:rFonts w:eastAsia="Cambria"/>
          <w:u w:val="single"/>
        </w:rPr>
        <w:t xml:space="preserve"> also to </w:t>
      </w:r>
      <w:r w:rsidRPr="00F20EE1">
        <w:rPr>
          <w:rFonts w:eastAsia="Cambria"/>
          <w:highlight w:val="green"/>
          <w:u w:val="single"/>
        </w:rPr>
        <w:t>dominate this realm</w:t>
      </w:r>
      <w:r w:rsidRPr="00F20EE1">
        <w:rPr>
          <w:rFonts w:eastAsia="Cambria"/>
          <w:sz w:val="12"/>
        </w:rPr>
        <w:t xml:space="preserve">. </w:t>
      </w:r>
      <w:r w:rsidRPr="00F20EE1">
        <w:rPr>
          <w:rFonts w:eastAsia="Cambria"/>
          <w:b/>
          <w:iCs/>
          <w:u w:val="single"/>
        </w:rPr>
        <w:t xml:space="preserve">These states would then benefit from commanding the high ground of space </w:t>
      </w:r>
      <w:r w:rsidRPr="00F20EE1">
        <w:rPr>
          <w:rFonts w:eastAsia="Cambria"/>
          <w:b/>
          <w:iCs/>
          <w:highlight w:val="green"/>
          <w:u w:val="single"/>
        </w:rPr>
        <w:t>at America’s expense</w:t>
      </w:r>
      <w:r w:rsidRPr="00F20EE1">
        <w:rPr>
          <w:rFonts w:eastAsia="Cambria"/>
          <w:highlight w:val="green"/>
          <w:u w:val="single"/>
        </w:rPr>
        <w:t>.</w:t>
      </w:r>
      <w:r w:rsidRPr="00F20EE1">
        <w:rPr>
          <w:rFonts w:eastAsia="Cambria"/>
          <w:u w:val="single"/>
        </w:rPr>
        <w:t xml:space="preserve"> </w:t>
      </w:r>
    </w:p>
    <w:p w14:paraId="307C0498" w14:textId="77777777" w:rsidR="00F20EE1" w:rsidRPr="00F20EE1" w:rsidRDefault="00F20EE1" w:rsidP="00F20EE1">
      <w:pPr>
        <w:rPr>
          <w:rFonts w:eastAsia="Cambria"/>
          <w:u w:val="single"/>
        </w:rPr>
      </w:pPr>
      <w:r w:rsidRPr="00F20EE1">
        <w:rPr>
          <w:rFonts w:eastAsia="Cambria"/>
          <w:sz w:val="12"/>
        </w:rPr>
        <w:t xml:space="preserve">Since at least the Nixon Administration, </w:t>
      </w:r>
      <w:r w:rsidRPr="00F20EE1">
        <w:rPr>
          <w:rFonts w:eastAsia="Cambria"/>
          <w:u w:val="single"/>
        </w:rPr>
        <w:t>space has come to be viewed in a militarized light.</w:t>
      </w:r>
      <w:r w:rsidRPr="00F20EE1">
        <w:rPr>
          <w:rFonts w:eastAsia="Cambria"/>
          <w:sz w:val="12"/>
        </w:rPr>
        <w:t xml:space="preserve"> By the end of the Cold War, </w:t>
      </w:r>
      <w:r w:rsidRPr="00F20EE1">
        <w:rPr>
          <w:rFonts w:eastAsia="Cambria"/>
          <w:u w:val="single"/>
        </w:rPr>
        <w:t>space had not only been militarized, but many were searching for a way to weaponize it.</w:t>
      </w:r>
      <w:r w:rsidRPr="00F20EE1">
        <w:rPr>
          <w:rFonts w:eastAsia="Cambria"/>
          <w:sz w:val="12"/>
        </w:rPr>
        <w:t xml:space="preserve"> Just as the drift toward militarization of space was inexorable, so too is the desire for weaponization</w:t>
      </w:r>
      <w:r w:rsidRPr="00F20EE1">
        <w:rPr>
          <w:rFonts w:eastAsia="Cambria"/>
          <w:u w:val="single"/>
        </w:rPr>
        <w:t xml:space="preserve">. As rival states begin to hone their space skills, </w:t>
      </w:r>
      <w:r w:rsidRPr="00F20EE1">
        <w:rPr>
          <w:rFonts w:eastAsia="Cambria"/>
          <w:highlight w:val="green"/>
          <w:u w:val="single"/>
        </w:rPr>
        <w:t>the</w:t>
      </w:r>
      <w:r w:rsidRPr="00F20EE1">
        <w:rPr>
          <w:rFonts w:eastAsia="Cambria"/>
          <w:u w:val="single"/>
        </w:rPr>
        <w:t xml:space="preserve"> </w:t>
      </w:r>
      <w:r w:rsidRPr="00F20EE1">
        <w:rPr>
          <w:rFonts w:eastAsia="Cambria"/>
          <w:highlight w:val="green"/>
          <w:u w:val="single"/>
        </w:rPr>
        <w:t>U</w:t>
      </w:r>
      <w:r w:rsidRPr="00F20EE1">
        <w:rPr>
          <w:rFonts w:eastAsia="Cambria"/>
          <w:u w:val="single"/>
        </w:rPr>
        <w:t xml:space="preserve">nited </w:t>
      </w:r>
      <w:r w:rsidRPr="00F20EE1">
        <w:rPr>
          <w:rFonts w:eastAsia="Cambria"/>
          <w:highlight w:val="green"/>
          <w:u w:val="single"/>
        </w:rPr>
        <w:t>S</w:t>
      </w:r>
      <w:r w:rsidRPr="00F20EE1">
        <w:rPr>
          <w:rFonts w:eastAsia="Cambria"/>
          <w:u w:val="single"/>
        </w:rPr>
        <w:t xml:space="preserve">tates </w:t>
      </w:r>
      <w:r w:rsidRPr="00F20EE1">
        <w:rPr>
          <w:rFonts w:eastAsia="Cambria"/>
          <w:highlight w:val="green"/>
          <w:u w:val="single"/>
        </w:rPr>
        <w:t>should</w:t>
      </w:r>
      <w:r w:rsidRPr="00F20EE1">
        <w:rPr>
          <w:rFonts w:eastAsia="Cambria"/>
          <w:u w:val="single"/>
        </w:rPr>
        <w:t xml:space="preserve"> seek to obtain the first move advantage </w:t>
      </w:r>
      <w:r w:rsidRPr="00F20EE1">
        <w:rPr>
          <w:rFonts w:eastAsia="Cambria"/>
          <w:b/>
          <w:iCs/>
          <w:u w:val="single"/>
        </w:rPr>
        <w:t xml:space="preserve">by </w:t>
      </w:r>
      <w:r w:rsidRPr="00F20EE1">
        <w:rPr>
          <w:rFonts w:eastAsia="Cambria"/>
          <w:b/>
          <w:iCs/>
          <w:highlight w:val="green"/>
          <w:u w:val="single"/>
        </w:rPr>
        <w:t>capitalizing on its already sizable lead</w:t>
      </w:r>
      <w:r w:rsidRPr="00F20EE1">
        <w:rPr>
          <w:rFonts w:eastAsia="Cambria"/>
          <w:b/>
          <w:iCs/>
          <w:u w:val="single"/>
        </w:rPr>
        <w:t xml:space="preserve"> in space by weaponizing it first</w:t>
      </w:r>
      <w:r w:rsidRPr="00F20EE1">
        <w:rPr>
          <w:rFonts w:eastAsia="Cambria"/>
          <w:u w:val="single"/>
        </w:rPr>
        <w:t>.</w:t>
      </w:r>
      <w:r w:rsidRPr="00F20EE1">
        <w:rPr>
          <w:rFonts w:eastAsia="Cambria"/>
          <w:sz w:val="12"/>
        </w:rPr>
        <w:t xml:space="preserve"> </w:t>
      </w:r>
      <w:r w:rsidRPr="00F20EE1">
        <w:rPr>
          <w:rFonts w:eastAsia="Cambria"/>
          <w:u w:val="single"/>
        </w:rPr>
        <w:t>The placing of weapons in orbit would not only increase the costs of attacking existing U.S. space architecture, but it would also lend itself to increasing global stability by raising the costs of aggressive behavior on belligerents.</w:t>
      </w:r>
      <w:r w:rsidRPr="00F20EE1">
        <w:rPr>
          <w:rFonts w:eastAsia="Cambria"/>
          <w:sz w:val="12"/>
        </w:rPr>
        <w:t xml:space="preserve"> Whatever negatives the weaponization of space may have, </w:t>
      </w:r>
      <w:r w:rsidRPr="00F20EE1">
        <w:rPr>
          <w:rFonts w:eastAsia="Cambria"/>
          <w:u w:val="single"/>
        </w:rPr>
        <w:t xml:space="preserve">nothing is more negative for America than to find itself losing its dominance of space to a state that has placed weapons in orbit first. </w:t>
      </w:r>
    </w:p>
    <w:p w14:paraId="20C903C0" w14:textId="77777777" w:rsidR="00F20EE1" w:rsidRPr="00F20EE1" w:rsidRDefault="00F20EE1" w:rsidP="00F20EE1">
      <w:pPr>
        <w:rPr>
          <w:rFonts w:eastAsia="Cambria"/>
          <w:sz w:val="12"/>
        </w:rPr>
      </w:pPr>
      <w:r w:rsidRPr="00F20EE1">
        <w:rPr>
          <w:rFonts w:eastAsia="Cambria"/>
          <w:highlight w:val="green"/>
          <w:u w:val="single"/>
        </w:rPr>
        <w:t>To be passive</w:t>
      </w:r>
      <w:r w:rsidRPr="00F20EE1">
        <w:rPr>
          <w:rFonts w:eastAsia="Cambria"/>
          <w:u w:val="single"/>
        </w:rPr>
        <w:t xml:space="preserve"> and allow temporary budgetary constraints to dictate longterm space strategy </w:t>
      </w:r>
      <w:r w:rsidRPr="00F20EE1">
        <w:rPr>
          <w:rFonts w:eastAsia="Cambria"/>
          <w:highlight w:val="green"/>
          <w:u w:val="single"/>
        </w:rPr>
        <w:t>will damage</w:t>
      </w:r>
      <w:r w:rsidRPr="00F20EE1">
        <w:rPr>
          <w:rFonts w:eastAsia="Cambria"/>
          <w:u w:val="single"/>
        </w:rPr>
        <w:t xml:space="preserve"> </w:t>
      </w:r>
      <w:r w:rsidRPr="00F20EE1">
        <w:rPr>
          <w:rFonts w:eastAsia="Cambria"/>
          <w:highlight w:val="green"/>
          <w:u w:val="single"/>
        </w:rPr>
        <w:t>irrevocably the U.S. position</w:t>
      </w:r>
      <w:r w:rsidRPr="00F20EE1">
        <w:rPr>
          <w:rFonts w:eastAsia="Cambria"/>
          <w:u w:val="single"/>
        </w:rPr>
        <w:t xml:space="preserve"> in orbit.</w:t>
      </w:r>
      <w:r w:rsidRPr="00F20EE1">
        <w:rPr>
          <w:rFonts w:eastAsia="Cambria"/>
          <w:sz w:val="12"/>
        </w:rPr>
        <w:t xml:space="preserve"> </w:t>
      </w:r>
      <w:r w:rsidRPr="00F20EE1">
        <w:rPr>
          <w:rFonts w:eastAsia="Cambria"/>
          <w:u w:val="single"/>
        </w:rPr>
        <w:t>Our enemies are aware of our</w:t>
      </w:r>
      <w:r w:rsidRPr="00F20EE1">
        <w:rPr>
          <w:rFonts w:eastAsia="Cambria"/>
          <w:sz w:val="12"/>
        </w:rPr>
        <w:t xml:space="preserve"> </w:t>
      </w:r>
      <w:r w:rsidRPr="00F20EE1">
        <w:rPr>
          <w:rFonts w:eastAsia="Cambria"/>
          <w:u w:val="single"/>
        </w:rPr>
        <w:t xml:space="preserve">shortsighted preference for space superiority over dominance and are moving toward degrading the </w:t>
      </w:r>
      <w:r w:rsidRPr="00F20EE1">
        <w:rPr>
          <w:rFonts w:eastAsia="Cambria"/>
          <w:highlight w:val="green"/>
          <w:u w:val="single"/>
        </w:rPr>
        <w:t>American advantage in space</w:t>
      </w:r>
      <w:r w:rsidRPr="00F20EE1">
        <w:rPr>
          <w:rFonts w:eastAsia="Cambria"/>
          <w:u w:val="single"/>
        </w:rPr>
        <w:t>.</w:t>
      </w:r>
      <w:r w:rsidRPr="00F20EE1">
        <w:rPr>
          <w:rFonts w:eastAsia="Cambria"/>
          <w:sz w:val="12"/>
        </w:rPr>
        <w:t xml:space="preserve">23 </w:t>
      </w:r>
      <w:r w:rsidRPr="00F20EE1">
        <w:rPr>
          <w:rFonts w:eastAsia="Cambria"/>
          <w:u w:val="single"/>
        </w:rPr>
        <w:t xml:space="preserve">Space dominance will not only rebuff rising states from challenging the United States, but it will also </w:t>
      </w:r>
      <w:r w:rsidRPr="00F20EE1">
        <w:rPr>
          <w:rFonts w:eastAsia="Cambria"/>
          <w:b/>
          <w:iCs/>
          <w:highlight w:val="green"/>
          <w:u w:val="single"/>
        </w:rPr>
        <w:t>lend</w:t>
      </w:r>
      <w:r w:rsidRPr="00F20EE1">
        <w:rPr>
          <w:rFonts w:eastAsia="Cambria"/>
          <w:b/>
          <w:iCs/>
          <w:u w:val="single"/>
        </w:rPr>
        <w:t xml:space="preserve"> </w:t>
      </w:r>
      <w:r w:rsidRPr="00F20EE1">
        <w:rPr>
          <w:rFonts w:eastAsia="Cambria"/>
          <w:b/>
          <w:iCs/>
          <w:highlight w:val="green"/>
          <w:u w:val="single"/>
        </w:rPr>
        <w:t>stability to the world order</w:t>
      </w:r>
      <w:r w:rsidRPr="00F20EE1">
        <w:rPr>
          <w:rFonts w:eastAsia="Cambria"/>
          <w:u w:val="single"/>
        </w:rPr>
        <w:t>.</w:t>
      </w:r>
      <w:r w:rsidRPr="00F20EE1">
        <w:rPr>
          <w:rFonts w:eastAsia="Cambria"/>
          <w:sz w:val="12"/>
        </w:rPr>
        <w:t xml:space="preserve"> This proactive stance was the goal of Ronald Reagan’s Strategic Defense Initiative. </w:t>
      </w:r>
      <w:r w:rsidRPr="00F20EE1">
        <w:rPr>
          <w:rFonts w:eastAsia="Cambria"/>
          <w:b/>
          <w:iCs/>
          <w:u w:val="single"/>
        </w:rPr>
        <w:t>It must be the goal of U.S. policymakers today.</w:t>
      </w:r>
      <w:r w:rsidRPr="00F20EE1">
        <w:rPr>
          <w:rFonts w:eastAsia="Cambria"/>
          <w:sz w:val="12"/>
        </w:rPr>
        <w:t>24</w:t>
      </w:r>
    </w:p>
    <w:p w14:paraId="5AA1AFFE"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Primacy solves </w:t>
      </w:r>
      <w:r w:rsidRPr="00F20EE1">
        <w:rPr>
          <w:rFonts w:eastAsia="MS Gothic"/>
          <w:b/>
          <w:iCs/>
          <w:sz w:val="26"/>
          <w:u w:val="single"/>
        </w:rPr>
        <w:t>arms races</w:t>
      </w:r>
      <w:r w:rsidRPr="00F20EE1">
        <w:rPr>
          <w:rFonts w:eastAsia="MS Gothic"/>
          <w:b/>
          <w:iCs/>
          <w:sz w:val="26"/>
        </w:rPr>
        <w:t xml:space="preserve">, </w:t>
      </w:r>
      <w:r w:rsidRPr="00F20EE1">
        <w:rPr>
          <w:rFonts w:eastAsia="MS Gothic"/>
          <w:b/>
          <w:iCs/>
          <w:sz w:val="26"/>
          <w:u w:val="single"/>
        </w:rPr>
        <w:t>land grabs</w:t>
      </w:r>
      <w:r w:rsidRPr="00F20EE1">
        <w:rPr>
          <w:rFonts w:eastAsia="MS Gothic"/>
          <w:b/>
          <w:iCs/>
          <w:sz w:val="26"/>
        </w:rPr>
        <w:t xml:space="preserve">, </w:t>
      </w:r>
      <w:r w:rsidRPr="00F20EE1">
        <w:rPr>
          <w:rFonts w:eastAsia="MS Gothic"/>
          <w:b/>
          <w:iCs/>
          <w:sz w:val="26"/>
          <w:u w:val="single"/>
        </w:rPr>
        <w:t>rogue states</w:t>
      </w:r>
      <w:r w:rsidRPr="00F20EE1">
        <w:rPr>
          <w:rFonts w:eastAsia="MS Gothic"/>
          <w:b/>
          <w:iCs/>
          <w:sz w:val="26"/>
        </w:rPr>
        <w:t xml:space="preserve">, and </w:t>
      </w:r>
      <w:r w:rsidRPr="00F20EE1">
        <w:rPr>
          <w:rFonts w:eastAsia="MS Gothic"/>
          <w:b/>
          <w:iCs/>
          <w:sz w:val="26"/>
          <w:u w:val="single"/>
        </w:rPr>
        <w:t>great power war</w:t>
      </w:r>
      <w:r w:rsidRPr="00F20EE1">
        <w:rPr>
          <w:rFonts w:eastAsia="MS Gothic"/>
          <w:b/>
          <w:iCs/>
          <w:sz w:val="26"/>
        </w:rPr>
        <w:t xml:space="preserve">. </w:t>
      </w:r>
    </w:p>
    <w:p w14:paraId="07E99BE9" w14:textId="77777777" w:rsidR="00F20EE1" w:rsidRPr="00F20EE1" w:rsidRDefault="00F20EE1" w:rsidP="00F20EE1">
      <w:pPr>
        <w:rPr>
          <w:rFonts w:eastAsia="Cambria"/>
        </w:rPr>
      </w:pPr>
      <w:r w:rsidRPr="00F20EE1">
        <w:rPr>
          <w:rFonts w:eastAsia="Cambria"/>
          <w:b/>
          <w:bCs/>
          <w:sz w:val="26"/>
        </w:rPr>
        <w:t>Brands 18</w:t>
      </w:r>
      <w:r w:rsidRPr="00F20EE1">
        <w:rPr>
          <w:rFonts w:eastAsia="Cambria"/>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80EFE0E" w14:textId="77777777" w:rsidR="00F20EE1" w:rsidRPr="00F20EE1" w:rsidRDefault="00F20EE1" w:rsidP="00F20EE1">
      <w:pPr>
        <w:rPr>
          <w:rFonts w:eastAsia="Cambria"/>
          <w:u w:val="single"/>
        </w:rPr>
      </w:pPr>
      <w:r w:rsidRPr="00F20EE1">
        <w:rPr>
          <w:rFonts w:eastAsia="Cambria"/>
          <w:u w:val="single"/>
        </w:rPr>
        <w:t xml:space="preserve">Since World War II, the United States has had a military </w:t>
      </w:r>
      <w:r w:rsidRPr="00F20EE1">
        <w:rPr>
          <w:rFonts w:eastAsia="Cambria"/>
          <w:b/>
          <w:iCs/>
          <w:u w:val="single"/>
        </w:rPr>
        <w:t>second to none</w:t>
      </w:r>
      <w:r w:rsidRPr="00F20EE1">
        <w:rPr>
          <w:rFonts w:eastAsia="Cambria"/>
          <w:sz w:val="12"/>
        </w:rPr>
        <w:t xml:space="preserve">. Since the Cold War, </w:t>
      </w:r>
      <w:r w:rsidRPr="00F20EE1">
        <w:rPr>
          <w:rFonts w:eastAsia="Cambria"/>
          <w:u w:val="single"/>
        </w:rPr>
        <w:t xml:space="preserve">America has </w:t>
      </w:r>
      <w:r w:rsidRPr="00F20EE1">
        <w:rPr>
          <w:rFonts w:eastAsia="Cambria"/>
          <w:b/>
          <w:iCs/>
          <w:u w:val="single"/>
        </w:rPr>
        <w:t>committed</w:t>
      </w:r>
      <w:r w:rsidRPr="00F20EE1">
        <w:rPr>
          <w:rFonts w:eastAsia="Cambria"/>
          <w:u w:val="single"/>
        </w:rPr>
        <w:t xml:space="preserve"> to having</w:t>
      </w:r>
      <w:r w:rsidRPr="00F20EE1">
        <w:rPr>
          <w:rFonts w:eastAsia="Cambria"/>
          <w:sz w:val="12"/>
        </w:rPr>
        <w:t xml:space="preserve"> </w:t>
      </w:r>
      <w:r w:rsidRPr="00F20EE1">
        <w:rPr>
          <w:rFonts w:eastAsia="Cambria"/>
          <w:b/>
          <w:iCs/>
          <w:u w:val="single"/>
        </w:rPr>
        <w:t>overwhelming military primacy</w:t>
      </w:r>
      <w:r w:rsidRPr="00F20EE1">
        <w:rPr>
          <w:rFonts w:eastAsia="Cambria"/>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F20EE1">
        <w:rPr>
          <w:rFonts w:eastAsia="Cambria"/>
          <w:b/>
          <w:iCs/>
          <w:highlight w:val="green"/>
          <w:u w:val="single"/>
        </w:rPr>
        <w:t>U</w:t>
      </w:r>
      <w:r w:rsidRPr="00F20EE1">
        <w:rPr>
          <w:rFonts w:eastAsia="Cambria"/>
          <w:u w:val="single"/>
        </w:rPr>
        <w:t>nited</w:t>
      </w:r>
      <w:r w:rsidRPr="00F20EE1">
        <w:rPr>
          <w:rFonts w:eastAsia="Cambria"/>
          <w:highlight w:val="green"/>
          <w:u w:val="single"/>
        </w:rPr>
        <w:t xml:space="preserve"> </w:t>
      </w:r>
      <w:r w:rsidRPr="00F20EE1">
        <w:rPr>
          <w:rFonts w:eastAsia="Cambria"/>
          <w:b/>
          <w:iCs/>
          <w:highlight w:val="green"/>
          <w:u w:val="single"/>
        </w:rPr>
        <w:t>S</w:t>
      </w:r>
      <w:r w:rsidRPr="00F20EE1">
        <w:rPr>
          <w:rFonts w:eastAsia="Cambria"/>
          <w:u w:val="single"/>
        </w:rPr>
        <w:t xml:space="preserve">tates consistently accounted for around 35 to 45 percent of world defense spending and </w:t>
      </w:r>
      <w:r w:rsidRPr="00F20EE1">
        <w:rPr>
          <w:rFonts w:eastAsia="Cambria"/>
          <w:highlight w:val="green"/>
          <w:u w:val="single"/>
        </w:rPr>
        <w:t xml:space="preserve">maintained </w:t>
      </w:r>
      <w:r w:rsidRPr="00F20EE1">
        <w:rPr>
          <w:rFonts w:eastAsia="Cambria"/>
          <w:b/>
          <w:iCs/>
          <w:highlight w:val="green"/>
          <w:u w:val="single"/>
        </w:rPr>
        <w:t>peerless</w:t>
      </w:r>
      <w:r w:rsidRPr="00F20EE1">
        <w:rPr>
          <w:rFonts w:eastAsia="Cambria"/>
          <w:b/>
          <w:iCs/>
          <w:u w:val="single"/>
        </w:rPr>
        <w:t xml:space="preserve"> global </w:t>
      </w:r>
      <w:r w:rsidRPr="00F20EE1">
        <w:rPr>
          <w:rFonts w:eastAsia="Cambria"/>
          <w:b/>
          <w:iCs/>
          <w:highlight w:val="green"/>
          <w:u w:val="single"/>
        </w:rPr>
        <w:t>power-projection</w:t>
      </w:r>
      <w:r w:rsidRPr="00F20EE1">
        <w:rPr>
          <w:rFonts w:eastAsia="Cambria"/>
          <w:b/>
          <w:iCs/>
          <w:u w:val="single"/>
        </w:rPr>
        <w:t xml:space="preserve"> capabilities</w:t>
      </w:r>
      <w:r w:rsidRPr="00F20EE1">
        <w:rPr>
          <w:rFonts w:eastAsia="Cambria"/>
          <w:sz w:val="12"/>
        </w:rPr>
        <w:t xml:space="preserve">.7 Perhaps more important, U.S. </w:t>
      </w:r>
      <w:r w:rsidRPr="00F20EE1">
        <w:rPr>
          <w:rFonts w:eastAsia="Cambria"/>
          <w:u w:val="single"/>
        </w:rPr>
        <w:t xml:space="preserve">primacy was also unrivaled in key overseas </w:t>
      </w:r>
      <w:r w:rsidRPr="00F20EE1">
        <w:rPr>
          <w:rFonts w:eastAsia="Cambria"/>
          <w:b/>
          <w:iCs/>
          <w:u w:val="single"/>
        </w:rPr>
        <w:t>strategic regions</w:t>
      </w:r>
      <w:r w:rsidRPr="00F20EE1">
        <w:rPr>
          <w:rFonts w:eastAsia="Cambria"/>
          <w:sz w:val="12"/>
        </w:rPr>
        <w:t>—</w:t>
      </w:r>
      <w:r w:rsidRPr="00F20EE1">
        <w:rPr>
          <w:rFonts w:eastAsia="Cambria"/>
          <w:b/>
          <w:iCs/>
          <w:u w:val="single"/>
        </w:rPr>
        <w:t>Europe, East Asia, the Middle East</w:t>
      </w:r>
      <w:r w:rsidRPr="00F20EE1">
        <w:rPr>
          <w:rFonts w:eastAsia="Cambria"/>
          <w:sz w:val="12"/>
        </w:rPr>
        <w:t xml:space="preserve">. </w:t>
      </w:r>
      <w:r w:rsidRPr="00F20EE1">
        <w:rPr>
          <w:rFonts w:eastAsia="Cambria"/>
          <w:u w:val="single"/>
        </w:rPr>
        <w:t xml:space="preserve">From </w:t>
      </w:r>
      <w:r w:rsidRPr="00F20EE1">
        <w:rPr>
          <w:rFonts w:eastAsia="Cambria"/>
          <w:b/>
          <w:iCs/>
          <w:u w:val="single"/>
        </w:rPr>
        <w:t>thrashing Saddam</w:t>
      </w:r>
      <w:r w:rsidRPr="00F20EE1">
        <w:rPr>
          <w:rFonts w:eastAsia="Cambria"/>
          <w:sz w:val="12"/>
        </w:rPr>
        <w:t xml:space="preserve"> Hussein’s million-man Iraqi military </w:t>
      </w:r>
      <w:r w:rsidRPr="00F20EE1">
        <w:rPr>
          <w:rFonts w:eastAsia="Cambria"/>
          <w:u w:val="single"/>
        </w:rPr>
        <w:t xml:space="preserve">during Operation Desert Storm, to deploying—with impunity—two carrier strike groups off Taiwan during the China-Taiwan crisis of 1995– 96, Washington has been able to project military power </w:t>
      </w:r>
      <w:r w:rsidRPr="00F20EE1">
        <w:rPr>
          <w:rFonts w:eastAsia="Cambria"/>
          <w:b/>
          <w:iCs/>
          <w:u w:val="single"/>
        </w:rPr>
        <w:t>superior</w:t>
      </w:r>
      <w:r w:rsidRPr="00F20EE1">
        <w:rPr>
          <w:rFonts w:eastAsia="Cambria"/>
          <w:u w:val="single"/>
        </w:rPr>
        <w:t xml:space="preserve"> to anything a </w:t>
      </w:r>
      <w:r w:rsidRPr="00F20EE1">
        <w:rPr>
          <w:rFonts w:eastAsia="Cambria"/>
          <w:b/>
          <w:iCs/>
          <w:u w:val="single"/>
        </w:rPr>
        <w:t xml:space="preserve">regional rival </w:t>
      </w:r>
      <w:r w:rsidRPr="00F20EE1">
        <w:rPr>
          <w:rFonts w:eastAsia="Cambria"/>
          <w:u w:val="single"/>
        </w:rPr>
        <w:t xml:space="preserve">could employ even </w:t>
      </w:r>
      <w:r w:rsidRPr="00F20EE1">
        <w:rPr>
          <w:rFonts w:eastAsia="Cambria"/>
          <w:b/>
          <w:iCs/>
          <w:u w:val="single"/>
        </w:rPr>
        <w:t xml:space="preserve">on its own geopolitical doorstep. </w:t>
      </w:r>
      <w:r w:rsidRPr="00F20EE1">
        <w:rPr>
          <w:rFonts w:eastAsia="Cambria"/>
          <w:sz w:val="12"/>
        </w:rPr>
        <w:t xml:space="preserve">This </w:t>
      </w:r>
      <w:r w:rsidRPr="00F20EE1">
        <w:rPr>
          <w:rFonts w:eastAsia="Cambria"/>
          <w:b/>
          <w:iCs/>
          <w:u w:val="single"/>
        </w:rPr>
        <w:t>military dominance</w:t>
      </w:r>
      <w:r w:rsidRPr="00F20EE1">
        <w:rPr>
          <w:rFonts w:eastAsia="Cambria"/>
          <w:sz w:val="12"/>
        </w:rPr>
        <w:t xml:space="preserve"> </w:t>
      </w:r>
      <w:r w:rsidRPr="00F20EE1">
        <w:rPr>
          <w:rFonts w:eastAsia="Cambria"/>
          <w:u w:val="single"/>
        </w:rPr>
        <w:t>has constituted the</w:t>
      </w:r>
      <w:r w:rsidRPr="00F20EE1">
        <w:rPr>
          <w:rFonts w:eastAsia="Cambria"/>
          <w:sz w:val="12"/>
        </w:rPr>
        <w:t xml:space="preserve"> </w:t>
      </w:r>
      <w:r w:rsidRPr="00F20EE1">
        <w:rPr>
          <w:rFonts w:eastAsia="Cambria"/>
          <w:b/>
          <w:iCs/>
          <w:u w:val="single"/>
        </w:rPr>
        <w:t xml:space="preserve">hard-power backbone </w:t>
      </w:r>
      <w:r w:rsidRPr="00F20EE1">
        <w:rPr>
          <w:rFonts w:eastAsia="Cambria"/>
          <w:u w:val="single"/>
        </w:rPr>
        <w:t xml:space="preserve">of an ambitious global strategy. </w:t>
      </w:r>
      <w:r w:rsidRPr="00F20EE1">
        <w:rPr>
          <w:rFonts w:eastAsia="Cambria"/>
          <w:sz w:val="12"/>
        </w:rPr>
        <w:t>After the Cold War, U.S.</w:t>
      </w:r>
      <w:r w:rsidRPr="00F20EE1">
        <w:rPr>
          <w:rFonts w:eastAsia="Cambria"/>
          <w:u w:val="single"/>
        </w:rPr>
        <w:t xml:space="preserve"> policymakers committed to averting a return to the </w:t>
      </w:r>
      <w:r w:rsidRPr="00F20EE1">
        <w:rPr>
          <w:rFonts w:eastAsia="Cambria"/>
          <w:b/>
          <w:iCs/>
          <w:u w:val="single"/>
        </w:rPr>
        <w:t>unstable multipolarity</w:t>
      </w:r>
      <w:r w:rsidRPr="00F20EE1">
        <w:rPr>
          <w:rFonts w:eastAsia="Cambria"/>
          <w:u w:val="single"/>
        </w:rPr>
        <w:t xml:space="preserve"> of earlier eras, and to perpetuating the more favorable unipolar order.</w:t>
      </w:r>
      <w:r w:rsidRPr="00F20EE1">
        <w:rPr>
          <w:rFonts w:eastAsia="Cambria"/>
          <w:sz w:val="12"/>
        </w:rPr>
        <w:t xml:space="preserve"> </w:t>
      </w:r>
      <w:r w:rsidRPr="00F20EE1">
        <w:rPr>
          <w:rFonts w:eastAsia="Cambria"/>
          <w:u w:val="single"/>
        </w:rPr>
        <w:t xml:space="preserve">They committed to building on the successes of the postwar era by further advancing </w:t>
      </w:r>
      <w:r w:rsidRPr="00F20EE1">
        <w:rPr>
          <w:rFonts w:eastAsia="Cambria"/>
          <w:b/>
          <w:iCs/>
          <w:u w:val="single"/>
        </w:rPr>
        <w:t>liberal political values</w:t>
      </w:r>
      <w:r w:rsidRPr="00F20EE1">
        <w:rPr>
          <w:rFonts w:eastAsia="Cambria"/>
          <w:u w:val="single"/>
        </w:rPr>
        <w:t xml:space="preserve"> and an open international </w:t>
      </w:r>
      <w:r w:rsidRPr="00F20EE1">
        <w:rPr>
          <w:rFonts w:eastAsia="Cambria"/>
          <w:b/>
          <w:iCs/>
          <w:u w:val="single"/>
        </w:rPr>
        <w:t>economy</w:t>
      </w:r>
      <w:r w:rsidRPr="00F20EE1">
        <w:rPr>
          <w:rFonts w:eastAsia="Cambria"/>
          <w:u w:val="single"/>
        </w:rPr>
        <w:t xml:space="preserve">, and to </w:t>
      </w:r>
      <w:r w:rsidRPr="00F20EE1">
        <w:rPr>
          <w:rFonts w:eastAsia="Cambria"/>
          <w:b/>
          <w:iCs/>
          <w:highlight w:val="green"/>
          <w:u w:val="single"/>
        </w:rPr>
        <w:t>suppressing</w:t>
      </w:r>
      <w:r w:rsidRPr="00F20EE1">
        <w:rPr>
          <w:rFonts w:eastAsia="Cambria"/>
          <w:u w:val="single"/>
        </w:rPr>
        <w:t xml:space="preserve"> international scourges such as </w:t>
      </w:r>
      <w:r w:rsidRPr="00F20EE1">
        <w:rPr>
          <w:rFonts w:eastAsia="Cambria"/>
          <w:b/>
          <w:iCs/>
          <w:u w:val="single"/>
        </w:rPr>
        <w:t xml:space="preserve">rogue </w:t>
      </w:r>
      <w:r w:rsidRPr="00F20EE1">
        <w:rPr>
          <w:rFonts w:eastAsia="Cambria"/>
          <w:b/>
          <w:iCs/>
          <w:highlight w:val="green"/>
          <w:u w:val="single"/>
        </w:rPr>
        <w:t>states</w:t>
      </w:r>
      <w:r w:rsidRPr="00F20EE1">
        <w:rPr>
          <w:rFonts w:eastAsia="Cambria"/>
          <w:highlight w:val="green"/>
          <w:u w:val="single"/>
        </w:rPr>
        <w:t xml:space="preserve">, </w:t>
      </w:r>
      <w:r w:rsidRPr="00F20EE1">
        <w:rPr>
          <w:rFonts w:eastAsia="Cambria"/>
          <w:b/>
          <w:iCs/>
          <w:u w:val="single"/>
        </w:rPr>
        <w:t xml:space="preserve">nuclear </w:t>
      </w:r>
      <w:r w:rsidRPr="00F20EE1">
        <w:rPr>
          <w:rFonts w:eastAsia="Cambria"/>
          <w:b/>
          <w:iCs/>
          <w:highlight w:val="green"/>
          <w:u w:val="single"/>
        </w:rPr>
        <w:t>prolif</w:t>
      </w:r>
      <w:r w:rsidRPr="00F20EE1">
        <w:rPr>
          <w:rFonts w:eastAsia="Cambria"/>
          <w:b/>
          <w:iCs/>
          <w:u w:val="single"/>
        </w:rPr>
        <w:t>eration</w:t>
      </w:r>
      <w:r w:rsidRPr="00F20EE1">
        <w:rPr>
          <w:rFonts w:eastAsia="Cambria"/>
          <w:highlight w:val="green"/>
          <w:u w:val="single"/>
        </w:rPr>
        <w:t xml:space="preserve">, and </w:t>
      </w:r>
      <w:r w:rsidRPr="00F20EE1">
        <w:rPr>
          <w:rFonts w:eastAsia="Cambria"/>
          <w:u w:val="single"/>
        </w:rPr>
        <w:t xml:space="preserve">catastrophic </w:t>
      </w:r>
      <w:r w:rsidRPr="00F20EE1">
        <w:rPr>
          <w:rFonts w:eastAsia="Cambria"/>
          <w:b/>
          <w:iCs/>
          <w:highlight w:val="green"/>
          <w:u w:val="single"/>
        </w:rPr>
        <w:t>terror</w:t>
      </w:r>
      <w:r w:rsidRPr="00F20EE1">
        <w:rPr>
          <w:rFonts w:eastAsia="Cambria"/>
          <w:b/>
          <w:iCs/>
          <w:u w:val="single"/>
        </w:rPr>
        <w:t>ism</w:t>
      </w:r>
      <w:r w:rsidRPr="00F20EE1">
        <w:rPr>
          <w:rFonts w:eastAsia="Cambria"/>
          <w:u w:val="single"/>
        </w:rPr>
        <w:t xml:space="preserve">. </w:t>
      </w:r>
      <w:r w:rsidRPr="00F20EE1">
        <w:rPr>
          <w:rFonts w:eastAsia="Cambria"/>
          <w:sz w:val="12"/>
        </w:rPr>
        <w:t xml:space="preserve">And because they recognized that military force remained the ultima ratio regum, </w:t>
      </w:r>
      <w:r w:rsidRPr="00F20EE1">
        <w:rPr>
          <w:rFonts w:eastAsia="Cambria"/>
          <w:u w:val="single"/>
        </w:rPr>
        <w:t>they understood the</w:t>
      </w:r>
      <w:r w:rsidRPr="00F20EE1">
        <w:rPr>
          <w:rFonts w:eastAsia="Cambria"/>
          <w:sz w:val="12"/>
        </w:rPr>
        <w:t xml:space="preserve"> </w:t>
      </w:r>
      <w:r w:rsidRPr="00F20EE1">
        <w:rPr>
          <w:rFonts w:eastAsia="Cambria"/>
          <w:b/>
          <w:iCs/>
          <w:u w:val="single"/>
        </w:rPr>
        <w:t>centrality</w:t>
      </w:r>
      <w:r w:rsidRPr="00F20EE1">
        <w:rPr>
          <w:rFonts w:eastAsia="Cambria"/>
          <w:sz w:val="12"/>
        </w:rPr>
        <w:t xml:space="preserve"> </w:t>
      </w:r>
      <w:r w:rsidRPr="00F20EE1">
        <w:rPr>
          <w:rFonts w:eastAsia="Cambria"/>
          <w:u w:val="single"/>
        </w:rPr>
        <w:t>of military preponderance</w:t>
      </w:r>
      <w:r w:rsidRPr="00F20EE1">
        <w:rPr>
          <w:rFonts w:eastAsia="Cambria"/>
          <w:sz w:val="12"/>
        </w:rPr>
        <w:t xml:space="preserve">. </w:t>
      </w:r>
      <w:r w:rsidRPr="00F20EE1">
        <w:rPr>
          <w:rFonts w:eastAsia="Cambria"/>
          <w:highlight w:val="green"/>
          <w:u w:val="single"/>
        </w:rPr>
        <w:t xml:space="preserve">Washington </w:t>
      </w:r>
      <w:r w:rsidRPr="00F20EE1">
        <w:rPr>
          <w:rFonts w:eastAsia="Cambria"/>
          <w:u w:val="single"/>
        </w:rPr>
        <w:t xml:space="preserve">would </w:t>
      </w:r>
      <w:r w:rsidRPr="00F20EE1">
        <w:rPr>
          <w:rFonts w:eastAsia="Cambria"/>
          <w:b/>
          <w:iCs/>
          <w:highlight w:val="green"/>
          <w:u w:val="single"/>
        </w:rPr>
        <w:t>need</w:t>
      </w:r>
      <w:r w:rsidRPr="00F20EE1">
        <w:rPr>
          <w:rFonts w:eastAsia="Cambria"/>
          <w:highlight w:val="green"/>
          <w:u w:val="single"/>
        </w:rPr>
        <w:t xml:space="preserve"> the </w:t>
      </w:r>
      <w:r w:rsidRPr="00F20EE1">
        <w:rPr>
          <w:rFonts w:eastAsia="Cambria"/>
          <w:b/>
          <w:iCs/>
          <w:highlight w:val="green"/>
          <w:u w:val="single"/>
        </w:rPr>
        <w:t>military power</w:t>
      </w:r>
      <w:r w:rsidRPr="00F20EE1">
        <w:rPr>
          <w:rFonts w:eastAsia="Cambria"/>
          <w:sz w:val="12"/>
        </w:rPr>
        <w:t xml:space="preserve"> </w:t>
      </w:r>
      <w:r w:rsidRPr="00F20EE1">
        <w:rPr>
          <w:rFonts w:eastAsia="Cambria"/>
          <w:u w:val="single"/>
        </w:rPr>
        <w:t xml:space="preserve">necessary </w:t>
      </w:r>
      <w:r w:rsidRPr="00F20EE1">
        <w:rPr>
          <w:rFonts w:eastAsia="Cambria"/>
          <w:highlight w:val="green"/>
          <w:u w:val="single"/>
        </w:rPr>
        <w:t xml:space="preserve">to </w:t>
      </w:r>
      <w:r w:rsidRPr="00F20EE1">
        <w:rPr>
          <w:rFonts w:eastAsia="Cambria"/>
          <w:b/>
          <w:iCs/>
          <w:highlight w:val="green"/>
          <w:u w:val="single"/>
        </w:rPr>
        <w:t>underwrite</w:t>
      </w:r>
      <w:r w:rsidRPr="00F20EE1">
        <w:rPr>
          <w:rFonts w:eastAsia="Cambria"/>
          <w:u w:val="single"/>
        </w:rPr>
        <w:t xml:space="preserve"> worldwide </w:t>
      </w:r>
      <w:r w:rsidRPr="00F20EE1">
        <w:rPr>
          <w:rFonts w:eastAsia="Cambria"/>
          <w:b/>
          <w:iCs/>
          <w:highlight w:val="green"/>
          <w:u w:val="single"/>
        </w:rPr>
        <w:t>alliance commitments</w:t>
      </w:r>
      <w:r w:rsidRPr="00F20EE1">
        <w:rPr>
          <w:rFonts w:eastAsia="Cambria"/>
          <w:u w:val="single"/>
        </w:rPr>
        <w:t xml:space="preserve">. It would have </w:t>
      </w:r>
      <w:r w:rsidRPr="00F20EE1">
        <w:rPr>
          <w:rFonts w:eastAsia="Cambria"/>
          <w:highlight w:val="green"/>
          <w:u w:val="single"/>
        </w:rPr>
        <w:t xml:space="preserve">to preserve </w:t>
      </w:r>
      <w:r w:rsidRPr="00F20EE1">
        <w:rPr>
          <w:rFonts w:eastAsia="Cambria"/>
          <w:b/>
          <w:iCs/>
          <w:u w:val="single"/>
        </w:rPr>
        <w:t xml:space="preserve">substantial </w:t>
      </w:r>
      <w:r w:rsidRPr="00F20EE1">
        <w:rPr>
          <w:rFonts w:eastAsia="Cambria"/>
          <w:b/>
          <w:iCs/>
          <w:highlight w:val="green"/>
          <w:u w:val="single"/>
        </w:rPr>
        <w:t>overmatch</w:t>
      </w:r>
      <w:r w:rsidRPr="00F20EE1">
        <w:rPr>
          <w:rFonts w:eastAsia="Cambria"/>
          <w:sz w:val="12"/>
          <w:highlight w:val="green"/>
        </w:rPr>
        <w:t xml:space="preserve"> </w:t>
      </w:r>
      <w:r w:rsidRPr="00F20EE1">
        <w:rPr>
          <w:rFonts w:eastAsia="Cambria"/>
          <w:u w:val="single"/>
        </w:rPr>
        <w:t>versus any potential</w:t>
      </w:r>
      <w:r w:rsidRPr="00F20EE1">
        <w:rPr>
          <w:rFonts w:eastAsia="Cambria"/>
          <w:sz w:val="12"/>
        </w:rPr>
        <w:t xml:space="preserve"> </w:t>
      </w:r>
      <w:r w:rsidRPr="00F20EE1">
        <w:rPr>
          <w:rFonts w:eastAsia="Cambria"/>
          <w:b/>
          <w:iCs/>
          <w:u w:val="single"/>
        </w:rPr>
        <w:t xml:space="preserve">great-power rival. </w:t>
      </w:r>
      <w:r w:rsidRPr="00F20EE1">
        <w:rPr>
          <w:rFonts w:eastAsia="Cambria"/>
          <w:sz w:val="12"/>
        </w:rPr>
        <w:t xml:space="preserve">It must be able to answer the sharpest challenges to the international system, such as Saddam’s invasion of Kuwait in 1990 or jihadist extremism after 9/11. Finally, </w:t>
      </w:r>
      <w:r w:rsidRPr="00F20EE1">
        <w:rPr>
          <w:rFonts w:eastAsia="Cambria"/>
          <w:u w:val="single"/>
        </w:rPr>
        <w:t xml:space="preserve">because prevailing global </w:t>
      </w:r>
      <w:r w:rsidRPr="00F20EE1">
        <w:rPr>
          <w:rFonts w:eastAsia="Cambria"/>
          <w:b/>
          <w:iCs/>
          <w:u w:val="single"/>
        </w:rPr>
        <w:t>norms</w:t>
      </w:r>
      <w:r w:rsidRPr="00F20EE1">
        <w:rPr>
          <w:rFonts w:eastAsia="Cambria"/>
          <w:u w:val="single"/>
        </w:rPr>
        <w:t xml:space="preserve"> generally reflect </w:t>
      </w:r>
      <w:r w:rsidRPr="00F20EE1">
        <w:rPr>
          <w:rFonts w:eastAsia="Cambria"/>
          <w:b/>
          <w:iCs/>
          <w:u w:val="single"/>
        </w:rPr>
        <w:t>hard-power realities</w:t>
      </w:r>
      <w:r w:rsidRPr="00F20EE1">
        <w:rPr>
          <w:rFonts w:eastAsia="Cambria"/>
          <w:u w:val="single"/>
        </w:rPr>
        <w:t xml:space="preserve">, America would need the superiority to assure that its own </w:t>
      </w:r>
      <w:r w:rsidRPr="00F20EE1">
        <w:rPr>
          <w:rFonts w:eastAsia="Cambria"/>
          <w:b/>
          <w:iCs/>
          <w:u w:val="single"/>
        </w:rPr>
        <w:t>values remained ascendant</w:t>
      </w:r>
      <w:r w:rsidRPr="00F20EE1">
        <w:rPr>
          <w:rFonts w:eastAsia="Cambria"/>
          <w:u w:val="single"/>
        </w:rPr>
        <w:t>. It was impolitic to say that U.S.</w:t>
      </w:r>
      <w:r w:rsidRPr="00F20EE1">
        <w:rPr>
          <w:rFonts w:eastAsia="Cambria"/>
          <w:highlight w:val="green"/>
          <w:u w:val="single"/>
        </w:rPr>
        <w:t xml:space="preserve"> </w:t>
      </w:r>
      <w:r w:rsidRPr="00F20EE1">
        <w:rPr>
          <w:rFonts w:eastAsia="Cambria"/>
          <w:u w:val="single"/>
        </w:rPr>
        <w:t>strategy and the international order required “</w:t>
      </w:r>
      <w:r w:rsidRPr="00F20EE1">
        <w:rPr>
          <w:rFonts w:eastAsia="Cambria"/>
          <w:b/>
          <w:iCs/>
          <w:u w:val="single"/>
        </w:rPr>
        <w:t>strengths beyond challenge</w:t>
      </w:r>
      <w:r w:rsidRPr="00F20EE1">
        <w:rPr>
          <w:rFonts w:eastAsia="Cambria"/>
          <w:u w:val="single"/>
        </w:rPr>
        <w:t xml:space="preserve">,” but it was not at all inaccurate. </w:t>
      </w:r>
      <w:r w:rsidRPr="00F20EE1">
        <w:rPr>
          <w:rFonts w:eastAsia="Cambria"/>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F20EE1">
        <w:rPr>
          <w:rFonts w:eastAsia="Cambria"/>
          <w:u w:val="singl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F20EE1">
        <w:rPr>
          <w:rFonts w:eastAsia="Cambria"/>
          <w:sz w:val="12"/>
        </w:rPr>
        <w:t xml:space="preserve">. </w:t>
      </w:r>
      <w:r w:rsidRPr="00F20EE1">
        <w:rPr>
          <w:rFonts w:eastAsia="Cambria"/>
          <w:b/>
          <w:iCs/>
          <w:highlight w:val="green"/>
          <w:u w:val="single"/>
        </w:rPr>
        <w:t>Alliances</w:t>
      </w:r>
      <w:r w:rsidRPr="00F20EE1">
        <w:rPr>
          <w:rFonts w:eastAsia="Cambria"/>
          <w:sz w:val="12"/>
          <w:highlight w:val="green"/>
        </w:rPr>
        <w:t xml:space="preserve"> </w:t>
      </w:r>
      <w:r w:rsidRPr="00F20EE1">
        <w:rPr>
          <w:rFonts w:eastAsia="Cambria"/>
          <w:u w:val="single"/>
        </w:rPr>
        <w:t>would</w:t>
      </w:r>
      <w:r w:rsidRPr="00F20EE1">
        <w:rPr>
          <w:rFonts w:eastAsia="Cambria"/>
          <w:sz w:val="12"/>
        </w:rPr>
        <w:t xml:space="preserve"> </w:t>
      </w:r>
      <w:r w:rsidRPr="00F20EE1">
        <w:rPr>
          <w:rFonts w:eastAsia="Cambria"/>
          <w:b/>
          <w:iCs/>
          <w:highlight w:val="green"/>
          <w:u w:val="single"/>
        </w:rPr>
        <w:t>lose credibility</w:t>
      </w:r>
      <w:r w:rsidRPr="00F20EE1">
        <w:rPr>
          <w:rFonts w:eastAsia="Cambria"/>
          <w:sz w:val="12"/>
        </w:rPr>
        <w:t xml:space="preserve">; </w:t>
      </w:r>
      <w:r w:rsidRPr="00F20EE1">
        <w:rPr>
          <w:rFonts w:eastAsia="Cambria"/>
          <w:u w:val="single"/>
        </w:rPr>
        <w:t>the</w:t>
      </w:r>
      <w:r w:rsidRPr="00F20EE1">
        <w:rPr>
          <w:rFonts w:eastAsia="Cambria"/>
          <w:sz w:val="12"/>
        </w:rPr>
        <w:t xml:space="preserve"> </w:t>
      </w:r>
      <w:r w:rsidRPr="00F20EE1">
        <w:rPr>
          <w:rFonts w:eastAsia="Cambria"/>
          <w:u w:val="single"/>
        </w:rPr>
        <w:t xml:space="preserve">stability of key </w:t>
      </w:r>
      <w:r w:rsidRPr="00F20EE1">
        <w:rPr>
          <w:rFonts w:eastAsia="Cambria"/>
          <w:b/>
          <w:iCs/>
          <w:u w:val="single"/>
        </w:rPr>
        <w:t>regions</w:t>
      </w:r>
      <w:r w:rsidRPr="00F20EE1">
        <w:rPr>
          <w:rFonts w:eastAsia="Cambria"/>
          <w:u w:val="single"/>
        </w:rPr>
        <w:t xml:space="preserve"> would be </w:t>
      </w:r>
      <w:r w:rsidRPr="00F20EE1">
        <w:rPr>
          <w:rFonts w:eastAsia="Cambria"/>
          <w:b/>
          <w:iCs/>
          <w:u w:val="single"/>
        </w:rPr>
        <w:t>eroded</w:t>
      </w:r>
      <w:r w:rsidRPr="00F20EE1">
        <w:rPr>
          <w:rFonts w:eastAsia="Cambria"/>
          <w:sz w:val="12"/>
          <w:highlight w:val="green"/>
        </w:rPr>
        <w:t xml:space="preserve">; </w:t>
      </w:r>
      <w:r w:rsidRPr="00F20EE1">
        <w:rPr>
          <w:rFonts w:eastAsia="Cambria"/>
          <w:b/>
          <w:iCs/>
          <w:highlight w:val="green"/>
          <w:u w:val="single"/>
        </w:rPr>
        <w:t xml:space="preserve">rivals </w:t>
      </w:r>
      <w:r w:rsidRPr="00F20EE1">
        <w:rPr>
          <w:rFonts w:eastAsia="Cambria"/>
          <w:b/>
          <w:iCs/>
          <w:u w:val="single"/>
        </w:rPr>
        <w:t xml:space="preserve">would be </w:t>
      </w:r>
      <w:r w:rsidRPr="00F20EE1">
        <w:rPr>
          <w:rFonts w:eastAsia="Cambria"/>
          <w:b/>
          <w:iCs/>
          <w:highlight w:val="green"/>
          <w:u w:val="single"/>
        </w:rPr>
        <w:t>emboldened</w:t>
      </w:r>
      <w:r w:rsidRPr="00F20EE1">
        <w:rPr>
          <w:rFonts w:eastAsia="Cambria"/>
          <w:sz w:val="12"/>
        </w:rPr>
        <w:t xml:space="preserve">; </w:t>
      </w:r>
      <w:r w:rsidRPr="00F20EE1">
        <w:rPr>
          <w:rFonts w:eastAsia="Cambria"/>
          <w:b/>
          <w:iCs/>
          <w:u w:val="single"/>
        </w:rPr>
        <w:t xml:space="preserve">international </w:t>
      </w:r>
      <w:r w:rsidRPr="00F20EE1">
        <w:rPr>
          <w:rFonts w:eastAsia="Cambria"/>
          <w:b/>
          <w:iCs/>
          <w:highlight w:val="green"/>
          <w:u w:val="single"/>
        </w:rPr>
        <w:t xml:space="preserve">crises </w:t>
      </w:r>
      <w:r w:rsidRPr="00F20EE1">
        <w:rPr>
          <w:rFonts w:eastAsia="Cambria"/>
          <w:b/>
          <w:iCs/>
          <w:u w:val="single"/>
        </w:rPr>
        <w:t xml:space="preserve">would </w:t>
      </w:r>
      <w:r w:rsidRPr="00F20EE1">
        <w:rPr>
          <w:rFonts w:eastAsia="Cambria"/>
          <w:b/>
          <w:iCs/>
          <w:highlight w:val="green"/>
          <w:u w:val="single"/>
        </w:rPr>
        <w:t>go unaddressed</w:t>
      </w:r>
      <w:r w:rsidRPr="00F20EE1">
        <w:rPr>
          <w:rFonts w:eastAsia="Cambria"/>
          <w:sz w:val="12"/>
        </w:rPr>
        <w:t xml:space="preserve">. American </w:t>
      </w:r>
      <w:r w:rsidRPr="00F20EE1">
        <w:rPr>
          <w:rFonts w:eastAsia="Cambria"/>
          <w:u w:val="single"/>
        </w:rPr>
        <w:t xml:space="preserve">primacy was thus like a </w:t>
      </w:r>
      <w:r w:rsidRPr="00F20EE1">
        <w:rPr>
          <w:rFonts w:eastAsia="Cambria"/>
          <w:b/>
          <w:iCs/>
          <w:u w:val="single"/>
        </w:rPr>
        <w:t>reasonably priced insurance policy</w:t>
      </w:r>
      <w:r w:rsidRPr="00F20EE1">
        <w:rPr>
          <w:rFonts w:eastAsia="Cambria"/>
          <w:sz w:val="12"/>
        </w:rPr>
        <w:t xml:space="preserve">. </w:t>
      </w:r>
      <w:r w:rsidRPr="00F20EE1">
        <w:rPr>
          <w:rFonts w:eastAsia="Cambria"/>
          <w:u w:val="single"/>
        </w:rPr>
        <w:t>It required nontrivial expenditures, but protected against far costlier outcomes.</w:t>
      </w:r>
      <w:r w:rsidRPr="00F20EE1">
        <w:rPr>
          <w:rFonts w:eastAsia="Cambria"/>
          <w:sz w:val="12"/>
        </w:rPr>
        <w:t>9 Washington paid its insurance premiums for two decades after the Cold War. But more</w:t>
      </w:r>
      <w:r w:rsidRPr="00F20EE1">
        <w:rPr>
          <w:rFonts w:eastAsia="Cambria"/>
          <w:u w:val="single"/>
        </w:rPr>
        <w:t xml:space="preserve"> recently American primacy and strategic solvency have been imperiled. </w:t>
      </w:r>
      <w:r w:rsidRPr="00F20EE1">
        <w:rPr>
          <w:rFonts w:eastAsia="Cambria"/>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F20EE1">
        <w:rPr>
          <w:rFonts w:eastAsia="Cambria"/>
          <w:u w:val="single"/>
        </w:rPr>
        <w:t xml:space="preserve">two decades after the Soviet collapse, the world was characterized by </w:t>
      </w:r>
      <w:r w:rsidRPr="00F20EE1">
        <w:rPr>
          <w:rFonts w:eastAsia="Cambria"/>
          <w:b/>
          <w:iCs/>
          <w:u w:val="single"/>
        </w:rPr>
        <w:t xml:space="preserve">remarkably low levels of great-power competition, </w:t>
      </w:r>
      <w:r w:rsidRPr="00F20EE1">
        <w:rPr>
          <w:rFonts w:eastAsia="Cambria"/>
          <w:u w:val="single"/>
        </w:rPr>
        <w:t xml:space="preserve">high levels of </w:t>
      </w:r>
      <w:r w:rsidRPr="00F20EE1">
        <w:rPr>
          <w:rFonts w:eastAsia="Cambria"/>
          <w:b/>
          <w:iCs/>
          <w:u w:val="single"/>
        </w:rPr>
        <w:t>security</w:t>
      </w:r>
      <w:r w:rsidRPr="00F20EE1">
        <w:rPr>
          <w:rFonts w:eastAsia="Cambria"/>
          <w:u w:val="single"/>
        </w:rPr>
        <w:t xml:space="preserve"> in key theaters such as </w:t>
      </w:r>
      <w:r w:rsidRPr="00F20EE1">
        <w:rPr>
          <w:rFonts w:eastAsia="Cambria"/>
          <w:b/>
          <w:iCs/>
          <w:u w:val="single"/>
        </w:rPr>
        <w:t>Europe</w:t>
      </w:r>
      <w:r w:rsidRPr="00F20EE1">
        <w:rPr>
          <w:rFonts w:eastAsia="Cambria"/>
          <w:u w:val="single"/>
        </w:rPr>
        <w:t xml:space="preserve"> and </w:t>
      </w:r>
      <w:r w:rsidRPr="00F20EE1">
        <w:rPr>
          <w:rFonts w:eastAsia="Cambria"/>
          <w:b/>
          <w:iCs/>
          <w:u w:val="single"/>
        </w:rPr>
        <w:t>East Asia</w:t>
      </w:r>
      <w:r w:rsidRPr="00F20EE1">
        <w:rPr>
          <w:rFonts w:eastAsia="Cambria"/>
          <w:u w:val="single"/>
        </w:rPr>
        <w:t xml:space="preserve">, and the </w:t>
      </w:r>
      <w:r w:rsidRPr="00F20EE1">
        <w:rPr>
          <w:rFonts w:eastAsia="Cambria"/>
          <w:b/>
          <w:iCs/>
          <w:u w:val="single"/>
        </w:rPr>
        <w:t>comparative weakness</w:t>
      </w:r>
      <w:r w:rsidRPr="00F20EE1">
        <w:rPr>
          <w:rFonts w:eastAsia="Cambria"/>
          <w:u w:val="single"/>
        </w:rPr>
        <w:t xml:space="preserve"> of those “</w:t>
      </w:r>
      <w:r w:rsidRPr="00F20EE1">
        <w:rPr>
          <w:rFonts w:eastAsia="Cambria"/>
          <w:b/>
          <w:iCs/>
          <w:u w:val="single"/>
        </w:rPr>
        <w:t>rogue” actors</w:t>
      </w:r>
      <w:r w:rsidRPr="00F20EE1">
        <w:rPr>
          <w:rFonts w:eastAsia="Cambria"/>
          <w:u w:val="single"/>
        </w:rPr>
        <w:t>—Iran, Iraq, North Korea, al-Qaeda—who most aggressively challenged American power.</w:t>
      </w:r>
      <w:r w:rsidRPr="00F20EE1">
        <w:rPr>
          <w:rFonts w:eastAsia="Cambria"/>
          <w:sz w:val="12"/>
        </w:rPr>
        <w:t xml:space="preserve"> During the 1990s, some observers even spoke of a “strategic pause,” the idea being that the end of the Cold War had afforded the United States a respite from normal levels of geopolitical danger and competition. Now, however, </w:t>
      </w:r>
      <w:r w:rsidRPr="00F20EE1">
        <w:rPr>
          <w:rFonts w:eastAsia="Cambria"/>
          <w:b/>
          <w:iCs/>
          <w:u w:val="single"/>
        </w:rPr>
        <w:t>the strategic horizon is darkening</w:t>
      </w:r>
      <w:r w:rsidRPr="00F20EE1">
        <w:rPr>
          <w:rFonts w:eastAsia="Cambria"/>
          <w:sz w:val="12"/>
        </w:rPr>
        <w:t xml:space="preserve">, due to four factors. First, </w:t>
      </w:r>
      <w:r w:rsidRPr="00F20EE1">
        <w:rPr>
          <w:rFonts w:eastAsia="Cambria"/>
          <w:b/>
          <w:iCs/>
          <w:u w:val="single"/>
        </w:rPr>
        <w:t>great-power military competition is back</w:t>
      </w:r>
      <w:r w:rsidRPr="00F20EE1">
        <w:rPr>
          <w:rFonts w:eastAsia="Cambria"/>
          <w:sz w:val="12"/>
        </w:rPr>
        <w:t xml:space="preserve">. </w:t>
      </w:r>
      <w:r w:rsidRPr="00F20EE1">
        <w:rPr>
          <w:rFonts w:eastAsia="Cambria"/>
          <w:u w:val="single"/>
        </w:rPr>
        <w:t>The world’s two leading authoritarian powers</w:t>
      </w:r>
      <w:r w:rsidRPr="00F20EE1">
        <w:rPr>
          <w:rFonts w:eastAsia="Cambria"/>
          <w:sz w:val="12"/>
        </w:rPr>
        <w:t>—</w:t>
      </w:r>
      <w:r w:rsidRPr="00F20EE1">
        <w:rPr>
          <w:rFonts w:eastAsia="Cambria"/>
          <w:b/>
          <w:iCs/>
          <w:highlight w:val="green"/>
          <w:u w:val="single"/>
        </w:rPr>
        <w:t>China</w:t>
      </w:r>
      <w:r w:rsidRPr="00F20EE1">
        <w:rPr>
          <w:rFonts w:eastAsia="Cambria"/>
          <w:sz w:val="12"/>
          <w:highlight w:val="green"/>
        </w:rPr>
        <w:t xml:space="preserve"> </w:t>
      </w:r>
      <w:r w:rsidRPr="00F20EE1">
        <w:rPr>
          <w:rFonts w:eastAsia="Cambria"/>
          <w:highlight w:val="green"/>
          <w:u w:val="single"/>
        </w:rPr>
        <w:t>and</w:t>
      </w:r>
      <w:r w:rsidRPr="00F20EE1">
        <w:rPr>
          <w:rFonts w:eastAsia="Cambria"/>
          <w:sz w:val="12"/>
          <w:highlight w:val="green"/>
        </w:rPr>
        <w:t xml:space="preserve"> </w:t>
      </w:r>
      <w:r w:rsidRPr="00F20EE1">
        <w:rPr>
          <w:rFonts w:eastAsia="Cambria"/>
          <w:b/>
          <w:iCs/>
          <w:highlight w:val="green"/>
          <w:u w:val="single"/>
        </w:rPr>
        <w:t>Russia</w:t>
      </w:r>
      <w:r w:rsidRPr="00F20EE1">
        <w:rPr>
          <w:rFonts w:eastAsia="Cambria"/>
          <w:sz w:val="12"/>
          <w:highlight w:val="green"/>
        </w:rPr>
        <w:t>—</w:t>
      </w:r>
      <w:r w:rsidRPr="00F20EE1">
        <w:rPr>
          <w:rFonts w:eastAsia="Cambria"/>
          <w:u w:val="single"/>
        </w:rPr>
        <w:t xml:space="preserve">are </w:t>
      </w:r>
      <w:r w:rsidRPr="00F20EE1">
        <w:rPr>
          <w:rFonts w:eastAsia="Cambria"/>
          <w:highlight w:val="green"/>
          <w:u w:val="single"/>
        </w:rPr>
        <w:t xml:space="preserve">seeking </w:t>
      </w:r>
      <w:r w:rsidRPr="00F20EE1">
        <w:rPr>
          <w:rFonts w:eastAsia="Cambria"/>
          <w:b/>
          <w:iCs/>
          <w:highlight w:val="green"/>
          <w:u w:val="single"/>
        </w:rPr>
        <w:t>regional heg</w:t>
      </w:r>
      <w:r w:rsidRPr="00F20EE1">
        <w:rPr>
          <w:rFonts w:eastAsia="Cambria"/>
          <w:b/>
          <w:iCs/>
          <w:u w:val="single"/>
        </w:rPr>
        <w:t>emony</w:t>
      </w:r>
      <w:r w:rsidRPr="00F20EE1">
        <w:rPr>
          <w:rFonts w:eastAsia="Cambria"/>
          <w:sz w:val="12"/>
        </w:rPr>
        <w:t xml:space="preserve">, </w:t>
      </w:r>
      <w:r w:rsidRPr="00F20EE1">
        <w:rPr>
          <w:rFonts w:eastAsia="Cambria"/>
          <w:u w:val="single"/>
        </w:rPr>
        <w:t xml:space="preserve">contesting global norms such as nonaggression and freedom of navigation, and </w:t>
      </w:r>
      <w:r w:rsidRPr="00F20EE1">
        <w:rPr>
          <w:rFonts w:eastAsia="Cambria"/>
          <w:highlight w:val="green"/>
          <w:u w:val="single"/>
        </w:rPr>
        <w:t xml:space="preserve">developing </w:t>
      </w:r>
      <w:r w:rsidRPr="00F20EE1">
        <w:rPr>
          <w:rFonts w:eastAsia="Cambria"/>
          <w:u w:val="single"/>
        </w:rPr>
        <w:t xml:space="preserve">the </w:t>
      </w:r>
      <w:r w:rsidRPr="00F20EE1">
        <w:rPr>
          <w:rFonts w:eastAsia="Cambria"/>
          <w:b/>
          <w:iCs/>
          <w:u w:val="single"/>
        </w:rPr>
        <w:t>military punch</w:t>
      </w:r>
      <w:r w:rsidRPr="00F20EE1">
        <w:rPr>
          <w:rFonts w:eastAsia="Cambria"/>
          <w:u w:val="single"/>
        </w:rPr>
        <w:t xml:space="preserve"> to underwrite these ambitions</w:t>
      </w:r>
      <w:r w:rsidRPr="00F20EE1">
        <w:rPr>
          <w:rFonts w:eastAsia="Cambria"/>
          <w:sz w:val="12"/>
        </w:rPr>
        <w:t>. Notwithstanding severe economic and demographic problems</w:t>
      </w:r>
      <w:r w:rsidRPr="00F20EE1">
        <w:rPr>
          <w:rFonts w:eastAsia="Cambria"/>
          <w:u w:val="single"/>
        </w:rPr>
        <w:t xml:space="preserve">, Russia has conducted a major military </w:t>
      </w:r>
      <w:r w:rsidRPr="00F20EE1">
        <w:rPr>
          <w:rFonts w:eastAsia="Cambria"/>
          <w:b/>
          <w:iCs/>
          <w:highlight w:val="green"/>
          <w:u w:val="single"/>
        </w:rPr>
        <w:t>modernization</w:t>
      </w:r>
      <w:r w:rsidRPr="00F20EE1">
        <w:rPr>
          <w:rFonts w:eastAsia="Cambria"/>
          <w:u w:val="single"/>
        </w:rPr>
        <w:t xml:space="preserve"> emphasizing </w:t>
      </w:r>
      <w:r w:rsidRPr="00F20EE1">
        <w:rPr>
          <w:rFonts w:eastAsia="Cambria"/>
          <w:b/>
          <w:iCs/>
          <w:highlight w:val="green"/>
          <w:u w:val="single"/>
        </w:rPr>
        <w:t>nuc</w:t>
      </w:r>
      <w:r w:rsidRPr="00F20EE1">
        <w:rPr>
          <w:rFonts w:eastAsia="Cambria"/>
          <w:b/>
          <w:iCs/>
          <w:u w:val="single"/>
        </w:rPr>
        <w:t>lear weapon</w:t>
      </w:r>
      <w:r w:rsidRPr="00F20EE1">
        <w:rPr>
          <w:rFonts w:eastAsia="Cambria"/>
          <w:b/>
          <w:iCs/>
          <w:highlight w:val="green"/>
          <w:u w:val="single"/>
        </w:rPr>
        <w:t>s</w:t>
      </w:r>
      <w:r w:rsidRPr="00F20EE1">
        <w:rPr>
          <w:rFonts w:eastAsia="Cambria"/>
          <w:u w:val="single"/>
        </w:rPr>
        <w:t>, high-end conventional capabilities, and rapid-deployment and special operations forces— and utilized many of these capabilities in conflicts in Ukraine and Syria</w:t>
      </w:r>
      <w:r w:rsidRPr="00F20EE1">
        <w:rPr>
          <w:rFonts w:eastAsia="Cambria"/>
          <w:sz w:val="12"/>
        </w:rPr>
        <w:t xml:space="preserve">.10 </w:t>
      </w:r>
      <w:r w:rsidRPr="00F20EE1">
        <w:rPr>
          <w:rFonts w:eastAsia="Cambria"/>
          <w:u w:val="single"/>
        </w:rPr>
        <w:t>China</w:t>
      </w:r>
      <w:r w:rsidRPr="00F20EE1">
        <w:rPr>
          <w:rFonts w:eastAsia="Cambria"/>
          <w:sz w:val="12"/>
        </w:rPr>
        <w:t xml:space="preserve">, meanwhile, </w:t>
      </w:r>
      <w:r w:rsidRPr="00F20EE1">
        <w:rPr>
          <w:rFonts w:eastAsia="Cambria"/>
          <w:u w:val="single"/>
        </w:rPr>
        <w:t xml:space="preserve">has carried out a </w:t>
      </w:r>
      <w:r w:rsidRPr="00F20EE1">
        <w:rPr>
          <w:rFonts w:eastAsia="Cambria"/>
          <w:b/>
          <w:iCs/>
          <w:u w:val="single"/>
        </w:rPr>
        <w:t>buildup of historic proportions,</w:t>
      </w:r>
      <w:r w:rsidRPr="00F20EE1">
        <w:rPr>
          <w:rFonts w:eastAsia="Cambria"/>
          <w:sz w:val="12"/>
        </w:rPr>
        <w:t xml:space="preserve"> with constant-dollar defense outlays rising from US$26 billion in 1995 to US$226 billion in 2016.11 Ominously, </w:t>
      </w:r>
      <w:r w:rsidRPr="00F20EE1">
        <w:rPr>
          <w:rFonts w:eastAsia="Cambria"/>
          <w:u w:val="single"/>
        </w:rPr>
        <w:t xml:space="preserve">these </w:t>
      </w:r>
      <w:r w:rsidRPr="00F20EE1">
        <w:rPr>
          <w:rFonts w:eastAsia="Cambria"/>
          <w:highlight w:val="green"/>
          <w:u w:val="single"/>
        </w:rPr>
        <w:t>expenditures</w:t>
      </w:r>
      <w:r w:rsidRPr="00F20EE1">
        <w:rPr>
          <w:rFonts w:eastAsia="Cambria"/>
          <w:u w:val="single"/>
        </w:rPr>
        <w:t xml:space="preserve"> have </w:t>
      </w:r>
      <w:r w:rsidRPr="00F20EE1">
        <w:rPr>
          <w:rFonts w:eastAsia="Cambria"/>
          <w:highlight w:val="green"/>
          <w:u w:val="single"/>
        </w:rPr>
        <w:t>funded</w:t>
      </w:r>
      <w:r w:rsidRPr="00F20EE1">
        <w:rPr>
          <w:rFonts w:eastAsia="Cambria"/>
          <w:u w:val="single"/>
        </w:rPr>
        <w:t xml:space="preserve"> development of </w:t>
      </w:r>
      <w:r w:rsidRPr="00F20EE1">
        <w:rPr>
          <w:rFonts w:eastAsia="Cambria"/>
          <w:b/>
          <w:iCs/>
          <w:u w:val="single"/>
        </w:rPr>
        <w:t>power</w:t>
      </w:r>
      <w:r w:rsidRPr="00F20EE1">
        <w:rPr>
          <w:rFonts w:eastAsia="Cambria"/>
          <w:b/>
          <w:iCs/>
          <w:highlight w:val="green"/>
          <w:u w:val="single"/>
        </w:rPr>
        <w:t>-projection</w:t>
      </w:r>
      <w:r w:rsidRPr="00F20EE1">
        <w:rPr>
          <w:rFonts w:eastAsia="Cambria"/>
          <w:highlight w:val="green"/>
          <w:u w:val="single"/>
        </w:rPr>
        <w:t xml:space="preserve"> and</w:t>
      </w:r>
      <w:r w:rsidRPr="00F20EE1">
        <w:rPr>
          <w:rFonts w:eastAsia="Cambria"/>
          <w:u w:val="single"/>
        </w:rPr>
        <w:t xml:space="preserve"> antiaccess/area denial</w:t>
      </w:r>
      <w:r w:rsidRPr="00F20EE1">
        <w:rPr>
          <w:rFonts w:eastAsia="Cambria"/>
          <w:sz w:val="12"/>
        </w:rPr>
        <w:t xml:space="preserve"> </w:t>
      </w:r>
      <w:r w:rsidRPr="00F20EE1">
        <w:rPr>
          <w:rFonts w:eastAsia="Cambria"/>
          <w:sz w:val="12"/>
          <w:highlight w:val="green"/>
        </w:rPr>
        <w:t>(</w:t>
      </w:r>
      <w:r w:rsidRPr="00F20EE1">
        <w:rPr>
          <w:rFonts w:eastAsia="Cambria"/>
          <w:b/>
          <w:iCs/>
          <w:highlight w:val="green"/>
          <w:u w:val="single"/>
        </w:rPr>
        <w:t xml:space="preserve">A2/AD) </w:t>
      </w:r>
      <w:r w:rsidRPr="00F20EE1">
        <w:rPr>
          <w:rFonts w:eastAsia="Cambria"/>
          <w:b/>
          <w:iCs/>
          <w:u w:val="single"/>
        </w:rPr>
        <w:t>tools</w:t>
      </w:r>
      <w:r w:rsidRPr="00F20EE1">
        <w:rPr>
          <w:rFonts w:eastAsia="Cambria"/>
          <w:sz w:val="12"/>
        </w:rPr>
        <w:t xml:space="preserve"> </w:t>
      </w:r>
      <w:r w:rsidRPr="00F20EE1">
        <w:rPr>
          <w:rFonts w:eastAsia="Cambria"/>
          <w:u w:val="single"/>
        </w:rPr>
        <w:t>necessary to threaten China’s neighbors and complicate U.S. intervention on their behalf</w:t>
      </w:r>
      <w:r w:rsidRPr="00F20EE1">
        <w:rPr>
          <w:rFonts w:eastAsia="Cambria"/>
          <w:sz w:val="12"/>
        </w:rPr>
        <w:t xml:space="preserve">. Washington has grown accustomed to having a generational military lead; </w:t>
      </w:r>
      <w:r w:rsidRPr="00F20EE1">
        <w:rPr>
          <w:rFonts w:eastAsia="Cambria"/>
          <w:u w:val="single"/>
        </w:rPr>
        <w:t xml:space="preserve">Russian and Chinese modernization efforts are now creating a </w:t>
      </w:r>
      <w:r w:rsidRPr="00F20EE1">
        <w:rPr>
          <w:rFonts w:eastAsia="Cambria"/>
          <w:b/>
          <w:iCs/>
          <w:u w:val="single"/>
        </w:rPr>
        <w:t xml:space="preserve">far more competitive environment. </w:t>
      </w:r>
      <w:r w:rsidRPr="00F20EE1">
        <w:rPr>
          <w:rFonts w:eastAsia="Cambria"/>
          <w:sz w:val="12"/>
        </w:rPr>
        <w:t xml:space="preserve">Second, the </w:t>
      </w:r>
      <w:r w:rsidRPr="00F20EE1">
        <w:rPr>
          <w:rFonts w:eastAsia="Cambria"/>
          <w:b/>
          <w:iCs/>
          <w:u w:val="single"/>
        </w:rPr>
        <w:t>international outlaws</w:t>
      </w:r>
      <w:r w:rsidRPr="00F20EE1">
        <w:rPr>
          <w:rFonts w:eastAsia="Cambria"/>
          <w:u w:val="single"/>
        </w:rPr>
        <w:t xml:space="preserve"> are no longer so </w:t>
      </w:r>
      <w:r w:rsidRPr="00F20EE1">
        <w:rPr>
          <w:rFonts w:eastAsia="Cambria"/>
          <w:b/>
          <w:iCs/>
          <w:u w:val="single"/>
        </w:rPr>
        <w:t>weak</w:t>
      </w:r>
      <w:r w:rsidRPr="00F20EE1">
        <w:rPr>
          <w:rFonts w:eastAsia="Cambria"/>
          <w:u w:val="single"/>
        </w:rPr>
        <w:t>.</w:t>
      </w:r>
      <w:r w:rsidRPr="00F20EE1">
        <w:rPr>
          <w:rFonts w:eastAsia="Cambria"/>
          <w:sz w:val="12"/>
        </w:rPr>
        <w:t xml:space="preserve"> </w:t>
      </w:r>
      <w:r w:rsidRPr="00F20EE1">
        <w:rPr>
          <w:rFonts w:eastAsia="Cambria"/>
          <w:b/>
          <w:iCs/>
          <w:highlight w:val="green"/>
          <w:u w:val="single"/>
        </w:rPr>
        <w:t>Nor</w:t>
      </w:r>
      <w:r w:rsidRPr="00F20EE1">
        <w:rPr>
          <w:rFonts w:eastAsia="Cambria"/>
          <w:b/>
          <w:iCs/>
          <w:u w:val="single"/>
        </w:rPr>
        <w:t xml:space="preserve">th </w:t>
      </w:r>
      <w:r w:rsidRPr="00F20EE1">
        <w:rPr>
          <w:rFonts w:eastAsia="Cambria"/>
          <w:b/>
          <w:iCs/>
          <w:highlight w:val="green"/>
          <w:u w:val="single"/>
        </w:rPr>
        <w:t>Ko</w:t>
      </w:r>
      <w:r w:rsidRPr="00F20EE1">
        <w:rPr>
          <w:rFonts w:eastAsia="Cambria"/>
          <w:b/>
          <w:iCs/>
          <w:u w:val="single"/>
        </w:rPr>
        <w:t>rea’s</w:t>
      </w:r>
      <w:r w:rsidRPr="00F20EE1">
        <w:rPr>
          <w:rFonts w:eastAsia="Cambria"/>
          <w:sz w:val="12"/>
        </w:rPr>
        <w:t xml:space="preserve"> </w:t>
      </w:r>
      <w:r w:rsidRPr="00F20EE1">
        <w:rPr>
          <w:rFonts w:eastAsia="Cambria"/>
          <w:u w:val="single"/>
        </w:rPr>
        <w:t xml:space="preserve">conventional forces have atrophied, but it has </w:t>
      </w:r>
      <w:r w:rsidRPr="00F20EE1">
        <w:rPr>
          <w:rFonts w:eastAsia="Cambria"/>
          <w:highlight w:val="green"/>
          <w:u w:val="single"/>
        </w:rPr>
        <w:t xml:space="preserve">amassed a </w:t>
      </w:r>
      <w:r w:rsidRPr="00F20EE1">
        <w:rPr>
          <w:rFonts w:eastAsia="Cambria"/>
          <w:u w:val="single"/>
        </w:rPr>
        <w:t xml:space="preserve">growing </w:t>
      </w:r>
      <w:r w:rsidRPr="00F20EE1">
        <w:rPr>
          <w:rFonts w:eastAsia="Cambria"/>
          <w:b/>
          <w:iCs/>
          <w:u w:val="single"/>
        </w:rPr>
        <w:t xml:space="preserve">nuclear </w:t>
      </w:r>
      <w:r w:rsidRPr="00F20EE1">
        <w:rPr>
          <w:rFonts w:eastAsia="Cambria"/>
          <w:b/>
          <w:iCs/>
          <w:highlight w:val="green"/>
          <w:u w:val="single"/>
        </w:rPr>
        <w:t>arsenal</w:t>
      </w:r>
      <w:r w:rsidRPr="00F20EE1">
        <w:rPr>
          <w:rFonts w:eastAsia="Cambria"/>
          <w:sz w:val="12"/>
        </w:rPr>
        <w:t xml:space="preserve"> </w:t>
      </w:r>
      <w:r w:rsidRPr="00F20EE1">
        <w:rPr>
          <w:rFonts w:eastAsia="Cambria"/>
          <w:u w:val="single"/>
        </w:rPr>
        <w:t xml:space="preserve">and is developing an intercontinental delivery capability that will soon allow it to threaten not just America’s regional allies but also the </w:t>
      </w:r>
      <w:r w:rsidRPr="00F20EE1">
        <w:rPr>
          <w:rFonts w:eastAsia="Cambria"/>
          <w:b/>
          <w:iCs/>
          <w:u w:val="single"/>
        </w:rPr>
        <w:t>continental United States</w:t>
      </w:r>
      <w:r w:rsidRPr="00F20EE1">
        <w:rPr>
          <w:rFonts w:eastAsia="Cambria"/>
          <w:sz w:val="12"/>
        </w:rPr>
        <w:t xml:space="preserve">.12 </w:t>
      </w:r>
      <w:r w:rsidRPr="00F20EE1">
        <w:rPr>
          <w:rFonts w:eastAsia="Cambria"/>
          <w:b/>
          <w:iCs/>
          <w:u w:val="single"/>
        </w:rPr>
        <w:t>Iran</w:t>
      </w:r>
      <w:r w:rsidRPr="00F20EE1">
        <w:rPr>
          <w:rFonts w:eastAsia="Cambria"/>
          <w:sz w:val="12"/>
        </w:rPr>
        <w:t xml:space="preserve"> </w:t>
      </w:r>
      <w:r w:rsidRPr="00F20EE1">
        <w:rPr>
          <w:rFonts w:eastAsia="Cambria"/>
          <w:u w:val="single"/>
        </w:rPr>
        <w:t>remains a</w:t>
      </w:r>
      <w:r w:rsidRPr="00F20EE1">
        <w:rPr>
          <w:rFonts w:eastAsia="Cambria"/>
          <w:sz w:val="12"/>
        </w:rPr>
        <w:t xml:space="preserve"> </w:t>
      </w:r>
      <w:r w:rsidRPr="00F20EE1">
        <w:rPr>
          <w:rFonts w:eastAsia="Cambria"/>
          <w:b/>
          <w:iCs/>
          <w:u w:val="single"/>
        </w:rPr>
        <w:t>nuclear threshold state,</w:t>
      </w:r>
      <w:r w:rsidRPr="00F20EE1">
        <w:rPr>
          <w:rFonts w:eastAsia="Cambria"/>
          <w:sz w:val="12"/>
        </w:rPr>
        <w:t xml:space="preserve"> one </w:t>
      </w:r>
      <w:r w:rsidRPr="00F20EE1">
        <w:rPr>
          <w:rFonts w:eastAsia="Cambria"/>
          <w:u w:val="single"/>
        </w:rPr>
        <w:t xml:space="preserve">that continues to develop ballistic missiles and A2/AD capabilities while employing </w:t>
      </w:r>
      <w:r w:rsidRPr="00F20EE1">
        <w:rPr>
          <w:rFonts w:eastAsia="Cambria"/>
          <w:b/>
          <w:iCs/>
          <w:u w:val="single"/>
        </w:rPr>
        <w:t>sectarian</w:t>
      </w:r>
      <w:r w:rsidRPr="00F20EE1">
        <w:rPr>
          <w:rFonts w:eastAsia="Cambria"/>
          <w:u w:val="single"/>
        </w:rPr>
        <w:t xml:space="preserve"> and </w:t>
      </w:r>
      <w:r w:rsidRPr="00F20EE1">
        <w:rPr>
          <w:rFonts w:eastAsia="Cambria"/>
          <w:b/>
          <w:iCs/>
          <w:u w:val="single"/>
        </w:rPr>
        <w:t>proxy forces</w:t>
      </w:r>
      <w:r w:rsidRPr="00F20EE1">
        <w:rPr>
          <w:rFonts w:eastAsia="Cambria"/>
          <w:u w:val="single"/>
        </w:rPr>
        <w:t xml:space="preserve"> across the Middle East</w:t>
      </w:r>
      <w:r w:rsidRPr="00F20EE1">
        <w:rPr>
          <w:rFonts w:eastAsia="Cambria"/>
          <w:sz w:val="12"/>
        </w:rPr>
        <w:t xml:space="preserve">. </w:t>
      </w:r>
      <w:r w:rsidRPr="00F20EE1">
        <w:rPr>
          <w:rFonts w:eastAsia="Cambria"/>
          <w:u w:val="single"/>
        </w:rPr>
        <w:t>The Islamic State</w:t>
      </w:r>
      <w:r w:rsidRPr="00F20EE1">
        <w:rPr>
          <w:rFonts w:eastAsia="Cambria"/>
          <w:sz w:val="12"/>
        </w:rPr>
        <w:t xml:space="preserve">, for its part, </w:t>
      </w:r>
      <w:r w:rsidRPr="00F20EE1">
        <w:rPr>
          <w:rFonts w:eastAsia="Cambria"/>
          <w:u w:val="single"/>
        </w:rPr>
        <w:t>is headed for defeat, but has displayed</w:t>
      </w:r>
      <w:r w:rsidRPr="00F20EE1">
        <w:rPr>
          <w:rFonts w:eastAsia="Cambria"/>
          <w:sz w:val="12"/>
        </w:rPr>
        <w:t xml:space="preserve"> </w:t>
      </w:r>
      <w:r w:rsidRPr="00F20EE1">
        <w:rPr>
          <w:rFonts w:eastAsia="Cambria"/>
          <w:u w:val="single"/>
        </w:rPr>
        <w:t xml:space="preserve">military capabilities </w:t>
      </w:r>
      <w:r w:rsidRPr="00F20EE1">
        <w:rPr>
          <w:rFonts w:eastAsia="Cambria"/>
          <w:b/>
          <w:iCs/>
          <w:u w:val="single"/>
        </w:rPr>
        <w:t>unprecedented</w:t>
      </w:r>
      <w:r w:rsidRPr="00F20EE1">
        <w:rPr>
          <w:rFonts w:eastAsia="Cambria"/>
          <w:sz w:val="12"/>
        </w:rPr>
        <w:t xml:space="preserve"> </w:t>
      </w:r>
      <w:r w:rsidRPr="00F20EE1">
        <w:rPr>
          <w:rFonts w:eastAsia="Cambria"/>
          <w:u w:val="single"/>
        </w:rPr>
        <w:t xml:space="preserve">for any </w:t>
      </w:r>
      <w:r w:rsidRPr="00F20EE1">
        <w:rPr>
          <w:rFonts w:eastAsia="Cambria"/>
          <w:b/>
          <w:iCs/>
          <w:u w:val="single"/>
        </w:rPr>
        <w:t>terrorist group</w:t>
      </w:r>
      <w:r w:rsidRPr="00F20EE1">
        <w:rPr>
          <w:rFonts w:eastAsia="Cambria"/>
          <w:u w:val="single"/>
        </w:rPr>
        <w:t>,</w:t>
      </w:r>
      <w:r w:rsidRPr="00F20EE1">
        <w:rPr>
          <w:rFonts w:eastAsia="Cambria"/>
          <w:sz w:val="12"/>
        </w:rPr>
        <w:t xml:space="preserve"> </w:t>
      </w:r>
      <w:r w:rsidRPr="00F20EE1">
        <w:rPr>
          <w:rFonts w:eastAsia="Cambria"/>
          <w:u w:val="single"/>
        </w:rPr>
        <w:t>and shown that</w:t>
      </w:r>
      <w:r w:rsidRPr="00F20EE1">
        <w:rPr>
          <w:rFonts w:eastAsia="Cambria"/>
          <w:sz w:val="12"/>
        </w:rPr>
        <w:t xml:space="preserve"> </w:t>
      </w:r>
      <w:r w:rsidRPr="00F20EE1">
        <w:rPr>
          <w:rFonts w:eastAsia="Cambria"/>
          <w:b/>
          <w:iCs/>
          <w:u w:val="single"/>
        </w:rPr>
        <w:t>counterterrorism</w:t>
      </w:r>
      <w:r w:rsidRPr="00F20EE1">
        <w:rPr>
          <w:rFonts w:eastAsia="Cambria"/>
          <w:sz w:val="12"/>
        </w:rPr>
        <w:t xml:space="preserve"> </w:t>
      </w:r>
      <w:r w:rsidRPr="00F20EE1">
        <w:rPr>
          <w:rFonts w:eastAsia="Cambria"/>
          <w:u w:val="single"/>
        </w:rPr>
        <w:t xml:space="preserve">will continue to place </w:t>
      </w:r>
      <w:r w:rsidRPr="00F20EE1">
        <w:rPr>
          <w:rFonts w:eastAsia="Cambria"/>
          <w:b/>
          <w:iCs/>
          <w:u w:val="single"/>
        </w:rPr>
        <w:t>significant operational demands</w:t>
      </w:r>
      <w:r w:rsidRPr="00F20EE1">
        <w:rPr>
          <w:rFonts w:eastAsia="Cambria"/>
          <w:u w:val="single"/>
        </w:rPr>
        <w:t xml:space="preserve"> on U.S. forces whether in this context or in others. </w:t>
      </w:r>
      <w:r w:rsidRPr="00F20EE1">
        <w:rPr>
          <w:rFonts w:eastAsia="Cambria"/>
          <w:sz w:val="12"/>
        </w:rPr>
        <w:t>Rogue actors have long preoccupied American planners, but</w:t>
      </w:r>
      <w:r w:rsidRPr="00F20EE1">
        <w:rPr>
          <w:rFonts w:eastAsia="Cambria"/>
          <w:u w:val="single"/>
        </w:rPr>
        <w:t xml:space="preserve"> </w:t>
      </w:r>
      <w:r w:rsidRPr="00F20EE1">
        <w:rPr>
          <w:rFonts w:eastAsia="Cambria"/>
          <w:b/>
          <w:iCs/>
          <w:u w:val="single"/>
        </w:rPr>
        <w:t>the rogues are now more capable</w:t>
      </w:r>
      <w:r w:rsidRPr="00F20EE1">
        <w:rPr>
          <w:rFonts w:eastAsia="Cambria"/>
          <w:u w:val="single"/>
        </w:rPr>
        <w:t xml:space="preserve"> than at any time in decades. </w:t>
      </w:r>
      <w:r w:rsidRPr="00F20EE1">
        <w:rPr>
          <w:rFonts w:eastAsia="Cambria"/>
          <w:sz w:val="12"/>
        </w:rPr>
        <w:t xml:space="preserve">Third, </w:t>
      </w:r>
      <w:r w:rsidRPr="00F20EE1">
        <w:rPr>
          <w:rFonts w:eastAsia="Cambria"/>
          <w:u w:val="single"/>
        </w:rPr>
        <w:t>the</w:t>
      </w:r>
      <w:r w:rsidRPr="00F20EE1">
        <w:rPr>
          <w:rFonts w:eastAsia="Cambria"/>
          <w:sz w:val="12"/>
        </w:rPr>
        <w:t xml:space="preserve"> </w:t>
      </w:r>
      <w:r w:rsidRPr="00F20EE1">
        <w:rPr>
          <w:rFonts w:eastAsia="Cambria"/>
          <w:b/>
          <w:iCs/>
          <w:u w:val="single"/>
        </w:rPr>
        <w:t>democratization of technology</w:t>
      </w:r>
      <w:r w:rsidRPr="00F20EE1">
        <w:rPr>
          <w:rFonts w:eastAsia="Cambria"/>
          <w:sz w:val="12"/>
        </w:rPr>
        <w:t xml:space="preserve"> </w:t>
      </w:r>
      <w:r w:rsidRPr="00F20EE1">
        <w:rPr>
          <w:rFonts w:eastAsia="Cambria"/>
          <w:u w:val="single"/>
        </w:rPr>
        <w:t xml:space="preserve">has allowed more actors to </w:t>
      </w:r>
      <w:r w:rsidRPr="00F20EE1">
        <w:rPr>
          <w:rFonts w:eastAsia="Cambria"/>
          <w:b/>
          <w:iCs/>
          <w:u w:val="single"/>
        </w:rPr>
        <w:t>contest American superiority</w:t>
      </w:r>
      <w:r w:rsidRPr="00F20EE1">
        <w:rPr>
          <w:rFonts w:eastAsia="Cambria"/>
          <w:u w:val="single"/>
        </w:rPr>
        <w:t xml:space="preserve"> in dangerous ways</w:t>
      </w:r>
      <w:r w:rsidRPr="00F20EE1">
        <w:rPr>
          <w:rFonts w:eastAsia="Cambria"/>
          <w:sz w:val="12"/>
        </w:rPr>
        <w:t xml:space="preserve">. The spread of </w:t>
      </w:r>
      <w:r w:rsidRPr="00F20EE1">
        <w:rPr>
          <w:rFonts w:eastAsia="Cambria"/>
          <w:b/>
          <w:iCs/>
          <w:u w:val="single"/>
        </w:rPr>
        <w:t>antisatellite</w:t>
      </w:r>
      <w:r w:rsidRPr="00F20EE1">
        <w:rPr>
          <w:rFonts w:eastAsia="Cambria"/>
          <w:sz w:val="12"/>
        </w:rPr>
        <w:t xml:space="preserve"> </w:t>
      </w:r>
      <w:r w:rsidRPr="00F20EE1">
        <w:rPr>
          <w:rFonts w:eastAsia="Cambria"/>
          <w:u w:val="single"/>
        </w:rPr>
        <w:t>and</w:t>
      </w:r>
      <w:r w:rsidRPr="00F20EE1">
        <w:rPr>
          <w:rFonts w:eastAsia="Cambria"/>
          <w:sz w:val="12"/>
        </w:rPr>
        <w:t xml:space="preserve"> </w:t>
      </w:r>
      <w:r w:rsidRPr="00F20EE1">
        <w:rPr>
          <w:rFonts w:eastAsia="Cambria"/>
          <w:b/>
          <w:iCs/>
          <w:u w:val="single"/>
        </w:rPr>
        <w:t>cyberwarfare</w:t>
      </w:r>
      <w:r w:rsidRPr="00F20EE1">
        <w:rPr>
          <w:rFonts w:eastAsia="Cambria"/>
          <w:sz w:val="12"/>
        </w:rPr>
        <w:t xml:space="preserve"> </w:t>
      </w:r>
      <w:r w:rsidRPr="00F20EE1">
        <w:rPr>
          <w:rFonts w:eastAsia="Cambria"/>
          <w:u w:val="single"/>
        </w:rPr>
        <w:t>capabilities</w:t>
      </w:r>
      <w:r w:rsidRPr="00F20EE1">
        <w:rPr>
          <w:rFonts w:eastAsia="Cambria"/>
          <w:sz w:val="12"/>
        </w:rPr>
        <w:t xml:space="preserve">; </w:t>
      </w:r>
      <w:r w:rsidRPr="00F20EE1">
        <w:rPr>
          <w:rFonts w:eastAsia="Cambria"/>
          <w:u w:val="single"/>
        </w:rPr>
        <w:t xml:space="preserve">the proliferation of man-portable air defense systems and ballistic missiles; the increasing availability of key elements of the precision-strike complex— these phenomena have had a </w:t>
      </w:r>
      <w:r w:rsidRPr="00F20EE1">
        <w:rPr>
          <w:rFonts w:eastAsia="Cambria"/>
          <w:b/>
          <w:iCs/>
          <w:u w:val="single"/>
        </w:rPr>
        <w:t>military leveling effect</w:t>
      </w:r>
      <w:r w:rsidRPr="00F20EE1">
        <w:rPr>
          <w:rFonts w:eastAsia="Cambria"/>
          <w:u w:val="single"/>
        </w:rPr>
        <w:t xml:space="preserve"> by giving weaker actors </w:t>
      </w:r>
      <w:r w:rsidRPr="00F20EE1">
        <w:rPr>
          <w:rFonts w:eastAsia="Cambria"/>
          <w:b/>
          <w:iCs/>
          <w:u w:val="single"/>
        </w:rPr>
        <w:t>capabilities</w:t>
      </w:r>
      <w:r w:rsidRPr="00F20EE1">
        <w:rPr>
          <w:rFonts w:eastAsia="Cambria"/>
          <w:u w:val="single"/>
        </w:rPr>
        <w:t xml:space="preserve"> which were </w:t>
      </w:r>
      <w:r w:rsidRPr="00F20EE1">
        <w:rPr>
          <w:rFonts w:eastAsia="Cambria"/>
          <w:b/>
          <w:iCs/>
          <w:u w:val="single"/>
        </w:rPr>
        <w:t>formerly unique</w:t>
      </w:r>
      <w:r w:rsidRPr="00F20EE1">
        <w:rPr>
          <w:rFonts w:eastAsia="Cambria"/>
          <w:u w:val="single"/>
        </w:rPr>
        <w:t xml:space="preserve"> to technologically advanced states</w:t>
      </w:r>
      <w:r w:rsidRPr="00F20EE1">
        <w:rPr>
          <w:rFonts w:eastAsia="Cambria"/>
          <w:sz w:val="12"/>
        </w:rPr>
        <w:t xml:space="preserve">. </w:t>
      </w:r>
      <w:r w:rsidRPr="00F20EE1">
        <w:rPr>
          <w:rFonts w:eastAsia="Cambria"/>
          <w:u w:val="single"/>
        </w:rPr>
        <w:t>As such technologies</w:t>
      </w:r>
      <w:r w:rsidRPr="00F20EE1">
        <w:rPr>
          <w:rFonts w:eastAsia="Cambria"/>
          <w:sz w:val="12"/>
        </w:rPr>
        <w:t xml:space="preserve"> “</w:t>
      </w:r>
      <w:r w:rsidRPr="00F20EE1">
        <w:rPr>
          <w:rFonts w:eastAsia="Cambria"/>
          <w:b/>
          <w:iCs/>
          <w:u w:val="single"/>
        </w:rPr>
        <w:t>proliferate worldwide</w:t>
      </w:r>
      <w:r w:rsidRPr="00F20EE1">
        <w:rPr>
          <w:rFonts w:eastAsia="Cambria"/>
          <w:sz w:val="12"/>
        </w:rPr>
        <w:t>,” Air Force Chief of Staff General David Goldfein commented in 2016, “</w:t>
      </w:r>
      <w:r w:rsidRPr="00F20EE1">
        <w:rPr>
          <w:rFonts w:eastAsia="Cambria"/>
          <w:u w:val="single"/>
        </w:rPr>
        <w:t>the</w:t>
      </w:r>
      <w:r w:rsidRPr="00F20EE1">
        <w:rPr>
          <w:rFonts w:eastAsia="Cambria"/>
          <w:sz w:val="12"/>
        </w:rPr>
        <w:t xml:space="preserve"> </w:t>
      </w:r>
      <w:r w:rsidRPr="00F20EE1">
        <w:rPr>
          <w:rFonts w:eastAsia="Cambria"/>
          <w:b/>
          <w:iCs/>
          <w:u w:val="single"/>
        </w:rPr>
        <w:t>technology</w:t>
      </w:r>
      <w:r w:rsidRPr="00F20EE1">
        <w:rPr>
          <w:rFonts w:eastAsia="Cambria"/>
          <w:sz w:val="12"/>
        </w:rPr>
        <w:t xml:space="preserve"> </w:t>
      </w:r>
      <w:r w:rsidRPr="00F20EE1">
        <w:rPr>
          <w:rFonts w:eastAsia="Cambria"/>
          <w:u w:val="single"/>
        </w:rPr>
        <w:t>and</w:t>
      </w:r>
      <w:r w:rsidRPr="00F20EE1">
        <w:rPr>
          <w:rFonts w:eastAsia="Cambria"/>
          <w:sz w:val="12"/>
        </w:rPr>
        <w:t xml:space="preserve"> </w:t>
      </w:r>
      <w:r w:rsidRPr="00F20EE1">
        <w:rPr>
          <w:rFonts w:eastAsia="Cambria"/>
          <w:b/>
          <w:iCs/>
          <w:u w:val="single"/>
        </w:rPr>
        <w:t>capability gaps</w:t>
      </w:r>
      <w:r w:rsidRPr="00F20EE1">
        <w:rPr>
          <w:rFonts w:eastAsia="Cambria"/>
          <w:sz w:val="12"/>
        </w:rPr>
        <w:t xml:space="preserve"> </w:t>
      </w:r>
      <w:r w:rsidRPr="00F20EE1">
        <w:rPr>
          <w:rFonts w:eastAsia="Cambria"/>
          <w:u w:val="single"/>
        </w:rPr>
        <w:t xml:space="preserve">between America and our adversaries are </w:t>
      </w:r>
      <w:r w:rsidRPr="00F20EE1">
        <w:rPr>
          <w:rFonts w:eastAsia="Cambria"/>
          <w:b/>
          <w:iCs/>
          <w:u w:val="single"/>
        </w:rPr>
        <w:t>closing dangerously fast</w:t>
      </w:r>
      <w:r w:rsidRPr="00F20EE1">
        <w:rPr>
          <w:rFonts w:eastAsia="Cambria"/>
          <w:sz w:val="12"/>
        </w:rPr>
        <w:t xml:space="preserve">.”13 Indeed, as these capabilities spread, </w:t>
      </w:r>
      <w:r w:rsidRPr="00F20EE1">
        <w:rPr>
          <w:rFonts w:eastAsia="Cambria"/>
          <w:u w:val="single"/>
        </w:rPr>
        <w:t>fourth-generation systems</w:t>
      </w:r>
      <w:r w:rsidRPr="00F20EE1">
        <w:rPr>
          <w:rFonts w:eastAsia="Cambria"/>
          <w:sz w:val="12"/>
        </w:rPr>
        <w:t xml:space="preserve"> (such as F-15s and F-16s) </w:t>
      </w:r>
      <w:r w:rsidRPr="00F20EE1">
        <w:rPr>
          <w:rFonts w:eastAsia="Cambria"/>
          <w:u w:val="single"/>
        </w:rPr>
        <w:t xml:space="preserve">may provide </w:t>
      </w:r>
      <w:r w:rsidRPr="00F20EE1">
        <w:rPr>
          <w:rFonts w:eastAsia="Cambria"/>
          <w:b/>
          <w:iCs/>
          <w:u w:val="single"/>
        </w:rPr>
        <w:t>decreasing utility</w:t>
      </w:r>
      <w:r w:rsidRPr="00F20EE1">
        <w:rPr>
          <w:rFonts w:eastAsia="Cambria"/>
          <w:sz w:val="12"/>
        </w:rPr>
        <w:t xml:space="preserve"> </w:t>
      </w:r>
      <w:r w:rsidRPr="00F20EE1">
        <w:rPr>
          <w:rFonts w:eastAsia="Cambria"/>
          <w:u w:val="single"/>
        </w:rPr>
        <w:t xml:space="preserve">against even </w:t>
      </w:r>
      <w:r w:rsidRPr="00F20EE1">
        <w:rPr>
          <w:rFonts w:eastAsia="Cambria"/>
          <w:b/>
          <w:iCs/>
          <w:u w:val="single"/>
        </w:rPr>
        <w:t>non-great-power competitors</w:t>
      </w:r>
      <w:r w:rsidRPr="00F20EE1">
        <w:rPr>
          <w:rFonts w:eastAsia="Cambria"/>
          <w:sz w:val="12"/>
        </w:rPr>
        <w:t xml:space="preserve">, </w:t>
      </w:r>
      <w:r w:rsidRPr="00F20EE1">
        <w:rPr>
          <w:rFonts w:eastAsia="Cambria"/>
          <w:u w:val="single"/>
        </w:rPr>
        <w:t xml:space="preserve">and </w:t>
      </w:r>
      <w:r w:rsidRPr="00F20EE1">
        <w:rPr>
          <w:rFonts w:eastAsia="Cambria"/>
          <w:b/>
          <w:iCs/>
          <w:u w:val="single"/>
        </w:rPr>
        <w:t>far more fifth-generation capabilities may be needed to perpetuate American overmatch</w:t>
      </w:r>
      <w:r w:rsidRPr="00F20EE1">
        <w:rPr>
          <w:rFonts w:eastAsia="Cambria"/>
          <w:sz w:val="12"/>
        </w:rPr>
        <w:t xml:space="preserve">. Finally, </w:t>
      </w:r>
      <w:r w:rsidRPr="00F20EE1">
        <w:rPr>
          <w:rFonts w:eastAsia="Cambria"/>
          <w:u w:val="single"/>
        </w:rPr>
        <w:t xml:space="preserve">the number of challenges has </w:t>
      </w:r>
      <w:r w:rsidRPr="00F20EE1">
        <w:rPr>
          <w:rFonts w:eastAsia="Cambria"/>
          <w:b/>
          <w:iCs/>
          <w:u w:val="single"/>
        </w:rPr>
        <w:t>multiplied</w:t>
      </w:r>
      <w:r w:rsidRPr="00F20EE1">
        <w:rPr>
          <w:rFonts w:eastAsia="Cambria"/>
          <w:sz w:val="12"/>
        </w:rPr>
        <w:t xml:space="preserve">. </w:t>
      </w:r>
      <w:r w:rsidRPr="00F20EE1">
        <w:rPr>
          <w:rFonts w:eastAsia="Cambria"/>
          <w:u w:val="single"/>
        </w:rPr>
        <w:t>During the 1990s and early 2000s, Washington faced rogue states and jihadist extremism—but not intense great-power rivalry</w:t>
      </w:r>
      <w:r w:rsidRPr="00F20EE1">
        <w:rPr>
          <w:rFonts w:eastAsia="Cambria"/>
          <w:sz w:val="12"/>
        </w:rPr>
        <w:t xml:space="preserve">. America faced conflicts in the Middle East—but East Asia and Europe were comparatively secure. Now, </w:t>
      </w:r>
      <w:r w:rsidRPr="00F20EE1">
        <w:rPr>
          <w:rFonts w:eastAsia="Cambria"/>
          <w:u w:val="single"/>
        </w:rPr>
        <w:t xml:space="preserve">the old threats still exist—but the more </w:t>
      </w:r>
      <w:r w:rsidRPr="00F20EE1">
        <w:rPr>
          <w:rFonts w:eastAsia="Cambria"/>
          <w:b/>
          <w:iCs/>
          <w:highlight w:val="green"/>
          <w:u w:val="single"/>
        </w:rPr>
        <w:t>permissive conditions</w:t>
      </w:r>
      <w:r w:rsidRPr="00F20EE1">
        <w:rPr>
          <w:rFonts w:eastAsia="Cambria"/>
          <w:highlight w:val="green"/>
          <w:u w:val="single"/>
        </w:rPr>
        <w:t xml:space="preserve"> </w:t>
      </w:r>
      <w:r w:rsidRPr="00F20EE1">
        <w:rPr>
          <w:rFonts w:eastAsia="Cambria"/>
          <w:u w:val="single"/>
        </w:rPr>
        <w:t xml:space="preserve">have </w:t>
      </w:r>
      <w:r w:rsidRPr="00F20EE1">
        <w:rPr>
          <w:rFonts w:eastAsia="Cambria"/>
          <w:b/>
          <w:iCs/>
          <w:highlight w:val="green"/>
          <w:u w:val="single"/>
        </w:rPr>
        <w:t>vanished</w:t>
      </w:r>
      <w:r w:rsidRPr="00F20EE1">
        <w:rPr>
          <w:rFonts w:eastAsia="Cambria"/>
          <w:sz w:val="12"/>
        </w:rPr>
        <w:t xml:space="preserve">. </w:t>
      </w:r>
      <w:r w:rsidRPr="00F20EE1">
        <w:rPr>
          <w:rFonts w:eastAsia="Cambria"/>
          <w:u w:val="single"/>
        </w:rPr>
        <w:t xml:space="preserve">The </w:t>
      </w:r>
      <w:r w:rsidRPr="00F20EE1">
        <w:rPr>
          <w:rFonts w:eastAsia="Cambria"/>
          <w:b/>
          <w:iCs/>
          <w:highlight w:val="green"/>
          <w:u w:val="single"/>
        </w:rPr>
        <w:t>U</w:t>
      </w:r>
      <w:r w:rsidRPr="00F20EE1">
        <w:rPr>
          <w:rFonts w:eastAsia="Cambria"/>
          <w:u w:val="single"/>
        </w:rPr>
        <w:t>nited</w:t>
      </w:r>
      <w:r w:rsidRPr="00F20EE1">
        <w:rPr>
          <w:rFonts w:eastAsia="Cambria"/>
          <w:highlight w:val="green"/>
          <w:u w:val="single"/>
        </w:rPr>
        <w:t xml:space="preserve"> </w:t>
      </w:r>
      <w:r w:rsidRPr="00F20EE1">
        <w:rPr>
          <w:rFonts w:eastAsia="Cambria"/>
          <w:b/>
          <w:iCs/>
          <w:highlight w:val="green"/>
          <w:u w:val="single"/>
        </w:rPr>
        <w:t>S</w:t>
      </w:r>
      <w:r w:rsidRPr="00F20EE1">
        <w:rPr>
          <w:rFonts w:eastAsia="Cambria"/>
          <w:u w:val="single"/>
        </w:rPr>
        <w:t>tates</w:t>
      </w:r>
      <w:r w:rsidRPr="00F20EE1">
        <w:rPr>
          <w:rFonts w:eastAsia="Cambria"/>
          <w:highlight w:val="green"/>
          <w:u w:val="single"/>
        </w:rPr>
        <w:t xml:space="preserve"> confronts </w:t>
      </w:r>
      <w:r w:rsidRPr="00F20EE1">
        <w:rPr>
          <w:rFonts w:eastAsia="Cambria"/>
          <w:b/>
          <w:iCs/>
          <w:highlight w:val="green"/>
          <w:u w:val="single"/>
        </w:rPr>
        <w:t>rogue states</w:t>
      </w:r>
      <w:r w:rsidRPr="00F20EE1">
        <w:rPr>
          <w:rFonts w:eastAsia="Cambria"/>
          <w:highlight w:val="green"/>
          <w:u w:val="single"/>
        </w:rPr>
        <w:t xml:space="preserve">, </w:t>
      </w:r>
      <w:r w:rsidRPr="00F20EE1">
        <w:rPr>
          <w:rFonts w:eastAsia="Cambria"/>
          <w:u w:val="single"/>
        </w:rPr>
        <w:t xml:space="preserve">lethal </w:t>
      </w:r>
      <w:r w:rsidRPr="00F20EE1">
        <w:rPr>
          <w:rFonts w:eastAsia="Cambria"/>
          <w:b/>
          <w:iCs/>
          <w:u w:val="single"/>
        </w:rPr>
        <w:t>jihadist organizations</w:t>
      </w:r>
      <w:r w:rsidRPr="00F20EE1">
        <w:rPr>
          <w:rFonts w:eastAsia="Cambria"/>
          <w:u w:val="single"/>
        </w:rPr>
        <w:t xml:space="preserve">, </w:t>
      </w:r>
      <w:r w:rsidRPr="00F20EE1">
        <w:rPr>
          <w:rFonts w:eastAsia="Cambria"/>
          <w:highlight w:val="green"/>
          <w:u w:val="single"/>
        </w:rPr>
        <w:t xml:space="preserve">and </w:t>
      </w:r>
      <w:r w:rsidRPr="00F20EE1">
        <w:rPr>
          <w:rFonts w:eastAsia="Cambria"/>
          <w:b/>
          <w:iCs/>
          <w:u w:val="single"/>
        </w:rPr>
        <w:t xml:space="preserve">great-power </w:t>
      </w:r>
      <w:r w:rsidRPr="00F20EE1">
        <w:rPr>
          <w:rFonts w:eastAsia="Cambria"/>
          <w:b/>
          <w:iCs/>
          <w:highlight w:val="green"/>
          <w:u w:val="single"/>
        </w:rPr>
        <w:t>competition</w:t>
      </w:r>
      <w:r w:rsidRPr="00F20EE1">
        <w:rPr>
          <w:rFonts w:eastAsia="Cambria"/>
          <w:u w:val="single"/>
        </w:rPr>
        <w:t xml:space="preserve">; there are severe challenges in all </w:t>
      </w:r>
      <w:r w:rsidRPr="00F20EE1">
        <w:rPr>
          <w:rFonts w:eastAsia="Cambria"/>
          <w:b/>
          <w:iCs/>
          <w:u w:val="single"/>
        </w:rPr>
        <w:t>three Eurasian theaters</w:t>
      </w:r>
      <w:r w:rsidRPr="00F20EE1">
        <w:rPr>
          <w:rFonts w:eastAsia="Cambria"/>
          <w:u w:val="single"/>
        </w:rPr>
        <w:t xml:space="preserve">. “I don’t </w:t>
      </w:r>
      <w:r w:rsidRPr="00F20EE1">
        <w:rPr>
          <w:rFonts w:eastAsia="Cambria"/>
          <w:b/>
          <w:iCs/>
          <w:u w:val="single"/>
        </w:rPr>
        <w:t>recall a time</w:t>
      </w:r>
      <w:r w:rsidRPr="00F20EE1">
        <w:rPr>
          <w:rFonts w:eastAsia="Cambria"/>
          <w:u w:val="single"/>
        </w:rPr>
        <w:t xml:space="preserve"> when we have been confronted with a </w:t>
      </w:r>
      <w:r w:rsidRPr="00F20EE1">
        <w:rPr>
          <w:rFonts w:eastAsia="Cambria"/>
          <w:b/>
          <w:iCs/>
          <w:u w:val="single"/>
        </w:rPr>
        <w:t>more diverse array of threats</w:t>
      </w:r>
      <w:r w:rsidRPr="00F20EE1">
        <w:rPr>
          <w:rFonts w:eastAsia="Cambria"/>
          <w:u w:val="single"/>
        </w:rPr>
        <w:t xml:space="preserve">, whether it’s the nation state threats posed by </w:t>
      </w:r>
      <w:r w:rsidRPr="00F20EE1">
        <w:rPr>
          <w:rFonts w:eastAsia="Cambria"/>
          <w:b/>
          <w:iCs/>
          <w:u w:val="single"/>
        </w:rPr>
        <w:t>Russia</w:t>
      </w:r>
      <w:r w:rsidRPr="00F20EE1">
        <w:rPr>
          <w:rFonts w:eastAsia="Cambria"/>
          <w:sz w:val="12"/>
        </w:rPr>
        <w:t xml:space="preserve"> </w:t>
      </w:r>
      <w:r w:rsidRPr="00F20EE1">
        <w:rPr>
          <w:rFonts w:eastAsia="Cambria"/>
          <w:u w:val="single"/>
        </w:rPr>
        <w:t>and</w:t>
      </w:r>
      <w:r w:rsidRPr="00F20EE1">
        <w:rPr>
          <w:rFonts w:eastAsia="Cambria"/>
          <w:sz w:val="12"/>
        </w:rPr>
        <w:t xml:space="preserve"> </w:t>
      </w:r>
      <w:r w:rsidRPr="00F20EE1">
        <w:rPr>
          <w:rFonts w:eastAsia="Cambria"/>
          <w:b/>
          <w:iCs/>
          <w:u w:val="single"/>
        </w:rPr>
        <w:t>China</w:t>
      </w:r>
      <w:r w:rsidRPr="00F20EE1">
        <w:rPr>
          <w:rFonts w:eastAsia="Cambria"/>
          <w:sz w:val="12"/>
        </w:rPr>
        <w:t xml:space="preserve"> </w:t>
      </w:r>
      <w:r w:rsidRPr="00F20EE1">
        <w:rPr>
          <w:rFonts w:eastAsia="Cambria"/>
          <w:u w:val="single"/>
        </w:rPr>
        <w:t>and particularly their substantial nuclear capabilities, or non-nation states of the likes of ISIL, Al Qaida, etc</w:t>
      </w:r>
      <w:r w:rsidRPr="00F20EE1">
        <w:rPr>
          <w:rFonts w:eastAsia="Cambria"/>
          <w:sz w:val="12"/>
        </w:rPr>
        <w:t xml:space="preserve">.,” Director of National Intelligence James Clapper commented in 2016. </w:t>
      </w:r>
      <w:r w:rsidRPr="00F20EE1">
        <w:rPr>
          <w:rFonts w:eastAsia="Cambria"/>
          <w:u w:val="single"/>
        </w:rPr>
        <w:t>Trends in the strategic landscape constituted a veritable “</w:t>
      </w:r>
      <w:r w:rsidRPr="00F20EE1">
        <w:rPr>
          <w:rFonts w:eastAsia="Cambria"/>
          <w:b/>
          <w:iCs/>
          <w:u w:val="single"/>
        </w:rPr>
        <w:t>litany of doom</w:t>
      </w:r>
      <w:r w:rsidRPr="00F20EE1">
        <w:rPr>
          <w:rFonts w:eastAsia="Cambria"/>
          <w:sz w:val="12"/>
        </w:rPr>
        <w:t xml:space="preserve">.”14 The </w:t>
      </w:r>
      <w:r w:rsidRPr="00F20EE1">
        <w:rPr>
          <w:rFonts w:eastAsia="Cambria"/>
          <w:u w:val="single"/>
        </w:rPr>
        <w:t xml:space="preserve">United States thus faces not just more significant, but also more numerous, challenges to its </w:t>
      </w:r>
      <w:r w:rsidRPr="00F20EE1">
        <w:rPr>
          <w:rFonts w:eastAsia="Cambria"/>
          <w:b/>
          <w:iCs/>
          <w:u w:val="single"/>
        </w:rPr>
        <w:t>military dominance</w:t>
      </w:r>
      <w:r w:rsidRPr="00F20EE1">
        <w:rPr>
          <w:rFonts w:eastAsia="Cambria"/>
          <w:u w:val="single"/>
        </w:rPr>
        <w:t xml:space="preserve"> than it has for at least a </w:t>
      </w:r>
      <w:r w:rsidRPr="00F20EE1">
        <w:rPr>
          <w:rFonts w:eastAsia="Cambria"/>
          <w:b/>
          <w:iCs/>
          <w:u w:val="single"/>
        </w:rPr>
        <w:t>quarter century</w:t>
      </w:r>
      <w:r w:rsidRPr="00F20EE1">
        <w:rPr>
          <w:rFonts w:eastAsia="Cambria"/>
          <w:u w:val="single"/>
        </w:rPr>
        <w:t>.</w:t>
      </w:r>
    </w:p>
    <w:p w14:paraId="623532B4" w14:textId="77777777" w:rsidR="00F20EE1" w:rsidRPr="00F20EE1" w:rsidRDefault="00F20EE1" w:rsidP="00F20EE1">
      <w:pPr>
        <w:keepNext/>
        <w:keepLines/>
        <w:spacing w:before="40" w:after="0"/>
        <w:outlineLvl w:val="3"/>
        <w:rPr>
          <w:rFonts w:eastAsia="MS Gothic" w:cs="Times New Roman"/>
          <w:b/>
          <w:iCs/>
          <w:sz w:val="26"/>
        </w:rPr>
      </w:pPr>
      <w:r w:rsidRPr="00F20EE1">
        <w:rPr>
          <w:rFonts w:eastAsia="MS Gothic" w:cs="Times New Roman"/>
          <w:b/>
          <w:iCs/>
          <w:sz w:val="26"/>
        </w:rPr>
        <w:t xml:space="preserve">Chinese leadership in </w:t>
      </w:r>
      <w:r w:rsidRPr="00F20EE1">
        <w:rPr>
          <w:rFonts w:eastAsia="MS Gothic" w:cs="Times New Roman"/>
          <w:b/>
          <w:iCs/>
          <w:sz w:val="26"/>
          <w:u w:val="single"/>
        </w:rPr>
        <w:t>technology</w:t>
      </w:r>
      <w:r w:rsidRPr="00F20EE1">
        <w:rPr>
          <w:rFonts w:eastAsia="MS Gothic" w:cs="Times New Roman"/>
          <w:b/>
          <w:iCs/>
          <w:sz w:val="26"/>
        </w:rPr>
        <w:t xml:space="preserve"> causes extinction. </w:t>
      </w:r>
    </w:p>
    <w:p w14:paraId="2DE71881" w14:textId="77777777" w:rsidR="00F20EE1" w:rsidRPr="00F20EE1" w:rsidRDefault="00F20EE1" w:rsidP="00F20EE1">
      <w:pPr>
        <w:rPr>
          <w:rFonts w:eastAsia="Cambria"/>
        </w:rPr>
      </w:pPr>
      <w:r w:rsidRPr="00F20EE1">
        <w:rPr>
          <w:rFonts w:eastAsia="Cambria"/>
          <w:b/>
          <w:bCs/>
          <w:sz w:val="26"/>
        </w:rPr>
        <w:t>Kroenig 18</w:t>
      </w:r>
      <w:r w:rsidRPr="00F20EE1">
        <w:rPr>
          <w:rFonts w:eastAsia="Cambria"/>
        </w:rPr>
        <w:t xml:space="preserve"> </w:t>
      </w:r>
      <w:r w:rsidRPr="00F20EE1">
        <w:rPr>
          <w:rFonts w:eastAsia="Cambria"/>
          <w:sz w:val="18"/>
          <w:szCs w:val="18"/>
        </w:rPr>
        <w:t xml:space="preserve">[Matthew, Associate Professor of Government and Foreign Service at Georgetown University and Deputy Director for Strategy in the Scowcroft Center for Strategy and Security at the Atlantic Council, and Bharath Gopalaswamy, Director of the South Asia Center at the Atlantic Council, holds a PhD in mechanical engineering with a specialization in numerical acoustics from Trinity College, Dublin, Nov 2018, “Will disruptive technology cause nuclear war?”, Bulletin of the Atomic Scientists, </w:t>
      </w:r>
      <w:hyperlink r:id="rId27" w:history="1">
        <w:r w:rsidRPr="00F20EE1">
          <w:rPr>
            <w:rFonts w:eastAsia="Cambria"/>
            <w:sz w:val="18"/>
            <w:szCs w:val="18"/>
          </w:rPr>
          <w:t>https://thebulletin.org/2018/11/will-disruptive-technology-cause-nuclear-war</w:t>
        </w:r>
      </w:hyperlink>
      <w:r w:rsidRPr="00F20EE1">
        <w:rPr>
          <w:rFonts w:eastAsia="Cambria"/>
          <w:sz w:val="18"/>
          <w:szCs w:val="18"/>
        </w:rPr>
        <w:t>]</w:t>
      </w:r>
    </w:p>
    <w:p w14:paraId="15A3E309" w14:textId="77777777" w:rsidR="00F20EE1" w:rsidRPr="00F20EE1" w:rsidRDefault="00F20EE1" w:rsidP="00F20EE1">
      <w:pPr>
        <w:rPr>
          <w:rFonts w:eastAsia="Cambria"/>
          <w:u w:val="single"/>
        </w:rPr>
      </w:pPr>
      <w:r w:rsidRPr="00F20EE1">
        <w:rPr>
          <w:rFonts w:eastAsia="Cambria"/>
          <w:sz w:val="12"/>
        </w:rPr>
        <w:t xml:space="preserve">Recently, analysts have argued that emerging technologies with military applications may undermine nuclear stability (see here, here, and here), but the logic of these arguments is debatable and overlooks a more straightforward reason why </w:t>
      </w:r>
      <w:r w:rsidRPr="00F20EE1">
        <w:rPr>
          <w:rFonts w:eastAsia="Cambria"/>
          <w:highlight w:val="green"/>
          <w:u w:val="single"/>
        </w:rPr>
        <w:t>new tech</w:t>
      </w:r>
      <w:r w:rsidRPr="00F20EE1">
        <w:rPr>
          <w:rFonts w:eastAsia="Cambria"/>
          <w:u w:val="single"/>
        </w:rPr>
        <w:t xml:space="preserve">nology </w:t>
      </w:r>
      <w:r w:rsidRPr="00F20EE1">
        <w:rPr>
          <w:rFonts w:eastAsia="Cambria"/>
          <w:highlight w:val="green"/>
          <w:u w:val="single"/>
        </w:rPr>
        <w:t xml:space="preserve">might cause </w:t>
      </w:r>
      <w:r w:rsidRPr="00F20EE1">
        <w:rPr>
          <w:rFonts w:eastAsia="Cambria"/>
          <w:b/>
          <w:iCs/>
          <w:highlight w:val="green"/>
          <w:u w:val="single"/>
        </w:rPr>
        <w:t>nuclear conflict</w:t>
      </w:r>
      <w:r w:rsidRPr="00F20EE1">
        <w:rPr>
          <w:rFonts w:eastAsia="Cambria"/>
          <w:highlight w:val="green"/>
          <w:u w:val="single"/>
        </w:rPr>
        <w:t xml:space="preserve">: by </w:t>
      </w:r>
      <w:r w:rsidRPr="00F20EE1">
        <w:rPr>
          <w:rFonts w:eastAsia="Cambria"/>
          <w:b/>
          <w:iCs/>
          <w:highlight w:val="green"/>
          <w:u w:val="single"/>
        </w:rPr>
        <w:t>upending</w:t>
      </w:r>
      <w:r w:rsidRPr="00F20EE1">
        <w:rPr>
          <w:rFonts w:eastAsia="Cambria"/>
          <w:highlight w:val="green"/>
          <w:u w:val="single"/>
        </w:rPr>
        <w:t xml:space="preserve"> the</w:t>
      </w:r>
      <w:r w:rsidRPr="00F20EE1">
        <w:rPr>
          <w:rFonts w:eastAsia="Cambria"/>
          <w:u w:val="single"/>
        </w:rPr>
        <w:t xml:space="preserve"> </w:t>
      </w:r>
      <w:r w:rsidRPr="00F20EE1">
        <w:rPr>
          <w:rFonts w:eastAsia="Cambria"/>
          <w:b/>
          <w:iCs/>
          <w:u w:val="single"/>
        </w:rPr>
        <w:t xml:space="preserve">existing </w:t>
      </w:r>
      <w:r w:rsidRPr="00F20EE1">
        <w:rPr>
          <w:rFonts w:eastAsia="Cambria"/>
          <w:b/>
          <w:iCs/>
          <w:highlight w:val="green"/>
          <w:u w:val="single"/>
        </w:rPr>
        <w:t>balance of power</w:t>
      </w:r>
      <w:r w:rsidRPr="00F20EE1">
        <w:rPr>
          <w:rFonts w:eastAsia="Cambria"/>
          <w:u w:val="single"/>
        </w:rPr>
        <w:t xml:space="preserve"> among nuclear-armed states. This latter concern is more probable and dangerous and demands an immediate policy response. </w:t>
      </w:r>
      <w:r w:rsidRPr="00F20EE1">
        <w:rPr>
          <w:rFonts w:eastAsia="Cambria"/>
          <w:sz w:val="12"/>
        </w:rPr>
        <w:t xml:space="preserve">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w:t>
      </w:r>
      <w:r w:rsidRPr="00F20EE1">
        <w:rPr>
          <w:rFonts w:eastAsia="Cambria"/>
          <w:u w:val="single"/>
        </w:rPr>
        <w:t>new strategic military technologies may make it possible for a state to conduct a successful first strike on an enemy.</w:t>
      </w:r>
      <w:r w:rsidRPr="00F20EE1">
        <w:rPr>
          <w:rFonts w:eastAsia="Cambria"/>
          <w:sz w:val="12"/>
          <w:szCs w:val="16"/>
        </w:rPr>
        <w:t xml:space="preserve"> For </w:t>
      </w:r>
      <w:r w:rsidRPr="00F20EE1">
        <w:rPr>
          <w:rFonts w:eastAsia="Cambria"/>
          <w:sz w:val="12"/>
        </w:rPr>
        <w:t xml:space="preserve">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t>
      </w:r>
      <w:r w:rsidRPr="00F20EE1">
        <w:rPr>
          <w:rFonts w:eastAsia="Cambria"/>
          <w:u w:val="single"/>
        </w:rPr>
        <w:t xml:space="preserve">we should think more broadly about how new technology might affect global politics, and, for this, it is helpful to turn to scholarly international relations theory. The </w:t>
      </w:r>
      <w:r w:rsidRPr="00F20EE1">
        <w:rPr>
          <w:rFonts w:eastAsia="Cambria"/>
          <w:b/>
          <w:iCs/>
          <w:u w:val="single"/>
        </w:rPr>
        <w:t>dominant theory</w:t>
      </w:r>
      <w:r w:rsidRPr="00F20EE1">
        <w:rPr>
          <w:rFonts w:eastAsia="Cambria"/>
          <w:u w:val="single"/>
        </w:rPr>
        <w:t xml:space="preserve"> of the causes of war in the academy is the “</w:t>
      </w:r>
      <w:r w:rsidRPr="00F20EE1">
        <w:rPr>
          <w:rFonts w:eastAsia="Cambria"/>
          <w:b/>
          <w:iCs/>
          <w:u w:val="single"/>
        </w:rPr>
        <w:t>bargaining model of war</w:t>
      </w:r>
      <w:r w:rsidRPr="00F20EE1">
        <w:rPr>
          <w:rFonts w:eastAsia="Cambria"/>
          <w:u w:val="single"/>
        </w:rPr>
        <w:t xml:space="preserve">.” This theory identifies </w:t>
      </w:r>
      <w:r w:rsidRPr="00F20EE1">
        <w:rPr>
          <w:rFonts w:eastAsia="Cambria"/>
          <w:b/>
          <w:iCs/>
          <w:u w:val="single"/>
        </w:rPr>
        <w:t>rapid shifts</w:t>
      </w:r>
      <w:r w:rsidRPr="00F20EE1">
        <w:rPr>
          <w:rFonts w:eastAsia="Cambria"/>
          <w:u w:val="single"/>
        </w:rPr>
        <w:t xml:space="preserve"> in the </w:t>
      </w:r>
      <w:r w:rsidRPr="00F20EE1">
        <w:rPr>
          <w:rFonts w:eastAsia="Cambria"/>
          <w:b/>
          <w:iCs/>
          <w:u w:val="single"/>
        </w:rPr>
        <w:t>balance of power</w:t>
      </w:r>
      <w:r w:rsidRPr="00F20EE1">
        <w:rPr>
          <w:rFonts w:eastAsia="Cambria"/>
          <w:u w:val="single"/>
        </w:rPr>
        <w:t xml:space="preserve"> as a </w:t>
      </w:r>
      <w:r w:rsidRPr="00F20EE1">
        <w:rPr>
          <w:rFonts w:eastAsia="Cambria"/>
          <w:b/>
          <w:iCs/>
          <w:u w:val="single"/>
        </w:rPr>
        <w:t>primary cause of conflict</w:t>
      </w:r>
      <w:r w:rsidRPr="00F20EE1">
        <w:rPr>
          <w:rFonts w:eastAsia="Cambria"/>
          <w:u w:val="single"/>
        </w:rPr>
        <w:t xml:space="preserve">. </w:t>
      </w:r>
      <w:r w:rsidRPr="00F20EE1">
        <w:rPr>
          <w:rFonts w:eastAsia="Cambria"/>
          <w:sz w:val="12"/>
        </w:rPr>
        <w:t xml:space="preserve">International politics often presents states with conflicts that they can settle through peaceful bargaining, but when bargaining breaks down, war results. </w:t>
      </w:r>
      <w:r w:rsidRPr="00F20EE1">
        <w:rPr>
          <w:rFonts w:eastAsia="Cambria"/>
          <w:highlight w:val="green"/>
          <w:u w:val="single"/>
        </w:rPr>
        <w:t>Shifts</w:t>
      </w:r>
      <w:r w:rsidRPr="00F20EE1">
        <w:rPr>
          <w:rFonts w:eastAsia="Cambria"/>
          <w:u w:val="single"/>
        </w:rPr>
        <w:t xml:space="preserve"> in the </w:t>
      </w:r>
      <w:r w:rsidRPr="00F20EE1">
        <w:rPr>
          <w:rFonts w:eastAsia="Cambria"/>
          <w:b/>
          <w:iCs/>
          <w:u w:val="single"/>
        </w:rPr>
        <w:t>balance of power</w:t>
      </w:r>
      <w:r w:rsidRPr="00F20EE1">
        <w:rPr>
          <w:rFonts w:eastAsia="Cambria"/>
          <w:u w:val="single"/>
        </w:rPr>
        <w:t xml:space="preserve"> are problematic because they </w:t>
      </w:r>
      <w:r w:rsidRPr="00F20EE1">
        <w:rPr>
          <w:rFonts w:eastAsia="Cambria"/>
          <w:b/>
          <w:iCs/>
          <w:highlight w:val="green"/>
          <w:u w:val="single"/>
        </w:rPr>
        <w:t>undermine</w:t>
      </w:r>
      <w:r w:rsidRPr="00F20EE1">
        <w:rPr>
          <w:rFonts w:eastAsia="Cambria"/>
          <w:b/>
          <w:iCs/>
          <w:u w:val="single"/>
        </w:rPr>
        <w:t xml:space="preserve"> effective </w:t>
      </w:r>
      <w:r w:rsidRPr="00F20EE1">
        <w:rPr>
          <w:rFonts w:eastAsia="Cambria"/>
          <w:b/>
          <w:iCs/>
          <w:highlight w:val="green"/>
          <w:u w:val="single"/>
        </w:rPr>
        <w:t>bargaining</w:t>
      </w:r>
      <w:r w:rsidRPr="00F20EE1">
        <w:rPr>
          <w:rFonts w:eastAsia="Cambria"/>
          <w:highlight w:val="green"/>
          <w:u w:val="single"/>
        </w:rPr>
        <w:t>.</w:t>
      </w:r>
      <w:r w:rsidRPr="00F20EE1">
        <w:rPr>
          <w:rFonts w:eastAsia="Cambria"/>
          <w:sz w:val="12"/>
        </w:rPr>
        <w:t xml:space="preserve"> After all, </w:t>
      </w:r>
      <w:r w:rsidRPr="00F20EE1">
        <w:rPr>
          <w:rFonts w:eastAsia="Cambria"/>
          <w:u w:val="single"/>
        </w:rPr>
        <w:t xml:space="preserve">why agree to a deal today if your bargaining position will be stronger tomorrow? </w:t>
      </w:r>
      <w:r w:rsidRPr="00F20EE1">
        <w:rPr>
          <w:rFonts w:eastAsia="Cambria"/>
          <w:highlight w:val="green"/>
          <w:u w:val="single"/>
        </w:rPr>
        <w:t>And</w:t>
      </w:r>
      <w:r w:rsidRPr="00F20EE1">
        <w:rPr>
          <w:rFonts w:eastAsia="Cambria"/>
          <w:u w:val="single"/>
        </w:rPr>
        <w:t xml:space="preserve">, a clear understanding of the military balance of power can contribute to peace. (Why start a war you are likely to lose?) But shifts in the balance of power </w:t>
      </w:r>
      <w:r w:rsidRPr="00F20EE1">
        <w:rPr>
          <w:rFonts w:eastAsia="Cambria"/>
          <w:highlight w:val="green"/>
          <w:u w:val="single"/>
        </w:rPr>
        <w:t>muddy understandings</w:t>
      </w:r>
      <w:r w:rsidRPr="00F20EE1">
        <w:rPr>
          <w:rFonts w:eastAsia="Cambria"/>
          <w:u w:val="single"/>
        </w:rPr>
        <w:t xml:space="preserve"> of which states have the advantage.</w:t>
      </w:r>
      <w:r w:rsidRPr="00F20EE1">
        <w:rPr>
          <w:rFonts w:eastAsia="Cambria"/>
          <w:sz w:val="12"/>
        </w:rPr>
        <w:t xml:space="preserve"> You may see where this is going. </w:t>
      </w:r>
      <w:r w:rsidRPr="00F20EE1">
        <w:rPr>
          <w:rFonts w:eastAsia="Cambria"/>
          <w:highlight w:val="green"/>
          <w:u w:val="single"/>
        </w:rPr>
        <w:t>New tech</w:t>
      </w:r>
      <w:r w:rsidRPr="00F20EE1">
        <w:rPr>
          <w:rFonts w:eastAsia="Cambria"/>
          <w:u w:val="single"/>
        </w:rPr>
        <w:t xml:space="preserve">nologies threaten to </w:t>
      </w:r>
      <w:r w:rsidRPr="00F20EE1">
        <w:rPr>
          <w:rFonts w:eastAsia="Cambria"/>
          <w:highlight w:val="green"/>
          <w:u w:val="single"/>
        </w:rPr>
        <w:t>create</w:t>
      </w:r>
      <w:r w:rsidRPr="00F20EE1">
        <w:rPr>
          <w:rFonts w:eastAsia="Cambria"/>
          <w:u w:val="single"/>
        </w:rPr>
        <w:t xml:space="preserve"> potentially </w:t>
      </w:r>
      <w:r w:rsidRPr="00F20EE1">
        <w:rPr>
          <w:rFonts w:eastAsia="Cambria"/>
          <w:b/>
          <w:iCs/>
          <w:highlight w:val="green"/>
          <w:u w:val="single"/>
        </w:rPr>
        <w:t>destabilizing shifts</w:t>
      </w:r>
      <w:r w:rsidRPr="00F20EE1">
        <w:rPr>
          <w:rFonts w:eastAsia="Cambria"/>
          <w:u w:val="single"/>
        </w:rPr>
        <w:t xml:space="preserve"> in the balance of power. </w:t>
      </w:r>
      <w:r w:rsidRPr="00F20EE1">
        <w:rPr>
          <w:rFonts w:eastAsia="Cambria"/>
          <w:sz w:val="12"/>
        </w:rPr>
        <w:t xml:space="preserve">For decades, stability in Europe and Asia has been supported by US military power. In recent years, however, the </w:t>
      </w:r>
      <w:r w:rsidRPr="00F20EE1">
        <w:rPr>
          <w:rFonts w:eastAsia="Cambria"/>
          <w:u w:val="single"/>
        </w:rPr>
        <w:t xml:space="preserve">balance of power in Asia has begun to shift, as </w:t>
      </w:r>
      <w:r w:rsidRPr="00F20EE1">
        <w:rPr>
          <w:rFonts w:eastAsia="Cambria"/>
          <w:b/>
          <w:iCs/>
          <w:u w:val="single"/>
        </w:rPr>
        <w:t>China has increased its military capabilities</w:t>
      </w:r>
      <w:r w:rsidRPr="00F20EE1">
        <w:rPr>
          <w:rFonts w:eastAsia="Cambria"/>
          <w:u w:val="single"/>
        </w:rPr>
        <w:t>.</w:t>
      </w:r>
      <w:r w:rsidRPr="00F20EE1">
        <w:rPr>
          <w:rFonts w:eastAsia="Cambria"/>
          <w:sz w:val="12"/>
        </w:rPr>
        <w:t xml:space="preserve"> Already, </w:t>
      </w:r>
      <w:r w:rsidRPr="00F20EE1">
        <w:rPr>
          <w:rFonts w:eastAsia="Cambria"/>
          <w:u w:val="single"/>
        </w:rPr>
        <w:t>Beijing has become more assertive in the region, claiming contested territory in the South China Sea.</w:t>
      </w:r>
      <w:r w:rsidRPr="00F20EE1">
        <w:rPr>
          <w:rFonts w:eastAsia="Cambria"/>
          <w:sz w:val="12"/>
        </w:rPr>
        <w:t xml:space="preserve"> And the results of Russia’s military modernization have been on full display in its ongoing intervention in Ukraine. Moreover, </w:t>
      </w:r>
      <w:r w:rsidRPr="00F20EE1">
        <w:rPr>
          <w:rFonts w:eastAsia="Cambria"/>
          <w:highlight w:val="green"/>
          <w:u w:val="single"/>
        </w:rPr>
        <w:t>China may have</w:t>
      </w:r>
      <w:r w:rsidRPr="00F20EE1">
        <w:rPr>
          <w:rFonts w:eastAsia="Cambria"/>
          <w:u w:val="single"/>
        </w:rPr>
        <w:t xml:space="preserve"> the </w:t>
      </w:r>
      <w:r w:rsidRPr="00F20EE1">
        <w:rPr>
          <w:rFonts w:eastAsia="Cambria"/>
          <w:highlight w:val="green"/>
          <w:u w:val="single"/>
        </w:rPr>
        <w:t>lead</w:t>
      </w:r>
      <w:r w:rsidRPr="00F20EE1">
        <w:rPr>
          <w:rFonts w:eastAsia="Cambria"/>
          <w:u w:val="single"/>
        </w:rPr>
        <w:t xml:space="preserve"> over the United States </w:t>
      </w:r>
      <w:r w:rsidRPr="00F20EE1">
        <w:rPr>
          <w:rFonts w:eastAsia="Cambria"/>
          <w:highlight w:val="green"/>
          <w:u w:val="single"/>
        </w:rPr>
        <w:t>in emerging tech</w:t>
      </w:r>
      <w:r w:rsidRPr="00F20EE1">
        <w:rPr>
          <w:rFonts w:eastAsia="Cambria"/>
          <w:u w:val="single"/>
        </w:rPr>
        <w:t xml:space="preserve">nologies </w:t>
      </w:r>
      <w:r w:rsidRPr="00F20EE1">
        <w:rPr>
          <w:rFonts w:eastAsia="Cambria"/>
          <w:highlight w:val="green"/>
          <w:u w:val="single"/>
        </w:rPr>
        <w:t xml:space="preserve">that could be </w:t>
      </w:r>
      <w:r w:rsidRPr="00F20EE1">
        <w:rPr>
          <w:rFonts w:eastAsia="Cambria"/>
          <w:b/>
          <w:iCs/>
          <w:highlight w:val="green"/>
          <w:u w:val="single"/>
        </w:rPr>
        <w:t>decisive</w:t>
      </w:r>
      <w:r w:rsidRPr="00F20EE1">
        <w:rPr>
          <w:rFonts w:eastAsia="Cambria"/>
          <w:highlight w:val="green"/>
          <w:u w:val="single"/>
        </w:rPr>
        <w:t xml:space="preserve"> for</w:t>
      </w:r>
      <w:r w:rsidRPr="00F20EE1">
        <w:rPr>
          <w:rFonts w:eastAsia="Cambria"/>
          <w:u w:val="single"/>
        </w:rPr>
        <w:t xml:space="preserve"> the </w:t>
      </w:r>
      <w:r w:rsidRPr="00F20EE1">
        <w:rPr>
          <w:rFonts w:eastAsia="Cambria"/>
          <w:highlight w:val="green"/>
          <w:u w:val="single"/>
        </w:rPr>
        <w:t>future</w:t>
      </w:r>
      <w:r w:rsidRPr="00F20EE1">
        <w:rPr>
          <w:rFonts w:eastAsia="Cambria"/>
          <w:u w:val="single"/>
        </w:rPr>
        <w:t xml:space="preserve"> of </w:t>
      </w:r>
      <w:r w:rsidRPr="00F20EE1">
        <w:rPr>
          <w:rFonts w:eastAsia="Cambria"/>
          <w:b/>
          <w:iCs/>
          <w:u w:val="single"/>
        </w:rPr>
        <w:t>military acquisitions</w:t>
      </w:r>
      <w:r w:rsidRPr="00F20EE1">
        <w:rPr>
          <w:rFonts w:eastAsia="Cambria"/>
          <w:u w:val="single"/>
        </w:rPr>
        <w:t xml:space="preserve"> and </w:t>
      </w:r>
      <w:r w:rsidRPr="00F20EE1">
        <w:rPr>
          <w:rFonts w:eastAsia="Cambria"/>
          <w:b/>
          <w:iCs/>
          <w:highlight w:val="green"/>
          <w:u w:val="single"/>
        </w:rPr>
        <w:t>warfare</w:t>
      </w:r>
      <w:r w:rsidRPr="00F20EE1">
        <w:rPr>
          <w:rFonts w:eastAsia="Cambria"/>
          <w:sz w:val="12"/>
        </w:rPr>
        <w:t xml:space="preserve">, including 3D printing, hypersonic missiles, quantum computing, 5G wireless connectivity, and artificial intelligence (AI). 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F20EE1">
        <w:rPr>
          <w:rFonts w:eastAsia="Cambria"/>
          <w:u w:val="single"/>
        </w:rPr>
        <w:t xml:space="preserve">If Beijing believes emerging technologies provide it with a newfound, local military advantage over the United States, for example, it may be more willing than previously </w:t>
      </w:r>
      <w:r w:rsidRPr="00F20EE1">
        <w:rPr>
          <w:rFonts w:eastAsia="Cambria"/>
          <w:b/>
          <w:iCs/>
          <w:u w:val="single"/>
        </w:rPr>
        <w:t>to initiate conflict over Taiwan</w:t>
      </w:r>
      <w:r w:rsidRPr="00F20EE1">
        <w:rPr>
          <w:rFonts w:eastAsia="Cambria"/>
          <w:u w:val="single"/>
        </w:rPr>
        <w:t>.</w:t>
      </w:r>
      <w:r w:rsidRPr="00F20EE1">
        <w:rPr>
          <w:rFonts w:eastAsia="Cambria"/>
          <w:sz w:val="12"/>
        </w:rPr>
        <w:t xml:space="preserve"> And if Putin thinks new tech has strengthened his hand, he may be more tempted to launch a Ukraine-style invasion of a NATO member. </w:t>
      </w:r>
      <w:r w:rsidRPr="00F20EE1">
        <w:rPr>
          <w:rFonts w:eastAsia="Cambria"/>
          <w:u w:val="single"/>
        </w:rPr>
        <w:t xml:space="preserve">Either scenario could bring these </w:t>
      </w:r>
      <w:r w:rsidRPr="00F20EE1">
        <w:rPr>
          <w:rFonts w:eastAsia="Cambria"/>
          <w:b/>
          <w:iCs/>
          <w:u w:val="single"/>
        </w:rPr>
        <w:t>nuclear powers into direct conflict</w:t>
      </w:r>
      <w:r w:rsidRPr="00F20EE1">
        <w:rPr>
          <w:rFonts w:eastAsia="Cambria"/>
          <w:u w:val="single"/>
        </w:rPr>
        <w:t xml:space="preserve"> with the United States, and </w:t>
      </w:r>
      <w:r w:rsidRPr="00F20EE1">
        <w:rPr>
          <w:rFonts w:eastAsia="Cambria"/>
          <w:b/>
          <w:iCs/>
          <w:u w:val="single"/>
        </w:rPr>
        <w:t>once nuclear armed states are at war</w:t>
      </w:r>
      <w:r w:rsidRPr="00F20EE1">
        <w:rPr>
          <w:rFonts w:eastAsia="Cambria"/>
          <w:u w:val="single"/>
        </w:rPr>
        <w:t xml:space="preserve">, </w:t>
      </w:r>
      <w:r w:rsidRPr="00F20EE1">
        <w:rPr>
          <w:rFonts w:eastAsia="Cambria"/>
          <w:highlight w:val="green"/>
          <w:u w:val="single"/>
        </w:rPr>
        <w:t>there is</w:t>
      </w:r>
      <w:r w:rsidRPr="00F20EE1">
        <w:rPr>
          <w:rFonts w:eastAsia="Cambria"/>
          <w:u w:val="single"/>
        </w:rPr>
        <w:t xml:space="preserve"> an </w:t>
      </w:r>
      <w:r w:rsidRPr="00F20EE1">
        <w:rPr>
          <w:rFonts w:eastAsia="Cambria"/>
          <w:b/>
          <w:iCs/>
          <w:highlight w:val="green"/>
          <w:u w:val="single"/>
        </w:rPr>
        <w:t>inherent risk</w:t>
      </w:r>
      <w:r w:rsidRPr="00F20EE1">
        <w:rPr>
          <w:rFonts w:eastAsia="Cambria"/>
          <w:highlight w:val="green"/>
          <w:u w:val="single"/>
        </w:rPr>
        <w:t xml:space="preserve"> of </w:t>
      </w:r>
      <w:r w:rsidRPr="00F20EE1">
        <w:rPr>
          <w:rFonts w:eastAsia="Cambria"/>
          <w:b/>
          <w:iCs/>
          <w:highlight w:val="green"/>
          <w:u w:val="single"/>
        </w:rPr>
        <w:t>nuclear conflict</w:t>
      </w:r>
      <w:r w:rsidRPr="00F20EE1">
        <w:rPr>
          <w:rFonts w:eastAsia="Cambria"/>
          <w:highlight w:val="green"/>
          <w:u w:val="single"/>
        </w:rPr>
        <w:t xml:space="preserve"> through</w:t>
      </w:r>
      <w:r w:rsidRPr="00F20EE1">
        <w:rPr>
          <w:rFonts w:eastAsia="Cambria"/>
          <w:u w:val="single"/>
        </w:rPr>
        <w:t xml:space="preserve"> limited nuclear war strategies, nuclear </w:t>
      </w:r>
      <w:r w:rsidRPr="00F20EE1">
        <w:rPr>
          <w:rFonts w:eastAsia="Cambria"/>
          <w:b/>
          <w:iCs/>
          <w:highlight w:val="green"/>
          <w:u w:val="single"/>
        </w:rPr>
        <w:t>brinkmanship</w:t>
      </w:r>
      <w:r w:rsidRPr="00F20EE1">
        <w:rPr>
          <w:rFonts w:eastAsia="Cambria"/>
          <w:u w:val="single"/>
        </w:rPr>
        <w:t xml:space="preserve">, or simple </w:t>
      </w:r>
      <w:r w:rsidRPr="00F20EE1">
        <w:rPr>
          <w:rFonts w:eastAsia="Cambria"/>
          <w:b/>
          <w:iCs/>
          <w:highlight w:val="green"/>
          <w:u w:val="single"/>
        </w:rPr>
        <w:t>accident</w:t>
      </w:r>
      <w:r w:rsidRPr="00F20EE1">
        <w:rPr>
          <w:rFonts w:eastAsia="Cambria"/>
          <w:highlight w:val="green"/>
          <w:u w:val="single"/>
        </w:rPr>
        <w:t xml:space="preserve"> or </w:t>
      </w:r>
      <w:r w:rsidRPr="00F20EE1">
        <w:rPr>
          <w:rFonts w:eastAsia="Cambria"/>
          <w:b/>
          <w:iCs/>
          <w:highlight w:val="green"/>
          <w:u w:val="single"/>
        </w:rPr>
        <w:t>inadvertent escalation</w:t>
      </w:r>
      <w:r w:rsidRPr="00F20EE1">
        <w:rPr>
          <w:rFonts w:eastAsia="Cambria"/>
          <w:highlight w:val="green"/>
          <w:u w:val="single"/>
        </w:rPr>
        <w:t>.</w:t>
      </w:r>
      <w:r w:rsidRPr="00F20EE1">
        <w:rPr>
          <w:rFonts w:eastAsia="Cambria"/>
          <w:u w:val="single"/>
        </w:rPr>
        <w:t xml:space="preserve"> </w:t>
      </w:r>
      <w:r w:rsidRPr="00F20EE1">
        <w:rPr>
          <w:rFonts w:eastAsia="Cambria"/>
          <w:sz w:val="12"/>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F20EE1">
        <w:rPr>
          <w:rFonts w:eastAsia="Cambria"/>
          <w:u w:val="single"/>
        </w:rPr>
        <w:t>the solution is</w:t>
      </w:r>
      <w:r w:rsidRPr="00F20EE1">
        <w:rPr>
          <w:rFonts w:eastAsia="Cambria"/>
          <w:sz w:val="12"/>
        </w:rPr>
        <w:t xml:space="preserve"> not to preserve second-strike capabilities, but to </w:t>
      </w:r>
      <w:r w:rsidRPr="00F20EE1">
        <w:rPr>
          <w:rFonts w:eastAsia="Cambria"/>
          <w:b/>
          <w:iCs/>
          <w:u w:val="single"/>
        </w:rPr>
        <w:t>preserve prevailing power balances</w:t>
      </w:r>
      <w:r w:rsidRPr="00F20EE1">
        <w:rPr>
          <w:rFonts w:eastAsia="Cambria"/>
          <w:u w:val="single"/>
        </w:rPr>
        <w:t xml:space="preserve"> more broadly. </w:t>
      </w:r>
      <w:r w:rsidRPr="00F20EE1">
        <w:rPr>
          <w:rFonts w:eastAsia="Cambria"/>
          <w:sz w:val="12"/>
        </w:rPr>
        <w:t xml:space="preserve">When it comes to new technology, this means that the United States should seek to maintain an innovation edge. </w:t>
      </w:r>
      <w:r w:rsidRPr="00F20EE1">
        <w:rPr>
          <w:rFonts w:eastAsia="Cambria"/>
          <w:u w:val="single"/>
        </w:rPr>
        <w:t>Washington should</w:t>
      </w:r>
      <w:r w:rsidRPr="00F20EE1">
        <w:rPr>
          <w:rFonts w:eastAsia="Cambria"/>
          <w:sz w:val="12"/>
        </w:rPr>
        <w:t xml:space="preserve"> also </w:t>
      </w:r>
      <w:r w:rsidRPr="00F20EE1">
        <w:rPr>
          <w:rFonts w:eastAsia="Cambria"/>
          <w:u w:val="single"/>
        </w:rPr>
        <w:t xml:space="preserve">work with other states, including its nuclear-armed rivals, to develop a </w:t>
      </w:r>
      <w:r w:rsidRPr="00F20EE1">
        <w:rPr>
          <w:rFonts w:eastAsia="Cambria"/>
          <w:b/>
          <w:iCs/>
          <w:u w:val="single"/>
        </w:rPr>
        <w:t>new set of arms control</w:t>
      </w:r>
      <w:r w:rsidRPr="00F20EE1">
        <w:rPr>
          <w:rFonts w:eastAsia="Cambria"/>
          <w:sz w:val="12"/>
        </w:rPr>
        <w:t xml:space="preserve"> and nonproliferation agreements and export controls to deny these newer and potentially destabilizing technologies to potentially hostile states. </w:t>
      </w:r>
      <w:r w:rsidRPr="00F20EE1">
        <w:rPr>
          <w:rFonts w:eastAsia="Cambria"/>
          <w:u w:val="single"/>
        </w:rPr>
        <w:t xml:space="preserve">These are no easy tasks, but </w:t>
      </w:r>
      <w:r w:rsidRPr="00F20EE1">
        <w:rPr>
          <w:rFonts w:eastAsia="Cambria"/>
          <w:highlight w:val="green"/>
          <w:u w:val="single"/>
        </w:rPr>
        <w:t>the consequences of Washington losing</w:t>
      </w:r>
      <w:r w:rsidRPr="00F20EE1">
        <w:rPr>
          <w:rFonts w:eastAsia="Cambria"/>
          <w:u w:val="single"/>
        </w:rPr>
        <w:t xml:space="preserve"> the race for </w:t>
      </w:r>
      <w:r w:rsidRPr="00F20EE1">
        <w:rPr>
          <w:rFonts w:eastAsia="Cambria"/>
          <w:b/>
          <w:iCs/>
          <w:highlight w:val="green"/>
          <w:u w:val="single"/>
        </w:rPr>
        <w:t>technological superiority</w:t>
      </w:r>
      <w:r w:rsidRPr="00F20EE1">
        <w:rPr>
          <w:rFonts w:eastAsia="Cambria"/>
          <w:highlight w:val="green"/>
          <w:u w:val="single"/>
        </w:rPr>
        <w:t xml:space="preserve"> to</w:t>
      </w:r>
      <w:r w:rsidRPr="00F20EE1">
        <w:rPr>
          <w:rFonts w:eastAsia="Cambria"/>
          <w:u w:val="single"/>
        </w:rPr>
        <w:t xml:space="preserve"> its </w:t>
      </w:r>
      <w:r w:rsidRPr="00F20EE1">
        <w:rPr>
          <w:rFonts w:eastAsia="Cambria"/>
          <w:b/>
          <w:iCs/>
          <w:highlight w:val="green"/>
          <w:u w:val="single"/>
        </w:rPr>
        <w:t>autocratic challengers</w:t>
      </w:r>
      <w:r w:rsidRPr="00F20EE1">
        <w:rPr>
          <w:rFonts w:eastAsia="Cambria"/>
          <w:u w:val="single"/>
        </w:rPr>
        <w:t xml:space="preserve"> just might </w:t>
      </w:r>
      <w:r w:rsidRPr="00F20EE1">
        <w:rPr>
          <w:rFonts w:eastAsia="Cambria"/>
          <w:highlight w:val="green"/>
          <w:u w:val="single"/>
        </w:rPr>
        <w:t xml:space="preserve">mean </w:t>
      </w:r>
      <w:r w:rsidRPr="00F20EE1">
        <w:rPr>
          <w:rFonts w:eastAsia="Cambria"/>
          <w:b/>
          <w:iCs/>
          <w:highlight w:val="green"/>
          <w:u w:val="single"/>
        </w:rPr>
        <w:t>nuclear Armageddon</w:t>
      </w:r>
      <w:r w:rsidRPr="00F20EE1">
        <w:rPr>
          <w:rFonts w:eastAsia="Cambria"/>
          <w:highlight w:val="green"/>
          <w:u w:val="single"/>
        </w:rPr>
        <w:t>.</w:t>
      </w:r>
    </w:p>
    <w:p w14:paraId="4B497F66"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Reject heg bad arguments – their evidence is </w:t>
      </w:r>
      <w:r w:rsidRPr="00F20EE1">
        <w:rPr>
          <w:rFonts w:eastAsia="MS Gothic"/>
          <w:b/>
          <w:iCs/>
          <w:sz w:val="26"/>
          <w:u w:val="single"/>
        </w:rPr>
        <w:t>epistemologically suspect</w:t>
      </w:r>
      <w:r w:rsidRPr="00F20EE1">
        <w:rPr>
          <w:rFonts w:eastAsia="MS Gothic"/>
          <w:b/>
          <w:iCs/>
          <w:sz w:val="26"/>
        </w:rPr>
        <w:t xml:space="preserve"> </w:t>
      </w:r>
    </w:p>
    <w:p w14:paraId="5DA94F8F" w14:textId="77777777" w:rsidR="00F20EE1" w:rsidRPr="00F20EE1" w:rsidRDefault="00F20EE1" w:rsidP="00F20EE1">
      <w:pPr>
        <w:rPr>
          <w:rFonts w:eastAsia="Cambria"/>
          <w:b/>
          <w:bCs/>
          <w:sz w:val="26"/>
        </w:rPr>
      </w:pPr>
      <w:r w:rsidRPr="00F20EE1">
        <w:rPr>
          <w:rFonts w:eastAsia="Cambria"/>
          <w:b/>
          <w:bCs/>
          <w:sz w:val="26"/>
        </w:rPr>
        <w:t xml:space="preserve">Gilsinan 20 </w:t>
      </w:r>
      <w:r w:rsidRPr="00F20EE1">
        <w:rPr>
          <w:rFonts w:eastAsia="Cambria"/>
        </w:rPr>
        <w:t>[(Kathy, a St. Louis-based contributing writer at The Atlantic. Her book, The Helpers: Profiles From the Front Lines of the Pandemic, comes out in March 2022. She was previously an editor at World Politics Review.) “How China Is Planning to Win Back the World” The Atlantic, 5/28/2020. https://www.theatlantic.com/politics/archive/2020/05/china-disinformation-propaganda-united-states-xi-jinping/612085/] BC</w:t>
      </w:r>
    </w:p>
    <w:p w14:paraId="435E032E" w14:textId="77777777" w:rsidR="00F20EE1" w:rsidRPr="00F20EE1" w:rsidRDefault="00F20EE1" w:rsidP="00F20EE1">
      <w:pPr>
        <w:rPr>
          <w:rFonts w:eastAsia="Cambria"/>
          <w:b/>
          <w:iCs/>
          <w:u w:val="single"/>
        </w:rPr>
      </w:pPr>
      <w:r w:rsidRPr="00F20EE1">
        <w:rPr>
          <w:rFonts w:eastAsia="Cambria"/>
          <w:sz w:val="14"/>
        </w:rPr>
        <w:t xml:space="preserve">This was a bizarre salvo in </w:t>
      </w:r>
      <w:r w:rsidRPr="00F20EE1">
        <w:rPr>
          <w:rFonts w:eastAsia="Cambria"/>
          <w:sz w:val="14"/>
          <w:highlight w:val="green"/>
        </w:rPr>
        <w:t>C</w:t>
      </w:r>
      <w:r w:rsidRPr="00F20EE1">
        <w:rPr>
          <w:rFonts w:eastAsia="Cambria"/>
          <w:highlight w:val="green"/>
          <w:u w:val="single"/>
        </w:rPr>
        <w:t>hina’s propaganda war</w:t>
      </w:r>
      <w:r w:rsidRPr="00F20EE1">
        <w:rPr>
          <w:rFonts w:eastAsia="Cambria"/>
          <w:u w:val="single"/>
        </w:rPr>
        <w:t xml:space="preserve"> with the United States over the coronavirus, and it </w:t>
      </w:r>
      <w:r w:rsidRPr="00F20EE1">
        <w:rPr>
          <w:rFonts w:eastAsia="Cambria"/>
          <w:highlight w:val="green"/>
          <w:u w:val="single"/>
        </w:rPr>
        <w:t>showcased</w:t>
      </w:r>
      <w:r w:rsidRPr="00F20EE1">
        <w:rPr>
          <w:rFonts w:eastAsia="Cambria"/>
          <w:u w:val="single"/>
        </w:rPr>
        <w:t xml:space="preserve"> Beijing’s latest </w:t>
      </w:r>
      <w:r w:rsidRPr="00F20EE1">
        <w:rPr>
          <w:rFonts w:eastAsia="Cambria"/>
          <w:highlight w:val="green"/>
          <w:u w:val="single"/>
        </w:rPr>
        <w:t>information weaponry.</w:t>
      </w:r>
      <w:r w:rsidRPr="00F20EE1">
        <w:rPr>
          <w:rFonts w:eastAsia="Cambria"/>
          <w:sz w:val="14"/>
          <w:highlight w:val="green"/>
        </w:rPr>
        <w:t xml:space="preserve"> </w:t>
      </w:r>
      <w:r w:rsidRPr="00F20EE1">
        <w:rPr>
          <w:rFonts w:eastAsia="Cambria"/>
          <w:b/>
          <w:iCs/>
          <w:highlight w:val="green"/>
          <w:u w:val="single"/>
        </w:rPr>
        <w:t>Misleading spin, obfuscation, concealment, and hyperbole</w:t>
      </w:r>
      <w:r w:rsidRPr="00F20EE1">
        <w:rPr>
          <w:rFonts w:eastAsia="Cambria"/>
          <w:b/>
          <w:iCs/>
          <w:u w:val="single"/>
        </w:rPr>
        <w:t xml:space="preserve"> have been </w:t>
      </w:r>
      <w:r w:rsidRPr="00F20EE1">
        <w:rPr>
          <w:rFonts w:eastAsia="Cambria"/>
          <w:b/>
          <w:iCs/>
          <w:highlight w:val="green"/>
          <w:u w:val="single"/>
        </w:rPr>
        <w:t>hallmarks of the C</w:t>
      </w:r>
      <w:r w:rsidRPr="00F20EE1">
        <w:rPr>
          <w:rFonts w:eastAsia="Cambria"/>
          <w:b/>
          <w:iCs/>
          <w:u w:val="single"/>
        </w:rPr>
        <w:t xml:space="preserve">hinese </w:t>
      </w:r>
      <w:r w:rsidRPr="00F20EE1">
        <w:rPr>
          <w:rFonts w:eastAsia="Cambria"/>
          <w:b/>
          <w:iCs/>
          <w:highlight w:val="green"/>
          <w:u w:val="single"/>
        </w:rPr>
        <w:t>C</w:t>
      </w:r>
      <w:r w:rsidRPr="00F20EE1">
        <w:rPr>
          <w:rFonts w:eastAsia="Cambria"/>
          <w:b/>
          <w:iCs/>
          <w:u w:val="single"/>
        </w:rPr>
        <w:t xml:space="preserve">ommunist </w:t>
      </w:r>
      <w:r w:rsidRPr="00F20EE1">
        <w:rPr>
          <w:rFonts w:eastAsia="Cambria"/>
          <w:b/>
          <w:iCs/>
          <w:highlight w:val="green"/>
          <w:u w:val="single"/>
        </w:rPr>
        <w:t>P</w:t>
      </w:r>
      <w:r w:rsidRPr="00F20EE1">
        <w:rPr>
          <w:rFonts w:eastAsia="Cambria"/>
          <w:b/>
          <w:iCs/>
          <w:u w:val="single"/>
        </w:rPr>
        <w:t>arty</w:t>
      </w:r>
      <w:r w:rsidRPr="00F20EE1">
        <w:rPr>
          <w:rFonts w:eastAsia="Cambria"/>
          <w:b/>
          <w:iCs/>
          <w:highlight w:val="green"/>
          <w:u w:val="single"/>
        </w:rPr>
        <w:t>’s propaganda campaign</w:t>
      </w:r>
      <w:r w:rsidRPr="00F20EE1">
        <w:rPr>
          <w:rFonts w:eastAsia="Cambria"/>
          <w:sz w:val="14"/>
        </w:rPr>
        <w:t xml:space="preserve">, before and during the coronavirus era. </w:t>
      </w:r>
      <w:r w:rsidRPr="00F20EE1">
        <w:rPr>
          <w:rFonts w:eastAsia="Cambria"/>
          <w:u w:val="single"/>
        </w:rPr>
        <w:t xml:space="preserve">But the pandemic appears to have given rise to more forceful attacks on foreign governments, as well as </w:t>
      </w:r>
      <w:r w:rsidRPr="00F20EE1">
        <w:rPr>
          <w:rFonts w:eastAsia="Cambria"/>
          <w:highlight w:val="green"/>
          <w:u w:val="single"/>
        </w:rPr>
        <w:t>a</w:t>
      </w:r>
      <w:r w:rsidRPr="00F20EE1">
        <w:rPr>
          <w:rFonts w:eastAsia="Cambria"/>
          <w:u w:val="single"/>
        </w:rPr>
        <w:t xml:space="preserve"> </w:t>
      </w:r>
      <w:r w:rsidRPr="00F20EE1">
        <w:rPr>
          <w:rFonts w:eastAsia="Cambria"/>
          <w:b/>
          <w:iCs/>
          <w:highlight w:val="green"/>
          <w:u w:val="single"/>
        </w:rPr>
        <w:t>new level of</w:t>
      </w:r>
      <w:r w:rsidRPr="00F20EE1">
        <w:rPr>
          <w:rFonts w:eastAsia="Cambria"/>
          <w:b/>
          <w:iCs/>
          <w:u w:val="single"/>
        </w:rPr>
        <w:t xml:space="preserve"> flirtation with </w:t>
      </w:r>
      <w:r w:rsidRPr="00F20EE1">
        <w:rPr>
          <w:rFonts w:eastAsia="Cambria"/>
          <w:b/>
          <w:iCs/>
          <w:highlight w:val="green"/>
          <w:u w:val="single"/>
        </w:rPr>
        <w:t>outright disinformation.</w:t>
      </w:r>
    </w:p>
    <w:p w14:paraId="08ACDA93" w14:textId="77777777" w:rsidR="00F20EE1" w:rsidRPr="00F20EE1" w:rsidRDefault="00F20EE1" w:rsidP="00F20EE1">
      <w:pPr>
        <w:rPr>
          <w:rFonts w:eastAsia="Cambria"/>
          <w:sz w:val="14"/>
        </w:rPr>
      </w:pPr>
      <w:r w:rsidRPr="00F20EE1">
        <w:rPr>
          <w:rFonts w:eastAsia="Cambria"/>
          <w:highlight w:val="green"/>
          <w:u w:val="single"/>
        </w:rPr>
        <w:t>The party has</w:t>
      </w:r>
      <w:r w:rsidRPr="00F20EE1">
        <w:rPr>
          <w:rFonts w:eastAsia="Cambria"/>
          <w:u w:val="single"/>
        </w:rPr>
        <w:t xml:space="preserve"> never waged a global struggle quite like this one</w:t>
      </w:r>
      <w:r w:rsidRPr="00F20EE1">
        <w:rPr>
          <w:rFonts w:eastAsia="Cambria"/>
          <w:sz w:val="14"/>
        </w:rPr>
        <w:t>—</w:t>
      </w:r>
      <w:r w:rsidRPr="00F20EE1">
        <w:rPr>
          <w:rFonts w:eastAsia="Cambria"/>
          <w:b/>
          <w:iCs/>
          <w:u w:val="single"/>
        </w:rPr>
        <w:t xml:space="preserve">and its </w:t>
      </w:r>
      <w:r w:rsidRPr="00F20EE1">
        <w:rPr>
          <w:rFonts w:eastAsia="Cambria"/>
          <w:b/>
          <w:iCs/>
          <w:highlight w:val="green"/>
          <w:u w:val="single"/>
        </w:rPr>
        <w:t>battle with the U.</w:t>
      </w:r>
      <w:r w:rsidRPr="00F20EE1">
        <w:rPr>
          <w:rFonts w:eastAsia="Cambria"/>
          <w:b/>
          <w:iCs/>
          <w:u w:val="single"/>
        </w:rPr>
        <w:t>S.</w:t>
      </w:r>
      <w:r w:rsidRPr="00F20EE1">
        <w:rPr>
          <w:rFonts w:eastAsia="Cambria"/>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6A49EB3A" w14:textId="77777777" w:rsidR="00F20EE1" w:rsidRPr="00F20EE1" w:rsidRDefault="00F20EE1" w:rsidP="00F20EE1">
      <w:pPr>
        <w:rPr>
          <w:rFonts w:eastAsia="Cambria"/>
          <w:sz w:val="14"/>
        </w:rPr>
      </w:pPr>
      <w:r w:rsidRPr="00F20EE1">
        <w:rPr>
          <w:rFonts w:eastAsia="Cambria"/>
          <w:u w:val="single"/>
        </w:rPr>
        <w:t>Seven decades ago, Mao Zedong publicly embraced a benevolent view of propaganda, as if he were a latter-day prophet spreading the communist gospel:</w:t>
      </w:r>
      <w:r w:rsidRPr="00F20EE1">
        <w:rPr>
          <w:rFonts w:eastAsia="Cambria"/>
          <w:sz w:val="14"/>
        </w:rPr>
        <w:t xml:space="preserve"> “</w:t>
      </w:r>
      <w:r w:rsidRPr="00F20EE1">
        <w:rPr>
          <w:rFonts w:eastAsia="Cambria"/>
          <w:b/>
          <w:iCs/>
          <w:u w:val="single"/>
        </w:rPr>
        <w:t>We should carry on constant propaganda among the people on the facts of world progress and the bright future ahead so that they will build their confidence in victory</w:t>
      </w:r>
      <w:r w:rsidRPr="00F20EE1">
        <w:rPr>
          <w:rFonts w:eastAsia="Cambria"/>
          <w:sz w:val="14"/>
        </w:rPr>
        <w:t xml:space="preserve">,” he mused in 1945. Just a few months ago, </w:t>
      </w:r>
      <w:r w:rsidRPr="00F20EE1">
        <w:rPr>
          <w:rFonts w:eastAsia="Cambria"/>
          <w:b/>
          <w:iCs/>
          <w:highlight w:val="green"/>
          <w:u w:val="single"/>
        </w:rPr>
        <w:t>Xi</w:t>
      </w:r>
      <w:r w:rsidRPr="00F20EE1">
        <w:rPr>
          <w:rFonts w:eastAsia="Cambria"/>
          <w:b/>
          <w:iCs/>
          <w:u w:val="single"/>
        </w:rPr>
        <w:t xml:space="preserve"> Jinping </w:t>
      </w:r>
      <w:r w:rsidRPr="00F20EE1">
        <w:rPr>
          <w:rFonts w:eastAsia="Cambria"/>
          <w:b/>
          <w:iCs/>
          <w:highlight w:val="green"/>
          <w:u w:val="single"/>
        </w:rPr>
        <w:t>urged</w:t>
      </w:r>
      <w:r w:rsidRPr="00F20EE1">
        <w:rPr>
          <w:rFonts w:eastAsia="Cambria"/>
          <w:b/>
          <w:iCs/>
          <w:u w:val="single"/>
        </w:rPr>
        <w:t xml:space="preserve"> state </w:t>
      </w:r>
      <w:r w:rsidRPr="00F20EE1">
        <w:rPr>
          <w:rFonts w:eastAsia="Cambria"/>
          <w:b/>
          <w:iCs/>
          <w:highlight w:val="green"/>
          <w:u w:val="single"/>
        </w:rPr>
        <w:t>journalists to spread “positive</w:t>
      </w:r>
      <w:r w:rsidRPr="00F20EE1">
        <w:rPr>
          <w:rFonts w:eastAsia="Cambria"/>
          <w:b/>
          <w:iCs/>
          <w:u w:val="single"/>
        </w:rPr>
        <w:t xml:space="preserve"> </w:t>
      </w:r>
      <w:r w:rsidRPr="00F20EE1">
        <w:rPr>
          <w:rFonts w:eastAsia="Cambria"/>
          <w:b/>
          <w:iCs/>
          <w:highlight w:val="green"/>
          <w:u w:val="single"/>
        </w:rPr>
        <w:t>propaganda</w:t>
      </w:r>
      <w:r w:rsidRPr="00F20EE1">
        <w:rPr>
          <w:rFonts w:eastAsia="Cambria"/>
          <w:b/>
          <w:iCs/>
          <w:u w:val="single"/>
        </w:rPr>
        <w:t>” for the “correct guidance of public opinion.”</w:t>
      </w:r>
      <w:r w:rsidRPr="00F20EE1">
        <w:rPr>
          <w:rFonts w:eastAsia="Cambria"/>
          <w:sz w:val="14"/>
        </w:rPr>
        <w:t xml:space="preserve"> Indeed, </w:t>
      </w:r>
      <w:r w:rsidRPr="00F20EE1">
        <w:rPr>
          <w:rFonts w:eastAsia="Cambria"/>
          <w:u w:val="single"/>
        </w:rPr>
        <w:t xml:space="preserve">Beijing’s global propaganda efforts in recent years have been more about promoting China’s virtues than about spreading </w:t>
      </w:r>
      <w:r w:rsidRPr="00F20EE1">
        <w:rPr>
          <w:rFonts w:eastAsia="Cambria"/>
          <w:b/>
          <w:iCs/>
          <w:u w:val="single"/>
        </w:rPr>
        <w:t>acrimony</w:t>
      </w:r>
      <w:r w:rsidRPr="00F20EE1">
        <w:rPr>
          <w:rFonts w:eastAsia="Cambria"/>
          <w:u w:val="single"/>
        </w:rPr>
        <w:t xml:space="preserve"> and </w:t>
      </w:r>
      <w:r w:rsidRPr="00F20EE1">
        <w:rPr>
          <w:rFonts w:eastAsia="Cambria"/>
          <w:b/>
          <w:iCs/>
          <w:u w:val="single"/>
        </w:rPr>
        <w:t>confusion</w:t>
      </w:r>
      <w:r w:rsidRPr="00F20EE1">
        <w:rPr>
          <w:rFonts w:eastAsia="Cambria"/>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30D20842" w14:textId="77777777" w:rsidR="00F20EE1" w:rsidRPr="00F20EE1" w:rsidRDefault="00F20EE1" w:rsidP="00F20EE1">
      <w:pPr>
        <w:rPr>
          <w:rFonts w:eastAsia="Cambria"/>
          <w:b/>
          <w:iCs/>
          <w:u w:val="single"/>
        </w:rPr>
      </w:pPr>
      <w:r w:rsidRPr="00F20EE1">
        <w:rPr>
          <w:rFonts w:eastAsia="Cambria"/>
          <w:b/>
          <w:iCs/>
          <w:highlight w:val="green"/>
          <w:u w:val="single"/>
        </w:rPr>
        <w:t>Beijing has a much bigger prize</w:t>
      </w:r>
      <w:r w:rsidRPr="00F20EE1">
        <w:rPr>
          <w:rFonts w:eastAsia="Cambria"/>
          <w:b/>
          <w:iCs/>
          <w:u w:val="single"/>
        </w:rPr>
        <w:t xml:space="preserve"> in mind and a much longer-term plan to get it: The contest isn’t about who gets to run the U.S. It’s about </w:t>
      </w:r>
      <w:r w:rsidRPr="00F20EE1">
        <w:rPr>
          <w:rFonts w:eastAsia="Cambria"/>
          <w:b/>
          <w:iCs/>
          <w:highlight w:val="green"/>
          <w:u w:val="single"/>
        </w:rPr>
        <w:t>who</w:t>
      </w:r>
      <w:r w:rsidRPr="00F20EE1">
        <w:rPr>
          <w:rFonts w:eastAsia="Cambria"/>
          <w:b/>
          <w:iCs/>
          <w:u w:val="single"/>
        </w:rPr>
        <w:t xml:space="preserve"> deserves to </w:t>
      </w:r>
      <w:r w:rsidRPr="00F20EE1">
        <w:rPr>
          <w:rFonts w:eastAsia="Cambria"/>
          <w:b/>
          <w:iCs/>
          <w:highlight w:val="green"/>
          <w:u w:val="single"/>
        </w:rPr>
        <w:t>run the world</w:t>
      </w:r>
      <w:r w:rsidRPr="00F20EE1">
        <w:rPr>
          <w:rFonts w:eastAsia="Cambria"/>
          <w:sz w:val="14"/>
        </w:rPr>
        <w:t xml:space="preserve">. And </w:t>
      </w:r>
      <w:r w:rsidRPr="00F20EE1">
        <w:rPr>
          <w:rFonts w:eastAsia="Cambria"/>
          <w:u w:val="single"/>
        </w:rPr>
        <w:t xml:space="preserve">China, with its economy poised to overtake that of the United States, </w:t>
      </w:r>
      <w:r w:rsidRPr="00F20EE1">
        <w:rPr>
          <w:rFonts w:eastAsia="Cambria"/>
          <w:b/>
          <w:iCs/>
          <w:u w:val="single"/>
        </w:rPr>
        <w:t>has already plowed billions into crafting an image as a responsible global leader</w:t>
      </w:r>
      <w:r w:rsidRPr="00F20EE1">
        <w:rPr>
          <w:rFonts w:eastAsia="Cambria"/>
          <w:u w:val="single"/>
        </w:rPr>
        <w:t xml:space="preserve">, and billions more into </w:t>
      </w:r>
      <w:r w:rsidRPr="00F20EE1">
        <w:rPr>
          <w:rFonts w:eastAsia="Cambria"/>
          <w:b/>
          <w:iCs/>
          <w:u w:val="single"/>
        </w:rPr>
        <w:t>cultivating global dependence on Chinese investments and Chinese markets.</w:t>
      </w:r>
    </w:p>
    <w:p w14:paraId="04938CF1" w14:textId="77777777" w:rsidR="00F20EE1" w:rsidRPr="00F20EE1" w:rsidRDefault="00F20EE1" w:rsidP="00F20EE1">
      <w:pPr>
        <w:rPr>
          <w:rFonts w:eastAsia="Cambria"/>
          <w:sz w:val="12"/>
        </w:rPr>
      </w:pPr>
      <w:r w:rsidRPr="00F20EE1">
        <w:rPr>
          <w:rFonts w:eastAsia="Cambria"/>
          <w:sz w:val="12"/>
        </w:rPr>
        <w:t xml:space="preserve">“While </w:t>
      </w:r>
      <w:r w:rsidRPr="00F20EE1">
        <w:rPr>
          <w:rFonts w:eastAsia="Cambria"/>
          <w:u w:val="single"/>
        </w:rPr>
        <w:t>the [Chinese Communist Party] has long sought to be a global influencer, their efforts today are aggressive and sophisticated</w:t>
      </w:r>
      <w:r w:rsidRPr="00F20EE1">
        <w:rPr>
          <w:rFonts w:eastAsia="Cambria"/>
          <w:sz w:val="12"/>
        </w:rPr>
        <w:t xml:space="preserve">,” Bill Evanina, the director of the National Counterintelligence and Security Center, wrote in an email. </w:t>
      </w:r>
      <w:r w:rsidRPr="00F20EE1">
        <w:rPr>
          <w:rFonts w:eastAsia="Cambria"/>
          <w:u w:val="single"/>
        </w:rPr>
        <w:t>“In short, they’re looking to reshape the history of coronavirus and protect their reputation at home and around the world</w:t>
      </w:r>
      <w:r w:rsidRPr="00F20EE1">
        <w:rPr>
          <w:rFonts w:eastAsia="Cambria"/>
          <w:sz w:val="12"/>
        </w:rPr>
        <w:t>.”</w:t>
      </w:r>
    </w:p>
    <w:p w14:paraId="2B92BF89" w14:textId="77777777" w:rsidR="00F20EE1" w:rsidRPr="00F20EE1" w:rsidRDefault="00F20EE1" w:rsidP="00F20EE1">
      <w:pPr>
        <w:rPr>
          <w:rFonts w:eastAsia="Cambria"/>
          <w:sz w:val="12"/>
        </w:rPr>
      </w:pPr>
      <w:r w:rsidRPr="00F20EE1">
        <w:rPr>
          <w:rFonts w:eastAsia="Cambria"/>
          <w:sz w:val="12"/>
        </w:rPr>
        <w:t xml:space="preserve">Before the coronavirus hit, the party was becoming bolder in its propaganda efforts overseas as China grew richer and more powerful, trying to promote around the world the orthodoxy it enforced at home, about the </w:t>
      </w:r>
      <w:r w:rsidRPr="00F20EE1">
        <w:rPr>
          <w:rFonts w:eastAsia="Cambria"/>
          <w:b/>
          <w:iCs/>
          <w:u w:val="single"/>
        </w:rPr>
        <w:t>beneficence and goodness of the CCP</w:t>
      </w:r>
      <w:r w:rsidRPr="00F20EE1">
        <w:rPr>
          <w:rFonts w:eastAsia="Cambria"/>
          <w:u w:val="singl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37CAB746" w14:textId="77777777" w:rsidR="00F20EE1" w:rsidRPr="00F20EE1" w:rsidRDefault="00F20EE1" w:rsidP="00F20EE1">
      <w:pPr>
        <w:rPr>
          <w:rFonts w:eastAsia="Cambria"/>
          <w:u w:val="single"/>
        </w:rPr>
      </w:pPr>
      <w:r w:rsidRPr="00F20EE1">
        <w:rPr>
          <w:rFonts w:eastAsia="Cambria"/>
          <w:sz w:val="12"/>
        </w:rPr>
        <w:t xml:space="preserve">The coronavirus outbreak and the global outcry against China’s failures of transparency and containment were not part of the plan. </w:t>
      </w:r>
      <w:r w:rsidRPr="00F20EE1">
        <w:rPr>
          <w:rFonts w:eastAsia="Cambria"/>
          <w:u w:val="singl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76E5BD5C" w14:textId="77777777" w:rsidR="00F20EE1" w:rsidRPr="00F20EE1" w:rsidRDefault="00F20EE1" w:rsidP="00F20EE1">
      <w:pPr>
        <w:rPr>
          <w:rFonts w:eastAsia="Cambria"/>
          <w:sz w:val="12"/>
        </w:rPr>
      </w:pPr>
      <w:r w:rsidRPr="00F20EE1">
        <w:rPr>
          <w:rFonts w:eastAsia="Cambria"/>
          <w:sz w:val="12"/>
        </w:rPr>
        <w:t>This has involved unleashing techniques Russia perfected during the U.S. presidential election in 2016. “</w:t>
      </w:r>
      <w:r w:rsidRPr="00F20EE1">
        <w:rPr>
          <w:rFonts w:eastAsia="Cambria"/>
          <w:highlight w:val="green"/>
          <w:u w:val="single"/>
        </w:rPr>
        <w:t>We’ve seen China adopt</w:t>
      </w:r>
      <w:r w:rsidRPr="00F20EE1">
        <w:rPr>
          <w:rFonts w:eastAsia="Cambria"/>
          <w:u w:val="single"/>
        </w:rPr>
        <w:t xml:space="preserve"> Russian-style social </w:t>
      </w:r>
      <w:r w:rsidRPr="00F20EE1">
        <w:rPr>
          <w:rFonts w:eastAsia="Cambria"/>
          <w:highlight w:val="green"/>
          <w:u w:val="single"/>
        </w:rPr>
        <w:t>media manipulation tactic</w:t>
      </w:r>
      <w:r w:rsidRPr="00F20EE1">
        <w:rPr>
          <w:rFonts w:eastAsia="Cambria"/>
          <w:u w:val="single"/>
        </w:rPr>
        <w:t>s like using bots and trolls to amplify disinformation on COVID-19</w:t>
      </w:r>
      <w:r w:rsidRPr="00F20EE1">
        <w:rPr>
          <w:rFonts w:eastAsia="Cambria"/>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669E76D1" w14:textId="77777777" w:rsidR="00F20EE1" w:rsidRPr="00F20EE1" w:rsidRDefault="00F20EE1" w:rsidP="00F20EE1">
      <w:pPr>
        <w:rPr>
          <w:rFonts w:eastAsia="Cambria"/>
          <w:sz w:val="12"/>
        </w:rPr>
      </w:pPr>
      <w:r w:rsidRPr="00F20EE1">
        <w:rPr>
          <w:rFonts w:eastAsia="Cambria"/>
          <w:sz w:val="12"/>
        </w:rPr>
        <w:t xml:space="preserve">As the world realized the virus was spreading out of control, </w:t>
      </w:r>
      <w:r w:rsidRPr="00F20EE1">
        <w:rPr>
          <w:rFonts w:eastAsia="Cambria"/>
          <w:u w:val="single"/>
        </w:rPr>
        <w:t>Chinese diplomats, official media, and Twitter influencers launched an aggressive frenzy of defense, scrambling to preserve the Chinese Communist Party’s cratering reputation at home and overseas</w:t>
      </w:r>
      <w:r w:rsidRPr="00F20EE1">
        <w:rPr>
          <w:rFonts w:eastAsia="Cambria"/>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68412EA1" w14:textId="77777777" w:rsidR="00F20EE1" w:rsidRPr="00F20EE1" w:rsidRDefault="00F20EE1" w:rsidP="00F20EE1">
      <w:pPr>
        <w:rPr>
          <w:rFonts w:eastAsia="Cambria"/>
          <w:b/>
          <w:iCs/>
          <w:u w:val="single"/>
        </w:rPr>
      </w:pPr>
      <w:r w:rsidRPr="00F20EE1">
        <w:rPr>
          <w:rFonts w:eastAsia="Cambria"/>
          <w:u w:val="single"/>
        </w:rPr>
        <w:t>Other countries’ faltering responses to the virus have only bolstered this narrative, and the CCP has gleefully trumpeted America’s failures in particular.</w:t>
      </w:r>
      <w:r w:rsidRPr="00F20EE1">
        <w:rPr>
          <w:rFonts w:eastAsia="Cambria"/>
          <w:sz w:val="12"/>
        </w:rPr>
        <w:t xml:space="preserve"> “Loose political system in the US allows more than 4000 people to die of pandemic every day,” Hu Xijin, the editor in chief of the Global Times newspaper, tweeted in April. “Americans are so good tempered.” </w:t>
      </w:r>
      <w:r w:rsidRPr="00F20EE1">
        <w:rPr>
          <w:rFonts w:eastAsia="Cambria"/>
          <w:b/>
          <w:iCs/>
          <w:u w:val="single"/>
        </w:rPr>
        <w:t xml:space="preserve">Beyond the immediate crisis, </w:t>
      </w:r>
      <w:r w:rsidRPr="00F20EE1">
        <w:rPr>
          <w:rFonts w:eastAsia="Cambria"/>
          <w:b/>
          <w:iCs/>
          <w:highlight w:val="green"/>
          <w:u w:val="single"/>
        </w:rPr>
        <w:t>this</w:t>
      </w:r>
      <w:r w:rsidRPr="00F20EE1">
        <w:rPr>
          <w:rFonts w:eastAsia="Cambria"/>
          <w:b/>
          <w:iCs/>
          <w:u w:val="single"/>
        </w:rPr>
        <w:t xml:space="preserve"> kind of </w:t>
      </w:r>
      <w:r w:rsidRPr="00F20EE1">
        <w:rPr>
          <w:rFonts w:eastAsia="Cambria"/>
          <w:b/>
          <w:iCs/>
          <w:highlight w:val="green"/>
          <w:u w:val="single"/>
        </w:rPr>
        <w:t>narrative</w:t>
      </w:r>
      <w:r w:rsidRPr="00F20EE1">
        <w:rPr>
          <w:rFonts w:eastAsia="Cambria"/>
          <w:b/>
          <w:iCs/>
          <w:u w:val="single"/>
        </w:rPr>
        <w:t xml:space="preserve"> also </w:t>
      </w:r>
      <w:r w:rsidRPr="00F20EE1">
        <w:rPr>
          <w:rFonts w:eastAsia="Cambria"/>
          <w:b/>
          <w:iCs/>
          <w:highlight w:val="green"/>
          <w:u w:val="single"/>
        </w:rPr>
        <w:t>serves the longer-term goal</w:t>
      </w:r>
      <w:r w:rsidRPr="00F20EE1">
        <w:rPr>
          <w:rFonts w:eastAsia="Cambria"/>
          <w:b/>
          <w:iCs/>
          <w:u w:val="single"/>
        </w:rPr>
        <w:t xml:space="preserve">. </w:t>
      </w:r>
      <w:r w:rsidRPr="00F20EE1">
        <w:rPr>
          <w:rFonts w:eastAsia="Cambria"/>
          <w:sz w:val="12"/>
        </w:rPr>
        <w:t>In the words of Matt Schrader, a former China analyst with the Alliance for Securing Democracy at the German Marshall Fund: “</w:t>
      </w:r>
      <w:r w:rsidRPr="00F20EE1">
        <w:rPr>
          <w:rFonts w:eastAsia="Cambria"/>
          <w:b/>
          <w:iCs/>
          <w:u w:val="single"/>
        </w:rPr>
        <w:t xml:space="preserve">Ultimately it’s </w:t>
      </w:r>
      <w:r w:rsidRPr="00F20EE1">
        <w:rPr>
          <w:rFonts w:eastAsia="Cambria"/>
          <w:b/>
          <w:iCs/>
          <w:highlight w:val="green"/>
          <w:u w:val="single"/>
        </w:rPr>
        <w:t>about</w:t>
      </w:r>
      <w:r w:rsidRPr="00F20EE1">
        <w:rPr>
          <w:rFonts w:eastAsia="Cambria"/>
          <w:b/>
          <w:iCs/>
          <w:u w:val="single"/>
        </w:rPr>
        <w:t xml:space="preserve"> the [Chinese Communist Party] </w:t>
      </w:r>
      <w:r w:rsidRPr="00F20EE1">
        <w:rPr>
          <w:rFonts w:eastAsia="Cambria"/>
          <w:b/>
          <w:iCs/>
          <w:highlight w:val="green"/>
          <w:u w:val="single"/>
        </w:rPr>
        <w:t>being the most powerful political entity on the planet</w:t>
      </w:r>
      <w:r w:rsidRPr="00F20EE1">
        <w:rPr>
          <w:rFonts w:eastAsia="Cambria"/>
          <w:b/>
          <w:iCs/>
          <w:u w:val="single"/>
        </w:rPr>
        <w:t>.”</w:t>
      </w:r>
    </w:p>
    <w:p w14:paraId="27A6B640" w14:textId="77777777" w:rsidR="00F20EE1" w:rsidRPr="00F20EE1" w:rsidRDefault="00F20EE1" w:rsidP="00F20EE1">
      <w:pPr>
        <w:rPr>
          <w:rFonts w:eastAsia="Cambria"/>
          <w:u w:val="single"/>
        </w:rPr>
      </w:pPr>
      <w:r w:rsidRPr="00F20EE1">
        <w:rPr>
          <w:rFonts w:eastAsia="Cambria"/>
          <w:highlight w:val="green"/>
          <w:u w:val="single"/>
        </w:rPr>
        <w:t>The CCP has evolved in its themes and tactics</w:t>
      </w:r>
      <w:r w:rsidRPr="00F20EE1">
        <w:rPr>
          <w:rFonts w:eastAsia="Cambria"/>
          <w:u w:val="single"/>
        </w:rPr>
        <w:t xml:space="preserve"> over the course of the coronavirus information war so far, as it battles to bolster its own reputation and </w:t>
      </w:r>
      <w:r w:rsidRPr="00F20EE1">
        <w:rPr>
          <w:rFonts w:eastAsia="Cambria"/>
          <w:b/>
          <w:iCs/>
          <w:highlight w:val="green"/>
          <w:u w:val="single"/>
        </w:rPr>
        <w:t>degrade that of the U</w:t>
      </w:r>
      <w:r w:rsidRPr="00F20EE1">
        <w:rPr>
          <w:rFonts w:eastAsia="Cambria"/>
          <w:b/>
          <w:iCs/>
          <w:u w:val="single"/>
        </w:rPr>
        <w:t>nited</w:t>
      </w:r>
      <w:r w:rsidRPr="00F20EE1">
        <w:rPr>
          <w:rFonts w:eastAsia="Cambria"/>
          <w:b/>
          <w:iCs/>
          <w:highlight w:val="green"/>
          <w:u w:val="single"/>
        </w:rPr>
        <w:t xml:space="preserve"> S</w:t>
      </w:r>
      <w:r w:rsidRPr="00F20EE1">
        <w:rPr>
          <w:rFonts w:eastAsia="Cambria"/>
          <w:b/>
          <w:iCs/>
          <w:u w:val="single"/>
        </w:rPr>
        <w:t>tates</w:t>
      </w:r>
      <w:r w:rsidRPr="00F20EE1">
        <w:rPr>
          <w:rFonts w:eastAsia="Cambria"/>
          <w:u w:val="single"/>
        </w:rPr>
        <w:t xml:space="preserve">. The campaign has been widespread and highly focused at the same time. </w:t>
      </w:r>
      <w:r w:rsidRPr="00F20EE1">
        <w:rPr>
          <w:rFonts w:eastAsia="Cambria"/>
          <w:b/>
          <w:iCs/>
          <w:u w:val="single"/>
        </w:rPr>
        <w:t xml:space="preserve">And </w:t>
      </w:r>
      <w:r w:rsidRPr="00F20EE1">
        <w:rPr>
          <w:rFonts w:eastAsia="Cambria"/>
          <w:b/>
          <w:iCs/>
          <w:highlight w:val="green"/>
          <w:u w:val="single"/>
        </w:rPr>
        <w:t>the party</w:t>
      </w:r>
      <w:r w:rsidRPr="00F20EE1">
        <w:rPr>
          <w:rFonts w:eastAsia="Cambria"/>
          <w:b/>
          <w:iCs/>
          <w:u w:val="single"/>
        </w:rPr>
        <w:t xml:space="preserve"> has grown even more emboldened in the belief that it’s too big to fail, and that the reeling world may condemn it but still </w:t>
      </w:r>
      <w:r w:rsidRPr="00F20EE1">
        <w:rPr>
          <w:rFonts w:eastAsia="Cambria"/>
          <w:b/>
          <w:iCs/>
          <w:highlight w:val="green"/>
          <w:u w:val="single"/>
        </w:rPr>
        <w:t>depends on it.</w:t>
      </w:r>
    </w:p>
    <w:p w14:paraId="622E3717" w14:textId="6E6F4F5D" w:rsidR="00F20EE1" w:rsidRPr="00F20EE1" w:rsidRDefault="00F20EE1" w:rsidP="00F20EE1">
      <w:pPr>
        <w:keepNext/>
        <w:keepLines/>
        <w:pageBreakBefore/>
        <w:spacing w:before="40" w:after="0"/>
        <w:jc w:val="center"/>
        <w:outlineLvl w:val="2"/>
        <w:rPr>
          <w:rFonts w:eastAsia="MS Gothic"/>
          <w:b/>
          <w:bCs/>
          <w:iCs/>
          <w:sz w:val="32"/>
          <w:szCs w:val="32"/>
          <w:u w:val="single"/>
        </w:rPr>
      </w:pPr>
      <w:r w:rsidRPr="00F20EE1">
        <w:rPr>
          <w:rFonts w:eastAsia="MS Gothic"/>
          <w:b/>
          <w:bCs/>
          <w:iCs/>
          <w:sz w:val="32"/>
          <w:szCs w:val="32"/>
          <w:u w:val="single"/>
        </w:rPr>
        <w:t>1AC – Framing</w:t>
      </w:r>
    </w:p>
    <w:p w14:paraId="22044FAA"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I value morality. </w:t>
      </w:r>
    </w:p>
    <w:p w14:paraId="1A70EC3A"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 xml:space="preserve">The metaethic is naturalism. </w:t>
      </w:r>
    </w:p>
    <w:p w14:paraId="79231AC6" w14:textId="77777777" w:rsidR="00F20EE1" w:rsidRPr="00F20EE1" w:rsidRDefault="00F20EE1" w:rsidP="00F20EE1">
      <w:pPr>
        <w:keepNext/>
        <w:keepLines/>
        <w:spacing w:before="40" w:after="0"/>
        <w:outlineLvl w:val="3"/>
        <w:rPr>
          <w:rFonts w:eastAsia="MS Gothic"/>
          <w:b/>
          <w:iCs/>
          <w:sz w:val="26"/>
          <w:u w:val="single"/>
        </w:rPr>
      </w:pPr>
      <w:r w:rsidRPr="00F20EE1">
        <w:rPr>
          <w:rFonts w:eastAsia="MS Gothic"/>
          <w:b/>
          <w:iCs/>
          <w:sz w:val="26"/>
        </w:rPr>
        <w:t xml:space="preserve">The standard is </w:t>
      </w:r>
      <w:r w:rsidRPr="00F20EE1">
        <w:rPr>
          <w:rFonts w:eastAsia="MS Gothic"/>
          <w:b/>
          <w:iCs/>
          <w:sz w:val="26"/>
          <w:u w:val="single"/>
        </w:rPr>
        <w:t>act hedonistic util.</w:t>
      </w:r>
    </w:p>
    <w:p w14:paraId="52C7167D"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[1] Pleasure and pain are the starting point for moral reasoning—they’re our most baseline desires and the only things that explain the intrinsic value of objects or actions</w:t>
      </w:r>
    </w:p>
    <w:p w14:paraId="3AB69D4A" w14:textId="77777777" w:rsidR="00F20EE1" w:rsidRPr="00F20EE1" w:rsidRDefault="00F20EE1" w:rsidP="00F20EE1">
      <w:pPr>
        <w:rPr>
          <w:rFonts w:eastAsia="Cambria"/>
        </w:rPr>
      </w:pPr>
      <w:r w:rsidRPr="00F20EE1">
        <w:rPr>
          <w:rFonts w:eastAsia="Cambria"/>
          <w:b/>
          <w:bCs/>
          <w:sz w:val="26"/>
        </w:rPr>
        <w:t>Moen 16</w:t>
      </w:r>
      <w:r w:rsidRPr="00F20EE1">
        <w:rPr>
          <w:rFonts w:eastAsia="Cambria"/>
          <w:shd w:val="clear" w:color="auto" w:fill="FFFFFF"/>
        </w:rPr>
        <w:t>, Ole M</w:t>
      </w:r>
      <w:r w:rsidRPr="00F20EE1">
        <w:rPr>
          <w:rFonts w:eastAsia="Cambria"/>
        </w:rPr>
        <w:t xml:space="preserve">artin (PhD, Research Fellow in Philosophy at University of Oslo). "An Argument for Hedonism." Journal of Value Inquiry 50.2 (2016): 267. </w:t>
      </w:r>
    </w:p>
    <w:p w14:paraId="0ABCFE99" w14:textId="77777777" w:rsidR="00F20EE1" w:rsidRPr="00F20EE1" w:rsidRDefault="00F20EE1" w:rsidP="00F20EE1">
      <w:pPr>
        <w:rPr>
          <w:rFonts w:eastAsia="Cambria"/>
          <w:sz w:val="12"/>
        </w:rPr>
      </w:pPr>
      <w:r w:rsidRPr="00F20EE1">
        <w:rPr>
          <w:rFonts w:eastAsia="Cambria"/>
          <w:sz w:val="12"/>
        </w:rPr>
        <w:t xml:space="preserve">Let us start by observing, empirically, that </w:t>
      </w:r>
      <w:r w:rsidRPr="00F20EE1">
        <w:rPr>
          <w:rFonts w:eastAsia="Cambria"/>
          <w:b/>
          <w:u w:val="single"/>
        </w:rPr>
        <w:t>a widely shared judgment about intrinsic value</w:t>
      </w:r>
      <w:r w:rsidRPr="00F20EE1">
        <w:rPr>
          <w:rFonts w:eastAsia="Cambria"/>
          <w:sz w:val="12"/>
        </w:rPr>
        <w:t xml:space="preserve"> and disvalue </w:t>
      </w:r>
      <w:r w:rsidRPr="00F20EE1">
        <w:rPr>
          <w:rFonts w:eastAsia="Cambria"/>
          <w:b/>
          <w:u w:val="single"/>
        </w:rPr>
        <w:t xml:space="preserve">is that </w:t>
      </w:r>
      <w:r w:rsidRPr="00F20EE1">
        <w:rPr>
          <w:rFonts w:eastAsia="Cambria"/>
          <w:b/>
          <w:highlight w:val="green"/>
          <w:u w:val="single"/>
        </w:rPr>
        <w:t xml:space="preserve">pleasure is intrinsically valuable and pain is </w:t>
      </w:r>
      <w:r w:rsidRPr="00F20EE1">
        <w:rPr>
          <w:rFonts w:eastAsia="Cambria"/>
          <w:b/>
          <w:u w:val="single"/>
        </w:rPr>
        <w:t xml:space="preserve">intrinsically </w:t>
      </w:r>
      <w:r w:rsidRPr="00F20EE1">
        <w:rPr>
          <w:rFonts w:eastAsia="Cambria"/>
          <w:b/>
          <w:highlight w:val="green"/>
          <w:u w:val="single"/>
        </w:rPr>
        <w:t>disvaluable</w:t>
      </w:r>
      <w:r w:rsidRPr="00F20EE1">
        <w:rPr>
          <w:rFonts w:eastAsia="Cambria"/>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20EE1">
        <w:rPr>
          <w:rFonts w:eastAsia="Cambria"/>
          <w:b/>
          <w:highlight w:val="green"/>
          <w:u w:val="single"/>
        </w:rPr>
        <w:t xml:space="preserve">there is something </w:t>
      </w:r>
      <w:r w:rsidRPr="00F20EE1">
        <w:rPr>
          <w:rFonts w:eastAsia="Cambria"/>
          <w:b/>
          <w:u w:val="single"/>
        </w:rPr>
        <w:t xml:space="preserve">undeniably </w:t>
      </w:r>
      <w:r w:rsidRPr="00F20EE1">
        <w:rPr>
          <w:rFonts w:eastAsia="Cambria"/>
          <w:b/>
          <w:highlight w:val="green"/>
          <w:u w:val="single"/>
        </w:rPr>
        <w:t xml:space="preserve">good about </w:t>
      </w:r>
      <w:r w:rsidRPr="00F20EE1">
        <w:rPr>
          <w:rFonts w:eastAsia="Cambria"/>
          <w:b/>
          <w:u w:val="single"/>
        </w:rPr>
        <w:t xml:space="preserve">the way </w:t>
      </w:r>
      <w:r w:rsidRPr="00F20EE1">
        <w:rPr>
          <w:rFonts w:eastAsia="Cambria"/>
          <w:b/>
          <w:highlight w:val="green"/>
          <w:u w:val="single"/>
        </w:rPr>
        <w:t xml:space="preserve">pleasure </w:t>
      </w:r>
      <w:r w:rsidRPr="00F20EE1">
        <w:rPr>
          <w:rFonts w:eastAsia="Cambria"/>
          <w:b/>
          <w:u w:val="single"/>
        </w:rPr>
        <w:t xml:space="preserve">feels </w:t>
      </w:r>
      <w:r w:rsidRPr="00F20EE1">
        <w:rPr>
          <w:rFonts w:eastAsia="Cambria"/>
          <w:b/>
          <w:highlight w:val="green"/>
          <w:u w:val="single"/>
        </w:rPr>
        <w:t xml:space="preserve">and something </w:t>
      </w:r>
      <w:r w:rsidRPr="00F20EE1">
        <w:rPr>
          <w:rFonts w:eastAsia="Cambria"/>
          <w:b/>
          <w:u w:val="single"/>
        </w:rPr>
        <w:t xml:space="preserve">undeniably </w:t>
      </w:r>
      <w:r w:rsidRPr="00F20EE1">
        <w:rPr>
          <w:rFonts w:eastAsia="Cambria"/>
          <w:b/>
          <w:highlight w:val="green"/>
          <w:u w:val="single"/>
        </w:rPr>
        <w:t xml:space="preserve">bad about </w:t>
      </w:r>
      <w:r w:rsidRPr="00F20EE1">
        <w:rPr>
          <w:rFonts w:eastAsia="Cambria"/>
          <w:b/>
          <w:u w:val="single"/>
        </w:rPr>
        <w:t>the way</w:t>
      </w:r>
      <w:r w:rsidRPr="00F20EE1">
        <w:rPr>
          <w:rFonts w:eastAsia="Cambria"/>
          <w:b/>
          <w:highlight w:val="green"/>
          <w:u w:val="single"/>
        </w:rPr>
        <w:t xml:space="preserve"> pain </w:t>
      </w:r>
      <w:r w:rsidRPr="00F20EE1">
        <w:rPr>
          <w:rFonts w:eastAsia="Cambria"/>
          <w:b/>
          <w:u w:val="single"/>
        </w:rPr>
        <w:t>feels</w:t>
      </w:r>
      <w:r w:rsidRPr="00F20EE1">
        <w:rPr>
          <w:rFonts w:eastAsia="Cambria"/>
          <w:sz w:val="12"/>
        </w:rPr>
        <w:t xml:space="preserve">, and neither the goodness of pleasure nor the badness of pain seems to be exhausted by the further effects that these experiences might have. “Pleasure” and “pain” </w:t>
      </w:r>
      <w:r w:rsidRPr="00F20EE1">
        <w:rPr>
          <w:rFonts w:eastAsia="Cambria"/>
          <w:b/>
          <w:u w:val="single"/>
        </w:rPr>
        <w:t>are</w:t>
      </w:r>
      <w:r w:rsidRPr="00F20EE1">
        <w:rPr>
          <w:rFonts w:eastAsia="Cambria"/>
          <w:sz w:val="12"/>
        </w:rPr>
        <w:t xml:space="preserve"> here </w:t>
      </w:r>
      <w:r w:rsidRPr="00F20EE1">
        <w:rPr>
          <w:rFonts w:eastAsia="Cambria"/>
          <w:b/>
          <w:u w:val="single"/>
        </w:rPr>
        <w:t>understood inclusively</w:t>
      </w:r>
      <w:r w:rsidRPr="00F20EE1">
        <w:rPr>
          <w:rFonts w:eastAsia="Cambria"/>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F20EE1">
        <w:rPr>
          <w:rFonts w:eastAsia="Cambria"/>
          <w:b/>
          <w:u w:val="single"/>
        </w:rPr>
        <w:t>, I might ask: “What for</w:t>
      </w:r>
      <w:r w:rsidRPr="00F20EE1">
        <w:rPr>
          <w:rFonts w:eastAsia="Cambria"/>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F20EE1">
        <w:rPr>
          <w:rFonts w:eastAsia="Cambria"/>
          <w:b/>
          <w:u w:val="single"/>
        </w:rPr>
        <w:t>The reason is that the pleasure is not good for anything further; it is simply that for which going to the convenience store and buying the soda is good</w:t>
      </w:r>
      <w:r w:rsidRPr="00F20EE1">
        <w:rPr>
          <w:rFonts w:eastAsia="Cambria"/>
          <w:sz w:val="12"/>
        </w:rPr>
        <w:t>. 3 As Aristotle observes: “</w:t>
      </w:r>
      <w:r w:rsidRPr="00F20EE1">
        <w:rPr>
          <w:rFonts w:eastAsia="Cambria"/>
          <w:b/>
          <w:highlight w:val="green"/>
          <w:u w:val="single"/>
        </w:rPr>
        <w:t>We never ask</w:t>
      </w:r>
      <w:r w:rsidRPr="00F20EE1">
        <w:rPr>
          <w:rFonts w:eastAsia="Cambria"/>
          <w:sz w:val="12"/>
        </w:rPr>
        <w:t xml:space="preserve"> [a man] </w:t>
      </w:r>
      <w:r w:rsidRPr="00F20EE1">
        <w:rPr>
          <w:rFonts w:eastAsia="Cambria"/>
          <w:b/>
          <w:highlight w:val="green"/>
          <w:u w:val="single"/>
        </w:rPr>
        <w:t>what</w:t>
      </w:r>
      <w:r w:rsidRPr="00F20EE1">
        <w:rPr>
          <w:rFonts w:eastAsia="Cambria"/>
          <w:sz w:val="12"/>
        </w:rPr>
        <w:t xml:space="preserve"> his </w:t>
      </w:r>
      <w:r w:rsidRPr="00F20EE1">
        <w:rPr>
          <w:rFonts w:eastAsia="Cambria"/>
          <w:b/>
          <w:highlight w:val="green"/>
          <w:u w:val="single"/>
        </w:rPr>
        <w:t>end is in being pleased, because we assume that pleasure is choice worthy in itself</w:t>
      </w:r>
      <w:r w:rsidRPr="00F20EE1">
        <w:rPr>
          <w:rFonts w:eastAsia="Cambria"/>
          <w:sz w:val="12"/>
        </w:rPr>
        <w:t xml:space="preserve">.”4 Presumably, a similar story can be told in the case of pains, for if someone says “This is painful!” we never respond by asking: “And why is that a problem?” We take for granted that </w:t>
      </w:r>
      <w:r w:rsidRPr="00F20EE1">
        <w:rPr>
          <w:rFonts w:eastAsia="Cambria"/>
          <w:b/>
          <w:highlight w:val="green"/>
          <w:u w:val="single"/>
        </w:rPr>
        <w:t>if something is painful, we have a sufficient explanation of why it is bad</w:t>
      </w:r>
      <w:r w:rsidRPr="00F20EE1">
        <w:rPr>
          <w:rFonts w:eastAsia="Cambria"/>
          <w:sz w:val="12"/>
        </w:rPr>
        <w:t xml:space="preserve">. If we are onto something in our everyday reasoning about values, it seems that </w:t>
      </w:r>
      <w:r w:rsidRPr="00F20EE1">
        <w:rPr>
          <w:rFonts w:eastAsia="Cambria"/>
          <w:b/>
          <w:highlight w:val="green"/>
          <w:u w:val="single"/>
        </w:rPr>
        <w:t xml:space="preserve">pleasure and pain are both places where we reach the end </w:t>
      </w:r>
      <w:r w:rsidRPr="00F20EE1">
        <w:rPr>
          <w:rFonts w:eastAsia="Cambria"/>
          <w:b/>
          <w:u w:val="single"/>
        </w:rPr>
        <w:t xml:space="preserve">of the line </w:t>
      </w:r>
      <w:r w:rsidRPr="00F20EE1">
        <w:rPr>
          <w:rFonts w:eastAsia="Cambria"/>
          <w:b/>
          <w:highlight w:val="green"/>
          <w:u w:val="single"/>
        </w:rPr>
        <w:t>in matters of value</w:t>
      </w:r>
      <w:r w:rsidRPr="00F20EE1">
        <w:rPr>
          <w:rFonts w:eastAsia="Cambria"/>
          <w:sz w:val="12"/>
        </w:rPr>
        <w:t xml:space="preserve">. Although </w:t>
      </w:r>
      <w:r w:rsidRPr="00F20EE1">
        <w:rPr>
          <w:rFonts w:eastAsia="Cambria"/>
          <w:b/>
          <w:u w:val="single"/>
        </w:rPr>
        <w:t>pleasure and pain thus seem to be good candidates for intrinsic value and disvalue</w:t>
      </w:r>
      <w:r w:rsidRPr="00F20EE1">
        <w:rPr>
          <w:rFonts w:eastAsia="Cambria"/>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F7FD77A" w14:textId="77777777" w:rsidR="00F20EE1" w:rsidRPr="00F20EE1" w:rsidRDefault="00F20EE1" w:rsidP="00F20EE1">
      <w:pPr>
        <w:keepNext/>
        <w:keepLines/>
        <w:spacing w:before="40" w:after="0"/>
        <w:outlineLvl w:val="3"/>
        <w:rPr>
          <w:rFonts w:eastAsia="MS Gothic"/>
          <w:b/>
          <w:iCs/>
          <w:sz w:val="26"/>
        </w:rPr>
      </w:pPr>
      <w:r w:rsidRPr="00F20EE1">
        <w:rPr>
          <w:rFonts w:eastAsia="MS Gothic"/>
          <w:b/>
          <w:iCs/>
          <w:sz w:val="26"/>
        </w:rPr>
        <w:t>[2] Extinction is bad and outweighs</w:t>
      </w:r>
    </w:p>
    <w:p w14:paraId="367A1706" w14:textId="77777777" w:rsidR="00F20EE1" w:rsidRPr="00F20EE1" w:rsidRDefault="00F20EE1" w:rsidP="00F20EE1">
      <w:pPr>
        <w:rPr>
          <w:rFonts w:eastAsia="Cambria"/>
        </w:rPr>
      </w:pPr>
      <w:r w:rsidRPr="00F20EE1">
        <w:rPr>
          <w:rFonts w:eastAsia="MS Gothic"/>
          <w:b/>
          <w:iCs/>
          <w:sz w:val="26"/>
        </w:rPr>
        <w:t>MacAskill 14</w:t>
      </w:r>
      <w:r w:rsidRPr="00F20EE1">
        <w:rPr>
          <w:rFonts w:eastAsia="Cambria"/>
        </w:rPr>
        <w:t xml:space="preserve"> </w:t>
      </w:r>
      <w:r w:rsidRPr="00F20EE1">
        <w:rPr>
          <w:rFonts w:eastAsia="Cambria"/>
          <w:sz w:val="16"/>
          <w:szCs w:val="16"/>
        </w:rPr>
        <w:t>[William, Oxford Philosopher and youngest tenured philosopher in the world, Normative Uncertainty, 2014]</w:t>
      </w:r>
    </w:p>
    <w:p w14:paraId="04D20166" w14:textId="77777777" w:rsidR="00F20EE1" w:rsidRPr="00F20EE1" w:rsidRDefault="00F20EE1" w:rsidP="00F20EE1">
      <w:pPr>
        <w:rPr>
          <w:rFonts w:eastAsia="Cambria"/>
          <w:sz w:val="14"/>
        </w:rPr>
      </w:pPr>
      <w:r w:rsidRPr="00F20EE1">
        <w:rPr>
          <w:rFonts w:eastAsia="Cambria"/>
          <w:u w:val="single"/>
        </w:rPr>
        <w:t xml:space="preserve">The human race might go extinct </w:t>
      </w:r>
      <w:r w:rsidRPr="00F20EE1">
        <w:rPr>
          <w:rFonts w:eastAsia="Cambria"/>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F20EE1">
        <w:rPr>
          <w:rFonts w:eastAsia="Cambria"/>
          <w:u w:val="single"/>
        </w:rPr>
        <w:t xml:space="preserve">different moral views give opposing answers to question of whether this would be a </w:t>
      </w:r>
      <w:r w:rsidRPr="00F20EE1">
        <w:rPr>
          <w:rFonts w:eastAsia="Cambria"/>
          <w:sz w:val="14"/>
        </w:rPr>
        <w:t>good</w:t>
      </w:r>
      <w:r w:rsidRPr="00F20EE1">
        <w:rPr>
          <w:rFonts w:eastAsia="Cambria"/>
          <w:u w:val="single"/>
        </w:rPr>
        <w:t xml:space="preserve"> </w:t>
      </w:r>
      <w:r w:rsidRPr="00F20EE1">
        <w:rPr>
          <w:rFonts w:eastAsia="Cambria"/>
          <w:sz w:val="14"/>
        </w:rPr>
        <w:t xml:space="preserve">or a </w:t>
      </w:r>
      <w:r w:rsidRPr="00F20EE1">
        <w:rPr>
          <w:rFonts w:eastAsia="Cambria"/>
          <w:u w:val="single"/>
        </w:rPr>
        <w:t>bad thing</w:t>
      </w:r>
      <w:r w:rsidRPr="00F20EE1">
        <w:rPr>
          <w:rFonts w:eastAsia="Cambria"/>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F20EE1">
        <w:rPr>
          <w:rFonts w:eastAsia="Cambria"/>
          <w:u w:val="single"/>
        </w:rPr>
        <w:t xml:space="preserve">However, even if we believe in a moral view </w:t>
      </w:r>
      <w:r w:rsidRPr="00F20EE1">
        <w:rPr>
          <w:rFonts w:eastAsia="Cambria"/>
          <w:sz w:val="14"/>
        </w:rPr>
        <w:t xml:space="preserve">according to </w:t>
      </w:r>
      <w:r w:rsidRPr="00F20EE1">
        <w:rPr>
          <w:rFonts w:eastAsia="Cambria"/>
          <w:u w:val="single"/>
        </w:rPr>
        <w:t xml:space="preserve">which human extinction would be a good thing, </w:t>
      </w:r>
      <w:r w:rsidRPr="00F20EE1">
        <w:rPr>
          <w:rFonts w:eastAsia="Cambria"/>
          <w:highlight w:val="green"/>
          <w:u w:val="single"/>
        </w:rPr>
        <w:t xml:space="preserve">we </w:t>
      </w:r>
      <w:r w:rsidRPr="00F20EE1">
        <w:rPr>
          <w:rFonts w:eastAsia="Cambria"/>
          <w:u w:val="single"/>
        </w:rPr>
        <w:t xml:space="preserve">still </w:t>
      </w:r>
      <w:r w:rsidRPr="00F20EE1">
        <w:rPr>
          <w:rFonts w:eastAsia="Cambria"/>
          <w:highlight w:val="green"/>
          <w:u w:val="single"/>
        </w:rPr>
        <w:t>have strong reason to prevent near-term</w:t>
      </w:r>
      <w:r w:rsidRPr="00F20EE1">
        <w:rPr>
          <w:rFonts w:eastAsia="Cambria"/>
          <w:u w:val="single"/>
        </w:rPr>
        <w:t xml:space="preserve"> </w:t>
      </w:r>
      <w:r w:rsidRPr="00F20EE1">
        <w:rPr>
          <w:rFonts w:eastAsia="Cambria"/>
          <w:sz w:val="14"/>
        </w:rPr>
        <w:t>human</w:t>
      </w:r>
      <w:r w:rsidRPr="00F20EE1">
        <w:rPr>
          <w:rFonts w:eastAsia="Cambria"/>
          <w:u w:val="single"/>
        </w:rPr>
        <w:t xml:space="preserve"> </w:t>
      </w:r>
      <w:r w:rsidRPr="00F20EE1">
        <w:rPr>
          <w:rFonts w:eastAsia="Cambria"/>
          <w:highlight w:val="green"/>
          <w:u w:val="single"/>
        </w:rPr>
        <w:t>extinction</w:t>
      </w:r>
      <w:r w:rsidRPr="00F20EE1">
        <w:rPr>
          <w:rFonts w:eastAsia="Cambria"/>
          <w:sz w:val="14"/>
        </w:rPr>
        <w:t xml:space="preserve">. To see this, we must note three points. </w:t>
      </w:r>
      <w:r w:rsidRPr="00F20EE1">
        <w:rPr>
          <w:rFonts w:eastAsia="Cambria"/>
          <w:u w:val="single"/>
        </w:rPr>
        <w:t>First</w:t>
      </w:r>
      <w:r w:rsidRPr="00F20EE1">
        <w:rPr>
          <w:rFonts w:eastAsia="Cambria"/>
          <w:sz w:val="14"/>
        </w:rPr>
        <w:t xml:space="preserve">, we should note that the </w:t>
      </w:r>
      <w:r w:rsidRPr="00F20EE1">
        <w:rPr>
          <w:rFonts w:eastAsia="Cambria"/>
          <w:u w:val="single"/>
        </w:rPr>
        <w:t>extinction</w:t>
      </w:r>
      <w:r w:rsidRPr="00F20EE1">
        <w:rPr>
          <w:rFonts w:eastAsia="Cambria"/>
          <w:sz w:val="14"/>
        </w:rPr>
        <w:t xml:space="preserve"> of the human race </w:t>
      </w:r>
      <w:r w:rsidRPr="00F20EE1">
        <w:rPr>
          <w:rFonts w:eastAsia="Cambria"/>
          <w:u w:val="single"/>
        </w:rPr>
        <w:t xml:space="preserve">is </w:t>
      </w:r>
      <w:r w:rsidRPr="00F20EE1">
        <w:rPr>
          <w:rFonts w:eastAsia="Cambria"/>
          <w:sz w:val="14"/>
        </w:rPr>
        <w:t xml:space="preserve">an </w:t>
      </w:r>
      <w:r w:rsidRPr="00F20EE1">
        <w:rPr>
          <w:rFonts w:eastAsia="Cambria"/>
          <w:highlight w:val="green"/>
          <w:u w:val="single"/>
        </w:rPr>
        <w:t>extremely high stakes</w:t>
      </w:r>
      <w:r w:rsidRPr="00F20EE1">
        <w:rPr>
          <w:rFonts w:eastAsia="Cambria"/>
          <w:sz w:val="14"/>
        </w:rPr>
        <w:t xml:space="preserve"> moral issue. Humanity could be around for a very long time: if humans survive as long as the median mammal species, we will last another two million years. On this estimate, </w:t>
      </w:r>
      <w:r w:rsidRPr="00F20EE1">
        <w:rPr>
          <w:rFonts w:eastAsia="Cambria"/>
          <w:u w:val="single"/>
        </w:rPr>
        <w:t xml:space="preserve">the number of humans in existence </w:t>
      </w:r>
      <w:r w:rsidRPr="00F20EE1">
        <w:rPr>
          <w:rFonts w:eastAsia="Cambria"/>
          <w:sz w:val="14"/>
        </w:rPr>
        <w:t>in the</w:t>
      </w:r>
      <w:r w:rsidRPr="00F20EE1">
        <w:rPr>
          <w:rFonts w:eastAsia="Cambria"/>
          <w:u w:val="single"/>
        </w:rPr>
        <w:t xml:space="preserve"> </w:t>
      </w:r>
      <w:r w:rsidRPr="00F20EE1">
        <w:rPr>
          <w:rFonts w:eastAsia="Cambria"/>
          <w:sz w:val="14"/>
        </w:rPr>
        <w:t xml:space="preserve">The future, </w:t>
      </w:r>
      <w:r w:rsidRPr="00F20EE1">
        <w:rPr>
          <w:rFonts w:eastAsia="Cambria"/>
          <w:u w:val="single"/>
        </w:rPr>
        <w:t>given that we don’t go extinct</w:t>
      </w:r>
      <w:r w:rsidRPr="00F20EE1">
        <w:rPr>
          <w:rFonts w:eastAsia="Cambria"/>
          <w:sz w:val="14"/>
        </w:rPr>
        <w:t xml:space="preserve"> any time soon, </w:t>
      </w:r>
      <w:r w:rsidRPr="00F20EE1">
        <w:rPr>
          <w:rFonts w:eastAsia="Cambria"/>
          <w:u w:val="single"/>
        </w:rPr>
        <w:t>would be 2×10^14</w:t>
      </w:r>
      <w:r w:rsidRPr="00F20EE1">
        <w:rPr>
          <w:rFonts w:eastAsia="Cambria"/>
          <w:sz w:val="14"/>
        </w:rPr>
        <w:t xml:space="preserve">. </w:t>
      </w:r>
      <w:r w:rsidRPr="00F20EE1">
        <w:rPr>
          <w:rFonts w:eastAsia="Cambria"/>
          <w:u w:val="single"/>
        </w:rPr>
        <w:t xml:space="preserve">So if it is good to bring new people into existence, then it’s very good to prevent </w:t>
      </w:r>
      <w:r w:rsidRPr="00F20EE1">
        <w:rPr>
          <w:rFonts w:eastAsia="Cambria"/>
          <w:sz w:val="14"/>
        </w:rPr>
        <w:t>human</w:t>
      </w:r>
      <w:r w:rsidRPr="00F20EE1">
        <w:rPr>
          <w:rFonts w:eastAsia="Cambria"/>
          <w:u w:val="single"/>
        </w:rPr>
        <w:t xml:space="preserve"> extinction. Second</w:t>
      </w:r>
      <w:r w:rsidRPr="00F20EE1">
        <w:rPr>
          <w:rFonts w:eastAsia="Cambria"/>
          <w:sz w:val="14"/>
        </w:rPr>
        <w:t xml:space="preserve">, human </w:t>
      </w:r>
      <w:r w:rsidRPr="00F20EE1">
        <w:rPr>
          <w:rFonts w:eastAsia="Cambria"/>
          <w:highlight w:val="green"/>
          <w:u w:val="single"/>
        </w:rPr>
        <w:t>extinction is</w:t>
      </w:r>
      <w:r w:rsidRPr="00F20EE1">
        <w:rPr>
          <w:rFonts w:eastAsia="Cambria"/>
          <w:u w:val="single"/>
        </w:rPr>
        <w:t xml:space="preserve"> </w:t>
      </w:r>
      <w:r w:rsidRPr="00F20EE1">
        <w:rPr>
          <w:rFonts w:eastAsia="Cambria"/>
          <w:sz w:val="14"/>
        </w:rPr>
        <w:t xml:space="preserve">by its nature an </w:t>
      </w:r>
      <w:r w:rsidRPr="00F20EE1">
        <w:rPr>
          <w:rFonts w:eastAsia="Cambria"/>
          <w:highlight w:val="green"/>
          <w:u w:val="single"/>
        </w:rPr>
        <w:t>irreversible</w:t>
      </w:r>
      <w:r w:rsidRPr="00F20EE1">
        <w:rPr>
          <w:rFonts w:eastAsia="Cambria"/>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F20EE1">
        <w:rPr>
          <w:rFonts w:eastAsia="Cambria"/>
          <w:u w:val="single"/>
        </w:rPr>
        <w:t xml:space="preserve">Third, we should </w:t>
      </w:r>
      <w:r w:rsidRPr="00F20EE1">
        <w:rPr>
          <w:rFonts w:eastAsia="Cambria"/>
          <w:highlight w:val="green"/>
          <w:u w:val="single"/>
        </w:rPr>
        <w:t>expect</w:t>
      </w:r>
      <w:r w:rsidRPr="00F20EE1">
        <w:rPr>
          <w:rFonts w:eastAsia="Cambria"/>
          <w:sz w:val="14"/>
        </w:rPr>
        <w:t xml:space="preserve"> ourselves </w:t>
      </w:r>
      <w:r w:rsidRPr="00F20EE1">
        <w:rPr>
          <w:rFonts w:eastAsia="Cambria"/>
          <w:highlight w:val="green"/>
          <w:u w:val="single"/>
        </w:rPr>
        <w:t>to progress, morally</w:t>
      </w:r>
      <w:r w:rsidRPr="00F20EE1">
        <w:rPr>
          <w:rFonts w:eastAsia="Cambria"/>
          <w:sz w:val="14"/>
        </w:rPr>
        <w:t xml:space="preserve">, over the next few centuries, </w:t>
      </w:r>
      <w:r w:rsidRPr="00F20EE1">
        <w:rPr>
          <w:rFonts w:eastAsia="Cambria"/>
          <w:highlight w:val="green"/>
          <w:u w:val="single"/>
        </w:rPr>
        <w:t xml:space="preserve">as </w:t>
      </w:r>
      <w:r w:rsidRPr="00F20EE1">
        <w:rPr>
          <w:rFonts w:eastAsia="Cambria"/>
          <w:u w:val="single"/>
        </w:rPr>
        <w:t>we have</w:t>
      </w:r>
      <w:r w:rsidRPr="00F20EE1">
        <w:rPr>
          <w:rFonts w:eastAsia="Cambria"/>
          <w:sz w:val="14"/>
        </w:rPr>
        <w:t xml:space="preserve"> progressed </w:t>
      </w:r>
      <w:r w:rsidRPr="00F20EE1">
        <w:rPr>
          <w:rFonts w:eastAsia="Cambria"/>
          <w:highlight w:val="green"/>
          <w:u w:val="single"/>
        </w:rPr>
        <w:t>in the past</w:t>
      </w:r>
      <w:r w:rsidRPr="00F20EE1">
        <w:rPr>
          <w:rFonts w:eastAsia="Cambria"/>
          <w:u w:val="single"/>
        </w:rPr>
        <w:t>.</w:t>
      </w:r>
      <w:r w:rsidRPr="00F20EE1">
        <w:rPr>
          <w:rFonts w:eastAsia="Cambria"/>
          <w:sz w:val="14"/>
        </w:rPr>
        <w:t xml:space="preserve"> So we should expect that </w:t>
      </w:r>
      <w:r w:rsidRPr="00F20EE1">
        <w:rPr>
          <w:rFonts w:eastAsia="Cambria"/>
          <w:highlight w:val="green"/>
          <w:u w:val="single"/>
        </w:rPr>
        <w:t xml:space="preserve">in </w:t>
      </w:r>
      <w:r w:rsidRPr="00F20EE1">
        <w:rPr>
          <w:rFonts w:eastAsia="Cambria"/>
          <w:u w:val="single"/>
        </w:rPr>
        <w:t xml:space="preserve">a few centuries’ </w:t>
      </w:r>
      <w:r w:rsidRPr="00F20EE1">
        <w:rPr>
          <w:rFonts w:eastAsia="Cambria"/>
          <w:highlight w:val="green"/>
          <w:u w:val="single"/>
        </w:rPr>
        <w:t>time we will have better evidence about how to evaluate</w:t>
      </w:r>
      <w:r w:rsidRPr="00F20EE1">
        <w:rPr>
          <w:rFonts w:eastAsia="Cambria"/>
          <w:sz w:val="14"/>
        </w:rPr>
        <w:t xml:space="preserve"> human </w:t>
      </w:r>
      <w:r w:rsidRPr="00F20EE1">
        <w:rPr>
          <w:rFonts w:eastAsia="Cambria"/>
          <w:highlight w:val="green"/>
          <w:u w:val="single"/>
        </w:rPr>
        <w:t>extinction</w:t>
      </w:r>
      <w:r w:rsidRPr="00F20EE1">
        <w:rPr>
          <w:rFonts w:eastAsia="Cambria"/>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F20EE1">
        <w:rPr>
          <w:rFonts w:eastAsia="Cambria"/>
          <w:u w:val="single"/>
        </w:rPr>
        <w:t>Suppose that we have</w:t>
      </w:r>
      <w:r w:rsidRPr="00F20EE1">
        <w:rPr>
          <w:rFonts w:eastAsia="Cambria"/>
          <w:sz w:val="14"/>
        </w:rPr>
        <w:t xml:space="preserve"> 0.8 credence that it is a bad thing to produce new people, and </w:t>
      </w:r>
      <w:r w:rsidRPr="00F20EE1">
        <w:rPr>
          <w:rFonts w:eastAsia="Cambria"/>
          <w:u w:val="single"/>
        </w:rPr>
        <w:t>0.2</w:t>
      </w:r>
      <w:r w:rsidRPr="00F20EE1">
        <w:rPr>
          <w:rFonts w:eastAsia="Cambria"/>
          <w:sz w:val="14"/>
        </w:rPr>
        <w:t xml:space="preserve"> </w:t>
      </w:r>
      <w:r w:rsidRPr="00F20EE1">
        <w:rPr>
          <w:rFonts w:eastAsia="Cambria"/>
          <w:u w:val="single"/>
        </w:rPr>
        <w:t>certain that it’s a good thing to produce new people</w:t>
      </w:r>
      <w:r w:rsidRPr="00F20EE1">
        <w:rPr>
          <w:rFonts w:eastAsia="Cambria"/>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F20EE1">
        <w:rPr>
          <w:rFonts w:eastAsia="Cambria"/>
          <w:u w:val="single"/>
        </w:rPr>
        <w:t xml:space="preserve"> </w:t>
      </w:r>
      <w:r w:rsidRPr="00F20EE1">
        <w:rPr>
          <w:rFonts w:eastAsia="Cambria"/>
          <w:highlight w:val="green"/>
          <w:u w:val="single"/>
        </w:rPr>
        <w:t>if we</w:t>
      </w:r>
      <w:r w:rsidRPr="00F20EE1">
        <w:rPr>
          <w:rFonts w:eastAsia="Cambria"/>
          <w:u w:val="single"/>
        </w:rPr>
        <w:t xml:space="preserve"> </w:t>
      </w:r>
      <w:r w:rsidRPr="00F20EE1">
        <w:rPr>
          <w:rFonts w:eastAsia="Cambria"/>
          <w:sz w:val="14"/>
        </w:rPr>
        <w:t>let the human race continue and</w:t>
      </w:r>
      <w:r w:rsidRPr="00F20EE1">
        <w:rPr>
          <w:rFonts w:eastAsia="Cambria"/>
          <w:u w:val="single"/>
        </w:rPr>
        <w:t xml:space="preserve"> </w:t>
      </w:r>
      <w:r w:rsidRPr="00F20EE1">
        <w:rPr>
          <w:rFonts w:eastAsia="Cambria"/>
          <w:highlight w:val="green"/>
          <w:u w:val="single"/>
        </w:rPr>
        <w:t>did research</w:t>
      </w:r>
      <w:r w:rsidRPr="00F20EE1">
        <w:rPr>
          <w:rFonts w:eastAsia="Cambria"/>
          <w:u w:val="single"/>
        </w:rPr>
        <w:t xml:space="preserve"> for 300 years, </w:t>
      </w:r>
      <w:r w:rsidRPr="00F20EE1">
        <w:rPr>
          <w:rFonts w:eastAsia="Cambria"/>
          <w:highlight w:val="green"/>
          <w:u w:val="single"/>
        </w:rPr>
        <w:t xml:space="preserve">we would know for certain whether or not </w:t>
      </w:r>
      <w:r w:rsidRPr="00F20EE1">
        <w:rPr>
          <w:rFonts w:eastAsia="Cambria"/>
          <w:u w:val="single"/>
        </w:rPr>
        <w:t xml:space="preserve">additional </w:t>
      </w:r>
      <w:r w:rsidRPr="00F20EE1">
        <w:rPr>
          <w:rFonts w:eastAsia="Cambria"/>
          <w:highlight w:val="green"/>
          <w:u w:val="single"/>
        </w:rPr>
        <w:t>people</w:t>
      </w:r>
      <w:r w:rsidRPr="00F20EE1">
        <w:rPr>
          <w:rFonts w:eastAsia="Cambria"/>
          <w:u w:val="single"/>
        </w:rPr>
        <w:t xml:space="preserve"> are of </w:t>
      </w:r>
      <w:r w:rsidRPr="00F20EE1">
        <w:rPr>
          <w:rFonts w:eastAsia="Cambria"/>
          <w:highlight w:val="green"/>
          <w:u w:val="single"/>
        </w:rPr>
        <w:t>positive</w:t>
      </w:r>
      <w:r w:rsidRPr="00F20EE1">
        <w:rPr>
          <w:rFonts w:eastAsia="Cambria"/>
          <w:sz w:val="14"/>
        </w:rPr>
        <w:t xml:space="preserve"> or negative </w:t>
      </w:r>
      <w:r w:rsidRPr="00F20EE1">
        <w:rPr>
          <w:rFonts w:eastAsia="Cambria"/>
          <w:u w:val="single"/>
        </w:rPr>
        <w:t>value</w:t>
      </w:r>
      <w:r w:rsidRPr="00F20EE1">
        <w:rPr>
          <w:rFonts w:eastAsia="Cambria"/>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F20EE1">
        <w:rPr>
          <w:rFonts w:eastAsia="Cambria"/>
          <w:u w:val="single"/>
        </w:rPr>
        <w:t>there’s</w:t>
      </w:r>
      <w:r w:rsidRPr="00F20EE1">
        <w:rPr>
          <w:rFonts w:eastAsia="Cambria"/>
          <w:sz w:val="14"/>
        </w:rPr>
        <w:t xml:space="preserve"> also </w:t>
      </w:r>
      <w:r w:rsidRPr="00F20EE1">
        <w:rPr>
          <w:rFonts w:eastAsia="Cambria"/>
          <w:u w:val="single"/>
        </w:rPr>
        <w:t>a 20% chance of a gain of 2×(10^14),</w:t>
      </w:r>
      <w:r w:rsidRPr="00F20EE1">
        <w:rPr>
          <w:rFonts w:eastAsia="Cambria"/>
          <w:sz w:val="14"/>
        </w:rPr>
        <w:t xml:space="preserve"> </w:t>
      </w:r>
      <w:r w:rsidRPr="00F20EE1">
        <w:rPr>
          <w:rFonts w:eastAsia="Cambria"/>
          <w:u w:val="single"/>
        </w:rPr>
        <w:t>the expected value of which is 4×(10^13).</w:t>
      </w:r>
      <w:r w:rsidRPr="00F20EE1">
        <w:rPr>
          <w:rFonts w:eastAsia="Cambria"/>
          <w:sz w:val="14"/>
        </w:rPr>
        <w:t xml:space="preserve"> That is, </w:t>
      </w:r>
      <w:r w:rsidRPr="00F20EE1">
        <w:rPr>
          <w:rFonts w:eastAsia="Cambria"/>
          <w:u w:val="single"/>
        </w:rPr>
        <w:t xml:space="preserve">in expected value terms, </w:t>
      </w:r>
      <w:r w:rsidRPr="00F20EE1">
        <w:rPr>
          <w:rFonts w:eastAsia="Cambria"/>
          <w:highlight w:val="green"/>
          <w:u w:val="single"/>
        </w:rPr>
        <w:t>the cost of waiting</w:t>
      </w:r>
      <w:r w:rsidRPr="00F20EE1">
        <w:rPr>
          <w:rFonts w:eastAsia="Cambria"/>
          <w:u w:val="single"/>
        </w:rPr>
        <w:t xml:space="preserve"> </w:t>
      </w:r>
      <w:r w:rsidRPr="00F20EE1">
        <w:rPr>
          <w:rFonts w:eastAsia="Cambria"/>
          <w:sz w:val="14"/>
        </w:rPr>
        <w:t>for a few hundred years</w:t>
      </w:r>
      <w:r w:rsidRPr="00F20EE1">
        <w:rPr>
          <w:rFonts w:eastAsia="Cambria"/>
          <w:u w:val="single"/>
        </w:rPr>
        <w:t xml:space="preserve"> </w:t>
      </w:r>
      <w:r w:rsidRPr="00F20EE1">
        <w:rPr>
          <w:rFonts w:eastAsia="Cambria"/>
          <w:highlight w:val="green"/>
          <w:u w:val="single"/>
        </w:rPr>
        <w:t xml:space="preserve">is </w:t>
      </w:r>
      <w:r w:rsidRPr="00F20EE1">
        <w:rPr>
          <w:rFonts w:eastAsia="Cambria"/>
          <w:u w:val="single"/>
        </w:rPr>
        <w:t xml:space="preserve">vanishingly </w:t>
      </w:r>
      <w:r w:rsidRPr="00F20EE1">
        <w:rPr>
          <w:rFonts w:eastAsia="Cambria"/>
          <w:highlight w:val="green"/>
          <w:u w:val="single"/>
        </w:rPr>
        <w:t>small compared with</w:t>
      </w:r>
      <w:r w:rsidRPr="00F20EE1">
        <w:rPr>
          <w:rFonts w:eastAsia="Cambria"/>
          <w:u w:val="single"/>
        </w:rPr>
        <w:t xml:space="preserve"> </w:t>
      </w:r>
      <w:r w:rsidRPr="00F20EE1">
        <w:rPr>
          <w:rFonts w:eastAsia="Cambria"/>
          <w:sz w:val="14"/>
        </w:rPr>
        <w:t>the benefit of</w:t>
      </w:r>
      <w:r w:rsidRPr="00F20EE1">
        <w:rPr>
          <w:rFonts w:eastAsia="Cambria"/>
          <w:u w:val="single"/>
        </w:rPr>
        <w:t xml:space="preserve"> </w:t>
      </w:r>
      <w:r w:rsidRPr="00F20EE1">
        <w:rPr>
          <w:rFonts w:eastAsia="Cambria"/>
          <w:highlight w:val="green"/>
          <w:u w:val="single"/>
        </w:rPr>
        <w:t xml:space="preserve">keeping </w:t>
      </w:r>
      <w:r w:rsidRPr="00F20EE1">
        <w:rPr>
          <w:rFonts w:eastAsia="Cambria"/>
          <w:u w:val="single"/>
        </w:rPr>
        <w:t xml:space="preserve">one’s </w:t>
      </w:r>
      <w:r w:rsidRPr="00F20EE1">
        <w:rPr>
          <w:rFonts w:eastAsia="Cambria"/>
          <w:highlight w:val="green"/>
          <w:u w:val="single"/>
        </w:rPr>
        <w:t>options open</w:t>
      </w:r>
      <w:r w:rsidRPr="00F20EE1">
        <w:rPr>
          <w:rFonts w:eastAsia="Cambria"/>
          <w:u w:val="single"/>
        </w:rPr>
        <w:t xml:space="preserve"> </w:t>
      </w:r>
      <w:r w:rsidRPr="00F20EE1">
        <w:rPr>
          <w:rFonts w:eastAsia="Cambria"/>
          <w:sz w:val="14"/>
        </w:rPr>
        <w:t>while one gains new information.</w:t>
      </w:r>
    </w:p>
    <w:p w14:paraId="418B1A11" w14:textId="77777777" w:rsidR="00DC1694" w:rsidRPr="00DC1694" w:rsidRDefault="00DC1694" w:rsidP="00DC1694"/>
    <w:sectPr w:rsidR="00DC1694" w:rsidRPr="00DC1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23"/>
  </w:num>
  <w:num w:numId="14">
    <w:abstractNumId w:val="22"/>
  </w:num>
  <w:num w:numId="15">
    <w:abstractNumId w:val="27"/>
  </w:num>
  <w:num w:numId="16">
    <w:abstractNumId w:val="14"/>
  </w:num>
  <w:num w:numId="17">
    <w:abstractNumId w:val="24"/>
  </w:num>
  <w:num w:numId="18">
    <w:abstractNumId w:val="18"/>
  </w:num>
  <w:num w:numId="19">
    <w:abstractNumId w:val="11"/>
  </w:num>
  <w:num w:numId="20">
    <w:abstractNumId w:val="16"/>
  </w:num>
  <w:num w:numId="21">
    <w:abstractNumId w:val="19"/>
  </w:num>
  <w:num w:numId="22">
    <w:abstractNumId w:val="26"/>
  </w:num>
  <w:num w:numId="23">
    <w:abstractNumId w:val="15"/>
  </w:num>
  <w:num w:numId="24">
    <w:abstractNumId w:val="20"/>
  </w:num>
  <w:num w:numId="25">
    <w:abstractNumId w:val="13"/>
  </w:num>
  <w:num w:numId="26">
    <w:abstractNumId w:val="25"/>
  </w:num>
  <w:num w:numId="27">
    <w:abstractNumId w:val="17"/>
  </w:num>
  <w:num w:numId="28">
    <w:abstractNumId w:val="1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94"/>
    <w:rsid w:val="001A4ECE"/>
    <w:rsid w:val="002651E3"/>
    <w:rsid w:val="00296B8E"/>
    <w:rsid w:val="0048142E"/>
    <w:rsid w:val="008D5515"/>
    <w:rsid w:val="00A10A19"/>
    <w:rsid w:val="00C26440"/>
    <w:rsid w:val="00CE7E1A"/>
    <w:rsid w:val="00DC1694"/>
    <w:rsid w:val="00F20EE1"/>
    <w:rsid w:val="00F8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ECDA1"/>
  <w15:chartTrackingRefBased/>
  <w15:docId w15:val="{A27C68C3-EC78-457E-AEC6-3821C6F3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1694"/>
    <w:rPr>
      <w:rFonts w:ascii="Calibri" w:hAnsi="Calibri" w:cs="Calibri"/>
    </w:rPr>
  </w:style>
  <w:style w:type="paragraph" w:styleId="Heading1">
    <w:name w:val="heading 1"/>
    <w:aliases w:val="Pocket"/>
    <w:basedOn w:val="Normal"/>
    <w:next w:val="Normal"/>
    <w:link w:val="Heading1Char"/>
    <w:qFormat/>
    <w:rsid w:val="00DC16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DC16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C16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C16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16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694"/>
  </w:style>
  <w:style w:type="character" w:customStyle="1" w:styleId="Heading1Char">
    <w:name w:val="Heading 1 Char"/>
    <w:aliases w:val="Pocket Char"/>
    <w:basedOn w:val="DefaultParagraphFont"/>
    <w:link w:val="Heading1"/>
    <w:rsid w:val="00DC1694"/>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DC169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C169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DC169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C16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169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C169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C1694"/>
    <w:rPr>
      <w:color w:val="auto"/>
      <w:u w:val="none"/>
    </w:rPr>
  </w:style>
  <w:style w:type="character" w:styleId="FollowedHyperlink">
    <w:name w:val="FollowedHyperlink"/>
    <w:basedOn w:val="DefaultParagraphFont"/>
    <w:uiPriority w:val="99"/>
    <w:semiHidden/>
    <w:unhideWhenUsed/>
    <w:rsid w:val="00DC1694"/>
    <w:rPr>
      <w:color w:val="auto"/>
      <w:u w:val="none"/>
    </w:rPr>
  </w:style>
  <w:style w:type="numbering" w:customStyle="1" w:styleId="NoList1">
    <w:name w:val="No List1"/>
    <w:next w:val="NoList"/>
    <w:uiPriority w:val="99"/>
    <w:semiHidden/>
    <w:unhideWhenUsed/>
    <w:rsid w:val="00F20EE1"/>
  </w:style>
  <w:style w:type="paragraph" w:styleId="DocumentMap">
    <w:name w:val="Document Map"/>
    <w:basedOn w:val="Normal"/>
    <w:link w:val="DocumentMapChar"/>
    <w:uiPriority w:val="99"/>
    <w:semiHidden/>
    <w:unhideWhenUsed/>
    <w:rsid w:val="00F20E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0EE1"/>
    <w:rPr>
      <w:rFonts w:ascii="Lucida Grande" w:hAnsi="Lucida Grande" w:cs="Lucida Grande"/>
      <w:sz w:val="24"/>
    </w:rPr>
  </w:style>
  <w:style w:type="paragraph" w:customStyle="1" w:styleId="Emphasis1">
    <w:name w:val="Emphasis1"/>
    <w:basedOn w:val="Normal"/>
    <w:link w:val="Emphasis"/>
    <w:autoRedefine/>
    <w:uiPriority w:val="7"/>
    <w:qFormat/>
    <w:rsid w:val="00F20E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20E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F20EE1"/>
    <w:pPr>
      <w:ind w:left="720"/>
      <w:contextualSpacing/>
    </w:pPr>
  </w:style>
  <w:style w:type="paragraph" w:styleId="NormalWeb">
    <w:name w:val="Normal (Web)"/>
    <w:basedOn w:val="Normal"/>
    <w:uiPriority w:val="99"/>
    <w:unhideWhenUsed/>
    <w:rsid w:val="00F20EE1"/>
    <w:pPr>
      <w:spacing w:before="100" w:beforeAutospacing="1" w:after="100" w:afterAutospacing="1"/>
    </w:pPr>
  </w:style>
  <w:style w:type="paragraph" w:customStyle="1" w:styleId="Emphasize">
    <w:name w:val="Emphasize"/>
    <w:basedOn w:val="Normal"/>
    <w:uiPriority w:val="20"/>
    <w:qFormat/>
    <w:rsid w:val="00F20EE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F20EE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NoSpacing112111">
    <w:name w:val="No Spacing112111"/>
    <w:basedOn w:val="Heading1"/>
    <w:next w:val="NoSpacing"/>
    <w:autoRedefine/>
    <w:uiPriority w:val="99"/>
    <w:qFormat/>
    <w:rsid w:val="00F20E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Cambria" w:eastAsia="MS Mincho" w:hAnsi="Cambria" w:cs="Times New Roman"/>
      <w:b w:val="0"/>
      <w:sz w:val="24"/>
      <w:szCs w:val="24"/>
    </w:rPr>
  </w:style>
  <w:style w:type="character" w:styleId="UnresolvedMention">
    <w:name w:val="Unresolved Mention"/>
    <w:basedOn w:val="DefaultParagraphFont"/>
    <w:uiPriority w:val="99"/>
    <w:semiHidden/>
    <w:unhideWhenUsed/>
    <w:rsid w:val="00F20EE1"/>
    <w:rPr>
      <w:color w:val="605E5C"/>
      <w:shd w:val="clear" w:color="auto" w:fill="E1DFDD"/>
    </w:rPr>
  </w:style>
  <w:style w:type="character" w:customStyle="1" w:styleId="UnderlineBold">
    <w:name w:val="Underline + Bold"/>
    <w:uiPriority w:val="1"/>
    <w:qFormat/>
    <w:rsid w:val="00F20EE1"/>
    <w:rPr>
      <w:b/>
      <w:sz w:val="20"/>
      <w:u w:val="single"/>
    </w:rPr>
  </w:style>
  <w:style w:type="character" w:customStyle="1" w:styleId="underline">
    <w:name w:val="underline"/>
    <w:qFormat/>
    <w:rsid w:val="00F20EE1"/>
    <w:rPr>
      <w:u w:val="single"/>
    </w:rPr>
  </w:style>
  <w:style w:type="character" w:customStyle="1" w:styleId="MicroTextChar">
    <w:name w:val="MicroText Char"/>
    <w:link w:val="MicroText"/>
    <w:rsid w:val="00F20EE1"/>
    <w:rPr>
      <w:rFonts w:ascii="Arial Narrow" w:hAnsi="Arial Narrow"/>
      <w:sz w:val="12"/>
    </w:rPr>
  </w:style>
  <w:style w:type="paragraph" w:customStyle="1" w:styleId="MicroText">
    <w:name w:val="MicroText"/>
    <w:basedOn w:val="Normal"/>
    <w:next w:val="Normal"/>
    <w:link w:val="MicroTextChar"/>
    <w:qFormat/>
    <w:rsid w:val="00F20EE1"/>
    <w:rPr>
      <w:rFonts w:ascii="Arial Narrow" w:hAnsi="Arial Narrow" w:cstheme="minorBidi"/>
      <w:sz w:val="1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20EE1"/>
    <w:pPr>
      <w:spacing w:after="0" w:line="240" w:lineRule="auto"/>
    </w:pPr>
    <w:rPr>
      <w:rFonts w:eastAsia="MS Mincho"/>
      <w:szCs w:val="24"/>
      <w:u w:val="single"/>
    </w:rPr>
  </w:style>
  <w:style w:type="paragraph" w:customStyle="1" w:styleId="Analytics">
    <w:name w:val="Analytics"/>
    <w:link w:val="AnalyticsChar"/>
    <w:uiPriority w:val="4"/>
    <w:qFormat/>
    <w:rsid w:val="00F20EE1"/>
    <w:pPr>
      <w:spacing w:after="0"/>
      <w:outlineLvl w:val="3"/>
    </w:pPr>
    <w:rPr>
      <w:rFonts w:ascii="Calibri" w:eastAsia="MS Gothic" w:hAnsi="Calibri" w:cs="Times New Roman"/>
      <w:b/>
      <w:iCs/>
      <w:sz w:val="26"/>
      <w:szCs w:val="28"/>
    </w:rPr>
  </w:style>
  <w:style w:type="character" w:customStyle="1" w:styleId="AnalyticsChar">
    <w:name w:val="Analytics Char"/>
    <w:basedOn w:val="DefaultParagraphFont"/>
    <w:link w:val="Analytics"/>
    <w:uiPriority w:val="4"/>
    <w:rsid w:val="00F20EE1"/>
    <w:rPr>
      <w:rFonts w:ascii="Calibri" w:eastAsia="MS Gothic" w:hAnsi="Calibri" w:cs="Times New Roman"/>
      <w:b/>
      <w:iCs/>
      <w:sz w:val="26"/>
      <w:szCs w:val="28"/>
    </w:rPr>
  </w:style>
  <w:style w:type="paragraph" w:customStyle="1" w:styleId="UnderlinePara">
    <w:name w:val="Underline Para"/>
    <w:basedOn w:val="Normal"/>
    <w:uiPriority w:val="6"/>
    <w:qFormat/>
    <w:rsid w:val="00F20EE1"/>
    <w:pPr>
      <w:widowControl w:val="0"/>
      <w:suppressAutoHyphens/>
      <w:spacing w:after="200"/>
      <w:contextualSpacing/>
    </w:pPr>
    <w:rPr>
      <w:rFonts w:ascii="Cambria" w:hAnsi="Cambria"/>
      <w:u w:val="single"/>
    </w:rPr>
  </w:style>
  <w:style w:type="character" w:customStyle="1" w:styleId="TitleChar">
    <w:name w:val="Title Char"/>
    <w:basedOn w:val="DefaultParagraphFont"/>
    <w:link w:val="Title"/>
    <w:uiPriority w:val="1"/>
    <w:qFormat/>
    <w:rsid w:val="00F20EE1"/>
    <w:rPr>
      <w:u w:val="single"/>
    </w:rPr>
  </w:style>
  <w:style w:type="paragraph" w:customStyle="1" w:styleId="Title1">
    <w:name w:val="Title1"/>
    <w:basedOn w:val="Normal"/>
    <w:next w:val="Title"/>
    <w:uiPriority w:val="1"/>
    <w:qFormat/>
    <w:rsid w:val="00F20EE1"/>
    <w:pPr>
      <w:spacing w:before="240" w:after="60"/>
      <w:ind w:left="432" w:right="432"/>
      <w:jc w:val="center"/>
      <w:outlineLvl w:val="0"/>
    </w:pPr>
    <w:rPr>
      <w:rFonts w:ascii="Cambria" w:eastAsia="MS Mincho" w:hAnsi="Cambria"/>
      <w:sz w:val="24"/>
      <w:szCs w:val="24"/>
      <w:u w:val="single"/>
    </w:rPr>
  </w:style>
  <w:style w:type="character" w:customStyle="1" w:styleId="TitleChar1">
    <w:name w:val="Title Char1"/>
    <w:basedOn w:val="DefaultParagraphFont"/>
    <w:uiPriority w:val="10"/>
    <w:rsid w:val="00F20EE1"/>
    <w:rPr>
      <w:rFonts w:ascii="Calibri" w:eastAsia="MS Gothic" w:hAnsi="Calibri" w:cs="Times New Roman"/>
      <w:spacing w:val="-10"/>
      <w:kern w:val="28"/>
      <w:sz w:val="56"/>
      <w:szCs w:val="56"/>
    </w:rPr>
  </w:style>
  <w:style w:type="paragraph" w:styleId="NoSpacing">
    <w:name w:val="No Spacing"/>
    <w:uiPriority w:val="1"/>
    <w:qFormat/>
    <w:rsid w:val="00F20EE1"/>
    <w:pPr>
      <w:spacing w:after="0" w:line="240" w:lineRule="auto"/>
    </w:pPr>
    <w:rPr>
      <w:rFonts w:ascii="Calibri" w:hAnsi="Calibri" w:cs="Calibri"/>
    </w:rPr>
  </w:style>
  <w:style w:type="paragraph" w:styleId="Title">
    <w:name w:val="Title"/>
    <w:basedOn w:val="Normal"/>
    <w:next w:val="Normal"/>
    <w:link w:val="TitleChar"/>
    <w:uiPriority w:val="1"/>
    <w:qFormat/>
    <w:rsid w:val="00F20EE1"/>
    <w:pPr>
      <w:spacing w:after="0" w:line="240" w:lineRule="auto"/>
      <w:contextualSpacing/>
    </w:pPr>
    <w:rPr>
      <w:rFonts w:asciiTheme="minorHAnsi" w:hAnsiTheme="minorHAnsi" w:cstheme="minorBidi"/>
      <w:u w:val="single"/>
    </w:rPr>
  </w:style>
  <w:style w:type="character" w:customStyle="1" w:styleId="TitleChar2">
    <w:name w:val="Title Char2"/>
    <w:basedOn w:val="DefaultParagraphFont"/>
    <w:link w:val="Title"/>
    <w:uiPriority w:val="10"/>
    <w:rsid w:val="00F20EE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13" Type="http://schemas.openxmlformats.org/officeDocument/2006/relationships/hyperlink" Target="https://www.cnbc.com/2021/06/24/china-plans-to-send-its-first-crewed-mission-to-mars-in-2033.html" TargetMode="External"/><Relationship Id="rId18" Type="http://schemas.openxmlformats.org/officeDocument/2006/relationships/hyperlink" Target="https://www.cnbc.com/2021/06/17/china-launches-first-astronauts-to-its-self-developed-space-station.html" TargetMode="External"/><Relationship Id="rId26" Type="http://schemas.openxmlformats.org/officeDocument/2006/relationships/hyperlink" Target="https://www.sciencedirect.com/science/article/abs/pii/S0030438717300108" TargetMode="External"/><Relationship Id="rId3" Type="http://schemas.openxmlformats.org/officeDocument/2006/relationships/settings" Target="settings.xml"/><Relationship Id="rId21" Type="http://schemas.openxmlformats.org/officeDocument/2006/relationships/hyperlink" Target="https://www.cnbc.com/2021/05/15/china-completes-historic-mars-spacecraft-landing.html" TargetMode="External"/><Relationship Id="rId7" Type="http://schemas.openxmlformats.org/officeDocument/2006/relationships/hyperlink" Target="https://www.technologyreview.com/2021/01/21/1016513/china-private-commercial-space-industry-dominance/" TargetMode="External"/><Relationship Id="rId12" Type="http://schemas.openxmlformats.org/officeDocument/2006/relationships/hyperlink" Target="https://www.cnbc.com/2020/06/23/beidou-china-completes-rival-to-the-us-owned-gps-system.html" TargetMode="External"/><Relationship Id="rId17" Type="http://schemas.openxmlformats.org/officeDocument/2006/relationships/hyperlink" Target="https://www.cnbc.com/2020/12/17/china-brings-moon-rocks-back-to-earth-in-a-first-for-the-country.html" TargetMode="External"/><Relationship Id="rId25" Type="http://schemas.openxmlformats.org/officeDocument/2006/relationships/hyperlink" Target="https://pdfs.semanticscholar.org/c3a4/fb6e0f91f4d8a13ddac4b0f949f6c3afa5c0.pdf%20//" TargetMode="External"/><Relationship Id="rId2" Type="http://schemas.openxmlformats.org/officeDocument/2006/relationships/styles" Target="styles.xml"/><Relationship Id="rId16" Type="http://schemas.openxmlformats.org/officeDocument/2006/relationships/hyperlink" Target="https://www.cnbc.com/2020/06/22/beidou-china-aims-to-complete-gps-system-that-rivals-us.html" TargetMode="External"/><Relationship Id="rId20" Type="http://schemas.openxmlformats.org/officeDocument/2006/relationships/hyperlink" Target="https://www.cnbc.com/2021/06/24/china-plans-to-send-its-first-crewed-mission-to-mars-in-2033.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cnbc.com/2021/06/17/china-launches-first-astronauts-to-its-self-developed-space-station.html" TargetMode="External"/><Relationship Id="rId24" Type="http://schemas.openxmlformats.org/officeDocument/2006/relationships/hyperlink" Target="https://pdfs.semanticscholar.org/c3a4/fb6e0f91f4d8a13ddac4b0f949f6c3afa5c0.pdf%20//" TargetMode="External"/><Relationship Id="rId5" Type="http://schemas.openxmlformats.org/officeDocument/2006/relationships/image" Target="media/image1.png"/><Relationship Id="rId15" Type="http://schemas.openxmlformats.org/officeDocument/2006/relationships/hyperlink" Target="https://www.cnbc.com/2020/06/23/beidou-china-completes-rival-to-the-us-owned-gps-system.html" TargetMode="External"/><Relationship Id="rId23" Type="http://schemas.openxmlformats.org/officeDocument/2006/relationships/hyperlink" Target="https://www.cnbc.com/2020/04/27/china-standards-2035-explained.html" TargetMode="External"/><Relationship Id="rId28" Type="http://schemas.openxmlformats.org/officeDocument/2006/relationships/fontTable" Target="fontTable.xml"/><Relationship Id="rId10" Type="http://schemas.openxmlformats.org/officeDocument/2006/relationships/hyperlink" Target="https://www.cnbc.com/xi-jinping/" TargetMode="External"/><Relationship Id="rId19" Type="http://schemas.openxmlformats.org/officeDocument/2006/relationships/hyperlink" Target="https://www.cnbc.com/2021/04/29/china-launches-key-module-of-space-station-planned-for-2022-.html" TargetMode="External"/><Relationship Id="rId4" Type="http://schemas.openxmlformats.org/officeDocument/2006/relationships/webSettings" Target="webSettings.xml"/><Relationship Id="rId9" Type="http://schemas.openxmlformats.org/officeDocument/2006/relationships/hyperlink" Target="https://www.cnbc.com/2021/06/30/china-space-goals-ccp-100th-anniversary.html%20//" TargetMode="External"/><Relationship Id="rId14" Type="http://schemas.openxmlformats.org/officeDocument/2006/relationships/hyperlink" Target="https://www.cnbc.com/2021/03/05/china-to-focus-on-frontier-tech-from-chips-to-quantum-computing.html" TargetMode="External"/><Relationship Id="rId22" Type="http://schemas.openxmlformats.org/officeDocument/2006/relationships/hyperlink" Target="https://www.cnbc.com/quotes/BA" TargetMode="External"/><Relationship Id="rId27" Type="http://schemas.openxmlformats.org/officeDocument/2006/relationships/hyperlink" Target="https://thebulletin.org/2018/11/will-disruptive-technology-cause-nuclear-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34</TotalTime>
  <Pages>1</Pages>
  <Words>8963</Words>
  <Characters>51094</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9</cp:revision>
  <dcterms:created xsi:type="dcterms:W3CDTF">2022-01-07T21:34:00Z</dcterms:created>
  <dcterms:modified xsi:type="dcterms:W3CDTF">2022-01-07T22:11:00Z</dcterms:modified>
</cp:coreProperties>
</file>