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81976" w14:textId="77777777" w:rsidR="00D045C0" w:rsidRDefault="00D045C0" w:rsidP="00D045C0">
      <w:pPr>
        <w:pStyle w:val="Heading2"/>
      </w:pPr>
      <w:r>
        <w:t>FW</w:t>
      </w:r>
    </w:p>
    <w:p w14:paraId="6755C7D0" w14:textId="77777777" w:rsidR="00D045C0" w:rsidRPr="009D529F" w:rsidRDefault="00D045C0" w:rsidP="00D045C0">
      <w:pPr>
        <w:pStyle w:val="Heading3"/>
      </w:pPr>
      <w:r w:rsidRPr="009D529F">
        <w:lastRenderedPageBreak/>
        <w:t>Serial Policy Failure (0.40)</w:t>
      </w:r>
    </w:p>
    <w:p w14:paraId="60DF71D1" w14:textId="77777777" w:rsidR="00D045C0" w:rsidRPr="009D529F" w:rsidRDefault="00D045C0" w:rsidP="00D045C0">
      <w:pPr>
        <w:pStyle w:val="Heading4"/>
      </w:pPr>
      <w:r w:rsidRPr="009D529F">
        <w:t>The K is a prior question – Orientalism has shaped the way we perceive Asia and form stereotypes. Only challenging the root of the problem ensures effective representations and policy action</w:t>
      </w:r>
    </w:p>
    <w:p w14:paraId="771E5768" w14:textId="77777777" w:rsidR="00D045C0" w:rsidRPr="009D529F" w:rsidRDefault="00D045C0" w:rsidP="00D045C0">
      <w:proofErr w:type="spellStart"/>
      <w:r w:rsidRPr="009D529F">
        <w:rPr>
          <w:rStyle w:val="Style13ptBold"/>
        </w:rPr>
        <w:t>Bakli</w:t>
      </w:r>
      <w:proofErr w:type="spellEnd"/>
      <w:r w:rsidRPr="009D529F">
        <w:rPr>
          <w:rStyle w:val="Style13ptBold"/>
        </w:rPr>
        <w:t xml:space="preserve"> 14</w:t>
      </w:r>
      <w:r w:rsidRPr="009D529F">
        <w:t xml:space="preserve"> (Sara, Free-lance writer and blogger, Published by Jenn Incorporation, Published April 17 2014, “What is Orientalism, and how is it also racism?”, </w:t>
      </w:r>
      <w:hyperlink r:id="rId7" w:history="1">
        <w:r w:rsidRPr="009D529F">
          <w:rPr>
            <w:rStyle w:val="Hyperlink"/>
          </w:rPr>
          <w:t>http://reappropriate.co/2014/04/what-is-orientalism-and-how-is-it-also-racism/</w:t>
        </w:r>
      </w:hyperlink>
      <w:r w:rsidRPr="009D529F">
        <w:t>) RR Jr</w:t>
      </w:r>
    </w:p>
    <w:p w14:paraId="620C33FB" w14:textId="77777777" w:rsidR="00D045C0" w:rsidRPr="009D529F" w:rsidRDefault="00D045C0" w:rsidP="00D045C0">
      <w:pPr>
        <w:rPr>
          <w:sz w:val="12"/>
        </w:rPr>
      </w:pPr>
      <w:r w:rsidRPr="009D529F">
        <w:rPr>
          <w:sz w:val="12"/>
        </w:rPr>
        <w:t xml:space="preserve">A quick consideration of the many </w:t>
      </w:r>
      <w:r w:rsidRPr="009D529F">
        <w:rPr>
          <w:rStyle w:val="StyleUnderline"/>
          <w:highlight w:val="green"/>
        </w:rPr>
        <w:t>anti-Asian stereotypes</w:t>
      </w:r>
      <w:r w:rsidRPr="009D529F">
        <w:rPr>
          <w:rStyle w:val="StyleUnderline"/>
        </w:rPr>
        <w:t xml:space="preserve"> of today </w:t>
      </w:r>
      <w:r w:rsidRPr="009D529F">
        <w:rPr>
          <w:rStyle w:val="StyleUnderline"/>
          <w:highlight w:val="green"/>
        </w:rPr>
        <w:t>reveal</w:t>
      </w:r>
      <w:r w:rsidRPr="009D529F">
        <w:rPr>
          <w:rStyle w:val="StyleUnderline"/>
        </w:rPr>
        <w:t xml:space="preserve"> their </w:t>
      </w:r>
      <w:r w:rsidRPr="009D529F">
        <w:rPr>
          <w:rStyle w:val="StyleUnderline"/>
          <w:highlight w:val="green"/>
        </w:rPr>
        <w:t>roots in</w:t>
      </w:r>
      <w:r w:rsidRPr="009D529F">
        <w:rPr>
          <w:rStyle w:val="StyleUnderline"/>
        </w:rPr>
        <w:t xml:space="preserve"> the over-arching </w:t>
      </w:r>
      <w:r w:rsidRPr="009D529F">
        <w:rPr>
          <w:rStyle w:val="StyleUnderline"/>
          <w:highlight w:val="green"/>
        </w:rPr>
        <w:t>Orientalism that still persists in the West’s conception</w:t>
      </w:r>
      <w:r w:rsidRPr="009D529F">
        <w:rPr>
          <w:rStyle w:val="StyleUnderline"/>
        </w:rPr>
        <w:t xml:space="preserve"> of the East</w:t>
      </w:r>
      <w:r w:rsidRPr="009D529F">
        <w:rPr>
          <w:sz w:val="12"/>
        </w:rPr>
        <w:t xml:space="preserve">. We are </w:t>
      </w:r>
      <w:r w:rsidRPr="009D529F">
        <w:rPr>
          <w:rStyle w:val="StyleUnderline"/>
          <w:highlight w:val="green"/>
        </w:rPr>
        <w:t>the Perpetual Foreigner</w:t>
      </w:r>
      <w:r w:rsidRPr="009D529F">
        <w:rPr>
          <w:rStyle w:val="StyleUnderline"/>
        </w:rPr>
        <w:t xml:space="preserve"> — </w:t>
      </w:r>
      <w:r w:rsidRPr="009D529F">
        <w:rPr>
          <w:rStyle w:val="StyleUnderline"/>
          <w:highlight w:val="green"/>
        </w:rPr>
        <w:t>never</w:t>
      </w:r>
      <w:r w:rsidRPr="009D529F">
        <w:rPr>
          <w:rStyle w:val="StyleUnderline"/>
        </w:rPr>
        <w:t xml:space="preserve"> quite </w:t>
      </w:r>
      <w:r w:rsidRPr="009D529F">
        <w:rPr>
          <w:rStyle w:val="StyleUnderline"/>
          <w:highlight w:val="green"/>
        </w:rPr>
        <w:t>normal</w:t>
      </w:r>
      <w:r w:rsidRPr="009D529F">
        <w:rPr>
          <w:sz w:val="12"/>
        </w:rPr>
        <w:t xml:space="preserve">, never quite “one of us”: </w:t>
      </w:r>
      <w:r w:rsidRPr="009D529F">
        <w:rPr>
          <w:rStyle w:val="StyleUnderline"/>
        </w:rPr>
        <w:t xml:space="preserve">this is a </w:t>
      </w:r>
      <w:r w:rsidRPr="009D529F">
        <w:rPr>
          <w:rStyle w:val="StyleUnderline"/>
          <w:highlight w:val="green"/>
        </w:rPr>
        <w:t>contemporary recapitulation of the Asian as the “Orientalized Other</w:t>
      </w:r>
      <w:r w:rsidRPr="009D529F">
        <w:rPr>
          <w:rStyle w:val="StyleUnderline"/>
        </w:rPr>
        <w:t>”.</w:t>
      </w:r>
      <w:r w:rsidRPr="009D529F">
        <w:rPr>
          <w:sz w:val="12"/>
        </w:rPr>
        <w:t xml:space="preserve"> Sexually, many of the </w:t>
      </w:r>
      <w:r w:rsidRPr="009D529F">
        <w:rPr>
          <w:rStyle w:val="StyleUnderline"/>
          <w:highlight w:val="green"/>
        </w:rPr>
        <w:t>gender stereotypes</w:t>
      </w:r>
      <w:r w:rsidRPr="009D529F">
        <w:rPr>
          <w:rStyle w:val="StyleUnderline"/>
        </w:rPr>
        <w:t xml:space="preserve"> that were first invented during Marco Polo’s time — </w:t>
      </w:r>
      <w:r w:rsidRPr="009D529F">
        <w:rPr>
          <w:rStyle w:val="StyleUnderline"/>
          <w:highlight w:val="green"/>
        </w:rPr>
        <w:t>the hypersexualized lotus blossoms and dragon ladies</w:t>
      </w:r>
      <w:r w:rsidRPr="009D529F">
        <w:rPr>
          <w:rStyle w:val="StyleUnderline"/>
        </w:rPr>
        <w:t xml:space="preserve">; </w:t>
      </w:r>
      <w:r w:rsidRPr="009D529F">
        <w:rPr>
          <w:rStyle w:val="StyleUnderline"/>
          <w:highlight w:val="green"/>
        </w:rPr>
        <w:t>the barbaric and cowardly effeminate men</w:t>
      </w:r>
      <w:r w:rsidRPr="009D529F">
        <w:rPr>
          <w:sz w:val="12"/>
        </w:rPr>
        <w:t xml:space="preserve"> — still thrive today. </w:t>
      </w:r>
      <w:r w:rsidRPr="009D529F">
        <w:rPr>
          <w:rStyle w:val="StyleUnderline"/>
        </w:rPr>
        <w:t>Even the Model Minority myth has its roots in Orientalism</w:t>
      </w:r>
      <w:r w:rsidRPr="009D529F">
        <w:rPr>
          <w:sz w:val="12"/>
        </w:rPr>
        <w:t xml:space="preserve">: simultaneous </w:t>
      </w:r>
      <w:r w:rsidRPr="009D529F">
        <w:rPr>
          <w:rStyle w:val="StyleUnderline"/>
          <w:highlight w:val="green"/>
        </w:rPr>
        <w:t>awe of exotic Asian cultural traditions</w:t>
      </w:r>
      <w:r w:rsidRPr="009D529F">
        <w:rPr>
          <w:rStyle w:val="StyleUnderline"/>
        </w:rPr>
        <w:t xml:space="preserve"> that </w:t>
      </w:r>
      <w:r w:rsidRPr="009D529F">
        <w:rPr>
          <w:rStyle w:val="StyleUnderline"/>
          <w:highlight w:val="green"/>
        </w:rPr>
        <w:t>emphasize</w:t>
      </w:r>
      <w:r w:rsidRPr="009D529F">
        <w:rPr>
          <w:rStyle w:val="StyleUnderline"/>
        </w:rPr>
        <w:t xml:space="preserve"> academia with </w:t>
      </w:r>
      <w:r w:rsidRPr="009D529F">
        <w:rPr>
          <w:rStyle w:val="StyleUnderline"/>
          <w:highlight w:val="green"/>
        </w:rPr>
        <w:t>fear of the</w:t>
      </w:r>
      <w:r w:rsidRPr="009D529F">
        <w:rPr>
          <w:rStyle w:val="StyleUnderline"/>
        </w:rPr>
        <w:t xml:space="preserve"> intellectual </w:t>
      </w:r>
      <w:r w:rsidRPr="009D529F">
        <w:rPr>
          <w:rStyle w:val="StyleUnderline"/>
          <w:highlight w:val="green"/>
        </w:rPr>
        <w:t>Chinese</w:t>
      </w:r>
      <w:r w:rsidRPr="009D529F">
        <w:rPr>
          <w:rStyle w:val="StyleUnderline"/>
        </w:rPr>
        <w:t xml:space="preserve"> Yellow Peril </w:t>
      </w:r>
      <w:r w:rsidRPr="009D529F">
        <w:rPr>
          <w:rStyle w:val="StyleUnderline"/>
          <w:highlight w:val="green"/>
        </w:rPr>
        <w:t>threat</w:t>
      </w:r>
      <w:r w:rsidRPr="009D529F">
        <w:rPr>
          <w:sz w:val="12"/>
        </w:rPr>
        <w:t xml:space="preserve">. Orientalism is frequently mistaken as being synonymous with cultural appropriation and misappropriation because </w:t>
      </w:r>
      <w:r w:rsidRPr="009D529F">
        <w:rPr>
          <w:rStyle w:val="StyleUnderline"/>
        </w:rPr>
        <w:t xml:space="preserve">the fantasy of </w:t>
      </w:r>
      <w:r w:rsidRPr="009D529F">
        <w:rPr>
          <w:rStyle w:val="StyleUnderline"/>
          <w:highlight w:val="green"/>
        </w:rPr>
        <w:t>Orientalism</w:t>
      </w:r>
      <w:r w:rsidRPr="009D529F">
        <w:rPr>
          <w:rStyle w:val="StyleUnderline"/>
        </w:rPr>
        <w:t xml:space="preserve"> has been </w:t>
      </w:r>
      <w:r w:rsidRPr="009D529F">
        <w:rPr>
          <w:rStyle w:val="StyleUnderline"/>
          <w:highlight w:val="green"/>
        </w:rPr>
        <w:t>constructed and reinforced</w:t>
      </w:r>
      <w:r w:rsidRPr="009D529F">
        <w:rPr>
          <w:rStyle w:val="StyleUnderline"/>
        </w:rPr>
        <w:t xml:space="preserve"> </w:t>
      </w:r>
      <w:r w:rsidRPr="009D529F">
        <w:rPr>
          <w:rStyle w:val="StyleUnderline"/>
          <w:highlight w:val="green"/>
        </w:rPr>
        <w:t>through</w:t>
      </w:r>
      <w:r w:rsidRPr="009D529F">
        <w:rPr>
          <w:rStyle w:val="StyleUnderline"/>
        </w:rPr>
        <w:t xml:space="preserve"> the </w:t>
      </w:r>
      <w:r w:rsidRPr="009D529F">
        <w:rPr>
          <w:rStyle w:val="StyleUnderline"/>
          <w:highlight w:val="green"/>
        </w:rPr>
        <w:t>misappropriation of exaggerated Eastern</w:t>
      </w:r>
      <w:r w:rsidRPr="009D529F">
        <w:rPr>
          <w:rStyle w:val="StyleUnderline"/>
        </w:rPr>
        <w:t xml:space="preserve"> cultural </w:t>
      </w:r>
      <w:r w:rsidRPr="009D529F">
        <w:rPr>
          <w:rStyle w:val="StyleUnderline"/>
          <w:highlight w:val="green"/>
        </w:rPr>
        <w:t>traits</w:t>
      </w:r>
      <w:r w:rsidRPr="009D529F">
        <w:rPr>
          <w:rStyle w:val="StyleUnderline"/>
        </w:rPr>
        <w:t xml:space="preserve"> and practices </w:t>
      </w:r>
      <w:r w:rsidRPr="009D529F">
        <w:rPr>
          <w:rStyle w:val="StyleUnderline"/>
          <w:highlight w:val="green"/>
        </w:rPr>
        <w:t>to build</w:t>
      </w:r>
      <w:r w:rsidRPr="009D529F">
        <w:rPr>
          <w:rStyle w:val="StyleUnderline"/>
        </w:rPr>
        <w:t xml:space="preserve"> and maintain the East as </w:t>
      </w:r>
      <w:r w:rsidRPr="009D529F">
        <w:rPr>
          <w:rStyle w:val="StyleUnderline"/>
          <w:highlight w:val="green"/>
        </w:rPr>
        <w:t>an exotic place of beauty and terror</w:t>
      </w:r>
      <w:r w:rsidRPr="009D529F">
        <w:rPr>
          <w:sz w:val="12"/>
        </w:rPr>
        <w:t xml:space="preserve">. When Katy Perry goes all-out geisha, she is invoking and perpetuating the theatre of </w:t>
      </w:r>
      <w:r w:rsidRPr="009D529F">
        <w:rPr>
          <w:rStyle w:val="StyleUnderline"/>
        </w:rPr>
        <w:t>Orientalism</w:t>
      </w:r>
      <w:r w:rsidRPr="009D529F">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9D529F">
        <w:rPr>
          <w:rStyle w:val="Emphasis"/>
          <w:highlight w:val="green"/>
        </w:rPr>
        <w:t>further removes the agency of the East</w:t>
      </w:r>
      <w:r w:rsidRPr="009D529F">
        <w:rPr>
          <w:rStyle w:val="Emphasis"/>
        </w:rPr>
        <w:t xml:space="preserve"> to “represent itself, [thereby preventing] true understanding</w:t>
      </w:r>
      <w:r w:rsidRPr="009D529F">
        <w:rPr>
          <w:sz w:val="12"/>
        </w:rPr>
        <w:t xml:space="preserve">”, as Said writes. Furthermore, </w:t>
      </w:r>
      <w:r w:rsidRPr="009D529F">
        <w:rPr>
          <w:rStyle w:val="StyleUnderline"/>
        </w:rPr>
        <w:t xml:space="preserve">Orientalism refers not just to the cultural appropriation, </w:t>
      </w:r>
      <w:r w:rsidRPr="009D529F">
        <w:rPr>
          <w:rStyle w:val="Emphasis"/>
        </w:rPr>
        <w:t xml:space="preserve">but to the impact this appropriation has on our </w:t>
      </w:r>
      <w:proofErr w:type="spellStart"/>
      <w:r w:rsidRPr="009D529F">
        <w:rPr>
          <w:rStyle w:val="Emphasis"/>
        </w:rPr>
        <w:t>percepetion</w:t>
      </w:r>
      <w:proofErr w:type="spellEnd"/>
      <w:r w:rsidRPr="009D529F">
        <w:rPr>
          <w:rStyle w:val="Emphasis"/>
        </w:rPr>
        <w:t xml:space="preserve"> of Asia and Asian-ness</w:t>
      </w:r>
      <w:r w:rsidRPr="009D529F">
        <w:rPr>
          <w:sz w:val="12"/>
        </w:rPr>
        <w:t xml:space="preserve">. Orientalism is more fundamentally the positioning of Asian people as the proverbial “Other”, always serving as a </w:t>
      </w:r>
      <w:proofErr w:type="gramStart"/>
      <w:r w:rsidRPr="009D529F">
        <w:rPr>
          <w:sz w:val="12"/>
        </w:rPr>
        <w:t>counter-point</w:t>
      </w:r>
      <w:proofErr w:type="gramEnd"/>
      <w:r w:rsidRPr="009D529F">
        <w:rPr>
          <w:sz w:val="12"/>
        </w:rPr>
        <w:t xml:space="preserve"> to the normative West, forever an orbiting satellite, never able to define itself for itself within the Western cannon. </w:t>
      </w:r>
      <w:r w:rsidRPr="009D529F">
        <w:rPr>
          <w:rStyle w:val="StyleUnderline"/>
        </w:rPr>
        <w:t>Orientalism eternally casts the Asian person as stereotype, and never allows the Asian body to be “normal</w:t>
      </w:r>
      <w:r w:rsidRPr="009D529F">
        <w:rPr>
          <w:sz w:val="12"/>
        </w:rPr>
        <w:t>”.</w:t>
      </w:r>
    </w:p>
    <w:p w14:paraId="09330020" w14:textId="77777777" w:rsidR="00D045C0" w:rsidRPr="009D529F" w:rsidRDefault="00D045C0" w:rsidP="00D045C0">
      <w:pPr>
        <w:pStyle w:val="Heading3"/>
      </w:pPr>
      <w:r w:rsidRPr="009D529F">
        <w:lastRenderedPageBreak/>
        <w:t>Try or Die (0.55)</w:t>
      </w:r>
    </w:p>
    <w:p w14:paraId="04987A3C" w14:textId="77777777" w:rsidR="00D045C0" w:rsidRPr="009D529F" w:rsidRDefault="00D045C0" w:rsidP="00D045C0">
      <w:pPr>
        <w:pStyle w:val="Heading4"/>
      </w:pPr>
      <w:r w:rsidRPr="009D529F">
        <w:t>The ROB is to engage and critique orientalism. We control uniqueness – Orientalism as a social construct is still perpetuated through academic discourse, flips try or die because the debate space is one of our last fighting grounds</w:t>
      </w:r>
    </w:p>
    <w:p w14:paraId="68960285" w14:textId="77777777" w:rsidR="00D045C0" w:rsidRPr="009D529F" w:rsidRDefault="00D045C0" w:rsidP="00D045C0">
      <w:r w:rsidRPr="009D529F">
        <w:rPr>
          <w:rStyle w:val="Style13ptBold"/>
        </w:rPr>
        <w:t>Said 85</w:t>
      </w:r>
      <w:r w:rsidRPr="009D529F">
        <w:t xml:space="preserve"> (Edward, literary theoretician, professor of English, history and comparative literature at Columbia University, </w:t>
      </w:r>
      <w:proofErr w:type="gramStart"/>
      <w:r w:rsidRPr="009D529F">
        <w:t>Published</w:t>
      </w:r>
      <w:proofErr w:type="gramEnd"/>
      <w:r w:rsidRPr="009D529F">
        <w:t xml:space="preserve"> in 1985, Page 90-91, “Orientalism Reconsidered”, </w:t>
      </w:r>
      <w:hyperlink r:id="rId8" w:history="1">
        <w:r w:rsidRPr="009D529F">
          <w:rPr>
            <w:rStyle w:val="Hyperlink"/>
          </w:rPr>
          <w:t>http://courses.arch.vt.edu/courses/wdunaway/gia5524/said85.pdf</w:t>
        </w:r>
      </w:hyperlink>
      <w:r w:rsidRPr="009D529F">
        <w:t>) RR Jr</w:t>
      </w:r>
    </w:p>
    <w:p w14:paraId="5DEBA765" w14:textId="304258CE" w:rsidR="00D045C0" w:rsidRDefault="00D045C0" w:rsidP="00D045C0">
      <w:r w:rsidRPr="009D529F">
        <w:rPr>
          <w:sz w:val="12"/>
        </w:rPr>
        <w:t xml:space="preserve">Now let me quickly sketch the two sets of problems I'd like to deal with here. As a department of thought and expertise, </w:t>
      </w:r>
      <w:r w:rsidRPr="009D529F">
        <w:rPr>
          <w:rStyle w:val="StyleUnderline"/>
          <w:highlight w:val="green"/>
        </w:rPr>
        <w:t>Orientalism</w:t>
      </w:r>
      <w:r w:rsidRPr="009D529F">
        <w:rPr>
          <w:sz w:val="12"/>
        </w:rPr>
        <w:t xml:space="preserve"> of course </w:t>
      </w:r>
      <w:r w:rsidRPr="009D529F">
        <w:rPr>
          <w:rStyle w:val="StyleUnderline"/>
          <w:highlight w:val="green"/>
        </w:rPr>
        <w:t>refers</w:t>
      </w:r>
      <w:r w:rsidRPr="009D529F">
        <w:rPr>
          <w:rStyle w:val="StyleUnderline"/>
        </w:rPr>
        <w:t xml:space="preserve"> </w:t>
      </w:r>
      <w:r w:rsidRPr="009D529F">
        <w:rPr>
          <w:rStyle w:val="StyleUnderline"/>
          <w:highlight w:val="green"/>
        </w:rPr>
        <w:t>to</w:t>
      </w:r>
      <w:r w:rsidRPr="009D529F">
        <w:rPr>
          <w:rStyle w:val="StyleUnderline"/>
        </w:rPr>
        <w:t xml:space="preserve"> several </w:t>
      </w:r>
      <w:r w:rsidRPr="009D529F">
        <w:rPr>
          <w:rStyle w:val="StyleUnderline"/>
          <w:highlight w:val="green"/>
        </w:rPr>
        <w:t>overlapping domains</w:t>
      </w:r>
      <w:r w:rsidRPr="009D529F">
        <w:rPr>
          <w:sz w:val="12"/>
        </w:rPr>
        <w:t xml:space="preserve">: firstly, the changing historical and cultural relationship between Europe and Asia, a relationship with a 4000 year old history; secondly, </w:t>
      </w:r>
      <w:r w:rsidRPr="009D529F">
        <w:rPr>
          <w:rStyle w:val="StyleUnderline"/>
        </w:rPr>
        <w:t xml:space="preserve">the </w:t>
      </w:r>
      <w:r w:rsidRPr="009D529F">
        <w:rPr>
          <w:rStyle w:val="StyleUnderline"/>
          <w:highlight w:val="green"/>
        </w:rPr>
        <w:t>scientific discipline in the West</w:t>
      </w:r>
      <w:r w:rsidRPr="009D529F">
        <w:rPr>
          <w:rStyle w:val="StyleUnderline"/>
        </w:rPr>
        <w:t xml:space="preserve"> according to which beginning in the early 19th century one </w:t>
      </w:r>
      <w:r w:rsidRPr="009D529F">
        <w:rPr>
          <w:rStyle w:val="StyleUnderline"/>
          <w:highlight w:val="green"/>
        </w:rPr>
        <w:t>specialized in</w:t>
      </w:r>
      <w:r w:rsidRPr="009D529F">
        <w:rPr>
          <w:rStyle w:val="StyleUnderline"/>
        </w:rPr>
        <w:t xml:space="preserve"> the study of various </w:t>
      </w:r>
      <w:r w:rsidRPr="009D529F">
        <w:rPr>
          <w:rStyle w:val="StyleUnderline"/>
          <w:highlight w:val="green"/>
        </w:rPr>
        <w:t>Oriental cultures and traditions</w:t>
      </w:r>
      <w:r w:rsidRPr="009D529F">
        <w:rPr>
          <w:rStyle w:val="StyleUnderline"/>
        </w:rPr>
        <w:t>; and</w:t>
      </w:r>
      <w:r w:rsidRPr="009D529F">
        <w:rPr>
          <w:sz w:val="12"/>
        </w:rPr>
        <w:t xml:space="preserve">, thirdly, </w:t>
      </w:r>
      <w:r w:rsidRPr="009D529F">
        <w:rPr>
          <w:rStyle w:val="StyleUnderline"/>
          <w:highlight w:val="green"/>
        </w:rPr>
        <w:t>the ideological suppositions, images, and fantasies</w:t>
      </w:r>
      <w:r w:rsidRPr="009D529F">
        <w:rPr>
          <w:rStyle w:val="StyleUnderline"/>
        </w:rPr>
        <w:t xml:space="preserve"> about a currently important and politically urgent region of the world called the Orient. The relatively common denominator</w:t>
      </w:r>
      <w:r w:rsidRPr="009D529F">
        <w:rPr>
          <w:sz w:val="12"/>
        </w:rPr>
        <w:t xml:space="preserve"> between these three aspects of Orientalism </w:t>
      </w:r>
      <w:r w:rsidRPr="009D529F">
        <w:rPr>
          <w:rStyle w:val="StyleUnderline"/>
        </w:rPr>
        <w:t xml:space="preserve">is </w:t>
      </w:r>
      <w:r w:rsidRPr="009D529F">
        <w:rPr>
          <w:rStyle w:val="StyleUnderline"/>
          <w:highlight w:val="green"/>
        </w:rPr>
        <w:t>the line separating Occident from Orient</w:t>
      </w:r>
      <w:r w:rsidRPr="009D529F">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w:t>
      </w:r>
      <w:proofErr w:type="spellStart"/>
      <w:r w:rsidRPr="009D529F">
        <w:rPr>
          <w:sz w:val="12"/>
        </w:rPr>
        <w:t>Vico</w:t>
      </w:r>
      <w:proofErr w:type="spellEnd"/>
      <w:r w:rsidRPr="009D529F">
        <w:rPr>
          <w:sz w:val="12"/>
        </w:rPr>
        <w:t xml:space="preserve"> calls the world of nations, </w:t>
      </w:r>
      <w:r w:rsidRPr="009D529F">
        <w:rPr>
          <w:rStyle w:val="StyleUnderline"/>
          <w:highlight w:val="green"/>
        </w:rPr>
        <w:t>the Orient and the Occident are facts</w:t>
      </w:r>
      <w:r w:rsidRPr="009D529F">
        <w:rPr>
          <w:rStyle w:val="StyleUnderline"/>
        </w:rPr>
        <w:t xml:space="preserve"> produced </w:t>
      </w:r>
      <w:r w:rsidRPr="009D529F">
        <w:rPr>
          <w:rStyle w:val="StyleUnderline"/>
          <w:highlight w:val="green"/>
        </w:rPr>
        <w:t>by human beings</w:t>
      </w:r>
      <w:r w:rsidRPr="009D529F">
        <w:rPr>
          <w:rStyle w:val="StyleUnderline"/>
        </w:rPr>
        <w:t>, and as such must be studied as integral components of the social</w:t>
      </w:r>
      <w:r w:rsidRPr="009D529F">
        <w:rPr>
          <w:sz w:val="12"/>
        </w:rPr>
        <w:t xml:space="preserve">, and not the divine or natural, </w:t>
      </w:r>
      <w:r w:rsidRPr="009D529F">
        <w:rPr>
          <w:rStyle w:val="StyleUnderline"/>
        </w:rPr>
        <w:t>world</w:t>
      </w:r>
      <w:r w:rsidRPr="009D529F">
        <w:rPr>
          <w:sz w:val="12"/>
        </w:rPr>
        <w:t xml:space="preserve">. And </w:t>
      </w:r>
      <w:r w:rsidRPr="009D529F">
        <w:rPr>
          <w:rStyle w:val="StyleUnderline"/>
        </w:rPr>
        <w:t>because the social world includes the person or subject doing the studying as well as the object or realm being studied, it is imperative to include them both in any consideration of Orientalism</w:t>
      </w:r>
      <w:r w:rsidRPr="009D529F">
        <w:rPr>
          <w:sz w:val="12"/>
        </w:rPr>
        <w:t xml:space="preserve">, for, obviously enough, </w:t>
      </w:r>
      <w:r w:rsidRPr="009D529F">
        <w:rPr>
          <w:rStyle w:val="StyleUnderline"/>
        </w:rPr>
        <w:t>there could be no Orientalism without</w:t>
      </w:r>
      <w:r w:rsidRPr="009D529F">
        <w:rPr>
          <w:sz w:val="12"/>
        </w:rPr>
        <w:t>, on the one hand</w:t>
      </w:r>
      <w:r w:rsidRPr="009D529F">
        <w:rPr>
          <w:rStyle w:val="StyleUnderline"/>
        </w:rPr>
        <w:t>, the Orientalists, and</w:t>
      </w:r>
      <w:r w:rsidRPr="009D529F">
        <w:rPr>
          <w:sz w:val="12"/>
        </w:rPr>
        <w:t xml:space="preserve"> on the other, </w:t>
      </w:r>
      <w:r w:rsidRPr="009D529F">
        <w:rPr>
          <w:rStyle w:val="StyleUnderline"/>
        </w:rPr>
        <w:t>the Orientals</w:t>
      </w:r>
      <w:r w:rsidRPr="009D529F">
        <w:rPr>
          <w:sz w:val="12"/>
        </w:rPr>
        <w:t>. Far from being a crudely political apprehension of what has been called the problem of Orientalism, this is in reality a fact basic to any theory of interpretation, or hermeneutics. Yet, and t</w:t>
      </w:r>
      <w:r w:rsidRPr="009D529F">
        <w:rPr>
          <w:rStyle w:val="StyleUnderline"/>
        </w:rPr>
        <w:t xml:space="preserve">his is the first set of problems I want to consider, </w:t>
      </w:r>
      <w:r w:rsidRPr="009D529F">
        <w:rPr>
          <w:rStyle w:val="Emphasis"/>
          <w:highlight w:val="green"/>
        </w:rPr>
        <w:t>there is still a remarkable unwillingness to discuss the problems of Orientalism in the political or ethical</w:t>
      </w:r>
      <w:r w:rsidRPr="009D529F">
        <w:rPr>
          <w:rStyle w:val="Emphasis"/>
        </w:rPr>
        <w:t xml:space="preserve"> or even epistemological </w:t>
      </w:r>
      <w:r w:rsidRPr="009D529F">
        <w:rPr>
          <w:rStyle w:val="Emphasis"/>
          <w:highlight w:val="green"/>
        </w:rPr>
        <w:t>contexts proper to it</w:t>
      </w:r>
      <w:r w:rsidRPr="009D529F">
        <w:rPr>
          <w:sz w:val="12"/>
        </w:rPr>
        <w:t xml:space="preserve">. This is as true of professional literary critics who have written about my book, as it is of course of the Orientalists themselves. </w:t>
      </w:r>
      <w:r w:rsidRPr="009D529F">
        <w:rPr>
          <w:rStyle w:val="StyleUnderline"/>
        </w:rPr>
        <w:t xml:space="preserve">Since it seems to me patently </w:t>
      </w:r>
      <w:r w:rsidRPr="009D529F">
        <w:rPr>
          <w:rStyle w:val="StyleUnderline"/>
          <w:highlight w:val="green"/>
        </w:rPr>
        <w:t xml:space="preserve">impossible to dismiss the truth of </w:t>
      </w:r>
      <w:r w:rsidRPr="009D529F">
        <w:rPr>
          <w:rStyle w:val="StyleUnderline"/>
        </w:rPr>
        <w:t xml:space="preserve">Orientalism's </w:t>
      </w:r>
      <w:r w:rsidRPr="009D529F">
        <w:rPr>
          <w:rStyle w:val="StyleUnderline"/>
          <w:highlight w:val="green"/>
        </w:rPr>
        <w:t>political origin and its continuing political actuality, we are obliged</w:t>
      </w:r>
      <w:r w:rsidRPr="009D529F">
        <w:rPr>
          <w:rStyle w:val="StyleUnderline"/>
        </w:rPr>
        <w:t xml:space="preserve"> on intellectual as well as political grounds </w:t>
      </w:r>
      <w:r w:rsidRPr="009D529F">
        <w:rPr>
          <w:rStyle w:val="StyleUnderline"/>
          <w:highlight w:val="green"/>
        </w:rPr>
        <w:t>to investigate the resistance to the politics of Orientalism</w:t>
      </w:r>
      <w:r w:rsidRPr="009D529F">
        <w:t>, a resistance that is richly symptomatic of precisely what is denied</w:t>
      </w:r>
    </w:p>
    <w:p w14:paraId="7C5590FA" w14:textId="399FBDFC" w:rsidR="00D045C0" w:rsidRPr="009D529F" w:rsidRDefault="00D045C0" w:rsidP="00D045C0">
      <w:pPr>
        <w:pStyle w:val="Heading2"/>
      </w:pPr>
      <w:r>
        <w:lastRenderedPageBreak/>
        <w:t>Links</w:t>
      </w:r>
    </w:p>
    <w:p w14:paraId="71B39868" w14:textId="77777777" w:rsidR="00D045C0" w:rsidRPr="009D529F" w:rsidRDefault="00D045C0" w:rsidP="00D045C0">
      <w:pPr>
        <w:pStyle w:val="Heading3"/>
      </w:pPr>
      <w:r>
        <w:lastRenderedPageBreak/>
        <w:t>Nationalism</w:t>
      </w:r>
    </w:p>
    <w:p w14:paraId="11EAB4D0" w14:textId="77777777" w:rsidR="00D045C0" w:rsidRPr="009D529F" w:rsidRDefault="00D045C0" w:rsidP="00D045C0">
      <w:pPr>
        <w:pStyle w:val="Heading4"/>
      </w:pPr>
      <w:r w:rsidRPr="009D529F">
        <w:t>The sphere of technology serves as instruments for American expansion to create fantastical narratives on the “Asians horde” and assert the white, masculine identity. The orient is flattened and misshaped by the violent American nationalism and propaganda. (0.44)</w:t>
      </w:r>
    </w:p>
    <w:p w14:paraId="742739BF" w14:textId="77777777" w:rsidR="00D045C0" w:rsidRPr="009D529F" w:rsidRDefault="00D045C0" w:rsidP="00D045C0">
      <w:pPr>
        <w:shd w:val="clear" w:color="auto" w:fill="FFFFFF"/>
        <w:rPr>
          <w:rFonts w:ascii="Roboto" w:eastAsia="Times New Roman" w:hAnsi="Roboto" w:cs="Times New Roman"/>
          <w:color w:val="000000"/>
          <w:sz w:val="18"/>
          <w:szCs w:val="18"/>
          <w:lang w:eastAsia="zh-CN"/>
        </w:rPr>
      </w:pPr>
      <w:proofErr w:type="spellStart"/>
      <w:r w:rsidRPr="009D529F">
        <w:rPr>
          <w:rStyle w:val="Style13ptBold"/>
        </w:rPr>
        <w:t>Roh</w:t>
      </w:r>
      <w:proofErr w:type="spellEnd"/>
      <w:r w:rsidRPr="009D529F">
        <w:rPr>
          <w:rStyle w:val="Style13ptBold"/>
        </w:rPr>
        <w:t xml:space="preserve"> et al 15</w:t>
      </w:r>
      <w:r w:rsidRPr="009D529F">
        <w:t xml:space="preserve"> </w:t>
      </w:r>
      <w:r w:rsidRPr="009D529F">
        <w:rPr>
          <w:sz w:val="18"/>
          <w:szCs w:val="18"/>
        </w:rPr>
        <w:t>(</w:t>
      </w:r>
      <w:proofErr w:type="spellStart"/>
      <w:r w:rsidRPr="009D529F">
        <w:rPr>
          <w:sz w:val="18"/>
          <w:szCs w:val="18"/>
        </w:rPr>
        <w:t>Roh</w:t>
      </w:r>
      <w:proofErr w:type="spellEnd"/>
      <w:r w:rsidRPr="009D529F">
        <w:rPr>
          <w:sz w:val="18"/>
          <w:szCs w:val="18"/>
        </w:rPr>
        <w:t>, David S. [</w:t>
      </w:r>
      <w:r w:rsidRPr="009D529F">
        <w:rPr>
          <w:rFonts w:ascii="Roboto" w:hAnsi="Roboto"/>
          <w:color w:val="000000"/>
          <w:sz w:val="18"/>
          <w:szCs w:val="18"/>
          <w:shd w:val="clear" w:color="auto" w:fill="FFFFFF"/>
        </w:rPr>
        <w:t>DAVID S. ROH is an assistant professor of American literature and digital humanities at Old Dominion University. He is the author of </w:t>
      </w:r>
      <w:r w:rsidRPr="009D529F">
        <w:rPr>
          <w:rFonts w:ascii="Roboto" w:hAnsi="Roboto"/>
          <w:i/>
          <w:iCs/>
          <w:color w:val="000000"/>
          <w:sz w:val="18"/>
          <w:szCs w:val="18"/>
          <w:shd w:val="clear" w:color="auto" w:fill="FFFFFF"/>
        </w:rPr>
        <w:t>Illegal Literature: Toward a Disruptive Creativity</w:t>
      </w:r>
      <w:r w:rsidRPr="009D529F">
        <w:rPr>
          <w:rFonts w:ascii="Roboto" w:hAnsi="Roboto"/>
          <w:color w:val="000000"/>
          <w:sz w:val="18"/>
          <w:szCs w:val="18"/>
          <w:shd w:val="clear" w:color="auto" w:fill="FFFFFF"/>
        </w:rPr>
        <w:t>.], Huang, Betsey [</w:t>
      </w:r>
      <w:r w:rsidRPr="009D529F">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9D529F">
        <w:rPr>
          <w:rFonts w:ascii="Roboto" w:eastAsia="Times New Roman" w:hAnsi="Roboto" w:cs="Times New Roman"/>
          <w:i/>
          <w:iCs/>
          <w:color w:val="000000"/>
          <w:sz w:val="18"/>
          <w:szCs w:val="18"/>
          <w:lang w:eastAsia="zh-CN"/>
        </w:rPr>
        <w:t>Contesting Genres in Contemporary Asian American Fiction</w:t>
      </w:r>
      <w:r w:rsidRPr="009D529F">
        <w:rPr>
          <w:rFonts w:ascii="Roboto" w:eastAsia="Times New Roman" w:hAnsi="Roboto" w:cs="Times New Roman"/>
          <w:color w:val="000000"/>
          <w:sz w:val="18"/>
          <w:szCs w:val="18"/>
          <w:lang w:eastAsia="zh-CN"/>
        </w:rPr>
        <w:t xml:space="preserve">.], </w:t>
      </w:r>
      <w:proofErr w:type="spellStart"/>
      <w:r w:rsidRPr="009D529F">
        <w:rPr>
          <w:rFonts w:ascii="Roboto" w:eastAsia="Times New Roman" w:hAnsi="Roboto" w:cs="Times New Roman"/>
          <w:color w:val="000000"/>
          <w:sz w:val="18"/>
          <w:szCs w:val="18"/>
          <w:lang w:eastAsia="zh-CN"/>
        </w:rPr>
        <w:t>Niu</w:t>
      </w:r>
      <w:proofErr w:type="spellEnd"/>
      <w:r w:rsidRPr="009D529F">
        <w:rPr>
          <w:rFonts w:ascii="Roboto" w:eastAsia="Times New Roman" w:hAnsi="Roboto" w:cs="Times New Roman"/>
          <w:color w:val="000000"/>
          <w:sz w:val="18"/>
          <w:szCs w:val="18"/>
          <w:lang w:eastAsia="zh-CN"/>
        </w:rPr>
        <w:t xml:space="preserve">, Greta A. [GRETA A. NIU earned her Ph.D. in English from Duke University and has taught at SUNY Brockport, University of Rochester, and St. John Fisher College.], </w:t>
      </w:r>
      <w:r w:rsidRPr="009D529F">
        <w:rPr>
          <w:rFonts w:ascii="Roboto" w:eastAsia="Times New Roman" w:hAnsi="Roboto" w:cs="Times New Roman"/>
          <w:i/>
          <w:iCs/>
          <w:color w:val="000000"/>
          <w:sz w:val="18"/>
          <w:szCs w:val="18"/>
          <w:lang w:eastAsia="zh-CN"/>
        </w:rPr>
        <w:t>Techno-Orientalism: Imagining Asia in Speculative Fiction, History, and Media</w:t>
      </w:r>
      <w:r w:rsidRPr="009D529F">
        <w:rPr>
          <w:rFonts w:ascii="Roboto" w:eastAsia="Times New Roman" w:hAnsi="Roboto" w:cs="Times New Roman"/>
          <w:color w:val="000000"/>
          <w:sz w:val="18"/>
          <w:szCs w:val="18"/>
          <w:lang w:eastAsia="zh-CN"/>
        </w:rPr>
        <w:t xml:space="preserve">, Contributions by David S. </w:t>
      </w:r>
      <w:proofErr w:type="spellStart"/>
      <w:r w:rsidRPr="009D529F">
        <w:rPr>
          <w:rFonts w:ascii="Roboto" w:eastAsia="Times New Roman" w:hAnsi="Roboto" w:cs="Times New Roman"/>
          <w:color w:val="000000"/>
          <w:sz w:val="18"/>
          <w:szCs w:val="18"/>
          <w:lang w:eastAsia="zh-CN"/>
        </w:rPr>
        <w:t>Roh</w:t>
      </w:r>
      <w:proofErr w:type="spellEnd"/>
      <w:r w:rsidRPr="009D529F">
        <w:rPr>
          <w:rFonts w:ascii="Roboto" w:eastAsia="Times New Roman" w:hAnsi="Roboto" w:cs="Times New Roman"/>
          <w:color w:val="000000"/>
          <w:sz w:val="18"/>
          <w:szCs w:val="18"/>
          <w:lang w:eastAsia="zh-CN"/>
        </w:rPr>
        <w:t xml:space="preserve">, Betsy Huang, Greta A. </w:t>
      </w:r>
      <w:proofErr w:type="spellStart"/>
      <w:r w:rsidRPr="009D529F">
        <w:rPr>
          <w:rFonts w:ascii="Roboto" w:eastAsia="Times New Roman" w:hAnsi="Roboto" w:cs="Times New Roman"/>
          <w:color w:val="000000"/>
          <w:sz w:val="18"/>
          <w:szCs w:val="18"/>
          <w:lang w:eastAsia="zh-CN"/>
        </w:rPr>
        <w:t>Niu</w:t>
      </w:r>
      <w:proofErr w:type="spellEnd"/>
      <w:r w:rsidRPr="009D529F">
        <w:rPr>
          <w:rFonts w:ascii="Roboto" w:eastAsia="Times New Roman" w:hAnsi="Roboto" w:cs="Times New Roman"/>
          <w:color w:val="000000"/>
          <w:sz w:val="18"/>
          <w:szCs w:val="18"/>
          <w:lang w:eastAsia="zh-CN"/>
        </w:rPr>
        <w:t xml:space="preserve">, Kenneth Hough, Jason Crum, Victor </w:t>
      </w:r>
      <w:proofErr w:type="spellStart"/>
      <w:r w:rsidRPr="009D529F">
        <w:rPr>
          <w:rFonts w:ascii="Roboto" w:eastAsia="Times New Roman" w:hAnsi="Roboto" w:cs="Times New Roman"/>
          <w:color w:val="000000"/>
          <w:sz w:val="18"/>
          <w:szCs w:val="18"/>
          <w:lang w:eastAsia="zh-CN"/>
        </w:rPr>
        <w:t>Bascara</w:t>
      </w:r>
      <w:proofErr w:type="spellEnd"/>
      <w:r w:rsidRPr="009D529F">
        <w:rPr>
          <w:rFonts w:ascii="Roboto" w:eastAsia="Times New Roman" w:hAnsi="Roboto" w:cs="Times New Roman"/>
          <w:color w:val="000000"/>
          <w:sz w:val="18"/>
          <w:szCs w:val="18"/>
          <w:lang w:eastAsia="zh-CN"/>
        </w:rPr>
        <w:t xml:space="preserve">, Warren Liu, </w:t>
      </w:r>
      <w:proofErr w:type="spellStart"/>
      <w:r w:rsidRPr="009D529F">
        <w:rPr>
          <w:rFonts w:ascii="Roboto" w:eastAsia="Times New Roman" w:hAnsi="Roboto" w:cs="Times New Roman"/>
          <w:color w:val="000000"/>
          <w:sz w:val="18"/>
          <w:szCs w:val="18"/>
          <w:lang w:eastAsia="zh-CN"/>
        </w:rPr>
        <w:t>Seo</w:t>
      </w:r>
      <w:proofErr w:type="spellEnd"/>
      <w:r w:rsidRPr="009D529F">
        <w:rPr>
          <w:rFonts w:ascii="Roboto" w:eastAsia="Times New Roman" w:hAnsi="Roboto" w:cs="Times New Roman"/>
          <w:color w:val="000000"/>
          <w:sz w:val="18"/>
          <w:szCs w:val="18"/>
          <w:lang w:eastAsia="zh-CN"/>
        </w:rPr>
        <w:t xml:space="preserve">-Young Chu, Abigail De </w:t>
      </w:r>
      <w:proofErr w:type="spellStart"/>
      <w:r w:rsidRPr="009D529F">
        <w:rPr>
          <w:rFonts w:ascii="Roboto" w:eastAsia="Times New Roman" w:hAnsi="Roboto" w:cs="Times New Roman"/>
          <w:color w:val="000000"/>
          <w:sz w:val="18"/>
          <w:szCs w:val="18"/>
          <w:lang w:eastAsia="zh-CN"/>
        </w:rPr>
        <w:t>Kosnik</w:t>
      </w:r>
      <w:proofErr w:type="spellEnd"/>
      <w:r w:rsidRPr="009D529F">
        <w:rPr>
          <w:rFonts w:ascii="Roboto" w:eastAsia="Times New Roman" w:hAnsi="Roboto" w:cs="Times New Roman"/>
          <w:color w:val="000000"/>
          <w:sz w:val="18"/>
          <w:szCs w:val="18"/>
          <w:lang w:eastAsia="zh-CN"/>
        </w:rPr>
        <w:t xml:space="preserve">, Jinny Huh, Steve Choe, Se Young Kim, Dylan Yeats, Julie Ha Tran, Kathryn Allan, Aimee </w:t>
      </w:r>
      <w:proofErr w:type="spellStart"/>
      <w:r w:rsidRPr="009D529F">
        <w:rPr>
          <w:rFonts w:ascii="Roboto" w:eastAsia="Times New Roman" w:hAnsi="Roboto" w:cs="Times New Roman"/>
          <w:color w:val="000000"/>
          <w:sz w:val="18"/>
          <w:szCs w:val="18"/>
          <w:lang w:eastAsia="zh-CN"/>
        </w:rPr>
        <w:t>Bahng</w:t>
      </w:r>
      <w:proofErr w:type="spellEnd"/>
      <w:r w:rsidRPr="009D529F">
        <w:rPr>
          <w:rFonts w:ascii="Roboto" w:eastAsia="Times New Roman" w:hAnsi="Roboto" w:cs="Times New Roman"/>
          <w:color w:val="000000"/>
          <w:sz w:val="18"/>
          <w:szCs w:val="18"/>
          <w:lang w:eastAsia="zh-CN"/>
        </w:rPr>
        <w:t>, Douglas S. Ishii, Tzarina T. Prater, Catherine Fung, Charles Park. RUTGERS UNIVERSITY PRESS. 2015. Accessed 11 December 2021.)</w:t>
      </w:r>
    </w:p>
    <w:p w14:paraId="1FDF3858" w14:textId="77777777" w:rsidR="00D045C0" w:rsidRDefault="00D045C0" w:rsidP="00D045C0">
      <w:pPr>
        <w:rPr>
          <w:rFonts w:cs="Garamond Premr Pro"/>
          <w:color w:val="000000"/>
          <w:sz w:val="14"/>
          <w:szCs w:val="21"/>
        </w:rPr>
      </w:pPr>
      <w:r w:rsidRPr="009D529F">
        <w:rPr>
          <w:rStyle w:val="Emphasis"/>
        </w:rPr>
        <w:t xml:space="preserve">Asian </w:t>
      </w:r>
      <w:r w:rsidRPr="009D529F">
        <w:rPr>
          <w:rStyle w:val="Emphasis"/>
          <w:highlight w:val="green"/>
        </w:rPr>
        <w:t>subjects abound in</w:t>
      </w:r>
      <w:r w:rsidRPr="009D529F">
        <w:rPr>
          <w:rStyle w:val="Emphasis"/>
        </w:rPr>
        <w:t xml:space="preserve"> early twentieth-century U.S. radio </w:t>
      </w:r>
      <w:r w:rsidRPr="009D529F">
        <w:rPr>
          <w:rStyle w:val="Emphasis"/>
          <w:highlight w:val="green"/>
        </w:rPr>
        <w:t>programs</w:t>
      </w:r>
      <w:r w:rsidRPr="009D529F">
        <w:rPr>
          <w:rStyle w:val="Emphasis"/>
        </w:rPr>
        <w:t xml:space="preserve">. From Fu Manchu and the Dragon Lady to Omar Khayyam and the Indo-Asian Consortium, stories </w:t>
      </w:r>
      <w:r w:rsidRPr="009D529F">
        <w:rPr>
          <w:rStyle w:val="Emphasis"/>
          <w:highlight w:val="green"/>
        </w:rPr>
        <w:t>of</w:t>
      </w:r>
      <w:r w:rsidRPr="009D529F">
        <w:rPr>
          <w:rStyle w:val="Emphasis"/>
        </w:rPr>
        <w:t xml:space="preserve"> “yellow peril” and </w:t>
      </w:r>
      <w:r w:rsidRPr="009D529F">
        <w:rPr>
          <w:rStyle w:val="Emphasis"/>
          <w:highlight w:val="green"/>
        </w:rPr>
        <w:t>the exotic Orient</w:t>
      </w:r>
      <w:r w:rsidRPr="009D529F">
        <w:rPr>
          <w:rStyle w:val="Emphasis"/>
        </w:rPr>
        <w:t xml:space="preserve"> played on the </w:t>
      </w:r>
      <w:proofErr w:type="spellStart"/>
      <w:r w:rsidRPr="009D529F">
        <w:rPr>
          <w:rStyle w:val="Emphasis"/>
        </w:rPr>
        <w:t>lis-tening</w:t>
      </w:r>
      <w:proofErr w:type="spellEnd"/>
      <w:r w:rsidRPr="009D529F">
        <w:rPr>
          <w:rStyle w:val="Emphasis"/>
        </w:rPr>
        <w:t xml:space="preserve"> public’s cravings for adventure, excitement, and international affairs.</w:t>
      </w:r>
      <w:r w:rsidRPr="009D529F">
        <w:rPr>
          <w:rFonts w:cs="Garamond Premr Pro"/>
          <w:color w:val="000000"/>
          <w:sz w:val="14"/>
          <w:szCs w:val="21"/>
        </w:rPr>
        <w:t xml:space="preserve"> Programs such as </w:t>
      </w:r>
      <w:r w:rsidRPr="009D529F">
        <w:rPr>
          <w:rFonts w:cs="Garamond Premr Pro"/>
          <w:i/>
          <w:iCs/>
          <w:color w:val="000000"/>
          <w:sz w:val="14"/>
          <w:szCs w:val="21"/>
        </w:rPr>
        <w:t>Buck Rogers</w:t>
      </w:r>
      <w:r w:rsidRPr="009D529F">
        <w:rPr>
          <w:rFonts w:cs="Garamond Premr Pro"/>
          <w:color w:val="000000"/>
          <w:sz w:val="14"/>
          <w:szCs w:val="21"/>
        </w:rPr>
        <w:t xml:space="preserve">, </w:t>
      </w:r>
      <w:r w:rsidRPr="009D529F">
        <w:rPr>
          <w:rFonts w:cs="Garamond Premr Pro"/>
          <w:i/>
          <w:iCs/>
          <w:color w:val="000000"/>
          <w:sz w:val="14"/>
          <w:szCs w:val="21"/>
        </w:rPr>
        <w:t>Terry and the Pirates</w:t>
      </w:r>
      <w:r w:rsidRPr="009D529F">
        <w:rPr>
          <w:rFonts w:cs="Garamond Premr Pro"/>
          <w:color w:val="000000"/>
          <w:sz w:val="14"/>
          <w:szCs w:val="21"/>
        </w:rPr>
        <w:t xml:space="preserve">, </w:t>
      </w:r>
      <w:r w:rsidRPr="009D529F">
        <w:rPr>
          <w:rFonts w:cs="Garamond Premr Pro"/>
          <w:i/>
          <w:iCs/>
          <w:color w:val="000000"/>
          <w:sz w:val="14"/>
          <w:szCs w:val="21"/>
        </w:rPr>
        <w:t>Omar, the Wizard of Per-</w:t>
      </w:r>
      <w:proofErr w:type="spellStart"/>
      <w:r w:rsidRPr="009D529F">
        <w:rPr>
          <w:rFonts w:cs="Garamond Premr Pro"/>
          <w:i/>
          <w:iCs/>
          <w:color w:val="000000"/>
          <w:sz w:val="14"/>
          <w:szCs w:val="21"/>
        </w:rPr>
        <w:t>sia</w:t>
      </w:r>
      <w:proofErr w:type="spellEnd"/>
      <w:r w:rsidRPr="009D529F">
        <w:rPr>
          <w:rFonts w:cs="Garamond Premr Pro"/>
          <w:color w:val="000000"/>
          <w:sz w:val="14"/>
          <w:szCs w:val="21"/>
        </w:rPr>
        <w:t xml:space="preserve">, </w:t>
      </w:r>
      <w:r w:rsidRPr="009D529F">
        <w:rPr>
          <w:rFonts w:cs="Garamond Premr Pro"/>
          <w:i/>
          <w:iCs/>
          <w:color w:val="000000"/>
          <w:sz w:val="14"/>
          <w:szCs w:val="21"/>
        </w:rPr>
        <w:t>Fu Manchu</w:t>
      </w:r>
      <w:r w:rsidRPr="009D529F">
        <w:rPr>
          <w:rFonts w:cs="Garamond Premr Pro"/>
          <w:color w:val="000000"/>
          <w:sz w:val="14"/>
          <w:szCs w:val="21"/>
        </w:rPr>
        <w:t xml:space="preserve">, and </w:t>
      </w:r>
      <w:r w:rsidRPr="009D529F">
        <w:rPr>
          <w:rFonts w:cs="Garamond Premr Pro"/>
          <w:color w:val="000000"/>
          <w:u w:val="single"/>
        </w:rPr>
        <w:t xml:space="preserve">dozens of others serialized in fifteen-to thirty-minute time slots performed the affairs of rational, modern U.S. whites against the </w:t>
      </w:r>
      <w:r w:rsidRPr="009D529F">
        <w:rPr>
          <w:rStyle w:val="Emphasis"/>
        </w:rPr>
        <w:t xml:space="preserve">imagined cultural and technological inferiority of the Asian Other. These and other such programs, concomitant with U.S. </w:t>
      </w:r>
      <w:r w:rsidRPr="009D529F">
        <w:rPr>
          <w:rStyle w:val="Emphasis"/>
          <w:highlight w:val="green"/>
        </w:rPr>
        <w:t>global expansion, flatten</w:t>
      </w:r>
      <w:r w:rsidRPr="009D529F">
        <w:rPr>
          <w:rStyle w:val="Emphasis"/>
        </w:rPr>
        <w:t xml:space="preserve"> Near East and Far East </w:t>
      </w:r>
      <w:r w:rsidRPr="009D529F">
        <w:rPr>
          <w:rStyle w:val="Emphasis"/>
          <w:highlight w:val="green"/>
        </w:rPr>
        <w:t>subjects into one vast foreign horde</w:t>
      </w:r>
      <w:r w:rsidRPr="009D529F">
        <w:rPr>
          <w:rStyle w:val="Emphasis"/>
        </w:rPr>
        <w:t xml:space="preserve"> that, by being </w:t>
      </w:r>
      <w:r w:rsidRPr="009D529F">
        <w:rPr>
          <w:rStyle w:val="Emphasis"/>
          <w:highlight w:val="green"/>
        </w:rPr>
        <w:t>robbed of technological prowess</w:t>
      </w:r>
      <w:r w:rsidRPr="009D529F">
        <w:rPr>
          <w:rStyle w:val="Emphasis"/>
        </w:rPr>
        <w:t xml:space="preserve">, is both </w:t>
      </w:r>
      <w:r w:rsidRPr="009D529F">
        <w:rPr>
          <w:rStyle w:val="Emphasis"/>
          <w:highlight w:val="green"/>
        </w:rPr>
        <w:t xml:space="preserve">dehumanized </w:t>
      </w:r>
      <w:r w:rsidRPr="009D529F">
        <w:rPr>
          <w:rStyle w:val="Emphasis"/>
        </w:rPr>
        <w:t>and exoticized</w:t>
      </w:r>
      <w:r w:rsidRPr="009D529F">
        <w:rPr>
          <w:rStyle w:val="Emphasis"/>
          <w:b w:val="0"/>
          <w:bCs/>
          <w:sz w:val="14"/>
          <w:u w:val="none"/>
        </w:rPr>
        <w:t>. The programs play on a U.S. desire to be both modern and, ironically, grounded in a more authentic premodern past.</w:t>
      </w:r>
      <w:r w:rsidRPr="009D529F">
        <w:rPr>
          <w:rStyle w:val="Emphasis"/>
        </w:rPr>
        <w:t xml:space="preserve"> In addition to these serials, for-profit network adult programs and government-sponsored programs further </w:t>
      </w:r>
      <w:proofErr w:type="spellStart"/>
      <w:r w:rsidRPr="009D529F">
        <w:rPr>
          <w:rStyle w:val="Emphasis"/>
        </w:rPr>
        <w:t>nar</w:t>
      </w:r>
      <w:proofErr w:type="spellEnd"/>
      <w:r w:rsidRPr="009D529F">
        <w:rPr>
          <w:rStyle w:val="Emphasis"/>
        </w:rPr>
        <w:t xml:space="preserve">-rated a white, masculine modern U.S. identity. Male characters are almost universally the protagonists of such serialized programs, women being </w:t>
      </w:r>
      <w:proofErr w:type="spellStart"/>
      <w:r w:rsidRPr="009D529F">
        <w:rPr>
          <w:rStyle w:val="Emphasis"/>
        </w:rPr>
        <w:t>rel-egated</w:t>
      </w:r>
      <w:proofErr w:type="spellEnd"/>
      <w:r w:rsidRPr="009D529F">
        <w:rPr>
          <w:rStyle w:val="Emphasis"/>
        </w:rPr>
        <w:t xml:space="preserve"> to supporting roles or to domestic spheres. While programs such as The </w:t>
      </w:r>
      <w:proofErr w:type="spellStart"/>
      <w:r w:rsidRPr="009D529F">
        <w:rPr>
          <w:rStyle w:val="Emphasis"/>
        </w:rPr>
        <w:t>Goldbergs</w:t>
      </w:r>
      <w:proofErr w:type="spellEnd"/>
      <w:r w:rsidRPr="009D529F">
        <w:rPr>
          <w:rStyle w:val="Emphasis"/>
        </w:rPr>
        <w:t xml:space="preserve"> and daytime soap operas feature female protagonists, the trend of adventure-based, </w:t>
      </w:r>
      <w:r w:rsidRPr="009D529F">
        <w:rPr>
          <w:rStyle w:val="Emphasis"/>
          <w:highlight w:val="green"/>
        </w:rPr>
        <w:t xml:space="preserve">techno-Orientalist </w:t>
      </w:r>
      <w:r w:rsidRPr="009D529F">
        <w:rPr>
          <w:rStyle w:val="Emphasis"/>
        </w:rPr>
        <w:t xml:space="preserve">programs </w:t>
      </w:r>
      <w:r w:rsidRPr="009D529F">
        <w:rPr>
          <w:rStyle w:val="Emphasis"/>
          <w:highlight w:val="green"/>
        </w:rPr>
        <w:t xml:space="preserve">reasserts American </w:t>
      </w:r>
      <w:proofErr w:type="spellStart"/>
      <w:r w:rsidRPr="009D529F">
        <w:rPr>
          <w:rStyle w:val="Emphasis"/>
          <w:highlight w:val="green"/>
        </w:rPr>
        <w:t>masculin-ity</w:t>
      </w:r>
      <w:proofErr w:type="spellEnd"/>
      <w:r w:rsidRPr="009D529F">
        <w:rPr>
          <w:rStyle w:val="Emphasis"/>
          <w:highlight w:val="green"/>
        </w:rPr>
        <w:t xml:space="preserve"> and </w:t>
      </w:r>
      <w:proofErr w:type="gramStart"/>
      <w:r w:rsidRPr="009D529F">
        <w:rPr>
          <w:rStyle w:val="Emphasis"/>
          <w:highlight w:val="green"/>
        </w:rPr>
        <w:t>patriarchy</w:t>
      </w:r>
      <w:r w:rsidRPr="009D529F">
        <w:rPr>
          <w:rStyle w:val="Emphasis"/>
        </w:rPr>
        <w:t>, and</w:t>
      </w:r>
      <w:proofErr w:type="gramEnd"/>
      <w:r w:rsidRPr="009D529F">
        <w:rPr>
          <w:rStyle w:val="Emphasis"/>
        </w:rPr>
        <w:t xml:space="preserve"> emphasizes the need to protect American womanhood from Asian hordes.</w:t>
      </w:r>
      <w:r w:rsidRPr="009D529F">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9D529F">
        <w:rPr>
          <w:rFonts w:cs="Garamond Premr Pro"/>
          <w:color w:val="000000"/>
          <w:highlight w:val="green"/>
        </w:rPr>
        <w:t>a flattening of the</w:t>
      </w:r>
      <w:r w:rsidRPr="009D529F">
        <w:rPr>
          <w:rFonts w:cs="Garamond Premr Pro"/>
          <w:color w:val="000000"/>
        </w:rPr>
        <w:t xml:space="preserve"> Asian </w:t>
      </w:r>
      <w:r w:rsidRPr="009D529F">
        <w:rPr>
          <w:rFonts w:cs="Garamond Premr Pro"/>
          <w:color w:val="000000"/>
          <w:highlight w:val="green"/>
        </w:rPr>
        <w:t>Other</w:t>
      </w:r>
      <w:r w:rsidRPr="009D529F">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9D529F">
        <w:rPr>
          <w:rStyle w:val="Emphasis"/>
        </w:rPr>
        <w:t xml:space="preserve">For-profit serial programs, aimed at </w:t>
      </w:r>
      <w:proofErr w:type="spellStart"/>
      <w:r w:rsidRPr="009D529F">
        <w:rPr>
          <w:rStyle w:val="Emphasis"/>
        </w:rPr>
        <w:t>chil-dren</w:t>
      </w:r>
      <w:proofErr w:type="spellEnd"/>
      <w:r w:rsidRPr="009D529F">
        <w:rPr>
          <w:rStyle w:val="Emphasis"/>
        </w:rPr>
        <w:t xml:space="preserve"> and young adults, generally include </w:t>
      </w:r>
      <w:r w:rsidRPr="009D529F">
        <w:rPr>
          <w:rStyle w:val="Emphasis"/>
          <w:highlight w:val="green"/>
        </w:rPr>
        <w:t>fantastical narratives</w:t>
      </w:r>
      <w:r w:rsidRPr="009D529F">
        <w:rPr>
          <w:rStyle w:val="Emphasis"/>
        </w:rPr>
        <w:t xml:space="preserve"> that play on mystical themes and conflate Asian subjects into one vast horde. Government-sponsored companies, aimed at older teens and adults, employ more realistic narratives that </w:t>
      </w:r>
      <w:r w:rsidRPr="009D529F">
        <w:rPr>
          <w:rStyle w:val="Emphasis"/>
          <w:highlight w:val="green"/>
        </w:rPr>
        <w:t>emphasize racial</w:t>
      </w:r>
      <w:r w:rsidRPr="009D529F">
        <w:rPr>
          <w:rStyle w:val="Emphasis"/>
        </w:rPr>
        <w:t xml:space="preserve">, cultural, </w:t>
      </w:r>
      <w:r w:rsidRPr="009D529F">
        <w:rPr>
          <w:rStyle w:val="Emphasis"/>
          <w:highlight w:val="green"/>
        </w:rPr>
        <w:t>and nationalistic differences</w:t>
      </w:r>
      <w:r w:rsidRPr="009D529F">
        <w:rPr>
          <w:rStyle w:val="Emphasis"/>
        </w:rPr>
        <w:t xml:space="preserve"> among Asian subjects. Nonetheless, both varieties posit the United States as the locus of cultural and technological power. </w:t>
      </w:r>
      <w:r w:rsidRPr="009D529F">
        <w:rPr>
          <w:rFonts w:cs="Garamond Premr Pro"/>
          <w:color w:val="000000"/>
          <w:sz w:val="14"/>
          <w:szCs w:val="21"/>
        </w:rPr>
        <w:t xml:space="preserve">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w:t>
      </w:r>
      <w:proofErr w:type="spellStart"/>
      <w:r w:rsidRPr="009D529F">
        <w:rPr>
          <w:rFonts w:cs="Garamond Premr Pro"/>
          <w:color w:val="000000"/>
          <w:sz w:val="14"/>
          <w:szCs w:val="21"/>
        </w:rPr>
        <w:t>Rorty</w:t>
      </w:r>
      <w:proofErr w:type="spellEnd"/>
      <w:r w:rsidRPr="009D529F">
        <w:rPr>
          <w:rFonts w:cs="Garamond Premr Pro"/>
          <w:color w:val="000000"/>
          <w:sz w:val="14"/>
          <w:szCs w:val="21"/>
        </w:rPr>
        <w:t xml:space="preserve">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25874FCF" w14:textId="77777777" w:rsidR="00D045C0" w:rsidRPr="009D529F" w:rsidRDefault="00D045C0" w:rsidP="00D045C0">
      <w:pPr>
        <w:pStyle w:val="Heading3"/>
      </w:pPr>
      <w:r>
        <w:lastRenderedPageBreak/>
        <w:t>Speculative-Fic</w:t>
      </w:r>
    </w:p>
    <w:p w14:paraId="530D8693" w14:textId="77777777" w:rsidR="00D045C0" w:rsidRPr="009D529F" w:rsidRDefault="00D045C0" w:rsidP="00D045C0">
      <w:pPr>
        <w:pStyle w:val="Heading4"/>
      </w:pPr>
      <w:r w:rsidRPr="009D529F">
        <w:t xml:space="preserve">Futuristic tech development and speculation fetishizes </w:t>
      </w:r>
      <w:proofErr w:type="spellStart"/>
      <w:r w:rsidRPr="009D529F">
        <w:t>Asianness</w:t>
      </w:r>
      <w:proofErr w:type="spellEnd"/>
      <w:r w:rsidRPr="009D529F">
        <w:t xml:space="preserve"> but lacks accurate representation. Utopias where tech is revolutionary are devoid of Asians while dystopias simplify and scapegoat Asian cultures.</w:t>
      </w:r>
    </w:p>
    <w:p w14:paraId="48F08F17" w14:textId="77777777" w:rsidR="00D045C0" w:rsidRPr="009D529F" w:rsidRDefault="00D045C0" w:rsidP="00D045C0">
      <w:r w:rsidRPr="009D529F">
        <w:rPr>
          <w:rStyle w:val="Style13ptBold"/>
        </w:rPr>
        <w:t>Emerson 17</w:t>
      </w:r>
      <w:r w:rsidRPr="009D529F">
        <w:t xml:space="preserve"> </w:t>
      </w:r>
      <w:r w:rsidRPr="009D529F">
        <w:rPr>
          <w:sz w:val="16"/>
          <w:szCs w:val="16"/>
        </w:rPr>
        <w:t xml:space="preserve">(Emerson, Sarah [Sarah is a San Francisco-based Motherboard reporter covering the environment, tech culture, and science oddities. You can reach her on email or on Twitter (@SarahNEmerson).] </w:t>
      </w:r>
      <w:r w:rsidRPr="009D529F">
        <w:rPr>
          <w:i/>
          <w:iCs/>
          <w:sz w:val="16"/>
          <w:szCs w:val="16"/>
        </w:rPr>
        <w:t xml:space="preserve">Cyberpunk Cities Fetishize Asian Culture </w:t>
      </w:r>
      <w:proofErr w:type="gramStart"/>
      <w:r w:rsidRPr="009D529F">
        <w:rPr>
          <w:i/>
          <w:iCs/>
          <w:sz w:val="16"/>
          <w:szCs w:val="16"/>
        </w:rPr>
        <w:t>But</w:t>
      </w:r>
      <w:proofErr w:type="gramEnd"/>
      <w:r w:rsidRPr="009D529F">
        <w:rPr>
          <w:i/>
          <w:iCs/>
          <w:sz w:val="16"/>
          <w:szCs w:val="16"/>
        </w:rPr>
        <w:t xml:space="preserve"> Have No Asians.</w:t>
      </w:r>
      <w:r w:rsidRPr="009D529F">
        <w:rPr>
          <w:sz w:val="16"/>
          <w:szCs w:val="16"/>
        </w:rPr>
        <w:t xml:space="preserve"> VICE NEWS. October 10, 2017. </w:t>
      </w:r>
      <w:proofErr w:type="gramStart"/>
      <w:r w:rsidRPr="009D529F">
        <w:rPr>
          <w:sz w:val="16"/>
          <w:szCs w:val="16"/>
        </w:rPr>
        <w:t>TAGGED:TECHMOTHERBOARD</w:t>
      </w:r>
      <w:proofErr w:type="gramEnd"/>
      <w:r w:rsidRPr="009D529F">
        <w:rPr>
          <w:sz w:val="16"/>
          <w:szCs w:val="16"/>
        </w:rPr>
        <w:t xml:space="preserve"> JAPAN DIVERSITY SCIENCE FICTION CHINATOWN ASIANS CYBERPUNK BLADE RUNNER 2049 ORIENTALISM. Accessed December 15, 2021.)</w:t>
      </w:r>
    </w:p>
    <w:p w14:paraId="4FAE4F74" w14:textId="77777777" w:rsidR="00D045C0" w:rsidRPr="009D529F" w:rsidRDefault="00D045C0" w:rsidP="00D045C0">
      <w:pPr>
        <w:rPr>
          <w:rStyle w:val="StyleUnderline"/>
          <w:sz w:val="12"/>
          <w:u w:val="none"/>
        </w:rPr>
      </w:pPr>
      <w:r w:rsidRPr="009D529F">
        <w:rPr>
          <w:rStyle w:val="StyleUnderline"/>
          <w:sz w:val="12"/>
          <w:u w:val="none"/>
        </w:rPr>
        <w:t xml:space="preserve">The grimy, glitched-out world we saw in </w:t>
      </w:r>
      <w:r w:rsidRPr="009D529F">
        <w:rPr>
          <w:rStyle w:val="StyleUnderline"/>
          <w:b/>
          <w:bCs/>
        </w:rPr>
        <w:t>Blade Runner is</w:t>
      </w:r>
      <w:r w:rsidRPr="009D529F">
        <w:rPr>
          <w:rStyle w:val="StyleUnderline"/>
          <w:sz w:val="12"/>
          <w:u w:val="none"/>
        </w:rPr>
        <w:t xml:space="preserve"> back and beautifully remastered. As the title conveys, Blade Runner 2049 picks up decades after the original film—</w:t>
      </w:r>
      <w:r w:rsidRPr="009D529F">
        <w:rPr>
          <w:rStyle w:val="StyleUnderline"/>
          <w:b/>
          <w:bCs/>
        </w:rPr>
        <w:t>a sort of post-post-apocalypse, more vividly, and terrifyingly imagined than 1980s cinematography could ever allow. We're back in Los Angeles, and it's still irradiated and miserable. Home to the dregs of humanity</w:t>
      </w:r>
      <w:r w:rsidRPr="009D529F">
        <w:rPr>
          <w:rStyle w:val="StyleUnderline"/>
          <w:sz w:val="12"/>
          <w:u w:val="none"/>
        </w:rPr>
        <w:t xml:space="preserve">,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 </w:t>
      </w:r>
      <w:r w:rsidRPr="009D529F">
        <w:rPr>
          <w:rStyle w:val="StyleUnderline"/>
          <w:b/>
          <w:bCs/>
        </w:rPr>
        <w:t>Like the original, 20</w:t>
      </w:r>
      <w:r w:rsidRPr="009D529F">
        <w:rPr>
          <w:rStyle w:val="StyleUnderline"/>
          <w:b/>
          <w:bCs/>
          <w:highlight w:val="green"/>
        </w:rPr>
        <w:t xml:space="preserve">49 uses </w:t>
      </w:r>
      <w:proofErr w:type="spellStart"/>
      <w:r w:rsidRPr="009D529F">
        <w:rPr>
          <w:rStyle w:val="StyleUnderline"/>
          <w:b/>
          <w:bCs/>
          <w:highlight w:val="green"/>
        </w:rPr>
        <w:t>Asianness</w:t>
      </w:r>
      <w:proofErr w:type="spellEnd"/>
      <w:r w:rsidRPr="009D529F">
        <w:rPr>
          <w:rStyle w:val="StyleUnderline"/>
          <w:b/>
          <w:bCs/>
          <w:highlight w:val="green"/>
        </w:rPr>
        <w:t xml:space="preserve"> as a visual cue for the future. </w:t>
      </w:r>
      <w:r w:rsidRPr="009D529F">
        <w:rPr>
          <w:rStyle w:val="StyleUnderline"/>
          <w:b/>
          <w:bCs/>
        </w:rPr>
        <w:t xml:space="preserve">You might have missed it, since </w:t>
      </w:r>
      <w:r w:rsidRPr="009D529F">
        <w:rPr>
          <w:rStyle w:val="StyleUnderline"/>
          <w:b/>
          <w:bCs/>
          <w:highlight w:val="green"/>
        </w:rPr>
        <w:t xml:space="preserve">the film </w:t>
      </w:r>
      <w:r w:rsidRPr="009D529F">
        <w:rPr>
          <w:rStyle w:val="StyleUnderline"/>
          <w:b/>
          <w:bCs/>
        </w:rPr>
        <w:t xml:space="preserve">wholly </w:t>
      </w:r>
      <w:r w:rsidRPr="009D529F">
        <w:rPr>
          <w:rStyle w:val="StyleUnderline"/>
          <w:b/>
          <w:bCs/>
          <w:highlight w:val="green"/>
        </w:rPr>
        <w:t>lacks Asian characters</w:t>
      </w:r>
      <w:r w:rsidRPr="009D529F">
        <w:rPr>
          <w:rStyle w:val="StyleUnderline"/>
          <w:b/>
          <w:bCs/>
        </w:rPr>
        <w:t>. Save for Dave Bautista, who is part-Filipino and played the Replicant Sapper (spoiler: he is promptly killed off</w:t>
      </w:r>
      <w:proofErr w:type="gramStart"/>
      <w:r w:rsidRPr="009D529F">
        <w:rPr>
          <w:rStyle w:val="StyleUnderline"/>
          <w:b/>
          <w:bCs/>
        </w:rPr>
        <w:t>),  .</w:t>
      </w:r>
      <w:proofErr w:type="gramEnd"/>
      <w:r w:rsidRPr="009D529F">
        <w:rPr>
          <w:rStyle w:val="StyleUnderline"/>
          <w:b/>
          <w:bCs/>
        </w:rPr>
        <w:t xml:space="preserve"> I've seen it twice now, and spotted one or two others in </w:t>
      </w:r>
      <w:proofErr w:type="gramStart"/>
      <w:r w:rsidRPr="009D529F">
        <w:rPr>
          <w:rStyle w:val="StyleUnderline"/>
          <w:b/>
          <w:bCs/>
        </w:rPr>
        <w:t>passing;</w:t>
      </w:r>
      <w:proofErr w:type="gramEnd"/>
      <w:r w:rsidRPr="009D529F">
        <w:rPr>
          <w:rStyle w:val="StyleUnderline"/>
          <w:b/>
          <w:bCs/>
        </w:rPr>
        <w:t xml:space="preserve"> none with speaking roles. The neon kanji billboards. Neander Wallace's yukata, and Joi's cheongsam. The busy Chinatown. The interactive wall of anime apps. K's rice-filled bento box. The dual Japanese-English text on everything. </w:t>
      </w:r>
      <w:r w:rsidRPr="009D529F">
        <w:rPr>
          <w:rStyle w:val="StyleUnderline"/>
          <w:b/>
          <w:bCs/>
          <w:highlight w:val="green"/>
        </w:rPr>
        <w:t>All signs that point to a vibrant, multicultural city, but somehow devoid of non-white characters. If Asians shaped this cyberpunk future, where are they</w:t>
      </w:r>
      <w:r w:rsidRPr="009D529F">
        <w:rPr>
          <w:rStyle w:val="StyleUnderline"/>
          <w:bCs/>
          <w:sz w:val="12"/>
          <w:u w:val="none"/>
        </w:rPr>
        <w:t>?</w:t>
      </w:r>
      <w:r w:rsidRPr="009D529F">
        <w:rPr>
          <w:rStyle w:val="StyleUnderline"/>
          <w:b/>
          <w:bCs/>
        </w:rPr>
        <w:t xml:space="preserve"> Blade Runner and 2049 are like Orientalist art. Gorgeous, albeit skewed, </w:t>
      </w:r>
      <w:r w:rsidRPr="009D529F">
        <w:rPr>
          <w:rStyle w:val="StyleUnderline"/>
          <w:b/>
          <w:bCs/>
          <w:highlight w:val="green"/>
        </w:rPr>
        <w:t xml:space="preserve">depictions of "other" cultures meant to justify colonialism with their backwardness. </w:t>
      </w:r>
      <w:r w:rsidRPr="009D529F">
        <w:rPr>
          <w:rStyle w:val="StyleUnderline"/>
          <w:b/>
          <w:bCs/>
        </w:rPr>
        <w:t xml:space="preserve">Only, in these inverted futures, the colonists are invisible </w:t>
      </w:r>
      <w:proofErr w:type="spellStart"/>
      <w:r w:rsidRPr="009D529F">
        <w:rPr>
          <w:rStyle w:val="StyleUnderline"/>
          <w:b/>
          <w:bCs/>
        </w:rPr>
        <w:t>megacorps</w:t>
      </w:r>
      <w:proofErr w:type="spellEnd"/>
      <w:r w:rsidRPr="009D529F">
        <w:rPr>
          <w:rStyle w:val="StyleUnderline"/>
          <w:b/>
          <w:bCs/>
        </w:rPr>
        <w:t xml:space="preserve">—Japanese, Chinese, Korean—whose temples we see looming over Los Angeles. The reason why signs are bilingual; a future so outlandish that Japanese could be a lingua franca. Where </w:t>
      </w:r>
      <w:r w:rsidRPr="009D529F">
        <w:rPr>
          <w:rStyle w:val="StyleUnderline"/>
          <w:b/>
          <w:bCs/>
          <w:highlight w:val="green"/>
        </w:rPr>
        <w:t xml:space="preserve">communities are ghettoized beneath Asian-branded skyscrapers, and the enslaved population, </w:t>
      </w:r>
      <w:r w:rsidRPr="009D529F">
        <w:rPr>
          <w:rStyle w:val="StyleUnderline"/>
          <w:b/>
          <w:bCs/>
        </w:rPr>
        <w:t>Replicants</w:t>
      </w:r>
      <w:r w:rsidRPr="009D529F">
        <w:rPr>
          <w:rStyle w:val="StyleUnderline"/>
          <w:b/>
          <w:bCs/>
          <w:highlight w:val="green"/>
        </w:rPr>
        <w:t>, are overwhelmingly white.</w:t>
      </w:r>
      <w:r w:rsidRPr="009D529F">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w:t>
      </w:r>
      <w:proofErr w:type="gramStart"/>
      <w:r w:rsidRPr="009D529F">
        <w:rPr>
          <w:rStyle w:val="StyleUnderline"/>
          <w:sz w:val="12"/>
          <w:u w:val="none"/>
        </w:rPr>
        <w:t>second-largest</w:t>
      </w:r>
      <w:proofErr w:type="gramEnd"/>
      <w:r w:rsidRPr="009D529F">
        <w:rPr>
          <w:rStyle w:val="StyleUnderline"/>
          <w:sz w:val="12"/>
          <w:u w:val="none"/>
        </w:rPr>
        <w:t xml:space="preserve">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w:t>
      </w:r>
      <w:proofErr w:type="gramStart"/>
      <w:r w:rsidRPr="009D529F">
        <w:rPr>
          <w:rStyle w:val="StyleUnderline"/>
          <w:sz w:val="12"/>
          <w:u w:val="none"/>
        </w:rPr>
        <w:t>are</w:t>
      </w:r>
      <w:proofErr w:type="gramEnd"/>
      <w:r w:rsidRPr="009D529F">
        <w:rPr>
          <w:rStyle w:val="StyleUnderline"/>
          <w:sz w:val="12"/>
          <w:u w:val="none"/>
        </w:rPr>
        <w:t xml:space="preserve"> a common motif in cyberpunk films. </w:t>
      </w:r>
      <w:r w:rsidRPr="009D529F">
        <w:rPr>
          <w:rStyle w:val="StyleUnderline"/>
          <w:b/>
          <w:bCs/>
        </w:rPr>
        <w:t>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Creeping globalization is what kept Americans awake at night. Modern cyberpunk circles, too, can perpetuate these stereotypes</w:t>
      </w:r>
      <w:r w:rsidRPr="009D529F">
        <w:rPr>
          <w:rStyle w:val="StyleUnderline"/>
          <w:sz w:val="12"/>
          <w:u w:val="none"/>
        </w:rPr>
        <w:t>.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9D529F">
        <w:rPr>
          <w:rStyle w:val="StyleUnderline"/>
          <w:b/>
          <w:bCs/>
        </w:rPr>
        <w:t xml:space="preserve">, a key idea in Western science fiction has been that Japan represents the future. Japan's 'weird' culture is a figure for an incomprehensible tomorrow," wrote Annalee </w:t>
      </w:r>
      <w:proofErr w:type="spellStart"/>
      <w:r w:rsidRPr="009D529F">
        <w:rPr>
          <w:rStyle w:val="StyleUnderline"/>
          <w:b/>
          <w:bCs/>
        </w:rPr>
        <w:t>Newitz</w:t>
      </w:r>
      <w:proofErr w:type="spellEnd"/>
      <w:r w:rsidRPr="009D529F">
        <w:rPr>
          <w:rStyle w:val="StyleUnderline"/>
          <w:b/>
          <w:bCs/>
        </w:rPr>
        <w:t xml:space="preserve"> about our fetishization of Japan's idiosyncrasies. Today, there's no excuse for imagining a world that's so regressively homogenous. I won't believe the argument that Blade Runner is largely white because most humans left for off-world colonies. That's just silly. This is a film that figured out hologram-on-Replicant sex. </w:t>
      </w:r>
      <w:r w:rsidRPr="009D529F">
        <w:rPr>
          <w:rStyle w:val="StyleUnderline"/>
          <w:b/>
          <w:bCs/>
          <w:highlight w:val="green"/>
        </w:rPr>
        <w:t>When persons of color can't see themselves in speculative futures, that sends a depressing message about the path of human progress.</w:t>
      </w:r>
      <w:r w:rsidRPr="009D529F">
        <w:rPr>
          <w:rStyle w:val="StyleUnderline"/>
          <w:sz w:val="12"/>
          <w:u w:val="none"/>
        </w:rPr>
        <w:t xml:space="preserve"> Thankfully, the pendulum is finally swinging toward a more diverse sci-fi universe. But first Hollywood had to fail miserably at it. The road to representation has been </w:t>
      </w:r>
      <w:r w:rsidRPr="009D529F">
        <w:rPr>
          <w:rStyle w:val="StyleUnderline"/>
          <w:b/>
          <w:bCs/>
          <w:highlight w:val="green"/>
        </w:rPr>
        <w:t>especially hard for Asian-Americans</w:t>
      </w:r>
      <w:r w:rsidRPr="009D529F">
        <w:rPr>
          <w:rStyle w:val="StyleUnderline"/>
          <w:sz w:val="12"/>
          <w:u w:val="none"/>
        </w:rPr>
        <w:t xml:space="preserve">.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w:t>
      </w:r>
      <w:r w:rsidRPr="009D529F">
        <w:rPr>
          <w:rStyle w:val="StyleUnderline"/>
          <w:sz w:val="12"/>
          <w:u w:val="none"/>
        </w:rPr>
        <w:lastRenderedPageBreak/>
        <w:t>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2EAA422F" w14:textId="003CA50E" w:rsidR="00D045C0" w:rsidRPr="00D045C0" w:rsidRDefault="00D045C0" w:rsidP="00D045C0">
      <w:pPr>
        <w:pStyle w:val="Heading3"/>
        <w:rPr>
          <w:rStyle w:val="StyleUnderline"/>
          <w:sz w:val="28"/>
          <w:szCs w:val="28"/>
        </w:rPr>
      </w:pPr>
      <w:r w:rsidRPr="00D045C0">
        <w:rPr>
          <w:rStyle w:val="StyleUnderline"/>
          <w:sz w:val="28"/>
          <w:szCs w:val="28"/>
        </w:rPr>
        <w:lastRenderedPageBreak/>
        <w:t>International Law</w:t>
      </w:r>
    </w:p>
    <w:p w14:paraId="169F5356" w14:textId="40483F1E" w:rsidR="00D045C0" w:rsidRPr="0031417B" w:rsidRDefault="00D045C0" w:rsidP="00D045C0">
      <w:pPr>
        <w:pStyle w:val="Heading4"/>
        <w:rPr>
          <w:rStyle w:val="StyleUnderline"/>
          <w:sz w:val="26"/>
          <w:szCs w:val="26"/>
          <w:u w:val="none"/>
        </w:rPr>
      </w:pPr>
      <w:r w:rsidRPr="0031417B">
        <w:rPr>
          <w:rStyle w:val="StyleUnderline"/>
          <w:sz w:val="26"/>
          <w:szCs w:val="26"/>
          <w:u w:val="none"/>
        </w:rPr>
        <w:t>International law frames China as the Other</w:t>
      </w:r>
    </w:p>
    <w:p w14:paraId="794CB8C5" w14:textId="77777777" w:rsidR="00D045C0" w:rsidRPr="0031417B" w:rsidRDefault="00D045C0" w:rsidP="00D045C0">
      <w:pPr>
        <w:rPr>
          <w:sz w:val="18"/>
        </w:rPr>
      </w:pPr>
      <w:r w:rsidRPr="0031417B">
        <w:rPr>
          <w:b/>
          <w:sz w:val="26"/>
          <w:szCs w:val="26"/>
        </w:rPr>
        <w:t>Muller 14</w:t>
      </w:r>
      <w:r w:rsidRPr="0031417B">
        <w:t xml:space="preserve"> </w:t>
      </w:r>
      <w:r w:rsidRPr="0031417B">
        <w:rPr>
          <w:sz w:val="18"/>
        </w:rPr>
        <w:t xml:space="preserve">(Wim Muller works in the </w:t>
      </w:r>
      <w:r w:rsidRPr="0031417B">
        <w:rPr>
          <w:rFonts w:cs="Tahoma"/>
          <w:color w:val="000000"/>
          <w:sz w:val="18"/>
          <w:shd w:val="clear" w:color="auto" w:fill="FFFFFF"/>
        </w:rPr>
        <w:t>Department of International and European Law at Maastricht University, Dec 1, 2014, Maastricht University, “China: An Illiberal, Non-Western State in a Western-Centric, Liberal Order”, http://papers.ssrn.com/sol3/papers.cfm?abstract_id=2575643)</w:t>
      </w:r>
    </w:p>
    <w:p w14:paraId="0F59560E" w14:textId="77777777" w:rsidR="00D045C0" w:rsidRPr="0031417B" w:rsidRDefault="00D045C0" w:rsidP="00D045C0">
      <w:pPr>
        <w:rPr>
          <w:sz w:val="16"/>
        </w:rPr>
      </w:pPr>
      <w:r w:rsidRPr="00AC0B53">
        <w:rPr>
          <w:rStyle w:val="StyleUnderline"/>
          <w:highlight w:val="green"/>
        </w:rPr>
        <w:t>Perceptions in the West of the rise of China as a threat to progressive and liberal values</w:t>
      </w:r>
      <w:r w:rsidRPr="0031417B">
        <w:rPr>
          <w:rStyle w:val="StyleUnderline"/>
        </w:rPr>
        <w:t xml:space="preserve"> carry</w:t>
      </w:r>
      <w:r w:rsidRPr="0031417B">
        <w:rPr>
          <w:sz w:val="16"/>
        </w:rPr>
        <w:t xml:space="preserve"> cultural </w:t>
      </w:r>
      <w:r w:rsidRPr="0031417B">
        <w:rPr>
          <w:rStyle w:val="StyleUnderline"/>
        </w:rPr>
        <w:t>connotations</w:t>
      </w:r>
      <w:r w:rsidRPr="0031417B">
        <w:rPr>
          <w:sz w:val="16"/>
        </w:rPr>
        <w:t xml:space="preserve">, </w:t>
      </w:r>
      <w:r w:rsidRPr="0031417B">
        <w:rPr>
          <w:rStyle w:val="StyleUnderline"/>
        </w:rPr>
        <w:t>which are</w:t>
      </w:r>
      <w:r w:rsidRPr="0031417B">
        <w:rPr>
          <w:sz w:val="16"/>
        </w:rPr>
        <w:t xml:space="preserve"> all the more </w:t>
      </w:r>
      <w:r w:rsidRPr="0031417B">
        <w:rPr>
          <w:rStyle w:val="StyleUnderline"/>
        </w:rPr>
        <w:t xml:space="preserve">relevant because of </w:t>
      </w:r>
      <w:r w:rsidRPr="00AC0B53">
        <w:rPr>
          <w:rStyle w:val="StyleUnderline"/>
          <w:highlight w:val="green"/>
        </w:rPr>
        <w:t>the darker side of</w:t>
      </w:r>
      <w:r w:rsidRPr="0031417B">
        <w:rPr>
          <w:rStyle w:val="StyleUnderline"/>
        </w:rPr>
        <w:t xml:space="preserve"> the legacy of </w:t>
      </w:r>
      <w:r w:rsidRPr="00AC0B53">
        <w:rPr>
          <w:rStyle w:val="StyleUnderline"/>
          <w:highlight w:val="green"/>
        </w:rPr>
        <w:t>the international legal order</w:t>
      </w:r>
      <w:r w:rsidRPr="0031417B">
        <w:rPr>
          <w:sz w:val="16"/>
        </w:rPr>
        <w:t xml:space="preserve">. </w:t>
      </w:r>
      <w:r w:rsidRPr="0031417B">
        <w:rPr>
          <w:rStyle w:val="StyleUnderline"/>
        </w:rPr>
        <w:t xml:space="preserve">Not only is the international legal order </w:t>
      </w:r>
      <w:r w:rsidRPr="00AC0B53">
        <w:rPr>
          <w:rStyle w:val="StyleUnderline"/>
          <w:highlight w:val="green"/>
        </w:rPr>
        <w:t>historically European in origin</w:t>
      </w:r>
      <w:r w:rsidRPr="0031417B">
        <w:rPr>
          <w:sz w:val="16"/>
        </w:rPr>
        <w:t xml:space="preserve">, with the framework of the Westphalian state system supplemented by a liberal value system which can be traced back to the European Enlightenment, </w:t>
      </w:r>
      <w:r w:rsidRPr="0031417B">
        <w:rPr>
          <w:rStyle w:val="StyleUnderline"/>
        </w:rPr>
        <w:t xml:space="preserve">in the last two centuries international law has also been </w:t>
      </w:r>
      <w:r w:rsidRPr="00AC0B53">
        <w:rPr>
          <w:rStyle w:val="StyleUnderline"/>
          <w:highlight w:val="green"/>
        </w:rPr>
        <w:t>used as a tool of western imperialism, providing ideological support for colonialism and the infringement of the sovereignty</w:t>
      </w:r>
      <w:r w:rsidRPr="0031417B">
        <w:rPr>
          <w:rStyle w:val="StyleUnderline"/>
        </w:rPr>
        <w:t xml:space="preserve"> and self-determination </w:t>
      </w:r>
      <w:r w:rsidRPr="00AC0B53">
        <w:rPr>
          <w:rStyle w:val="StyleUnderline"/>
          <w:highlight w:val="green"/>
        </w:rPr>
        <w:t>of non-western peoples</w:t>
      </w:r>
      <w:r w:rsidRPr="0031417B">
        <w:rPr>
          <w:rStyle w:val="StyleUnderline"/>
        </w:rPr>
        <w:t xml:space="preserve"> even before they were aware of possessing them, or at least defined them in these terms</w:t>
      </w:r>
      <w:r w:rsidRPr="0031417B">
        <w:rPr>
          <w:sz w:val="16"/>
        </w:rPr>
        <w:t xml:space="preserve">. This illustrates the second point, which is that </w:t>
      </w:r>
      <w:r w:rsidRPr="0031417B">
        <w:rPr>
          <w:rStyle w:val="StyleUnderline"/>
        </w:rPr>
        <w:t>despite this legacy, international law has provided for tools and a vocabulary which these peoples, or more accurately actors within these societies, subsequently used to ‘liberate’ themselves, even whilst being assimilated into this international legal order, which itself changed as a result</w:t>
      </w:r>
      <w:r w:rsidRPr="0031417B">
        <w:rPr>
          <w:sz w:val="16"/>
        </w:rPr>
        <w:t xml:space="preserve">. The development of international law after the Second World War is thus illustrative of this complex process of global interaction, including the discourse of international human rights. 7 The encounters between very different cultures and societies which this entailed also shaped and reshaped the perceptions they had of each other, and the way they constructed and reconstructed their identities as a result. It also happened in </w:t>
      </w:r>
      <w:r w:rsidRPr="0031417B">
        <w:rPr>
          <w:rStyle w:val="StyleUnderline"/>
        </w:rPr>
        <w:t>the encounter between the West and China</w:t>
      </w:r>
      <w:r w:rsidRPr="0031417B">
        <w:rPr>
          <w:sz w:val="16"/>
        </w:rPr>
        <w:t xml:space="preserve">, even more so as it </w:t>
      </w:r>
      <w:r w:rsidRPr="0031417B">
        <w:rPr>
          <w:rStyle w:val="StyleUnderline"/>
        </w:rPr>
        <w:t>entailed a clash between two world orders</w:t>
      </w:r>
      <w:r w:rsidRPr="0031417B">
        <w:rPr>
          <w:sz w:val="16"/>
        </w:rPr>
        <w:t xml:space="preserve">. </w:t>
      </w:r>
      <w:r w:rsidRPr="0031417B">
        <w:rPr>
          <w:rStyle w:val="StyleUnderline"/>
        </w:rPr>
        <w:t xml:space="preserve">The Chinese order was so different from the European order that </w:t>
      </w:r>
      <w:r w:rsidRPr="00AC0B53">
        <w:rPr>
          <w:rStyle w:val="StyleUnderline"/>
          <w:highlight w:val="green"/>
        </w:rPr>
        <w:t>China has served as a perfect ‘Other’ to Western observers</w:t>
      </w:r>
      <w:r w:rsidRPr="0031417B">
        <w:rPr>
          <w:sz w:val="16"/>
        </w:rPr>
        <w:t xml:space="preserve">, </w:t>
      </w:r>
      <w:r w:rsidRPr="0031417B">
        <w:rPr>
          <w:rStyle w:val="StyleUnderline"/>
        </w:rPr>
        <w:t xml:space="preserve">a tendency which has been reinforced by the history of the PRC and which is present in Chinese leaders and academics themselves, </w:t>
      </w:r>
      <w:r w:rsidRPr="0031417B">
        <w:rPr>
          <w:sz w:val="16"/>
        </w:rPr>
        <w:t>despite, or partially</w:t>
      </w:r>
      <w:r w:rsidRPr="0031417B">
        <w:rPr>
          <w:rStyle w:val="StyleUnderline"/>
        </w:rPr>
        <w:t xml:space="preserve"> explaining, the emphasis on ‘Chinese characteristics’</w:t>
      </w:r>
      <w:r w:rsidRPr="0031417B">
        <w:rPr>
          <w:sz w:val="16"/>
        </w:rPr>
        <w:t xml:space="preserve"> in its struggle for identity. </w:t>
      </w:r>
      <w:r w:rsidRPr="0031417B">
        <w:rPr>
          <w:rStyle w:val="StyleUnderline"/>
        </w:rPr>
        <w:t>China has served as the ‘Other’ in the imagination of its European observers for centuries</w:t>
      </w:r>
      <w:r w:rsidRPr="0031417B">
        <w:rPr>
          <w:b/>
          <w:sz w:val="16"/>
        </w:rPr>
        <w:t xml:space="preserve">, </w:t>
      </w:r>
      <w:r w:rsidRPr="00AC0B53">
        <w:rPr>
          <w:rStyle w:val="StyleUnderline"/>
          <w:highlight w:val="green"/>
        </w:rPr>
        <w:t>and an orientalist mindset has informed and continues to inform Western observers of Chinese law,</w:t>
      </w:r>
      <w:r w:rsidRPr="00AC0B53">
        <w:rPr>
          <w:sz w:val="16"/>
          <w:highlight w:val="green"/>
        </w:rPr>
        <w:t xml:space="preserve"> </w:t>
      </w:r>
      <w:r w:rsidRPr="00AC0B53">
        <w:rPr>
          <w:rStyle w:val="StyleUnderline"/>
          <w:highlight w:val="green"/>
        </w:rPr>
        <w:t>not only domestic law but also its approach to public international law</w:t>
      </w:r>
      <w:r w:rsidRPr="0031417B">
        <w:rPr>
          <w:sz w:val="16"/>
        </w:rPr>
        <w:t xml:space="preserve">. 8 An historic claim that China did not have an indigenous tradition of ‘law’ has even fed back into contemporary </w:t>
      </w:r>
      <w:proofErr w:type="spellStart"/>
      <w:r w:rsidRPr="0031417B">
        <w:rPr>
          <w:sz w:val="16"/>
        </w:rPr>
        <w:t>obervations</w:t>
      </w:r>
      <w:proofErr w:type="spellEnd"/>
      <w:r w:rsidRPr="0031417B">
        <w:rPr>
          <w:sz w:val="16"/>
        </w:rPr>
        <w:t xml:space="preserve"> by Chinese about their own history, even if it has long been discredited by historians of Chinese law. 9 </w:t>
      </w:r>
      <w:r w:rsidRPr="0031417B">
        <w:rPr>
          <w:rStyle w:val="StyleUnderline"/>
        </w:rPr>
        <w:t>The categories which are constructed in Orientalist discourses are mutually constitutive opposites, such as occidental versus oriental or traditional versus modern. The dichotomy between liberal and illiberal can be seen through a similar lens. The notion of legal Orientalism informs the present analysis of China’s approach to international law and explains prejudices and perceptions which exist both on the side of Western observers as well as in Chinese discourses</w:t>
      </w:r>
      <w:r w:rsidRPr="0031417B">
        <w:rPr>
          <w:sz w:val="16"/>
        </w:rPr>
        <w:t xml:space="preserve">, both official and in scholarship. It seems to be the most useful notion to capture some of the cultural differences which exist and cannot be pinpointed with precision, but the existence of which is nonetheless very concrete to any observer. </w:t>
      </w:r>
      <w:r w:rsidRPr="0031417B">
        <w:rPr>
          <w:rStyle w:val="StyleUnderline"/>
        </w:rPr>
        <w:t>It helps to understand the “legal construction of particularistic national identities and their relationship to ‘universal’ international norms.”</w:t>
      </w:r>
      <w:r w:rsidRPr="0031417B">
        <w:rPr>
          <w:sz w:val="16"/>
        </w:rPr>
        <w:t>10 A claim or aspiration to universality is at the heart of liberal discourse</w:t>
      </w:r>
      <w:r w:rsidRPr="0031417B">
        <w:rPr>
          <w:b/>
          <w:sz w:val="16"/>
        </w:rPr>
        <w:t xml:space="preserve">. </w:t>
      </w:r>
      <w:r w:rsidRPr="0031417B">
        <w:rPr>
          <w:rStyle w:val="StyleUnderline"/>
        </w:rPr>
        <w:t>A</w:t>
      </w:r>
      <w:r w:rsidRPr="0031417B">
        <w:rPr>
          <w:sz w:val="16"/>
        </w:rPr>
        <w:t xml:space="preserve"> second </w:t>
      </w:r>
      <w:r w:rsidRPr="0031417B">
        <w:rPr>
          <w:rStyle w:val="StyleUnderline"/>
        </w:rPr>
        <w:t xml:space="preserve">purpose of legal Orientalism is to warn against the </w:t>
      </w:r>
      <w:proofErr w:type="spellStart"/>
      <w:r w:rsidRPr="0031417B">
        <w:rPr>
          <w:rStyle w:val="StyleUnderline"/>
        </w:rPr>
        <w:t>essentialisation</w:t>
      </w:r>
      <w:proofErr w:type="spellEnd"/>
      <w:r w:rsidRPr="0031417B">
        <w:rPr>
          <w:rStyle w:val="StyleUnderline"/>
        </w:rPr>
        <w:t xml:space="preserve"> of one discourse or another, and not to speak of ‘the’ Western perspective or ‘the’ Chinese perspective</w:t>
      </w:r>
      <w:r w:rsidRPr="0031417B">
        <w:rPr>
          <w:sz w:val="16"/>
        </w:rPr>
        <w:t xml:space="preserve">. 11 </w:t>
      </w:r>
      <w:r w:rsidRPr="0031417B">
        <w:rPr>
          <w:rStyle w:val="StyleUnderline"/>
        </w:rPr>
        <w:t>The notion also helps to deal with the vagueness of the analytical category of ‘culture’</w:t>
      </w:r>
      <w:r w:rsidRPr="0031417B">
        <w:rPr>
          <w:sz w:val="16"/>
        </w:rPr>
        <w:t xml:space="preserve">, which is hard to define and susceptible to indeterminacy, but identified, together with history, as an important category by leading Chinese international lawyers themselves. Wang </w:t>
      </w:r>
      <w:proofErr w:type="spellStart"/>
      <w:r w:rsidRPr="0031417B">
        <w:rPr>
          <w:sz w:val="16"/>
        </w:rPr>
        <w:t>Tieya</w:t>
      </w:r>
      <w:proofErr w:type="spellEnd"/>
      <w:r w:rsidRPr="0031417B">
        <w:rPr>
          <w:sz w:val="16"/>
        </w:rPr>
        <w:t xml:space="preserve">, one of the most if not the most prominent international lawyer of the PRC in the 20th century, noted in 1990 that “it appears that there are some elements which have constant effect on the PRC in its dealing with problems of international law. </w:t>
      </w:r>
      <w:r w:rsidRPr="0031417B">
        <w:rPr>
          <w:rStyle w:val="StyleUnderline"/>
        </w:rPr>
        <w:t xml:space="preserve">These elements have apparently historical and cultural </w:t>
      </w:r>
      <w:proofErr w:type="spellStart"/>
      <w:r w:rsidRPr="0031417B">
        <w:rPr>
          <w:rStyle w:val="StyleUnderline"/>
        </w:rPr>
        <w:t>colour</w:t>
      </w:r>
      <w:proofErr w:type="spellEnd"/>
      <w:r w:rsidRPr="0031417B">
        <w:rPr>
          <w:rStyle w:val="StyleUnderline"/>
        </w:rPr>
        <w:t xml:space="preserve"> and thus may be crucial in the study of the subject of international law in China.</w:t>
      </w:r>
      <w:r w:rsidRPr="0031417B">
        <w:rPr>
          <w:sz w:val="16"/>
        </w:rPr>
        <w:t xml:space="preserve">”12 </w:t>
      </w:r>
      <w:proofErr w:type="spellStart"/>
      <w:r w:rsidRPr="0031417B">
        <w:rPr>
          <w:sz w:val="16"/>
        </w:rPr>
        <w:t>Xue</w:t>
      </w:r>
      <w:proofErr w:type="spellEnd"/>
      <w:r w:rsidRPr="0031417B">
        <w:rPr>
          <w:sz w:val="16"/>
        </w:rPr>
        <w:t xml:space="preserve"> </w:t>
      </w:r>
      <w:proofErr w:type="spellStart"/>
      <w:r w:rsidRPr="0031417B">
        <w:rPr>
          <w:sz w:val="16"/>
        </w:rPr>
        <w:t>Hanqin</w:t>
      </w:r>
      <w:proofErr w:type="spellEnd"/>
      <w:r w:rsidRPr="0031417B">
        <w:rPr>
          <w:sz w:val="16"/>
        </w:rPr>
        <w:t>, the current Chinese judge in the International Court of Justice (ICJ), also identifies history and culture as pertinent factors in her analysis of the socio-historical context in which specific countries relate to international law. 13</w:t>
      </w:r>
    </w:p>
    <w:p w14:paraId="2744FA37" w14:textId="77777777" w:rsidR="00D045C0" w:rsidRPr="009D529F" w:rsidRDefault="00D045C0" w:rsidP="00D045C0">
      <w:pPr>
        <w:pStyle w:val="Heading2"/>
      </w:pPr>
      <w:bookmarkStart w:id="0" w:name="_Hlk90714798"/>
      <w:r w:rsidRPr="009D529F">
        <w:lastRenderedPageBreak/>
        <w:t>Impact</w:t>
      </w:r>
    </w:p>
    <w:p w14:paraId="1C3FCE19" w14:textId="77777777" w:rsidR="00D045C0" w:rsidRPr="009D529F" w:rsidRDefault="00D045C0" w:rsidP="00D045C0">
      <w:pPr>
        <w:pStyle w:val="Heading3"/>
      </w:pPr>
      <w:bookmarkStart w:id="1" w:name="_Toc455340902"/>
      <w:r w:rsidRPr="009D529F">
        <w:lastRenderedPageBreak/>
        <w:t>Epistemology</w:t>
      </w:r>
      <w:bookmarkEnd w:id="1"/>
    </w:p>
    <w:p w14:paraId="56D25ECF" w14:textId="77777777" w:rsidR="00D045C0" w:rsidRPr="009D529F" w:rsidRDefault="00D045C0" w:rsidP="00D045C0">
      <w:pPr>
        <w:pStyle w:val="Heading4"/>
      </w:pPr>
      <w:r w:rsidRPr="009D529F">
        <w:t>Trying to ‘fix’ the East is grounded in paternalistic Orientalism—all their arguments stand on shaky epistemological ground that legitimizes endless violence—turns the case (2:37)</w:t>
      </w:r>
    </w:p>
    <w:p w14:paraId="5F8C2136" w14:textId="77777777" w:rsidR="00D045C0" w:rsidRPr="009D529F" w:rsidRDefault="00D045C0" w:rsidP="00D045C0">
      <w:r w:rsidRPr="009D529F">
        <w:rPr>
          <w:rStyle w:val="Heading4Char"/>
        </w:rPr>
        <w:t xml:space="preserve">Anand </w:t>
      </w:r>
      <w:r w:rsidRPr="009D529F">
        <w:t>20</w:t>
      </w:r>
      <w:r w:rsidRPr="009D529F">
        <w:rPr>
          <w:rStyle w:val="Heading4Char"/>
        </w:rPr>
        <w:t>07</w:t>
      </w:r>
      <w:r w:rsidRPr="009D529F">
        <w:t xml:space="preserve"> (</w:t>
      </w:r>
      <w:proofErr w:type="spellStart"/>
      <w:r w:rsidRPr="009D529F">
        <w:t>Dibyesh</w:t>
      </w:r>
      <w:proofErr w:type="spellEnd"/>
      <w:r w:rsidRPr="009D529F">
        <w:t xml:space="preserve">, Westminster University International Relations Reader, Western Colonial Representations of the Other, </w:t>
      </w:r>
      <w:hyperlink r:id="rId9" w:history="1">
        <w:r w:rsidRPr="009D529F">
          <w:rPr>
            <w:rStyle w:val="Hyperlink"/>
          </w:rPr>
          <w:t>http://westminsterresearch.wmin.ac.uk/4657/1/Anand_2007_final_author.pdf</w:t>
        </w:r>
      </w:hyperlink>
      <w:r w:rsidRPr="009D529F">
        <w:t>, pg. 1-22, BEN)</w:t>
      </w:r>
    </w:p>
    <w:p w14:paraId="1DE2F1AE" w14:textId="77777777" w:rsidR="00D045C0" w:rsidRPr="009D529F" w:rsidRDefault="00D045C0" w:rsidP="00D045C0">
      <w:r w:rsidRPr="009D529F">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9D529F">
        <w:rPr>
          <w:b/>
          <w:bCs/>
          <w:szCs w:val="24"/>
          <w:highlight w:val="green"/>
          <w:u w:val="single"/>
        </w:rPr>
        <w:t>Western knowledge and representations of the non-Western world are neither innocent nor based on some pre-existing ‘reality’, but implicated in the West’s will to power</w:t>
      </w:r>
      <w:r w:rsidRPr="009D529F">
        <w:rPr>
          <w:b/>
          <w:bCs/>
          <w:szCs w:val="24"/>
          <w:u w:val="single"/>
        </w:rPr>
        <w:t>, and its imperial adventures</w:t>
      </w:r>
      <w:r w:rsidRPr="009D529F">
        <w:rPr>
          <w:sz w:val="14"/>
        </w:rPr>
        <w:t xml:space="preserve">. </w:t>
      </w:r>
      <w:r w:rsidRPr="009D529F">
        <w:rPr>
          <w:u w:val="single"/>
        </w:rPr>
        <w:t>The image of a scientific, apolitical, disinterested, knowledge-seeking</w:t>
      </w:r>
      <w:r w:rsidRPr="009D529F">
        <w:rPr>
          <w:sz w:val="14"/>
        </w:rPr>
        <w:t xml:space="preserve"> ‘gentleman’ braving all odds to study non-Western cultures </w:t>
      </w:r>
      <w:r w:rsidRPr="009D529F">
        <w:rPr>
          <w:u w:val="single"/>
        </w:rPr>
        <w:t>has been revealed as hollow</w:t>
      </w:r>
      <w:r w:rsidRPr="009D529F">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9D529F">
        <w:rPr>
          <w:b/>
          <w:bCs/>
          <w:szCs w:val="24"/>
          <w:highlight w:val="green"/>
          <w:u w:val="single"/>
        </w:rPr>
        <w:t>The mask of objectivity in the colonial discourse hid relations of inequality and domination</w:t>
      </w:r>
      <w:r w:rsidRPr="009D529F">
        <w:rPr>
          <w:sz w:val="14"/>
        </w:rPr>
        <w:t xml:space="preserve">. Fiction as well as non-fiction writings were permeated with various strategies of representation. </w:t>
      </w:r>
      <w:r w:rsidRPr="009D529F">
        <w:rPr>
          <w:u w:val="single"/>
        </w:rPr>
        <w:t>These were not epiphenomenal but central to the ways in which the Other was sought to be known.</w:t>
      </w:r>
      <w:r w:rsidRPr="009D529F">
        <w:rPr>
          <w:sz w:val="14"/>
        </w:rPr>
        <w:t xml:space="preserve"> What Rana </w:t>
      </w:r>
      <w:proofErr w:type="spellStart"/>
      <w:r w:rsidRPr="009D529F">
        <w:rPr>
          <w:sz w:val="14"/>
        </w:rPr>
        <w:t>Kabbani</w:t>
      </w:r>
      <w:proofErr w:type="spellEnd"/>
      <w:r w:rsidRPr="009D529F">
        <w:rPr>
          <w:sz w:val="14"/>
        </w:rPr>
        <w:t xml:space="preserve"> points out about travel writing holds true for non-fictional writings in general: during imperialism, </w:t>
      </w:r>
      <w:r w:rsidRPr="009D529F">
        <w:rPr>
          <w:highlight w:val="green"/>
          <w:u w:val="single"/>
        </w:rPr>
        <w:t xml:space="preserve">it ultimately produced ‘a communal image of the East’, which ‘sustained a political structure </w:t>
      </w:r>
      <w:r w:rsidRPr="009D529F">
        <w:rPr>
          <w:u w:val="single"/>
        </w:rPr>
        <w:t>and was sustained by it.</w:t>
      </w:r>
      <w:r w:rsidRPr="009D529F">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w:t>
      </w:r>
      <w:proofErr w:type="spellStart"/>
      <w:r w:rsidRPr="009D529F">
        <w:rPr>
          <w:sz w:val="14"/>
        </w:rPr>
        <w:t>colonised</w:t>
      </w:r>
      <w:proofErr w:type="spellEnd"/>
      <w:r w:rsidRPr="009D529F">
        <w:rPr>
          <w:sz w:val="14"/>
        </w:rPr>
        <w:t xml:space="preserve">, the third world, the South) who are subjects of and subjected to the process; </w:t>
      </w:r>
      <w:r w:rsidRPr="009D529F">
        <w:rPr>
          <w:u w:val="single"/>
        </w:rPr>
        <w:t>even the representer</w:t>
      </w:r>
      <w:r w:rsidRPr="009D529F">
        <w:rPr>
          <w:sz w:val="14"/>
        </w:rPr>
        <w:t xml:space="preserve"> (the </w:t>
      </w:r>
      <w:proofErr w:type="spellStart"/>
      <w:r w:rsidRPr="009D529F">
        <w:rPr>
          <w:sz w:val="14"/>
        </w:rPr>
        <w:t>coloniser</w:t>
      </w:r>
      <w:proofErr w:type="spellEnd"/>
      <w:r w:rsidRPr="009D529F">
        <w:rPr>
          <w:sz w:val="14"/>
        </w:rPr>
        <w:t xml:space="preserve">, the first world, the West) </w:t>
      </w:r>
      <w:r w:rsidRPr="009D529F">
        <w:rPr>
          <w:u w:val="single"/>
        </w:rPr>
        <w:t>is constructed by representational practices</w:t>
      </w:r>
      <w:r w:rsidRPr="009D529F">
        <w:rPr>
          <w:sz w:val="14"/>
        </w:rPr>
        <w:t xml:space="preserve">. This in no way implies similar experiences for the </w:t>
      </w:r>
      <w:proofErr w:type="spellStart"/>
      <w:r w:rsidRPr="009D529F">
        <w:rPr>
          <w:sz w:val="14"/>
        </w:rPr>
        <w:t>coloniser</w:t>
      </w:r>
      <w:proofErr w:type="spellEnd"/>
      <w:r w:rsidRPr="009D529F">
        <w:rPr>
          <w:sz w:val="14"/>
        </w:rPr>
        <w:t xml:space="preserve"> and the </w:t>
      </w:r>
      <w:proofErr w:type="spellStart"/>
      <w:r w:rsidRPr="009D529F">
        <w:rPr>
          <w:sz w:val="14"/>
        </w:rPr>
        <w:t>colonised</w:t>
      </w:r>
      <w:proofErr w:type="spellEnd"/>
      <w:r w:rsidRPr="009D529F">
        <w:rPr>
          <w:sz w:val="14"/>
        </w:rPr>
        <w:t xml:space="preserve"> (the representer and the represented). It only indicates that </w:t>
      </w:r>
      <w:r w:rsidRPr="009D529F">
        <w:rPr>
          <w:b/>
          <w:bCs/>
          <w:szCs w:val="24"/>
          <w:highlight w:val="green"/>
          <w:u w:val="single"/>
        </w:rPr>
        <w:t>though everyone is subjected to representational practices, the impact differs according to the existing power relations</w:t>
      </w:r>
      <w:r w:rsidRPr="009D529F">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w:t>
      </w:r>
      <w:proofErr w:type="spellStart"/>
      <w:r w:rsidRPr="009D529F">
        <w:rPr>
          <w:sz w:val="14"/>
        </w:rPr>
        <w:t>exoticise</w:t>
      </w:r>
      <w:proofErr w:type="spellEnd"/>
      <w:r w:rsidRPr="009D529F">
        <w:rPr>
          <w:sz w:val="14"/>
        </w:rPr>
        <w:t xml:space="preserve"> Tibet, and in turn, Tibetans </w:t>
      </w:r>
      <w:proofErr w:type="spellStart"/>
      <w:r w:rsidRPr="009D529F">
        <w:rPr>
          <w:sz w:val="14"/>
        </w:rPr>
        <w:t>exoticise</w:t>
      </w:r>
      <w:proofErr w:type="spellEnd"/>
      <w:r w:rsidRPr="009D529F">
        <w:rPr>
          <w:sz w:val="14"/>
        </w:rPr>
        <w:t xml:space="preserve"> the West. But while Western </w:t>
      </w:r>
      <w:proofErr w:type="spellStart"/>
      <w:r w:rsidRPr="009D529F">
        <w:rPr>
          <w:sz w:val="14"/>
        </w:rPr>
        <w:t>exoticisation</w:t>
      </w:r>
      <w:proofErr w:type="spellEnd"/>
      <w:r w:rsidRPr="009D529F">
        <w:rPr>
          <w:sz w:val="14"/>
        </w:rPr>
        <w:t xml:space="preserve"> has a defining productive impact on Tibetan identity discourse,10 the same cannot be said of Tibetan </w:t>
      </w:r>
      <w:proofErr w:type="spellStart"/>
      <w:r w:rsidRPr="009D529F">
        <w:rPr>
          <w:sz w:val="14"/>
        </w:rPr>
        <w:t>exoticisation</w:t>
      </w:r>
      <w:proofErr w:type="spellEnd"/>
      <w:r w:rsidRPr="009D529F">
        <w:rPr>
          <w:sz w:val="14"/>
        </w:rPr>
        <w:t xml:space="preserve"> of the West. This reflects the asymmetry in their power relations. A concentration on Western representations does not deny the fact that representational practices were prevalent in non-Western societies too. In fact, historically, all cultures and </w:t>
      </w:r>
      <w:proofErr w:type="spellStart"/>
      <w:r w:rsidRPr="009D529F">
        <w:rPr>
          <w:sz w:val="14"/>
        </w:rPr>
        <w:t>civilisations</w:t>
      </w:r>
      <w:proofErr w:type="spellEnd"/>
      <w:r w:rsidRPr="009D529F">
        <w:rPr>
          <w:sz w:val="14"/>
        </w:rPr>
        <w:t xml:space="preserve"> have had their own particular representational practices for perceiving those they considered as Other. But – and this is a crucial qualification – </w:t>
      </w:r>
      <w:r w:rsidRPr="009D529F">
        <w:rPr>
          <w:b/>
          <w:bCs/>
          <w:szCs w:val="24"/>
          <w:highlight w:val="green"/>
          <w:u w:val="single"/>
        </w:rPr>
        <w:t>it was only with modern European imperialism that the capacity to convert these representations into truth on a systematic and mass scale emerged</w:t>
      </w:r>
      <w:r w:rsidRPr="009D529F">
        <w:rPr>
          <w:sz w:val="14"/>
        </w:rPr>
        <w:t xml:space="preserve">. What makes such representational practices distinctly modern is their productive capacity. </w:t>
      </w:r>
      <w:r w:rsidRPr="009D529F">
        <w:rPr>
          <w:rStyle w:val="Emphasis"/>
        </w:rPr>
        <w:t xml:space="preserve">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w:t>
      </w:r>
      <w:proofErr w:type="spellStart"/>
      <w:r w:rsidRPr="009D529F">
        <w:rPr>
          <w:rStyle w:val="Emphasis"/>
        </w:rPr>
        <w:t>essentialising</w:t>
      </w:r>
      <w:proofErr w:type="spellEnd"/>
      <w:r w:rsidRPr="009D529F">
        <w:rPr>
          <w:rStyle w:val="Emphasis"/>
        </w:rPr>
        <w:t xml:space="preserve"> and stereotyping the Other</w:t>
      </w:r>
      <w:r w:rsidRPr="009D529F">
        <w:rPr>
          <w:u w:val="single"/>
        </w:rPr>
        <w:t xml:space="preserve"> underlie different strategies of Western representations</w:t>
      </w:r>
      <w:r w:rsidRPr="009D529F">
        <w:rPr>
          <w:sz w:val="14"/>
        </w:rPr>
        <w:t xml:space="preserve">. Essentialism is the notion that some core </w:t>
      </w:r>
      <w:proofErr w:type="gramStart"/>
      <w:r w:rsidRPr="009D529F">
        <w:rPr>
          <w:sz w:val="14"/>
        </w:rPr>
        <w:t>meaning</w:t>
      </w:r>
      <w:proofErr w:type="gramEnd"/>
      <w:r w:rsidRPr="009D529F">
        <w:rPr>
          <w:sz w:val="14"/>
        </w:rPr>
        <w:t xml:space="preserve"> or identity is determinate and not subject to interpretation. Ronald </w:t>
      </w:r>
      <w:proofErr w:type="spellStart"/>
      <w:r w:rsidRPr="009D529F">
        <w:rPr>
          <w:sz w:val="14"/>
        </w:rPr>
        <w:t>Inden</w:t>
      </w:r>
      <w:proofErr w:type="spellEnd"/>
      <w:r w:rsidRPr="009D529F">
        <w:rPr>
          <w:sz w:val="14"/>
        </w:rPr>
        <w:t xml:space="preserve">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w:t>
      </w:r>
      <w:proofErr w:type="spellStart"/>
      <w:r w:rsidRPr="009D529F">
        <w:rPr>
          <w:sz w:val="14"/>
        </w:rPr>
        <w:t>singingdancing</w:t>
      </w:r>
      <w:proofErr w:type="spellEnd"/>
      <w:r w:rsidRPr="009D529F">
        <w:rPr>
          <w:sz w:val="14"/>
        </w:rPr>
        <w:t xml:space="preserve">-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9D529F">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w:t>
      </w:r>
      <w:proofErr w:type="spellStart"/>
      <w:r w:rsidRPr="009D529F">
        <w:rPr>
          <w:sz w:val="14"/>
        </w:rPr>
        <w:t>essentialises</w:t>
      </w:r>
      <w:proofErr w:type="spellEnd"/>
      <w:r w:rsidRPr="009D529F">
        <w:rPr>
          <w:sz w:val="14"/>
        </w:rPr>
        <w:t xml:space="preserve">, </w:t>
      </w:r>
      <w:proofErr w:type="spellStart"/>
      <w:r w:rsidRPr="009D529F">
        <w:rPr>
          <w:sz w:val="14"/>
        </w:rPr>
        <w:t>naturalises</w:t>
      </w:r>
      <w:proofErr w:type="spellEnd"/>
      <w:r w:rsidRPr="009D529F">
        <w:rPr>
          <w:sz w:val="14"/>
        </w:rPr>
        <w:t xml:space="preserve"> and fixes “difference.”’15 </w:t>
      </w:r>
      <w:proofErr w:type="gramStart"/>
      <w:r w:rsidRPr="009D529F">
        <w:rPr>
          <w:sz w:val="14"/>
        </w:rPr>
        <w:t>Stereotypes</w:t>
      </w:r>
      <w:proofErr w:type="gramEnd"/>
      <w:r w:rsidRPr="009D529F">
        <w:rPr>
          <w:sz w:val="14"/>
        </w:rPr>
        <w:t xml:space="preserve"> function as a marker between norm and deviancy, between ‘us’ and ‘them’. As Said argues, </w:t>
      </w:r>
      <w:r w:rsidRPr="009D529F">
        <w:rPr>
          <w:u w:val="single"/>
        </w:rPr>
        <w:t>stereotypical images of the Orient’s separateness</w:t>
      </w:r>
      <w:r w:rsidRPr="009D529F">
        <w:rPr>
          <w:sz w:val="14"/>
        </w:rPr>
        <w:t xml:space="preserve"> – ‘its eccentricity, its backwardness, its silent indifference, its feminine penetrability, its supine malleability’ – </w:t>
      </w:r>
      <w:r w:rsidRPr="009D529F">
        <w:rPr>
          <w:u w:val="single"/>
        </w:rPr>
        <w:t>have been part of Western discursive practices for a long time</w:t>
      </w:r>
      <w:r w:rsidRPr="009D529F">
        <w:rPr>
          <w:sz w:val="14"/>
        </w:rPr>
        <w:t xml:space="preserve">.16 Stereotyping flourished to justify imperialism as a </w:t>
      </w:r>
      <w:proofErr w:type="spellStart"/>
      <w:r w:rsidRPr="009D529F">
        <w:rPr>
          <w:sz w:val="14"/>
        </w:rPr>
        <w:t>civilising</w:t>
      </w:r>
      <w:proofErr w:type="spellEnd"/>
      <w:r w:rsidRPr="009D529F">
        <w:rPr>
          <w:sz w:val="14"/>
        </w:rPr>
        <w:t xml:space="preserve"> mission – the restless, honest, active, exploratory, masculine, enlightened, modern spirit of the ‘white man’ stood in contrast to the laziness, deceit, passivity, fatalism, femininity, backwardness, and traditional </w:t>
      </w:r>
      <w:proofErr w:type="spellStart"/>
      <w:r w:rsidRPr="009D529F">
        <w:rPr>
          <w:sz w:val="14"/>
        </w:rPr>
        <w:t>spiritlessness</w:t>
      </w:r>
      <w:proofErr w:type="spellEnd"/>
      <w:r w:rsidRPr="009D529F">
        <w:rPr>
          <w:sz w:val="14"/>
        </w:rPr>
        <w:t xml:space="preserve">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w:t>
      </w:r>
      <w:proofErr w:type="spellStart"/>
      <w:r w:rsidRPr="009D529F">
        <w:rPr>
          <w:sz w:val="14"/>
        </w:rPr>
        <w:t>Tenzing</w:t>
      </w:r>
      <w:proofErr w:type="spellEnd"/>
      <w:r w:rsidRPr="009D529F">
        <w:rPr>
          <w:sz w:val="14"/>
        </w:rPr>
        <w:t xml:space="preserve"> Norgay and Edmund Hillary. Reaching the summit, </w:t>
      </w:r>
      <w:proofErr w:type="spellStart"/>
      <w:r w:rsidRPr="009D529F">
        <w:rPr>
          <w:sz w:val="14"/>
        </w:rPr>
        <w:t>Tenzing</w:t>
      </w:r>
      <w:proofErr w:type="spellEnd"/>
      <w:r w:rsidRPr="009D529F">
        <w:rPr>
          <w:sz w:val="14"/>
        </w:rPr>
        <w:t xml:space="preserve">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w:t>
      </w:r>
      <w:proofErr w:type="spellStart"/>
      <w:r w:rsidRPr="009D529F">
        <w:rPr>
          <w:sz w:val="14"/>
        </w:rPr>
        <w:t>Tenzing</w:t>
      </w:r>
      <w:proofErr w:type="spellEnd"/>
      <w:r w:rsidRPr="009D529F">
        <w:rPr>
          <w:sz w:val="14"/>
        </w:rPr>
        <w:t xml:space="preserve"> Norgay (read as representative of </w:t>
      </w:r>
      <w:proofErr w:type="spellStart"/>
      <w:r w:rsidRPr="009D529F">
        <w:rPr>
          <w:sz w:val="14"/>
        </w:rPr>
        <w:t>sherpas</w:t>
      </w:r>
      <w:proofErr w:type="spellEnd"/>
      <w:r w:rsidRPr="009D529F">
        <w:rPr>
          <w:sz w:val="14"/>
        </w:rPr>
        <w:t xml:space="preserve"> and other natives) as essentially passive in contrast to adventurous, scientific Hillary (read as white man) leads to a reified and fixated form of representation (excluding those who do not ‘fit’ in the image – women for instance). Stereotyping is not about expressing cultural </w:t>
      </w:r>
      <w:proofErr w:type="gramStart"/>
      <w:r w:rsidRPr="009D529F">
        <w:rPr>
          <w:sz w:val="14"/>
        </w:rPr>
        <w:t>difference, but</w:t>
      </w:r>
      <w:proofErr w:type="gramEnd"/>
      <w:r w:rsidRPr="009D529F">
        <w:rPr>
          <w:sz w:val="14"/>
        </w:rPr>
        <w:t xml:space="preserve"> fixing it in a pre-given socio-cultural milieu with extreme power differentials. </w:t>
      </w:r>
      <w:r w:rsidRPr="009D529F">
        <w:rPr>
          <w:b/>
          <w:bCs/>
          <w:szCs w:val="24"/>
          <w:highlight w:val="green"/>
          <w:u w:val="single"/>
        </w:rPr>
        <w:t xml:space="preserve">Stereotyping served imperialism at both representational and psychic levels – supporting the idea of paternal domination and acting as a kind of perceptual binder protecting the </w:t>
      </w:r>
      <w:proofErr w:type="spellStart"/>
      <w:r w:rsidRPr="009D529F">
        <w:rPr>
          <w:b/>
          <w:bCs/>
          <w:szCs w:val="24"/>
          <w:highlight w:val="green"/>
          <w:u w:val="single"/>
        </w:rPr>
        <w:t>colonisers</w:t>
      </w:r>
      <w:proofErr w:type="spellEnd"/>
      <w:r w:rsidRPr="009D529F">
        <w:rPr>
          <w:b/>
          <w:bCs/>
          <w:szCs w:val="24"/>
          <w:highlight w:val="green"/>
          <w:u w:val="single"/>
        </w:rPr>
        <w:t xml:space="preserve"> from discomforting consciousness of either poverty or guilt</w:t>
      </w:r>
      <w:r w:rsidRPr="009D529F">
        <w:rPr>
          <w:sz w:val="14"/>
          <w:highlight w:val="green"/>
        </w:rPr>
        <w:t>.</w:t>
      </w:r>
      <w:r w:rsidRPr="009D529F">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9D529F">
        <w:rPr>
          <w:u w:val="single"/>
        </w:rPr>
        <w:t>While sometimes a positive stereotype may be politically and socially helpful for a group, in the long run it reifies and imprisons the represented subjects in their own arrested image</w:t>
      </w:r>
      <w:r w:rsidRPr="009D529F">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w:t>
      </w:r>
      <w:proofErr w:type="spellStart"/>
      <w:r w:rsidRPr="009D529F">
        <w:rPr>
          <w:sz w:val="14"/>
        </w:rPr>
        <w:t>legitimise</w:t>
      </w:r>
      <w:proofErr w:type="spellEnd"/>
      <w:r w:rsidRPr="009D529F">
        <w:rPr>
          <w:sz w:val="14"/>
        </w:rPr>
        <w:t xml:space="preserve"> only certain goals and actions geared toward achieving them – the prevalent stereotypes paint Tibetans mainly as passive victims requiring outside help. And this outside support comes at a price. As </w:t>
      </w:r>
      <w:proofErr w:type="spellStart"/>
      <w:r w:rsidRPr="009D529F">
        <w:rPr>
          <w:sz w:val="14"/>
        </w:rPr>
        <w:t>Jamyang</w:t>
      </w:r>
      <w:proofErr w:type="spellEnd"/>
      <w:r w:rsidRPr="009D529F">
        <w:rPr>
          <w:sz w:val="14"/>
        </w:rPr>
        <w:t xml:space="preserve"> </w:t>
      </w:r>
      <w:proofErr w:type="spellStart"/>
      <w:r w:rsidRPr="009D529F">
        <w:rPr>
          <w:sz w:val="14"/>
        </w:rPr>
        <w:t>Norbu</w:t>
      </w:r>
      <w:proofErr w:type="spellEnd"/>
      <w:r w:rsidRPr="009D529F">
        <w:rPr>
          <w:sz w:val="14"/>
        </w:rPr>
        <w:t xml:space="preserve"> says, ‘however hopeless their cause or marginal their survival, Tibetans are better off living their own reality than being typecast in ethereal roles in the fantasies of the West.’26 In spite of commonalities and consistencies, </w:t>
      </w:r>
      <w:r w:rsidRPr="009D529F">
        <w:rPr>
          <w:u w:val="single"/>
        </w:rPr>
        <w:t>it is complexity, oppositionality, and ambivalence that lie at the heart of Western colonial representations</w:t>
      </w:r>
      <w:r w:rsidRPr="009D529F">
        <w:rPr>
          <w:sz w:val="14"/>
        </w:rPr>
        <w:t xml:space="preserve">. </w:t>
      </w:r>
      <w:r w:rsidRPr="009D529F">
        <w:rPr>
          <w:b/>
          <w:bCs/>
          <w:szCs w:val="24"/>
          <w:highlight w:val="green"/>
          <w:u w:val="single"/>
        </w:rPr>
        <w:t>Imaginative practices through which the imperial West came to represent the Other can be interrogated through the various strategies of representation involved</w:t>
      </w:r>
      <w:r w:rsidRPr="009D529F">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familiarity. </w:t>
      </w:r>
      <w:proofErr w:type="gramStart"/>
      <w:r w:rsidRPr="009D529F">
        <w:rPr>
          <w:sz w:val="14"/>
        </w:rPr>
        <w:t>Therefore</w:t>
      </w:r>
      <w:proofErr w:type="gramEnd"/>
      <w:r w:rsidRPr="009D529F">
        <w:rPr>
          <w:sz w:val="14"/>
        </w:rPr>
        <w:t xml:space="preserve"> Exotica Tibet is not a distinct phenomenon devoid of contrariety; rather, it is defined by a ‘true </w:t>
      </w:r>
      <w:proofErr w:type="spellStart"/>
      <w:r w:rsidRPr="009D529F">
        <w:rPr>
          <w:sz w:val="14"/>
        </w:rPr>
        <w:t>complexio</w:t>
      </w:r>
      <w:proofErr w:type="spellEnd"/>
      <w:r w:rsidRPr="009D529F">
        <w:rPr>
          <w:sz w:val="14"/>
        </w:rPr>
        <w:t xml:space="preserve"> </w:t>
      </w:r>
      <w:proofErr w:type="spellStart"/>
      <w:r w:rsidRPr="009D529F">
        <w:rPr>
          <w:sz w:val="14"/>
        </w:rPr>
        <w:t>oppositorum</w:t>
      </w:r>
      <w:proofErr w:type="spellEnd"/>
      <w:r w:rsidRPr="009D529F">
        <w:rPr>
          <w:sz w:val="14"/>
        </w:rPr>
        <w:t xml:space="preserve">, a rich complexity of contradictions and oppositions.’27 So near, yet so far! As </w:t>
      </w:r>
      <w:proofErr w:type="spellStart"/>
      <w:r w:rsidRPr="009D529F">
        <w:rPr>
          <w:sz w:val="14"/>
        </w:rPr>
        <w:t>Slavoj</w:t>
      </w:r>
      <w:proofErr w:type="spellEnd"/>
      <w:r w:rsidRPr="009D529F">
        <w:rPr>
          <w:sz w:val="14"/>
        </w:rPr>
        <w:t xml:space="preserve"> Zizek puts it: The very inconsistency of this image of Tibet, with its direct coincidence of opposites seems to bear witness to its </w:t>
      </w:r>
      <w:proofErr w:type="spellStart"/>
      <w:r w:rsidRPr="009D529F">
        <w:rPr>
          <w:sz w:val="14"/>
        </w:rPr>
        <w:t>fantasmatic</w:t>
      </w:r>
      <w:proofErr w:type="spellEnd"/>
      <w:r w:rsidRPr="009D529F">
        <w:rPr>
          <w:sz w:val="14"/>
        </w:rPr>
        <w:t xml:space="preserve">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w:t>
      </w:r>
      <w:proofErr w:type="spellStart"/>
      <w:r w:rsidRPr="009D529F">
        <w:rPr>
          <w:sz w:val="14"/>
        </w:rPr>
        <w:t>rumours</w:t>
      </w:r>
      <w:proofErr w:type="spellEnd"/>
      <w:r w:rsidRPr="009D529F">
        <w:rPr>
          <w:sz w:val="14"/>
        </w:rPr>
        <w:t xml:space="preserve">, and legends.29 Encounter with the Other did not take place in vacuum – it was understood within pre-given images. </w:t>
      </w:r>
      <w:r w:rsidRPr="009D529F">
        <w:rPr>
          <w:u w:val="single"/>
        </w:rPr>
        <w:t>What was knowable then was shaped by imperial prerogatives as well as pre-existing ‘knowledge’</w:t>
      </w:r>
      <w:r w:rsidRPr="009D529F">
        <w:rPr>
          <w:sz w:val="14"/>
          <w:highlight w:val="green"/>
        </w:rPr>
        <w:t>.</w:t>
      </w:r>
      <w:r w:rsidRPr="009D529F">
        <w:rPr>
          <w:sz w:val="14"/>
        </w:rPr>
        <w:t xml:space="preserve"> This included those found in classical writings, religious and biblical sources, mythology, </w:t>
      </w:r>
      <w:proofErr w:type="spellStart"/>
      <w:r w:rsidRPr="009D529F">
        <w:rPr>
          <w:sz w:val="14"/>
        </w:rPr>
        <w:t>traveller’s</w:t>
      </w:r>
      <w:proofErr w:type="spellEnd"/>
      <w:r w:rsidRPr="009D529F">
        <w:rPr>
          <w:sz w:val="14"/>
        </w:rPr>
        <w:t xml:space="preserve"> tales (which in any case made little distinction between description and legend), and fictional writings. These provided the cultural framework through which others were seen, described and represented. Orientalism itself performed an archival function – </w:t>
      </w:r>
      <w:proofErr w:type="spellStart"/>
      <w:r w:rsidRPr="009D529F">
        <w:rPr>
          <w:sz w:val="14"/>
        </w:rPr>
        <w:t>generalisations</w:t>
      </w:r>
      <w:proofErr w:type="spellEnd"/>
      <w:r w:rsidRPr="009D529F">
        <w:rPr>
          <w:sz w:val="14"/>
        </w:rPr>
        <w:t xml:space="preserve">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w:t>
      </w:r>
      <w:proofErr w:type="spellStart"/>
      <w:r w:rsidRPr="009D529F">
        <w:rPr>
          <w:sz w:val="14"/>
        </w:rPr>
        <w:t>travellers’</w:t>
      </w:r>
      <w:proofErr w:type="spellEnd"/>
      <w:r w:rsidRPr="009D529F">
        <w:rPr>
          <w:sz w:val="14"/>
        </w:rPr>
        <w:t xml:space="preserve"> accounts. Hugh Richardson’s argument that the early allusions of Westerners reveal little more than that the Tibetans had a reputation in </w:t>
      </w:r>
      <w:proofErr w:type="spellStart"/>
      <w:r w:rsidRPr="009D529F">
        <w:rPr>
          <w:sz w:val="14"/>
        </w:rPr>
        <w:t>neighbouring</w:t>
      </w:r>
      <w:proofErr w:type="spellEnd"/>
      <w:r w:rsidRPr="009D529F">
        <w:rPr>
          <w:sz w:val="14"/>
        </w:rPr>
        <w:t xml:space="preserve">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9D529F">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D529F">
        <w:rPr>
          <w:b/>
          <w:bCs/>
          <w:szCs w:val="24"/>
          <w:u w:val="single"/>
        </w:rPr>
        <w:t xml:space="preserve">Through observation, examination and interpretation objects are differentiated, </w:t>
      </w:r>
      <w:proofErr w:type="spellStart"/>
      <w:r w:rsidRPr="009D529F">
        <w:rPr>
          <w:b/>
          <w:bCs/>
          <w:szCs w:val="24"/>
          <w:u w:val="single"/>
        </w:rPr>
        <w:t>categorised</w:t>
      </w:r>
      <w:proofErr w:type="spellEnd"/>
      <w:r w:rsidRPr="009D529F">
        <w:rPr>
          <w:b/>
          <w:bCs/>
          <w:szCs w:val="24"/>
          <w:u w:val="single"/>
        </w:rPr>
        <w:t>, and identified, and made ready to be acted upon. Objectification (fixing its essence) of the gazed goes hand in hand with its subjectification – gaze and surveillance are productive of identity of the gazed</w:t>
      </w:r>
      <w:r w:rsidRPr="009D529F">
        <w:rPr>
          <w:sz w:val="14"/>
        </w:rPr>
        <w:t xml:space="preserve">. Surveillance as a strategy for representing the Other and rendering it disciplined is </w:t>
      </w:r>
      <w:proofErr w:type="spellStart"/>
      <w:r w:rsidRPr="009D529F">
        <w:rPr>
          <w:sz w:val="14"/>
        </w:rPr>
        <w:t>characterised</w:t>
      </w:r>
      <w:proofErr w:type="spellEnd"/>
      <w:r w:rsidRPr="009D529F">
        <w:rPr>
          <w:sz w:val="14"/>
        </w:rPr>
        <w:t xml:space="preserve">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w:t>
      </w:r>
      <w:proofErr w:type="gramStart"/>
      <w:r w:rsidRPr="009D529F">
        <w:rPr>
          <w:sz w:val="14"/>
        </w:rPr>
        <w:t>But,</w:t>
      </w:r>
      <w:proofErr w:type="gramEnd"/>
      <w:r w:rsidRPr="009D529F">
        <w:rPr>
          <w:sz w:val="14"/>
        </w:rPr>
        <w:t xml:space="preserve">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w:t>
      </w:r>
      <w:proofErr w:type="gramStart"/>
      <w:r w:rsidRPr="009D529F">
        <w:rPr>
          <w:sz w:val="14"/>
        </w:rPr>
        <w:t>adventures</w:t>
      </w:r>
      <w:proofErr w:type="gramEnd"/>
      <w:r w:rsidRPr="009D529F">
        <w:rPr>
          <w:sz w:val="14"/>
        </w:rPr>
        <w:t xml:space="preserve"> and discoveries’40 lay the violence of imperialism. Though their gaze might be considered as one of adventurer or romantic in Europe, the effect on the natives was the same as some steely-eyed militarist – the establishment and </w:t>
      </w:r>
      <w:proofErr w:type="spellStart"/>
      <w:r w:rsidRPr="009D529F">
        <w:rPr>
          <w:sz w:val="14"/>
        </w:rPr>
        <w:t>institutionalisation</w:t>
      </w:r>
      <w:proofErr w:type="spellEnd"/>
      <w:r w:rsidRPr="009D529F">
        <w:rPr>
          <w:sz w:val="14"/>
        </w:rPr>
        <w:t xml:space="preserve"> of control through political rule and knowledge formation. </w:t>
      </w:r>
      <w:r w:rsidRPr="009D529F">
        <w:rPr>
          <w:b/>
          <w:bCs/>
          <w:szCs w:val="24"/>
          <w:u w:val="single"/>
        </w:rPr>
        <w:t>To know is a prelude to possess, especially if there is a huge asymmetry of power</w:t>
      </w:r>
      <w:r w:rsidRPr="009D529F">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w:t>
      </w:r>
      <w:proofErr w:type="spellStart"/>
      <w:r w:rsidRPr="009D529F">
        <w:rPr>
          <w:sz w:val="14"/>
        </w:rPr>
        <w:t>honour</w:t>
      </w:r>
      <w:proofErr w:type="spellEnd"/>
      <w:r w:rsidRPr="009D529F">
        <w:rPr>
          <w:sz w:val="14"/>
        </w:rPr>
        <w:t xml:space="preserve">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w:t>
      </w:r>
      <w:proofErr w:type="gramStart"/>
      <w:r w:rsidRPr="009D529F">
        <w:rPr>
          <w:sz w:val="14"/>
        </w:rPr>
        <w:t>simple</w:t>
      </w:r>
      <w:proofErr w:type="gramEnd"/>
      <w:r w:rsidRPr="009D529F">
        <w:rPr>
          <w:sz w:val="14"/>
        </w:rPr>
        <w:t xml:space="preserve"> went had in hand with recognition that there are elements of inscrutability and mystery that eluded complete understanding of the Other. While discussing his own failure to fathom the unease of </w:t>
      </w:r>
      <w:proofErr w:type="spellStart"/>
      <w:r w:rsidRPr="009D529F">
        <w:rPr>
          <w:sz w:val="14"/>
        </w:rPr>
        <w:t>Phuntsog</w:t>
      </w:r>
      <w:proofErr w:type="spellEnd"/>
      <w:r w:rsidRPr="009D529F">
        <w:rPr>
          <w:sz w:val="14"/>
        </w:rPr>
        <w:t xml:space="preserve">,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w:t>
      </w:r>
      <w:proofErr w:type="spellStart"/>
      <w:r w:rsidRPr="009D529F">
        <w:rPr>
          <w:sz w:val="14"/>
        </w:rPr>
        <w:t>fantasmatically</w:t>
      </w:r>
      <w:proofErr w:type="spellEnd"/>
      <w:r w:rsidRPr="009D529F">
        <w:rPr>
          <w:sz w:val="14"/>
        </w:rPr>
        <w:t xml:space="preserve">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w:t>
      </w:r>
      <w:proofErr w:type="spellStart"/>
      <w:r w:rsidRPr="009D529F">
        <w:rPr>
          <w:sz w:val="14"/>
        </w:rPr>
        <w:t>internalisation</w:t>
      </w:r>
      <w:proofErr w:type="spellEnd"/>
      <w:r w:rsidRPr="009D529F">
        <w:rPr>
          <w:sz w:val="14"/>
        </w:rPr>
        <w:t xml:space="preserve"> of this principle of differentiation. </w:t>
      </w:r>
      <w:r w:rsidRPr="009D529F">
        <w:rPr>
          <w:u w:val="single"/>
        </w:rPr>
        <w:t>Classification occupies a central place in any account of non- Western people. It polices discourses, assigns positions, regulates groups, and enforces boundaries</w:t>
      </w:r>
      <w:r w:rsidRPr="009D529F">
        <w:rPr>
          <w:sz w:val="14"/>
        </w:rPr>
        <w:t xml:space="preserve">.45 What </w:t>
      </w:r>
      <w:proofErr w:type="spellStart"/>
      <w:r w:rsidRPr="009D529F">
        <w:rPr>
          <w:sz w:val="14"/>
        </w:rPr>
        <w:t>Lobsang</w:t>
      </w:r>
      <w:proofErr w:type="spellEnd"/>
      <w:r w:rsidRPr="009D529F">
        <w:rPr>
          <w:sz w:val="14"/>
        </w:rPr>
        <w:t xml:space="preserve">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w:t>
      </w:r>
      <w:proofErr w:type="spellStart"/>
      <w:r w:rsidRPr="009D529F">
        <w:rPr>
          <w:sz w:val="14"/>
        </w:rPr>
        <w:t>taxonomising</w:t>
      </w:r>
      <w:proofErr w:type="spellEnd"/>
      <w:r w:rsidRPr="009D529F">
        <w:rPr>
          <w:sz w:val="14"/>
        </w:rPr>
        <w:t xml:space="preserve">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9D529F">
        <w:rPr>
          <w:b/>
          <w:bCs/>
          <w:szCs w:val="24"/>
          <w:u w:val="single"/>
        </w:rPr>
        <w:t xml:space="preserve">the classification of non-Western peoples went hand in hand with </w:t>
      </w:r>
      <w:r w:rsidRPr="009D529F">
        <w:rPr>
          <w:b/>
          <w:bCs/>
          <w:szCs w:val="24"/>
          <w:highlight w:val="green"/>
          <w:u w:val="single"/>
        </w:rPr>
        <w:t xml:space="preserve">the </w:t>
      </w:r>
      <w:proofErr w:type="spellStart"/>
      <w:r w:rsidRPr="009D529F">
        <w:rPr>
          <w:b/>
          <w:bCs/>
          <w:szCs w:val="24"/>
          <w:highlight w:val="green"/>
          <w:u w:val="single"/>
        </w:rPr>
        <w:t>hierarchisation</w:t>
      </w:r>
      <w:proofErr w:type="spellEnd"/>
      <w:r w:rsidRPr="009D529F">
        <w:rPr>
          <w:b/>
          <w:bCs/>
          <w:szCs w:val="24"/>
          <w:highlight w:val="green"/>
          <w:u w:val="single"/>
        </w:rPr>
        <w:t xml:space="preserve"> and </w:t>
      </w:r>
      <w:proofErr w:type="spellStart"/>
      <w:r w:rsidRPr="009D529F">
        <w:rPr>
          <w:b/>
          <w:bCs/>
          <w:szCs w:val="24"/>
          <w:highlight w:val="green"/>
          <w:u w:val="single"/>
        </w:rPr>
        <w:t>racialisation</w:t>
      </w:r>
      <w:proofErr w:type="spellEnd"/>
      <w:r w:rsidRPr="009D529F">
        <w:rPr>
          <w:b/>
          <w:bCs/>
          <w:szCs w:val="24"/>
          <w:highlight w:val="green"/>
          <w:u w:val="single"/>
        </w:rPr>
        <w:t xml:space="preserve"> of cultures</w:t>
      </w:r>
      <w:r w:rsidRPr="009D529F">
        <w:rPr>
          <w:sz w:val="14"/>
        </w:rPr>
        <w:t xml:space="preserve">. Classifying the Other as barbarian or savage validated its </w:t>
      </w:r>
      <w:proofErr w:type="spellStart"/>
      <w:r w:rsidRPr="009D529F">
        <w:rPr>
          <w:sz w:val="14"/>
        </w:rPr>
        <w:t>dehumanisation</w:t>
      </w:r>
      <w:proofErr w:type="spellEnd"/>
      <w:r w:rsidRPr="009D529F">
        <w:rPr>
          <w:sz w:val="14"/>
        </w:rPr>
        <w:t xml:space="preserve">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w:t>
      </w:r>
      <w:proofErr w:type="spellStart"/>
      <w:r w:rsidRPr="009D529F">
        <w:rPr>
          <w:sz w:val="14"/>
        </w:rPr>
        <w:t>racialising</w:t>
      </w:r>
      <w:proofErr w:type="spellEnd"/>
      <w:r w:rsidRPr="009D529F">
        <w:rPr>
          <w:sz w:val="14"/>
        </w:rPr>
        <w:t xml:space="preserve"> culture </w:t>
      </w:r>
      <w:proofErr w:type="spellStart"/>
      <w:r w:rsidRPr="009D529F">
        <w:rPr>
          <w:sz w:val="14"/>
        </w:rPr>
        <w:t>racialising</w:t>
      </w:r>
      <w:proofErr w:type="spellEnd"/>
      <w:r w:rsidRPr="009D529F">
        <w:rPr>
          <w:sz w:val="14"/>
        </w:rPr>
        <w:t xml:space="preserve">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w:t>
      </w:r>
      <w:proofErr w:type="spellStart"/>
      <w:r w:rsidRPr="009D529F">
        <w:rPr>
          <w:sz w:val="14"/>
        </w:rPr>
        <w:t>colour</w:t>
      </w:r>
      <w:proofErr w:type="spellEnd"/>
      <w:r w:rsidRPr="009D529F">
        <w:rPr>
          <w:sz w:val="14"/>
        </w:rPr>
        <w:t xml:space="preserve"> and more to do with power relations becomes evident in the British treatment of Irish as ‘</w:t>
      </w:r>
      <w:proofErr w:type="spellStart"/>
      <w:r w:rsidRPr="009D529F">
        <w:rPr>
          <w:sz w:val="14"/>
        </w:rPr>
        <w:t>coloured</w:t>
      </w:r>
      <w:proofErr w:type="spellEnd"/>
      <w:r w:rsidRPr="009D529F">
        <w:rPr>
          <w:sz w:val="14"/>
        </w:rPr>
        <w:t xml:space="preserve">’,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w:t>
      </w:r>
      <w:proofErr w:type="spellStart"/>
      <w:r w:rsidRPr="009D529F">
        <w:rPr>
          <w:sz w:val="14"/>
        </w:rPr>
        <w:t>traveller</w:t>
      </w:r>
      <w:proofErr w:type="spellEnd"/>
      <w:r w:rsidRPr="009D529F">
        <w:rPr>
          <w:sz w:val="14"/>
        </w:rPr>
        <w:t xml:space="preserve"> Alexandra David-Neel finds that </w:t>
      </w:r>
      <w:proofErr w:type="spellStart"/>
      <w:r w:rsidRPr="009D529F">
        <w:rPr>
          <w:sz w:val="14"/>
        </w:rPr>
        <w:t>dobdobs</w:t>
      </w:r>
      <w:proofErr w:type="spellEnd"/>
      <w:r w:rsidRPr="009D529F">
        <w:rPr>
          <w:sz w:val="14"/>
        </w:rPr>
        <w:t xml:space="preserve">, the Lhasa monk ‘police’, looks like a ‘real negro.’53 Differentiation, classification and identification, when combined with </w:t>
      </w:r>
      <w:proofErr w:type="spellStart"/>
      <w:r w:rsidRPr="009D529F">
        <w:rPr>
          <w:sz w:val="14"/>
        </w:rPr>
        <w:t>racialisation</w:t>
      </w:r>
      <w:proofErr w:type="spellEnd"/>
      <w:r w:rsidRPr="009D529F">
        <w:rPr>
          <w:sz w:val="14"/>
        </w:rPr>
        <w:t xml:space="preserve">, evolutionism and </w:t>
      </w:r>
      <w:proofErr w:type="spellStart"/>
      <w:r w:rsidRPr="009D529F">
        <w:rPr>
          <w:sz w:val="14"/>
        </w:rPr>
        <w:t>hierarchisation</w:t>
      </w:r>
      <w:proofErr w:type="spellEnd"/>
      <w:r w:rsidRPr="009D529F">
        <w:rPr>
          <w:sz w:val="14"/>
        </w:rPr>
        <w:t xml:space="preserve"> lead to the debasement and negation of most non-Western natives and </w:t>
      </w:r>
      <w:proofErr w:type="spellStart"/>
      <w:r w:rsidRPr="009D529F">
        <w:rPr>
          <w:sz w:val="14"/>
        </w:rPr>
        <w:t>idealisation</w:t>
      </w:r>
      <w:proofErr w:type="spellEnd"/>
      <w:r w:rsidRPr="009D529F">
        <w:rPr>
          <w:sz w:val="14"/>
        </w:rPr>
        <w:t xml:space="preserve"> of some.</w:t>
      </w:r>
      <w:r w:rsidRPr="009D529F">
        <w:br w:type="page"/>
      </w:r>
    </w:p>
    <w:p w14:paraId="265E6A9E" w14:textId="77777777" w:rsidR="00D045C0" w:rsidRPr="009D529F" w:rsidRDefault="00D045C0" w:rsidP="00D045C0">
      <w:pPr>
        <w:pStyle w:val="Heading4"/>
      </w:pPr>
      <w:r w:rsidRPr="009D529F">
        <w:lastRenderedPageBreak/>
        <w:t>Their discursive constructions of the world aren’t grounded in reality—claims to objectivity only mask Orientalism’s violence (1:35)</w:t>
      </w:r>
    </w:p>
    <w:p w14:paraId="0F2CF10A" w14:textId="77777777" w:rsidR="00D045C0" w:rsidRPr="009D529F" w:rsidRDefault="00D045C0" w:rsidP="00D045C0">
      <w:r w:rsidRPr="009D529F">
        <w:rPr>
          <w:rStyle w:val="Heading4Char"/>
        </w:rPr>
        <w:t xml:space="preserve">Marandi, </w:t>
      </w:r>
      <w:r w:rsidRPr="009D529F">
        <w:t>20</w:t>
      </w:r>
      <w:r w:rsidRPr="009D529F">
        <w:rPr>
          <w:rStyle w:val="Heading4Char"/>
        </w:rPr>
        <w:t xml:space="preserve">09 </w:t>
      </w:r>
      <w:r w:rsidRPr="009D529F">
        <w:t>(</w:t>
      </w:r>
      <w:proofErr w:type="spellStart"/>
      <w:r w:rsidRPr="009D529F">
        <w:t>Seyed</w:t>
      </w:r>
      <w:proofErr w:type="spellEnd"/>
      <w:r w:rsidRPr="009D529F">
        <w:t xml:space="preserve">, Tehran University North American Studies Department </w:t>
      </w:r>
      <w:proofErr w:type="gramStart"/>
      <w:r w:rsidRPr="009D529F">
        <w:t>Head ,</w:t>
      </w:r>
      <w:proofErr w:type="gramEnd"/>
      <w:r w:rsidRPr="009D529F">
        <w:t xml:space="preserve"> Western Media Representations, Iran, and Orientalist Stereotypes, January 2009, http://conflictsforum.org/briefings/western-media-representations.pdf, pg. 2-8, BEN) </w:t>
      </w:r>
    </w:p>
    <w:p w14:paraId="4A27C49B" w14:textId="77777777" w:rsidR="00D045C0" w:rsidRPr="009D529F" w:rsidRDefault="00D045C0" w:rsidP="00D045C0">
      <w:r w:rsidRPr="009D529F">
        <w:rPr>
          <w:b/>
          <w:bCs/>
          <w:szCs w:val="24"/>
          <w:highlight w:val="green"/>
          <w:u w:val="single"/>
        </w:rPr>
        <w:t>Orientalism</w:t>
      </w:r>
      <w:r w:rsidRPr="009D529F">
        <w:rPr>
          <w:sz w:val="14"/>
        </w:rPr>
        <w:t xml:space="preserve"> describes the various schools of thought and methods of investigation through which Europe came to know ‘the East.’ According to scholars such as Edward Said, it </w:t>
      </w:r>
      <w:r w:rsidRPr="009D529F">
        <w:rPr>
          <w:b/>
          <w:bCs/>
          <w:szCs w:val="24"/>
          <w:u w:val="single"/>
        </w:rPr>
        <w:t xml:space="preserve">was and still </w:t>
      </w:r>
      <w:r w:rsidRPr="009D529F">
        <w:rPr>
          <w:b/>
          <w:bCs/>
          <w:szCs w:val="24"/>
          <w:highlight w:val="green"/>
          <w:u w:val="single"/>
        </w:rPr>
        <w:t>is through this discourse and its construction of knowledge that the West has been able to legitimize and maintain its hold over the uncivilized ‘Other.’</w:t>
      </w:r>
      <w:r w:rsidRPr="009D529F">
        <w:rPr>
          <w:sz w:val="14"/>
        </w:rPr>
        <w:t xml:space="preserve"> A major and repeated feature of Oriental analysis in all its various forms is that it constantly confirms the thesis that the Orient is primitive, mysterious, exotic, and incapable of </w:t>
      </w:r>
      <w:proofErr w:type="spellStart"/>
      <w:r w:rsidRPr="009D529F">
        <w:rPr>
          <w:sz w:val="14"/>
        </w:rPr>
        <w:t>selfgovernment</w:t>
      </w:r>
      <w:proofErr w:type="spellEnd"/>
      <w:r w:rsidRPr="009D529F">
        <w:rPr>
          <w:sz w:val="14"/>
        </w:rPr>
        <w:t xml:space="preserve">. However, orientalism should not be looked upon as just the rationalization of colonial rule. Far more important, it seems, is how </w:t>
      </w:r>
      <w:r w:rsidRPr="009D529F">
        <w:rPr>
          <w:highlight w:val="green"/>
          <w:u w:val="single"/>
        </w:rPr>
        <w:t xml:space="preserve">it </w:t>
      </w:r>
      <w:r w:rsidRPr="009D529F">
        <w:rPr>
          <w:u w:val="single"/>
        </w:rPr>
        <w:t xml:space="preserve">knowingly or unknowingly </w:t>
      </w:r>
      <w:r w:rsidRPr="009D529F">
        <w:rPr>
          <w:highlight w:val="green"/>
          <w:u w:val="single"/>
        </w:rPr>
        <w:t>justifies imperialism and colonialism even in advance of their actual manifestation</w:t>
      </w:r>
      <w:r w:rsidRPr="009D529F">
        <w:rPr>
          <w:sz w:val="14"/>
          <w:highlight w:val="green"/>
        </w:rPr>
        <w:t xml:space="preserve">. </w:t>
      </w:r>
      <w:r w:rsidRPr="009D529F">
        <w:t>Orientalism can be “viewed in Foucauldian terms as a discourse: a manifestation of power/knowledge</w:t>
      </w:r>
      <w:r w:rsidRPr="009D529F">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9D529F">
        <w:rPr>
          <w:b/>
          <w:bCs/>
          <w:szCs w:val="24"/>
          <w:highlight w:val="green"/>
          <w:u w:val="single"/>
        </w:rPr>
        <w:t>It is a series of statements, through which the world can be known, as it is not recognized by simply analyzing objective data</w:t>
      </w:r>
      <w:r w:rsidRPr="009D529F">
        <w:rPr>
          <w:sz w:val="14"/>
        </w:rPr>
        <w:t xml:space="preserve">. Its recognition is brought into being through discourse, which is ideologically loaded, but independent of individual will and judgment. According to Said, </w:t>
      </w:r>
      <w:r w:rsidRPr="009D529F">
        <w:rPr>
          <w:u w:val="single"/>
        </w:rPr>
        <w:t>discourse is the system of thought by which dominant powers establish spheres of ‘knowledge’ and ‘truth’, and it is through such discursive practices that religions, races, cultures, and classes are represented</w:t>
      </w:r>
      <w:r w:rsidRPr="009D529F">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9D529F">
        <w:rPr>
          <w:highlight w:val="green"/>
          <w:u w:val="single"/>
        </w:rPr>
        <w:t>These discursive “practices make it difficult for individuals to think outside them – hence they are also seen as exercises of power and control”.</w:t>
      </w:r>
      <w:r w:rsidRPr="009D529F">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D529F">
        <w:rPr>
          <w:u w:val="single"/>
        </w:rPr>
        <w:t>The stronger the discourse becomes the longer it lives, and the better it is able to bring about consistency within its borders</w:t>
      </w:r>
      <w:r w:rsidRPr="009D529F">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9D529F">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9D529F">
        <w:rPr>
          <w:sz w:val="14"/>
          <w:highlight w:val="green"/>
        </w:rPr>
        <w:t xml:space="preserve">. </w:t>
      </w:r>
      <w:r w:rsidRPr="009D529F">
        <w:rPr>
          <w:highlight w:val="green"/>
          <w:u w:val="single"/>
        </w:rPr>
        <w:t>Such a ‘truthful’ representation not only aids the colonizer or imperialist in justifying their actions, but it also serves to weaken the resistance of ‘the Other’ as it changes the way in which ‘the Other’ views itse</w:t>
      </w:r>
      <w:r w:rsidRPr="009D529F">
        <w:rPr>
          <w:sz w:val="14"/>
          <w:highlight w:val="green"/>
        </w:rPr>
        <w:t>lf</w:t>
      </w:r>
      <w:r w:rsidRPr="009D529F">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9D529F">
        <w:rPr>
          <w:b/>
          <w:bCs/>
          <w:szCs w:val="24"/>
          <w:highlight w:val="green"/>
          <w:u w:val="single"/>
        </w:rPr>
        <w:t>major crimes and even mass murder can be justified</w:t>
      </w:r>
      <w:r w:rsidRPr="009D529F">
        <w:rPr>
          <w:sz w:val="14"/>
        </w:rPr>
        <w:t xml:space="preserve">. This can easily </w:t>
      </w:r>
      <w:proofErr w:type="gramStart"/>
      <w:r w:rsidRPr="009D529F">
        <w:rPr>
          <w:sz w:val="14"/>
        </w:rPr>
        <w:t>been</w:t>
      </w:r>
      <w:proofErr w:type="gramEnd"/>
      <w:r w:rsidRPr="009D529F">
        <w:rPr>
          <w:sz w:val="14"/>
        </w:rPr>
        <w:t xml:space="preserve"> seen in the discourse of the mainstream media in the ‘West’ regarding western support for Saddam Hussain’s brutal regime as well as </w:t>
      </w:r>
      <w:proofErr w:type="spellStart"/>
      <w:r w:rsidRPr="009D529F">
        <w:rPr>
          <w:sz w:val="14"/>
        </w:rPr>
        <w:t>it’s</w:t>
      </w:r>
      <w:proofErr w:type="spellEnd"/>
      <w:r w:rsidRPr="009D529F">
        <w:rPr>
          <w:sz w:val="14"/>
        </w:rPr>
        <w:t xml:space="preserve"> use of weapons of </w:t>
      </w:r>
      <w:r w:rsidRPr="009D529F">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9D529F">
        <w:rPr>
          <w:rStyle w:val="Emphasis"/>
        </w:rPr>
        <w:t>Such crimes against humanity are regularly accepted as appalling, yet somehow necessary in order to protect the interests of the so-called Free World</w:t>
      </w:r>
      <w:r w:rsidRPr="009D529F">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9D529F">
        <w:rPr>
          <w:b/>
          <w:bCs/>
          <w:szCs w:val="24"/>
          <w:highlight w:val="green"/>
          <w:u w:val="single"/>
        </w:rPr>
        <w:t>the mainstream media takes for granted that western actions are a necessary evil to ward off a greater evil</w:t>
      </w:r>
      <w:r w:rsidRPr="009D529F">
        <w:rPr>
          <w:sz w:val="14"/>
        </w:rPr>
        <w:t xml:space="preserve">. Hence, history and the present </w:t>
      </w:r>
      <w:proofErr w:type="gramStart"/>
      <w:r w:rsidRPr="009D529F">
        <w:rPr>
          <w:sz w:val="14"/>
        </w:rPr>
        <w:t>is</w:t>
      </w:r>
      <w:proofErr w:type="gramEnd"/>
      <w:r w:rsidRPr="009D529F">
        <w:rPr>
          <w:sz w:val="14"/>
        </w:rPr>
        <w:t xml:space="preserve">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w:t>
      </w:r>
      <w:proofErr w:type="spellStart"/>
      <w:r w:rsidRPr="009D529F">
        <w:rPr>
          <w:sz w:val="14"/>
        </w:rPr>
        <w:t>pretence</w:t>
      </w:r>
      <w:proofErr w:type="spellEnd"/>
      <w:r w:rsidRPr="009D529F">
        <w:rPr>
          <w:sz w:val="14"/>
        </w:rPr>
        <w:t xml:space="preserv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72AE3C15" w14:textId="77777777" w:rsidR="00D045C0" w:rsidRPr="009D529F" w:rsidRDefault="00D045C0" w:rsidP="00D045C0"/>
    <w:p w14:paraId="5054FCBC" w14:textId="77777777" w:rsidR="00D045C0" w:rsidRPr="009D529F" w:rsidRDefault="00D045C0" w:rsidP="00D045C0">
      <w:pPr>
        <w:pStyle w:val="Heading2"/>
      </w:pPr>
      <w:bookmarkStart w:id="2" w:name="_Hlk90714810"/>
      <w:bookmarkEnd w:id="0"/>
      <w:r w:rsidRPr="009D529F">
        <w:lastRenderedPageBreak/>
        <w:t>Alt</w:t>
      </w:r>
    </w:p>
    <w:p w14:paraId="67709DAC" w14:textId="77777777" w:rsidR="00D045C0" w:rsidRPr="009D529F" w:rsidRDefault="00D045C0" w:rsidP="00D045C0">
      <w:pPr>
        <w:pStyle w:val="Heading3"/>
        <w:ind w:firstLine="720"/>
      </w:pPr>
      <w:r w:rsidRPr="009D529F">
        <w:lastRenderedPageBreak/>
        <w:t>Alt – Academic Interrogation</w:t>
      </w:r>
    </w:p>
    <w:p w14:paraId="665DC678" w14:textId="77777777" w:rsidR="00D045C0" w:rsidRPr="009D529F" w:rsidRDefault="00D045C0" w:rsidP="00D045C0">
      <w:pPr>
        <w:pStyle w:val="Heading4"/>
      </w:pPr>
      <w:r w:rsidRPr="009D529F">
        <w:t>Techno-orientalist discourse is perpetuated every day, only a confrontation with pedagogical practices centered on modernization theory can break down stereotypes surrounding East Asian functionality</w:t>
      </w:r>
    </w:p>
    <w:p w14:paraId="3693D484" w14:textId="77777777" w:rsidR="00D045C0" w:rsidRPr="009D529F" w:rsidRDefault="00D045C0" w:rsidP="00D045C0">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184-186) RR Jr</w:t>
      </w:r>
    </w:p>
    <w:p w14:paraId="604CAD82" w14:textId="77777777" w:rsidR="00D045C0" w:rsidRPr="009D529F" w:rsidRDefault="00D045C0" w:rsidP="00D045C0">
      <w:pPr>
        <w:rPr>
          <w:sz w:val="12"/>
        </w:rPr>
      </w:pPr>
      <w:r w:rsidRPr="009D529F">
        <w:rPr>
          <w:sz w:val="12"/>
        </w:rPr>
        <w:t xml:space="preserve">Early in the history of exchange with Europeans, </w:t>
      </w:r>
      <w:r w:rsidRPr="009D529F">
        <w:rPr>
          <w:rStyle w:val="StyleUnderline"/>
          <w:highlight w:val="green"/>
        </w:rPr>
        <w:t>Japan was presented as</w:t>
      </w:r>
      <w:r w:rsidRPr="009D529F">
        <w:rPr>
          <w:rStyle w:val="StyleUnderline"/>
        </w:rPr>
        <w:t xml:space="preserve"> the most conspicuous instance of</w:t>
      </w:r>
      <w:r w:rsidRPr="009D529F">
        <w:rPr>
          <w:sz w:val="12"/>
        </w:rPr>
        <w:t xml:space="preserve"> il mondo </w:t>
      </w:r>
      <w:proofErr w:type="spellStart"/>
      <w:r w:rsidRPr="009D529F">
        <w:rPr>
          <w:sz w:val="12"/>
        </w:rPr>
        <w:t>alla</w:t>
      </w:r>
      <w:proofErr w:type="spellEnd"/>
      <w:r w:rsidRPr="009D529F">
        <w:rPr>
          <w:sz w:val="12"/>
        </w:rPr>
        <w:t xml:space="preserve"> </w:t>
      </w:r>
      <w:proofErr w:type="spellStart"/>
      <w:r w:rsidRPr="009D529F">
        <w:rPr>
          <w:sz w:val="12"/>
        </w:rPr>
        <w:t>riversa</w:t>
      </w:r>
      <w:proofErr w:type="spellEnd"/>
      <w:r w:rsidRPr="009D529F">
        <w:rPr>
          <w:sz w:val="12"/>
        </w:rPr>
        <w:t>, “</w:t>
      </w:r>
      <w:r w:rsidRPr="009D529F">
        <w:rPr>
          <w:rStyle w:val="StyleUnderline"/>
          <w:highlight w:val="green"/>
        </w:rPr>
        <w:t>the world upside down</w:t>
      </w:r>
      <w:r w:rsidRPr="009D529F">
        <w:rPr>
          <w:rStyle w:val="StyleUnderline"/>
        </w:rPr>
        <w:t xml:space="preserve">”. After many decades of globalization, that </w:t>
      </w:r>
      <w:proofErr w:type="spellStart"/>
      <w:r w:rsidRPr="009D529F">
        <w:rPr>
          <w:rStyle w:val="StyleUnderline"/>
          <w:highlight w:val="green"/>
        </w:rPr>
        <w:t>topos</w:t>
      </w:r>
      <w:proofErr w:type="spellEnd"/>
      <w:r w:rsidRPr="009D529F">
        <w:rPr>
          <w:rStyle w:val="StyleUnderline"/>
          <w:highlight w:val="green"/>
        </w:rPr>
        <w:t xml:space="preserve"> from the Renaissance clings on to the Western imagination</w:t>
      </w:r>
      <w:r w:rsidRPr="009D529F">
        <w:rPr>
          <w:sz w:val="12"/>
        </w:rPr>
        <w:t xml:space="preserve">. The following words were written by the Jesuit Alessandro </w:t>
      </w:r>
      <w:proofErr w:type="spellStart"/>
      <w:r w:rsidRPr="009D529F">
        <w:rPr>
          <w:sz w:val="12"/>
        </w:rPr>
        <w:t>Valignano</w:t>
      </w:r>
      <w:proofErr w:type="spellEnd"/>
      <w:r w:rsidRPr="009D529F">
        <w:rPr>
          <w:sz w:val="12"/>
        </w:rPr>
        <w:t>, who visited the East Indies from 1574 to 1606: “</w:t>
      </w:r>
      <w:r w:rsidRPr="009D529F">
        <w:rPr>
          <w:rStyle w:val="StyleUnderline"/>
        </w:rPr>
        <w:t>They also have other rites and customs so different from all the other nations that it would seem that they deliberately studied how to differ from everybody</w:t>
      </w:r>
      <w:r w:rsidRPr="009D529F">
        <w:rPr>
          <w:sz w:val="12"/>
        </w:rPr>
        <w:t xml:space="preserve"> (…) because honestly it can be said that Japan is a world upside down compared to the ways of the world in Europe; as it is so different and contrary, that there is almost no issue where they adjust to us.”14 </w:t>
      </w:r>
      <w:r w:rsidRPr="009D529F">
        <w:rPr>
          <w:rStyle w:val="StyleUnderline"/>
          <w:highlight w:val="green"/>
        </w:rPr>
        <w:t>Such all-encompassing othering perceptions spread quickly and rooted deeply</w:t>
      </w:r>
      <w:r w:rsidRPr="009D529F">
        <w:rPr>
          <w:rStyle w:val="StyleUnderline"/>
        </w:rPr>
        <w:t xml:space="preserve">. Even today, after many decades of globalization, </w:t>
      </w:r>
      <w:r w:rsidRPr="009D529F">
        <w:rPr>
          <w:rStyle w:val="StyleUnderline"/>
          <w:highlight w:val="green"/>
        </w:rPr>
        <w:t>Japan is presented sometimes as the radical other versus Euro-American cultural horizon</w:t>
      </w:r>
      <w:r w:rsidRPr="009D529F">
        <w:rPr>
          <w:sz w:val="12"/>
        </w:rPr>
        <w:t xml:space="preserve">. Following the logics of schema of co-figuration, </w:t>
      </w:r>
      <w:r w:rsidRPr="009D529F">
        <w:rPr>
          <w:rStyle w:val="StyleUnderline"/>
          <w:highlight w:val="green"/>
        </w:rPr>
        <w:t>the identity of the West had been supported by antonymous couplings such as civilized–uncivilized, modern–pre-modern</w:t>
      </w:r>
      <w:r w:rsidRPr="009D529F">
        <w:rPr>
          <w:sz w:val="12"/>
        </w:rPr>
        <w:t xml:space="preserve">, etc. According to Morley and Robins, the idea of the West </w:t>
      </w:r>
      <w:proofErr w:type="gramStart"/>
      <w:r w:rsidRPr="009D529F">
        <w:rPr>
          <w:sz w:val="12"/>
        </w:rPr>
        <w:t>draws</w:t>
      </w:r>
      <w:proofErr w:type="gramEnd"/>
      <w:r w:rsidRPr="009D529F">
        <w:rPr>
          <w:sz w:val="12"/>
        </w:rPr>
        <w:t xml:space="preserve"> legitimacy from the unequivocal and exclusive correspondence that bound together the words “West–Modernity–Progress”. </w:t>
      </w:r>
      <w:r w:rsidRPr="009D529F">
        <w:rPr>
          <w:rStyle w:val="StyleUnderline"/>
        </w:rPr>
        <w:t xml:space="preserve">Thus, </w:t>
      </w:r>
      <w:r w:rsidRPr="009D529F">
        <w:rPr>
          <w:rStyle w:val="StyleUnderline"/>
          <w:highlight w:val="green"/>
        </w:rPr>
        <w:t>techno-orientalism started to take shape when such discursive exclusivity was unmistakably refuted, when the other “refused” to render themselves as the docile signified to a preset signifier</w:t>
      </w:r>
      <w:r w:rsidRPr="009D529F">
        <w:rPr>
          <w:sz w:val="12"/>
          <w:highlight w:val="green"/>
        </w:rPr>
        <w:t>.</w:t>
      </w:r>
      <w:r w:rsidRPr="009D529F">
        <w:rPr>
          <w:sz w:val="12"/>
        </w:rPr>
        <w:t xml:space="preserve"> As Morley and Robins write: “Those anxieties must be seen in the context of an increasing sense of insecurity about European and American modernity. </w:t>
      </w:r>
      <w:r w:rsidRPr="009D529F">
        <w:rPr>
          <w:rStyle w:val="Emphasis"/>
        </w:rPr>
        <w:t>Modernity has always been that ‘mysterious and magical word that puts a barrier between the European [and American] ego and the rest of the world’</w:t>
      </w:r>
      <w:r w:rsidRPr="009D529F">
        <w:rPr>
          <w:sz w:val="12"/>
        </w:rPr>
        <w:t xml:space="preserve">.16 If it was the West that created modernity, it was also modernity that created the imaginary space and identity described as ‘Western’. (...) however, </w:t>
      </w:r>
      <w:r w:rsidRPr="009D529F">
        <w:rPr>
          <w:rStyle w:val="StyleUnderline"/>
        </w:rPr>
        <w:t>the very dynamism of modernity also worked to undermine its Western foundations. The modernization project was cumulative, future-orientated, based upon the logic of technological progression and progress</w:t>
      </w:r>
      <w:r w:rsidRPr="009D529F">
        <w:rPr>
          <w:sz w:val="12"/>
        </w:rPr>
        <w:t xml:space="preserve">. Its various elements were also designed to be exported and to transcend their European origins and exclusiveness. </w:t>
      </w:r>
      <w:r w:rsidRPr="009D529F">
        <w:rPr>
          <w:rStyle w:val="StyleUnderline"/>
        </w:rPr>
        <w:t>Modernization and modernity, with their claims to universalism, could be transposed to other host cultures. In Japan this project found a fertile environment</w:t>
      </w:r>
      <w:r w:rsidRPr="009D529F">
        <w:rPr>
          <w:sz w:val="12"/>
        </w:rPr>
        <w:t xml:space="preserve">. The technological and futurological imagination has now come to be centered here; the abstract and universalizing force of modernization has passed from Europe to America to Japan.” </w:t>
      </w:r>
      <w:r w:rsidRPr="009D529F">
        <w:rPr>
          <w:rStyle w:val="Emphasis"/>
          <w:highlight w:val="green"/>
        </w:rPr>
        <w:t>An instrumental factor in the successful expansion</w:t>
      </w:r>
      <w:r w:rsidRPr="009D529F">
        <w:rPr>
          <w:rStyle w:val="Emphasis"/>
        </w:rPr>
        <w:t xml:space="preserve"> and acceptance </w:t>
      </w:r>
      <w:r w:rsidRPr="009D529F">
        <w:rPr>
          <w:rStyle w:val="Emphasis"/>
          <w:highlight w:val="green"/>
        </w:rPr>
        <w:t>of techno-orientalist tenets lay in their early adoption by self-orientalist discourse in Japan</w:t>
      </w:r>
      <w:r w:rsidRPr="009D529F">
        <w:rPr>
          <w:rStyle w:val="StyleUnderline"/>
        </w:rPr>
        <w:t>. Self-orientalism takes the images supplied by Western orientalism and changes their polarization from negative to positive</w:t>
      </w:r>
      <w:r w:rsidRPr="009D529F">
        <w:rPr>
          <w:sz w:val="12"/>
        </w:rPr>
        <w:t xml:space="preserve">. The mutual feedback benefits power structures both internationally and within Japan, where the </w:t>
      </w:r>
      <w:proofErr w:type="spellStart"/>
      <w:r w:rsidRPr="009D529F">
        <w:rPr>
          <w:sz w:val="12"/>
        </w:rPr>
        <w:t>nihonjinron</w:t>
      </w:r>
      <w:proofErr w:type="spellEnd"/>
      <w:r w:rsidRPr="009D529F">
        <w:rPr>
          <w:sz w:val="12"/>
        </w:rPr>
        <w:t xml:space="preserve">—a trend of publications analyzing the “particularism” of Japanese people—already promotes conformity to specific models of citizenship.18 Thus, </w:t>
      </w:r>
      <w:r w:rsidRPr="009D529F">
        <w:rPr>
          <w:rStyle w:val="Emphasis"/>
          <w:highlight w:val="green"/>
        </w:rPr>
        <w:t>discourse informally induces people to adopt certain lifestyles and values</w:t>
      </w:r>
      <w:r w:rsidRPr="009D529F">
        <w:rPr>
          <w:rStyle w:val="StyleUnderline"/>
        </w:rPr>
        <w:t xml:space="preserve">. Those perceived cultural traits are turned into cultural </w:t>
      </w:r>
      <w:proofErr w:type="gramStart"/>
      <w:r w:rsidRPr="009D529F">
        <w:rPr>
          <w:rStyle w:val="StyleUnderline"/>
        </w:rPr>
        <w:t>assets, and</w:t>
      </w:r>
      <w:proofErr w:type="gramEnd"/>
      <w:r w:rsidRPr="009D529F">
        <w:rPr>
          <w:rStyle w:val="StyleUnderline"/>
        </w:rPr>
        <w:t xml:space="preserve"> merchandised as such</w:t>
      </w:r>
      <w:r w:rsidRPr="009D529F">
        <w:rPr>
          <w:sz w:val="12"/>
        </w:rPr>
        <w:t xml:space="preserve">. What the techno-orientalist deformative lens perceives as robotic, gregarious and self-emasculated way of life is presented as a considerate, balanced and reliable behavior. Paradoxically, </w:t>
      </w:r>
      <w:r w:rsidRPr="009D529F">
        <w:rPr>
          <w:rStyle w:val="StyleUnderline"/>
        </w:rPr>
        <w:t xml:space="preserve">the </w:t>
      </w:r>
      <w:r w:rsidRPr="009D529F">
        <w:rPr>
          <w:rStyle w:val="StyleUnderline"/>
          <w:highlight w:val="green"/>
        </w:rPr>
        <w:t>culture, tourism and entertainment industries from Japan have been exporting products</w:t>
      </w:r>
      <w:r w:rsidRPr="009D529F">
        <w:rPr>
          <w:rStyle w:val="StyleUnderline"/>
        </w:rPr>
        <w:t xml:space="preserve"> that undergo symbolic negotiation in Western markets 20 </w:t>
      </w:r>
      <w:r w:rsidRPr="009D529F">
        <w:rPr>
          <w:rStyle w:val="StyleUnderline"/>
          <w:highlight w:val="green"/>
        </w:rPr>
        <w:t>and</w:t>
      </w:r>
      <w:r w:rsidRPr="009D529F">
        <w:rPr>
          <w:rStyle w:val="StyleUnderline"/>
        </w:rPr>
        <w:t xml:space="preserve">, all too often, </w:t>
      </w:r>
      <w:r w:rsidRPr="009D529F">
        <w:rPr>
          <w:rStyle w:val="StyleUnderline"/>
          <w:highlight w:val="green"/>
        </w:rPr>
        <w:t>become techno-orientalist avatars</w:t>
      </w:r>
      <w:r w:rsidRPr="009D529F">
        <w:rPr>
          <w:rStyle w:val="StyleUnderline"/>
        </w:rPr>
        <w:t>. The result</w:t>
      </w:r>
      <w:r w:rsidRPr="009D529F">
        <w:rPr>
          <w:sz w:val="12"/>
        </w:rPr>
        <w:t xml:space="preserve"> of such symbolic negotiation </w:t>
      </w:r>
      <w:r w:rsidRPr="009D529F">
        <w:rPr>
          <w:rStyle w:val="StyleUnderline"/>
        </w:rPr>
        <w:t>comes naturally since the mainboard of technologies of recognition is already printed with techno-orientalism and the “binary structuring schemata that are constantly utilized by the geopolitics of the modernization theory</w:t>
      </w:r>
      <w:r w:rsidRPr="009D529F">
        <w:rPr>
          <w:sz w:val="12"/>
        </w:rPr>
        <w:t>.”</w:t>
      </w:r>
    </w:p>
    <w:p w14:paraId="78A94118" w14:textId="77777777" w:rsidR="00D045C0" w:rsidRPr="009D529F" w:rsidRDefault="00D045C0" w:rsidP="00D045C0">
      <w:pPr>
        <w:pStyle w:val="Heading3"/>
      </w:pPr>
      <w:r w:rsidRPr="009D529F">
        <w:lastRenderedPageBreak/>
        <w:t>Alt Key to Agency</w:t>
      </w:r>
    </w:p>
    <w:p w14:paraId="10333301" w14:textId="77777777" w:rsidR="00D045C0" w:rsidRPr="009D529F" w:rsidRDefault="00D045C0" w:rsidP="00D045C0">
      <w:pPr>
        <w:pStyle w:val="Heading4"/>
      </w:pPr>
      <w:r w:rsidRPr="009D529F">
        <w:t xml:space="preserve">Voting an affirmation of agency in the face of Orientalism. Our </w:t>
      </w:r>
      <w:proofErr w:type="spellStart"/>
      <w:r w:rsidRPr="009D529F">
        <w:t>reconception</w:t>
      </w:r>
      <w:proofErr w:type="spellEnd"/>
      <w:r w:rsidRPr="009D529F">
        <w:t xml:space="preserve"> of social relations opens up a space for the Other to be integrated peacefully</w:t>
      </w:r>
    </w:p>
    <w:p w14:paraId="17385574" w14:textId="77777777" w:rsidR="00D045C0" w:rsidRPr="009D529F" w:rsidRDefault="00D045C0" w:rsidP="00D045C0">
      <w:r w:rsidRPr="009D529F">
        <w:rPr>
          <w:rStyle w:val="Style13ptBold"/>
        </w:rPr>
        <w:t>Samman et al 8</w:t>
      </w:r>
      <w:r w:rsidRPr="009D529F">
        <w:t xml:space="preserve"> (</w:t>
      </w:r>
      <w:proofErr w:type="spellStart"/>
      <w:r w:rsidRPr="009D529F">
        <w:t>Khaldoun</w:t>
      </w:r>
      <w:proofErr w:type="spellEnd"/>
      <w:r w:rsidRPr="009D529F">
        <w:t xml:space="preserve">, PhD in Sociology from Binghamton University, Mazhar, PhD in International Affairs from Qatar University, </w:t>
      </w:r>
      <w:proofErr w:type="gramStart"/>
      <w:r w:rsidRPr="009D529F">
        <w:t>Published</w:t>
      </w:r>
      <w:proofErr w:type="gramEnd"/>
      <w:r w:rsidRPr="009D529F">
        <w:t xml:space="preserve"> in 2008, Published by Paradigm Publishers, Page 215) RR Jr</w:t>
      </w:r>
    </w:p>
    <w:p w14:paraId="6732FD6F" w14:textId="77777777" w:rsidR="00D045C0" w:rsidRPr="009D529F" w:rsidRDefault="00D045C0" w:rsidP="00D045C0">
      <w:pPr>
        <w:rPr>
          <w:sz w:val="12"/>
        </w:rPr>
      </w:pPr>
      <w:r w:rsidRPr="009D529F">
        <w:rPr>
          <w:rStyle w:val="StyleUnderline"/>
        </w:rPr>
        <w:t xml:space="preserve">If </w:t>
      </w:r>
      <w:r w:rsidRPr="009D529F">
        <w:rPr>
          <w:rStyle w:val="StyleUnderline"/>
          <w:highlight w:val="green"/>
        </w:rPr>
        <w:t>the self is conceived as a social relationship</w:t>
      </w:r>
      <w:r w:rsidRPr="009D529F">
        <w:rPr>
          <w:sz w:val="12"/>
        </w:rPr>
        <w:t xml:space="preserve"> (of a human entity to itself), </w:t>
      </w:r>
      <w:r w:rsidRPr="009D529F">
        <w:rPr>
          <w:rStyle w:val="StyleUnderline"/>
        </w:rPr>
        <w:t>the reified notion of "the social" as comprising a relatedness to an "Other —as presumed in a Newtonian notion of society as a system of interacting human bodies—</w:t>
      </w:r>
      <w:r w:rsidRPr="009D529F">
        <w:rPr>
          <w:rStyle w:val="Emphasis"/>
          <w:highlight w:val="green"/>
        </w:rPr>
        <w:t>gives way to a notion of the social as an ensemble of diverse forms of sub-individual self-relations and self-interactions</w:t>
      </w:r>
      <w:r w:rsidRPr="009D529F">
        <w:rPr>
          <w:sz w:val="12"/>
        </w:rPr>
        <w:t xml:space="preserve">: intrapersonal (self-relations within one's own organism), interpersonal (self-relations across organisms), and </w:t>
      </w:r>
      <w:proofErr w:type="spellStart"/>
      <w:r w:rsidRPr="009D529F">
        <w:rPr>
          <w:sz w:val="12"/>
        </w:rPr>
        <w:t>extrapersonal</w:t>
      </w:r>
      <w:proofErr w:type="spellEnd"/>
      <w:r w:rsidRPr="009D529F">
        <w:rPr>
          <w:sz w:val="12"/>
        </w:rPr>
        <w:t xml:space="preserve"> (self-relations to the built or natural environments). The fact that </w:t>
      </w:r>
      <w:r w:rsidRPr="009D529F">
        <w:rPr>
          <w:rStyle w:val="StyleUnderline"/>
          <w:highlight w:val="green"/>
        </w:rPr>
        <w:t>in a society or culture, only my relation to myself is seen as a self-relation, and the label of the "social" is reserved only to when I relate to an Other</w:t>
      </w:r>
      <w:r w:rsidRPr="009D529F">
        <w:rPr>
          <w:sz w:val="12"/>
        </w:rPr>
        <w:t xml:space="preserve"> (singular or collective), </w:t>
      </w:r>
      <w:r w:rsidRPr="009D529F">
        <w:rPr>
          <w:rStyle w:val="StyleUnderline"/>
        </w:rPr>
        <w:t>this may itself signify the presence of an alienated/</w:t>
      </w:r>
      <w:proofErr w:type="spellStart"/>
      <w:r w:rsidRPr="009D529F">
        <w:rPr>
          <w:rStyle w:val="StyleUnderline"/>
        </w:rPr>
        <w:t>ing</w:t>
      </w:r>
      <w:proofErr w:type="spellEnd"/>
      <w:r w:rsidRPr="009D529F">
        <w:rPr>
          <w:rStyle w:val="StyleUnderline"/>
        </w:rPr>
        <w:t xml:space="preserve"> mode of</w:t>
      </w:r>
      <w:r w:rsidRPr="009D529F">
        <w:rPr>
          <w:sz w:val="12"/>
        </w:rPr>
        <w:t xml:space="preserve"> production and </w:t>
      </w:r>
      <w:r w:rsidRPr="009D529F">
        <w:rPr>
          <w:rStyle w:val="StyleUnderline"/>
        </w:rPr>
        <w:t>living in which the relatedness of members to one another and to their natural/built environments are perceived as relations to "Others."</w:t>
      </w:r>
      <w:r w:rsidRPr="009D529F">
        <w:rPr>
          <w:sz w:val="12"/>
        </w:rPr>
        <w:t xml:space="preserve"> Further inquiry, however, reveals how </w:t>
      </w:r>
      <w:r w:rsidRPr="009D529F">
        <w:rPr>
          <w:rStyle w:val="StyleUnderline"/>
        </w:rPr>
        <w:t xml:space="preserve">one's relation to </w:t>
      </w:r>
      <w:proofErr w:type="gramStart"/>
      <w:r w:rsidRPr="009D529F">
        <w:rPr>
          <w:rStyle w:val="StyleUnderline"/>
        </w:rPr>
        <w:t>an "other"</w:t>
      </w:r>
      <w:proofErr w:type="gramEnd"/>
      <w:r w:rsidRPr="009D529F">
        <w:rPr>
          <w:rStyle w:val="StyleUnderline"/>
        </w:rPr>
        <w:t xml:space="preserve"> is intricately constitutive of "oneself' and how one may find a multitude of alienated/</w:t>
      </w:r>
      <w:proofErr w:type="spellStart"/>
      <w:r w:rsidRPr="009D529F">
        <w:rPr>
          <w:rStyle w:val="StyleUnderline"/>
        </w:rPr>
        <w:t>ing</w:t>
      </w:r>
      <w:proofErr w:type="spellEnd"/>
      <w:r w:rsidRPr="009D529F">
        <w:rPr>
          <w:rStyle w:val="StyleUnderline"/>
        </w:rPr>
        <w:t xml:space="preserve"> "Others" populating one's own fragmented inner world-system</w:t>
      </w:r>
      <w:r w:rsidRPr="009D529F">
        <w:rPr>
          <w:sz w:val="12"/>
          <w:highlight w:val="green"/>
        </w:rPr>
        <w:t xml:space="preserve">. </w:t>
      </w:r>
      <w:r w:rsidRPr="009D529F">
        <w:rPr>
          <w:rStyle w:val="Emphasis"/>
          <w:highlight w:val="green"/>
        </w:rPr>
        <w:t>Once we adopt a notion of the self as a social relation</w:t>
      </w:r>
      <w:r w:rsidRPr="009D529F">
        <w:rPr>
          <w:sz w:val="12"/>
        </w:rPr>
        <w:t xml:space="preserve">, and of society as an ensemble of intra-, inter-, and </w:t>
      </w:r>
      <w:proofErr w:type="spellStart"/>
      <w:r w:rsidRPr="009D529F">
        <w:rPr>
          <w:sz w:val="12"/>
        </w:rPr>
        <w:t>extrapersonal</w:t>
      </w:r>
      <w:proofErr w:type="spellEnd"/>
      <w:r w:rsidRPr="009D529F">
        <w:rPr>
          <w:sz w:val="12"/>
        </w:rPr>
        <w:t xml:space="preserve"> self-relations, </w:t>
      </w:r>
      <w:r w:rsidRPr="009D529F">
        <w:rPr>
          <w:rStyle w:val="StyleUnderline"/>
        </w:rPr>
        <w:t xml:space="preserve">it becomes clear why a liberatory strategy based on the notion of the simultaneity of self and global transformations makes good sense. </w:t>
      </w:r>
      <w:r w:rsidRPr="009D529F">
        <w:rPr>
          <w:rStyle w:val="StyleUnderline"/>
          <w:highlight w:val="green"/>
        </w:rPr>
        <w:t xml:space="preserve">Such a strategy can only be accommodated via adoption of a unit of analysis that simultaneously takes </w:t>
      </w:r>
      <w:r w:rsidRPr="009D529F">
        <w:rPr>
          <w:rStyle w:val="StyleUnderline"/>
        </w:rPr>
        <w:t>account</w:t>
      </w:r>
      <w:r w:rsidRPr="009D529F">
        <w:rPr>
          <w:sz w:val="12"/>
        </w:rPr>
        <w:t xml:space="preserve"> of the simultaneity of macro and micro, global and inner, </w:t>
      </w:r>
      <w:r w:rsidRPr="009D529F">
        <w:rPr>
          <w:rStyle w:val="StyleUnderline"/>
        </w:rPr>
        <w:t>world-systemic processes</w:t>
      </w:r>
      <w:r w:rsidRPr="009D529F">
        <w:rPr>
          <w:sz w:val="12"/>
        </w:rPr>
        <w:t xml:space="preserve">. "As above, so below." Grand imperial expeditions cannot take place </w:t>
      </w:r>
      <w:r w:rsidRPr="009D529F">
        <w:rPr>
          <w:rStyle w:val="StyleUnderline"/>
          <w:highlight w:val="green"/>
        </w:rPr>
        <w:t xml:space="preserve">apart from the imperial modalities of how each of us internalizes and perpetuates imperial modes of relating to ourselves and "others." </w:t>
      </w:r>
      <w:r w:rsidRPr="009D529F">
        <w:rPr>
          <w:rStyle w:val="StyleUnderline"/>
        </w:rPr>
        <w:t>My relations to others and to my selves are always twin-born and</w:t>
      </w:r>
      <w:r w:rsidRPr="009D529F">
        <w:rPr>
          <w:sz w:val="12"/>
        </w:rPr>
        <w:t xml:space="preserve">, as Gloria Anzaldua pointed out, </w:t>
      </w:r>
      <w:r w:rsidRPr="009D529F">
        <w:rPr>
          <w:rStyle w:val="StyleUnderline"/>
        </w:rPr>
        <w:t>the struggle is always inner and only acted out in broader society</w:t>
      </w:r>
      <w:r w:rsidRPr="009D529F">
        <w:rPr>
          <w:sz w:val="12"/>
        </w:rPr>
        <w:t xml:space="preserve">. The institutionalized </w:t>
      </w:r>
      <w:r w:rsidRPr="009D529F">
        <w:rPr>
          <w:rStyle w:val="StyleUnderline"/>
        </w:rPr>
        <w:t>conceptions of society</w:t>
      </w:r>
      <w:r w:rsidRPr="009D529F">
        <w:rPr>
          <w:sz w:val="12"/>
        </w:rPr>
        <w:t xml:space="preserve">, and practices of sociology, </w:t>
      </w:r>
      <w:r w:rsidRPr="009D529F">
        <w:rPr>
          <w:rStyle w:val="StyleUnderline"/>
        </w:rPr>
        <w:t>are premised by the presumed singularity of the individual</w:t>
      </w:r>
      <w:r w:rsidRPr="009D529F">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9D529F">
        <w:rPr>
          <w:rStyle w:val="StyleUnderline"/>
        </w:rPr>
        <w:t>In Newtonian sociologies, bodies are predictable entities devoid of their own dynamics. Relationships are thereby conceived as being external to them. Bodies act upon one another</w:t>
      </w:r>
      <w:r w:rsidRPr="009D529F">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9D529F">
        <w:rPr>
          <w:rStyle w:val="Emphasis"/>
        </w:rPr>
        <w:t>such presumed conceptions of "the social" give way to a notion of society in terms of an ensemble of interacting sub-atomic, sub-individual, selves</w:t>
      </w:r>
      <w:r w:rsidRPr="009D529F">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bookmarkEnd w:id="2"/>
    </w:p>
    <w:sectPr w:rsidR="00D045C0" w:rsidRPr="009D529F">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0AFB"/>
    <w:rsid w:val="000139A3"/>
    <w:rsid w:val="00040B19"/>
    <w:rsid w:val="0004174E"/>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96E5B"/>
    <w:rsid w:val="001B5776"/>
    <w:rsid w:val="001D6DB7"/>
    <w:rsid w:val="001E527A"/>
    <w:rsid w:val="001F78CE"/>
    <w:rsid w:val="00242707"/>
    <w:rsid w:val="00251FC7"/>
    <w:rsid w:val="002855A7"/>
    <w:rsid w:val="002B146A"/>
    <w:rsid w:val="002B5E17"/>
    <w:rsid w:val="002C32AD"/>
    <w:rsid w:val="002F2014"/>
    <w:rsid w:val="002F35D4"/>
    <w:rsid w:val="00315690"/>
    <w:rsid w:val="00316B75"/>
    <w:rsid w:val="00325646"/>
    <w:rsid w:val="00342929"/>
    <w:rsid w:val="003460F2"/>
    <w:rsid w:val="00350AFB"/>
    <w:rsid w:val="0038158C"/>
    <w:rsid w:val="003902BA"/>
    <w:rsid w:val="00391A55"/>
    <w:rsid w:val="003A0047"/>
    <w:rsid w:val="003A09E2"/>
    <w:rsid w:val="003E0184"/>
    <w:rsid w:val="00406854"/>
    <w:rsid w:val="00407037"/>
    <w:rsid w:val="0043601B"/>
    <w:rsid w:val="0044518B"/>
    <w:rsid w:val="004605D6"/>
    <w:rsid w:val="0048005E"/>
    <w:rsid w:val="004C60E8"/>
    <w:rsid w:val="004C688F"/>
    <w:rsid w:val="004E3579"/>
    <w:rsid w:val="004E728B"/>
    <w:rsid w:val="004F39E0"/>
    <w:rsid w:val="00522B60"/>
    <w:rsid w:val="00537BD5"/>
    <w:rsid w:val="0057268A"/>
    <w:rsid w:val="005839FB"/>
    <w:rsid w:val="005B0411"/>
    <w:rsid w:val="005C2752"/>
    <w:rsid w:val="005D2912"/>
    <w:rsid w:val="005E1711"/>
    <w:rsid w:val="006065BD"/>
    <w:rsid w:val="0061366F"/>
    <w:rsid w:val="0063562E"/>
    <w:rsid w:val="00645FA9"/>
    <w:rsid w:val="00647866"/>
    <w:rsid w:val="00665003"/>
    <w:rsid w:val="006A2AD0"/>
    <w:rsid w:val="006B65D2"/>
    <w:rsid w:val="006C2375"/>
    <w:rsid w:val="006D4ECC"/>
    <w:rsid w:val="00722258"/>
    <w:rsid w:val="007243E5"/>
    <w:rsid w:val="00766EA0"/>
    <w:rsid w:val="007A2226"/>
    <w:rsid w:val="007F5B66"/>
    <w:rsid w:val="00823A1C"/>
    <w:rsid w:val="00845B9D"/>
    <w:rsid w:val="00860984"/>
    <w:rsid w:val="008B3ECB"/>
    <w:rsid w:val="008B4E85"/>
    <w:rsid w:val="008C1B2E"/>
    <w:rsid w:val="00914563"/>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045C0"/>
    <w:rsid w:val="00D325A9"/>
    <w:rsid w:val="00D36A8A"/>
    <w:rsid w:val="00D41B9B"/>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10A3"/>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94CF7"/>
  <w15:chartTrackingRefBased/>
  <w15:docId w15:val="{18FFE3F4-EB8A-49F2-ADF5-07B706C17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0AFB"/>
    <w:rPr>
      <w:rFonts w:ascii="Calibri" w:hAnsi="Calibri"/>
    </w:rPr>
  </w:style>
  <w:style w:type="paragraph" w:styleId="Heading1">
    <w:name w:val="heading 1"/>
    <w:aliases w:val="Pocket"/>
    <w:basedOn w:val="Normal"/>
    <w:next w:val="Normal"/>
    <w:link w:val="Heading1Char"/>
    <w:qFormat/>
    <w:rsid w:val="00350A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0A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50A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AG"/>
    <w:basedOn w:val="Normal"/>
    <w:next w:val="Normal"/>
    <w:link w:val="Heading4Char"/>
    <w:uiPriority w:val="3"/>
    <w:unhideWhenUsed/>
    <w:qFormat/>
    <w:rsid w:val="00350A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0A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AFB"/>
  </w:style>
  <w:style w:type="character" w:customStyle="1" w:styleId="Heading1Char">
    <w:name w:val="Heading 1 Char"/>
    <w:aliases w:val="Pocket Char"/>
    <w:basedOn w:val="DefaultParagraphFont"/>
    <w:link w:val="Heading1"/>
    <w:rsid w:val="00350A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0A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50AF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Ch Char"/>
    <w:basedOn w:val="DefaultParagraphFont"/>
    <w:link w:val="Heading4"/>
    <w:uiPriority w:val="3"/>
    <w:rsid w:val="00350AFB"/>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350AF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350AFB"/>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350AFB"/>
    <w:rPr>
      <w:b w:val="0"/>
      <w:sz w:val="22"/>
      <w:u w:val="single"/>
    </w:rPr>
  </w:style>
  <w:style w:type="character" w:styleId="Hyperlink">
    <w:name w:val="Hyperlink"/>
    <w:basedOn w:val="DefaultParagraphFont"/>
    <w:uiPriority w:val="99"/>
    <w:unhideWhenUsed/>
    <w:rsid w:val="00350AFB"/>
    <w:rPr>
      <w:color w:val="auto"/>
      <w:u w:val="none"/>
    </w:rPr>
  </w:style>
  <w:style w:type="character" w:styleId="FollowedHyperlink">
    <w:name w:val="FollowedHyperlink"/>
    <w:basedOn w:val="DefaultParagraphFont"/>
    <w:uiPriority w:val="99"/>
    <w:semiHidden/>
    <w:unhideWhenUsed/>
    <w:rsid w:val="00350AFB"/>
    <w:rPr>
      <w:color w:val="auto"/>
      <w:u w:val="none"/>
    </w:rPr>
  </w:style>
  <w:style w:type="paragraph" w:customStyle="1" w:styleId="textbold">
    <w:name w:val="text bold"/>
    <w:basedOn w:val="Normal"/>
    <w:link w:val="Emphasis"/>
    <w:uiPriority w:val="7"/>
    <w:qFormat/>
    <w:rsid w:val="00D045C0"/>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courses.arch.vt.edu/courses/wdunaway/gia5524/said85.pdf" TargetMode="External"/><Relationship Id="rId3" Type="http://schemas.openxmlformats.org/officeDocument/2006/relationships/numbering" Target="numbering.xml"/><Relationship Id="rId7" Type="http://schemas.openxmlformats.org/officeDocument/2006/relationships/hyperlink" Target="http://reappropriate.co/2014/04/what-is-orientalism-and-how-is-it-also-racism/"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estminsterresearch.wmin.ac.uk/4657/1/Anand_2007_final_aut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231</TotalTime>
  <Pages>17</Pages>
  <Words>9251</Words>
  <Characters>52736</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6</cp:revision>
  <dcterms:created xsi:type="dcterms:W3CDTF">2022-01-07T23:51:00Z</dcterms:created>
  <dcterms:modified xsi:type="dcterms:W3CDTF">2022-01-08T14:42:00Z</dcterms:modified>
</cp:coreProperties>
</file>