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6003A" w14:textId="77777777" w:rsidR="00F56067" w:rsidRPr="008C5C9F" w:rsidRDefault="00F56067" w:rsidP="00F56067">
      <w:pPr>
        <w:pStyle w:val="Heading2"/>
        <w:jc w:val="left"/>
        <w:rPr>
          <w:sz w:val="22"/>
          <w:szCs w:val="22"/>
        </w:rPr>
      </w:pPr>
      <w:r>
        <w:rPr>
          <w:sz w:val="22"/>
          <w:szCs w:val="22"/>
        </w:rPr>
        <w:t>Resolved: The member nations of the World Trade Organization ought to reduce intellectual property protections for medicines.</w:t>
      </w:r>
    </w:p>
    <w:p w14:paraId="047919C8" w14:textId="0B95FBC0" w:rsidR="00F56067" w:rsidRDefault="00F56067" w:rsidP="007D45F2">
      <w:pPr>
        <w:pStyle w:val="Heading2"/>
        <w:jc w:val="left"/>
      </w:pPr>
    </w:p>
    <w:p w14:paraId="6928F3C8" w14:textId="77777777" w:rsidR="00F56067" w:rsidRDefault="00F56067" w:rsidP="00F56067">
      <w:pPr>
        <w:pStyle w:val="Heading2"/>
        <w:jc w:val="left"/>
      </w:pPr>
    </w:p>
    <w:p w14:paraId="4573BD17" w14:textId="1713AEE3" w:rsidR="00F56067" w:rsidRPr="00893487" w:rsidRDefault="00F56067" w:rsidP="00F56067">
      <w:pPr>
        <w:pStyle w:val="Heading2"/>
      </w:pPr>
      <w:proofErr w:type="spellStart"/>
      <w:r w:rsidRPr="00893487">
        <w:lastRenderedPageBreak/>
        <w:t>BioTech</w:t>
      </w:r>
      <w:proofErr w:type="spellEnd"/>
    </w:p>
    <w:p w14:paraId="0429FA85" w14:textId="77777777" w:rsidR="00F56067" w:rsidRPr="00893487" w:rsidRDefault="00F56067" w:rsidP="00F56067">
      <w:pPr>
        <w:pStyle w:val="Heading4"/>
        <w:rPr>
          <w:rStyle w:val="Style13ptBold"/>
          <w:rFonts w:asciiTheme="majorHAnsi" w:hAnsiTheme="majorHAnsi" w:cstheme="majorHAnsi"/>
        </w:rPr>
      </w:pPr>
      <w:r w:rsidRPr="00893487">
        <w:rPr>
          <w:rStyle w:val="Style13ptBold"/>
          <w:rFonts w:asciiTheme="majorHAnsi" w:hAnsiTheme="majorHAnsi" w:cstheme="majorHAnsi"/>
          <w:b/>
        </w:rPr>
        <w:t>U.S dominance over biotech now BUT Misguided policy cedes control to China.</w:t>
      </w:r>
      <w:r w:rsidRPr="00893487">
        <w:rPr>
          <w:rStyle w:val="Style13ptBold"/>
          <w:rFonts w:asciiTheme="majorHAnsi" w:hAnsiTheme="majorHAnsi" w:cstheme="majorHAnsi"/>
        </w:rPr>
        <w:t xml:space="preserve"> </w:t>
      </w:r>
    </w:p>
    <w:p w14:paraId="597C67A7" w14:textId="77777777" w:rsidR="00F56067" w:rsidRPr="00893487" w:rsidRDefault="00F56067" w:rsidP="00F56067">
      <w:pPr>
        <w:rPr>
          <w:rFonts w:asciiTheme="majorHAnsi" w:hAnsiTheme="majorHAnsi" w:cstheme="majorHAnsi"/>
          <w:i/>
          <w:iCs/>
          <w:color w:val="001E20"/>
          <w:sz w:val="12"/>
          <w:szCs w:val="12"/>
          <w:bdr w:val="none" w:sz="0" w:space="0" w:color="auto" w:frame="1"/>
        </w:rPr>
      </w:pPr>
      <w:r w:rsidRPr="00893487">
        <w:rPr>
          <w:rStyle w:val="Style13ptBold"/>
          <w:rFonts w:asciiTheme="majorHAnsi" w:hAnsiTheme="majorHAnsi" w:cstheme="majorHAnsi"/>
        </w:rPr>
        <w:t>Gupta 6/11</w:t>
      </w:r>
      <w:r w:rsidRPr="00893487">
        <w:rPr>
          <w:rFonts w:asciiTheme="majorHAnsi" w:hAnsiTheme="majorHAnsi" w:cstheme="majorHAnsi"/>
        </w:rPr>
        <w:t xml:space="preserve"> </w:t>
      </w:r>
      <w:r w:rsidRPr="00893487">
        <w:rPr>
          <w:rFonts w:asciiTheme="majorHAnsi" w:hAnsiTheme="majorHAnsi" w:cstheme="majorHAnsi"/>
          <w:sz w:val="12"/>
          <w:szCs w:val="12"/>
        </w:rPr>
        <w:t xml:space="preserve">[“As Washington Ties Pharma's Hands, China Is Leaping Ahead.”, Gaurav Gupta, </w:t>
      </w:r>
      <w:r w:rsidRPr="00893487">
        <w:rPr>
          <w:rFonts w:asciiTheme="majorHAnsi" w:hAnsiTheme="majorHAnsi" w:cstheme="majorHAnsi"/>
          <w:i/>
          <w:iCs/>
          <w:sz w:val="12"/>
          <w:szCs w:val="12"/>
        </w:rPr>
        <w:t>Opinion | America Risks Ceding Its Biotech Dominance to China | Barron's</w:t>
      </w:r>
      <w:r w:rsidRPr="00893487">
        <w:rPr>
          <w:rFonts w:asciiTheme="majorHAnsi" w:hAnsiTheme="majorHAnsi" w:cstheme="majorHAnsi"/>
          <w:sz w:val="12"/>
          <w:szCs w:val="12"/>
        </w:rPr>
        <w:t xml:space="preserve">, </w:t>
      </w:r>
      <w:proofErr w:type="spellStart"/>
      <w:r w:rsidRPr="00893487">
        <w:rPr>
          <w:rFonts w:asciiTheme="majorHAnsi" w:hAnsiTheme="majorHAnsi" w:cstheme="majorHAnsi"/>
          <w:sz w:val="12"/>
          <w:szCs w:val="12"/>
        </w:rPr>
        <w:t>Barrons</w:t>
      </w:r>
      <w:proofErr w:type="spellEnd"/>
      <w:r w:rsidRPr="00893487">
        <w:rPr>
          <w:rFonts w:asciiTheme="majorHAnsi" w:hAnsiTheme="majorHAnsi" w:cstheme="majorHAnsi"/>
          <w:sz w:val="12"/>
          <w:szCs w:val="12"/>
        </w:rPr>
        <w:t xml:space="preserve">, 11 June 2021, www.barrons.com/articles/as-washington-ties-pharmas-hands-china-is-leaping-ahead-51623438808., </w:t>
      </w:r>
      <w:r w:rsidRPr="00893487">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893487">
        <w:rPr>
          <w:rFonts w:asciiTheme="majorHAnsi" w:hAnsiTheme="majorHAnsi" w:cstheme="majorHAnsi"/>
          <w:i/>
          <w:iCs/>
          <w:color w:val="001E20"/>
          <w:sz w:val="12"/>
          <w:szCs w:val="12"/>
          <w:bdr w:val="none" w:sz="0" w:space="0" w:color="auto" w:frame="1"/>
        </w:rPr>
        <w:t>BioCapital</w:t>
      </w:r>
      <w:proofErr w:type="spellEnd"/>
      <w:r w:rsidRPr="00893487">
        <w:rPr>
          <w:rFonts w:asciiTheme="majorHAnsi" w:hAnsiTheme="majorHAnsi" w:cstheme="majorHAnsi"/>
          <w:i/>
          <w:iCs/>
          <w:color w:val="001E20"/>
          <w:sz w:val="12"/>
          <w:szCs w:val="12"/>
          <w:bdr w:val="none" w:sz="0" w:space="0" w:color="auto" w:frame="1"/>
        </w:rPr>
        <w:t xml:space="preserve">.]//Lex </w:t>
      </w:r>
      <w:proofErr w:type="spellStart"/>
      <w:r w:rsidRPr="00893487">
        <w:rPr>
          <w:rFonts w:asciiTheme="majorHAnsi" w:hAnsiTheme="majorHAnsi" w:cstheme="majorHAnsi"/>
          <w:i/>
          <w:iCs/>
          <w:color w:val="001E20"/>
          <w:sz w:val="12"/>
          <w:szCs w:val="12"/>
          <w:bdr w:val="none" w:sz="0" w:space="0" w:color="auto" w:frame="1"/>
        </w:rPr>
        <w:t>AKu</w:t>
      </w:r>
      <w:proofErr w:type="spellEnd"/>
    </w:p>
    <w:p w14:paraId="14A1595F" w14:textId="77777777" w:rsidR="00F56067" w:rsidRPr="00893487" w:rsidRDefault="00F56067" w:rsidP="00F56067">
      <w:pPr>
        <w:pStyle w:val="NormalWeb"/>
        <w:spacing w:before="0" w:beforeAutospacing="0" w:after="375" w:afterAutospacing="0"/>
        <w:textAlignment w:val="baseline"/>
        <w:rPr>
          <w:rFonts w:asciiTheme="majorHAnsi" w:hAnsiTheme="majorHAnsi" w:cstheme="majorHAnsi"/>
          <w:b/>
          <w:iCs/>
          <w:sz w:val="24"/>
          <w:u w:val="single"/>
        </w:rPr>
      </w:pPr>
      <w:r w:rsidRPr="00893487">
        <w:rPr>
          <w:rFonts w:ascii="Arial" w:hAnsi="Arial" w:cs="Arial"/>
          <w:color w:val="001E20"/>
          <w:sz w:val="12"/>
        </w:rPr>
        <w:t xml:space="preserve">There should be no doubt that we are living at the dawn of a golden age of biomedical innovation. </w:t>
      </w:r>
      <w:r w:rsidRPr="00893487">
        <w:rPr>
          <w:rStyle w:val="Emphasis"/>
        </w:rPr>
        <w:t xml:space="preserve">The </w:t>
      </w:r>
      <w:r w:rsidRPr="00893487">
        <w:rPr>
          <w:rStyle w:val="Emphasis"/>
          <w:highlight w:val="cyan"/>
        </w:rPr>
        <w:t>American scientific engine</w:t>
      </w:r>
      <w:r w:rsidRPr="00893487">
        <w:rPr>
          <w:rStyle w:val="Emphasis"/>
        </w:rPr>
        <w:t xml:space="preserve"> that </w:t>
      </w:r>
      <w:r w:rsidRPr="00893487">
        <w:rPr>
          <w:rStyle w:val="Emphasis"/>
          <w:highlight w:val="cyan"/>
        </w:rPr>
        <w:t>produced</w:t>
      </w:r>
      <w:r w:rsidRPr="00893487">
        <w:rPr>
          <w:rStyle w:val="Emphasis"/>
        </w:rPr>
        <w:t xml:space="preserve"> Covid-19 </w:t>
      </w:r>
      <w:r w:rsidRPr="00893487">
        <w:rPr>
          <w:rStyle w:val="Emphasis"/>
          <w:highlight w:val="cyan"/>
        </w:rPr>
        <w:t>vaccines in record time</w:t>
      </w:r>
      <w:r w:rsidRPr="00893487">
        <w:rPr>
          <w:rStyle w:val="Emphasis"/>
        </w:rPr>
        <w:t xml:space="preserve"> </w:t>
      </w:r>
      <w:r w:rsidRPr="00893487">
        <w:rPr>
          <w:rStyle w:val="Emphasis"/>
          <w:highlight w:val="cyan"/>
        </w:rPr>
        <w:t>was fueled by</w:t>
      </w:r>
      <w:r w:rsidRPr="00893487">
        <w:rPr>
          <w:rStyle w:val="Emphasis"/>
        </w:rPr>
        <w:t xml:space="preserve"> a </w:t>
      </w:r>
      <w:r w:rsidRPr="00893487">
        <w:rPr>
          <w:rStyle w:val="Emphasis"/>
          <w:highlight w:val="cyan"/>
        </w:rPr>
        <w:t>convergence of advances</w:t>
      </w:r>
      <w:r w:rsidRPr="00893487">
        <w:rPr>
          <w:rStyle w:val="Emphasis"/>
        </w:rPr>
        <w:t xml:space="preserve"> in genomics, biomarkers, data science, and manufacturing years in the making</w:t>
      </w:r>
      <w:r w:rsidRPr="0089348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893487">
        <w:rPr>
          <w:rStyle w:val="Emphasis"/>
        </w:rPr>
        <w:t xml:space="preserve">In the last few years, </w:t>
      </w:r>
      <w:r w:rsidRPr="00893487">
        <w:rPr>
          <w:rStyle w:val="Emphasis"/>
          <w:highlight w:val="cyan"/>
        </w:rPr>
        <w:t>47% of all new medicines</w:t>
      </w:r>
      <w:r w:rsidRPr="00893487">
        <w:rPr>
          <w:rStyle w:val="Emphasis"/>
        </w:rPr>
        <w:t xml:space="preserve"> were </w:t>
      </w:r>
      <w:r w:rsidRPr="00893487">
        <w:rPr>
          <w:rStyle w:val="Emphasis"/>
          <w:highlight w:val="cyan"/>
        </w:rPr>
        <w:t>invented by U.S.</w:t>
      </w:r>
      <w:r w:rsidRPr="00893487">
        <w:rPr>
          <w:rStyle w:val="Emphasis"/>
        </w:rPr>
        <w:t xml:space="preserve"> biopharma </w:t>
      </w:r>
      <w:r w:rsidRPr="00893487">
        <w:rPr>
          <w:rStyle w:val="Emphasis"/>
          <w:highlight w:val="cyan"/>
        </w:rPr>
        <w:t>companies</w:t>
      </w:r>
      <w:r w:rsidRPr="00893487">
        <w:rPr>
          <w:rStyle w:val="Emphasis"/>
        </w:rPr>
        <w:t>, with homegrown startups driving the majority of innovation</w:t>
      </w:r>
      <w:r w:rsidRPr="0089348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893487">
        <w:rPr>
          <w:rFonts w:asciiTheme="majorHAnsi" w:hAnsiTheme="majorHAnsi" w:cstheme="majorHAnsi"/>
          <w:color w:val="001E20"/>
          <w:sz w:val="12"/>
        </w:rPr>
        <w:t>The</w:t>
      </w:r>
      <w:proofErr w:type="gramEnd"/>
      <w:r w:rsidRPr="00893487">
        <w:rPr>
          <w:rFonts w:asciiTheme="majorHAnsi" w:hAnsiTheme="majorHAnsi" w:cstheme="majorHAnsi"/>
          <w:color w:val="001E20"/>
          <w:sz w:val="12"/>
        </w:rPr>
        <w:t xml:space="preserve"> remarkable innovation capacity of our biopharmaceutical industry ought to be a source of national pride. Yet </w:t>
      </w:r>
      <w:r w:rsidRPr="00893487">
        <w:rPr>
          <w:rStyle w:val="Emphasis"/>
          <w:rFonts w:asciiTheme="majorHAnsi" w:hAnsiTheme="majorHAnsi" w:cstheme="majorHAnsi"/>
          <w:sz w:val="24"/>
        </w:rPr>
        <w:t xml:space="preserve">while “Made in America” is the global standard for medicines in development today, </w:t>
      </w:r>
      <w:r w:rsidRPr="00893487">
        <w:rPr>
          <w:rStyle w:val="Emphasis"/>
          <w:rFonts w:asciiTheme="majorHAnsi" w:hAnsiTheme="majorHAnsi" w:cstheme="majorHAnsi"/>
          <w:sz w:val="24"/>
          <w:highlight w:val="cyan"/>
        </w:rPr>
        <w:t>misguided policy risks ceding</w:t>
      </w:r>
      <w:r w:rsidRPr="00893487">
        <w:rPr>
          <w:rStyle w:val="Emphasis"/>
          <w:rFonts w:asciiTheme="majorHAnsi" w:hAnsiTheme="majorHAnsi" w:cstheme="majorHAnsi"/>
          <w:sz w:val="24"/>
        </w:rPr>
        <w:t xml:space="preserve"> our scientific </w:t>
      </w:r>
      <w:r w:rsidRPr="00893487">
        <w:rPr>
          <w:rStyle w:val="Emphasis"/>
          <w:rFonts w:asciiTheme="majorHAnsi" w:hAnsiTheme="majorHAnsi" w:cstheme="majorHAnsi"/>
          <w:sz w:val="24"/>
          <w:highlight w:val="cyan"/>
        </w:rPr>
        <w:t>prowess to</w:t>
      </w:r>
      <w:r w:rsidRPr="00893487">
        <w:rPr>
          <w:rStyle w:val="Emphasis"/>
          <w:rFonts w:asciiTheme="majorHAnsi" w:hAnsiTheme="majorHAnsi" w:cstheme="majorHAnsi"/>
          <w:sz w:val="24"/>
        </w:rPr>
        <w:t xml:space="preserve"> other countries in the future. </w:t>
      </w:r>
      <w:r w:rsidRPr="00893487">
        <w:rPr>
          <w:rFonts w:asciiTheme="majorHAnsi" w:hAnsiTheme="majorHAnsi" w:cstheme="majorHAnsi"/>
          <w:color w:val="001E20"/>
          <w:sz w:val="12"/>
        </w:rPr>
        <w:t xml:space="preserve">This is particularly </w:t>
      </w:r>
      <w:r w:rsidRPr="00893487">
        <w:rPr>
          <w:rStyle w:val="Emphasis"/>
          <w:rFonts w:asciiTheme="majorHAnsi" w:hAnsiTheme="majorHAnsi" w:cstheme="majorHAnsi"/>
          <w:sz w:val="24"/>
        </w:rPr>
        <w:t xml:space="preserve">true in the case of </w:t>
      </w:r>
      <w:r w:rsidRPr="00893487">
        <w:rPr>
          <w:rStyle w:val="Emphasis"/>
          <w:rFonts w:asciiTheme="majorHAnsi" w:hAnsiTheme="majorHAnsi" w:cstheme="majorHAnsi"/>
          <w:sz w:val="24"/>
          <w:highlight w:val="cyan"/>
        </w:rPr>
        <w:t>China</w:t>
      </w:r>
      <w:r w:rsidRPr="00893487">
        <w:rPr>
          <w:rStyle w:val="Emphasis"/>
          <w:rFonts w:asciiTheme="majorHAnsi" w:hAnsiTheme="majorHAnsi" w:cstheme="majorHAnsi"/>
          <w:sz w:val="24"/>
        </w:rPr>
        <w:t xml:space="preserve">, </w:t>
      </w:r>
      <w:r w:rsidRPr="00893487">
        <w:rPr>
          <w:rStyle w:val="Emphasis"/>
          <w:rFonts w:asciiTheme="majorHAnsi" w:hAnsiTheme="majorHAnsi" w:cstheme="majorHAnsi"/>
          <w:sz w:val="24"/>
          <w:highlight w:val="cyan"/>
        </w:rPr>
        <w:t>where biotech</w:t>
      </w:r>
      <w:r w:rsidRPr="00893487">
        <w:rPr>
          <w:rStyle w:val="Emphasis"/>
          <w:rFonts w:asciiTheme="majorHAnsi" w:hAnsiTheme="majorHAnsi" w:cstheme="majorHAnsi"/>
          <w:sz w:val="24"/>
        </w:rPr>
        <w:t xml:space="preserve">nology has </w:t>
      </w:r>
      <w:r w:rsidRPr="00893487">
        <w:rPr>
          <w:rStyle w:val="Emphasis"/>
          <w:rFonts w:asciiTheme="majorHAnsi" w:hAnsiTheme="majorHAnsi" w:cstheme="majorHAnsi"/>
          <w:sz w:val="24"/>
          <w:highlight w:val="cyan"/>
        </w:rPr>
        <w:t>become</w:t>
      </w:r>
      <w:r w:rsidRPr="00893487">
        <w:rPr>
          <w:rStyle w:val="Emphasis"/>
          <w:rFonts w:asciiTheme="majorHAnsi" w:hAnsiTheme="majorHAnsi" w:cstheme="majorHAnsi"/>
          <w:sz w:val="24"/>
        </w:rPr>
        <w:t xml:space="preserve"> a strategic </w:t>
      </w:r>
      <w:r w:rsidRPr="00893487">
        <w:rPr>
          <w:rStyle w:val="Emphasis"/>
          <w:rFonts w:asciiTheme="majorHAnsi" w:hAnsiTheme="majorHAnsi" w:cstheme="majorHAnsi"/>
          <w:sz w:val="24"/>
          <w:highlight w:val="cyan"/>
        </w:rPr>
        <w:t>pillar for</w:t>
      </w:r>
      <w:r w:rsidRPr="00893487">
        <w:rPr>
          <w:rStyle w:val="Emphasis"/>
          <w:rFonts w:asciiTheme="majorHAnsi" w:hAnsiTheme="majorHAnsi" w:cstheme="majorHAnsi"/>
          <w:sz w:val="24"/>
        </w:rPr>
        <w:t xml:space="preserve"> the </w:t>
      </w:r>
      <w:r w:rsidRPr="00893487">
        <w:rPr>
          <w:rStyle w:val="Emphasis"/>
          <w:rFonts w:asciiTheme="majorHAnsi" w:hAnsiTheme="majorHAnsi" w:cstheme="majorHAnsi"/>
          <w:sz w:val="24"/>
          <w:highlight w:val="cyan"/>
        </w:rPr>
        <w:t xml:space="preserve">health </w:t>
      </w:r>
      <w:r w:rsidRPr="00893487">
        <w:rPr>
          <w:rStyle w:val="Emphasis"/>
          <w:rFonts w:asciiTheme="majorHAnsi" w:hAnsiTheme="majorHAnsi" w:cstheme="majorHAnsi"/>
          <w:sz w:val="24"/>
        </w:rPr>
        <w:t xml:space="preserve">of its people and economy. </w:t>
      </w:r>
      <w:r w:rsidRPr="00893487">
        <w:rPr>
          <w:rFonts w:asciiTheme="majorHAnsi" w:hAnsiTheme="majorHAnsi" w:cstheme="majorHAnsi"/>
          <w:color w:val="001E20"/>
          <w:sz w:val="12"/>
        </w:rPr>
        <w:t xml:space="preserve">From 2016 to 2020, the </w:t>
      </w:r>
      <w:r w:rsidRPr="00893487">
        <w:rPr>
          <w:rStyle w:val="Emphasis"/>
          <w:rFonts w:asciiTheme="majorHAnsi" w:hAnsiTheme="majorHAnsi" w:cstheme="majorHAnsi"/>
          <w:sz w:val="24"/>
          <w:highlight w:val="cyan"/>
        </w:rPr>
        <w:t>market capitalization of</w:t>
      </w:r>
      <w:r w:rsidRPr="00893487">
        <w:rPr>
          <w:rStyle w:val="Emphasis"/>
          <w:rFonts w:asciiTheme="majorHAnsi" w:hAnsiTheme="majorHAnsi" w:cstheme="majorHAnsi"/>
          <w:sz w:val="24"/>
        </w:rPr>
        <w:t xml:space="preserve"> all Chinese biopharma </w:t>
      </w:r>
      <w:r w:rsidRPr="00893487">
        <w:rPr>
          <w:rStyle w:val="Emphasis"/>
          <w:rFonts w:asciiTheme="majorHAnsi" w:hAnsiTheme="majorHAnsi" w:cstheme="majorHAnsi"/>
          <w:sz w:val="24"/>
          <w:highlight w:val="cyan"/>
        </w:rPr>
        <w:t>companies increased</w:t>
      </w:r>
      <w:r w:rsidRPr="00893487">
        <w:rPr>
          <w:rFonts w:asciiTheme="majorHAnsi" w:hAnsiTheme="majorHAnsi" w:cstheme="majorHAnsi"/>
          <w:color w:val="001E20"/>
          <w:sz w:val="12"/>
        </w:rPr>
        <w:t xml:space="preserve"> exponentially </w:t>
      </w:r>
      <w:r w:rsidRPr="00893487">
        <w:rPr>
          <w:rStyle w:val="Emphasis"/>
          <w:rFonts w:asciiTheme="majorHAnsi" w:hAnsiTheme="majorHAnsi" w:cstheme="majorHAnsi"/>
          <w:sz w:val="24"/>
          <w:highlight w:val="cyan"/>
        </w:rPr>
        <w:t>from</w:t>
      </w:r>
      <w:r w:rsidRPr="00893487">
        <w:rPr>
          <w:rStyle w:val="Emphasis"/>
          <w:rFonts w:asciiTheme="majorHAnsi" w:hAnsiTheme="majorHAnsi" w:cstheme="majorHAnsi"/>
          <w:sz w:val="24"/>
        </w:rPr>
        <w:t xml:space="preserve"> </w:t>
      </w:r>
      <w:r w:rsidRPr="00893487">
        <w:rPr>
          <w:rStyle w:val="Emphasis"/>
          <w:rFonts w:asciiTheme="majorHAnsi" w:eastAsiaTheme="majorEastAsia" w:hAnsiTheme="majorHAnsi" w:cstheme="majorHAnsi"/>
          <w:sz w:val="24"/>
        </w:rPr>
        <w:t xml:space="preserve">$1 </w:t>
      </w:r>
      <w:r w:rsidRPr="00893487">
        <w:rPr>
          <w:rStyle w:val="Emphasis"/>
          <w:rFonts w:asciiTheme="majorHAnsi" w:eastAsiaTheme="majorEastAsia" w:hAnsiTheme="majorHAnsi" w:cstheme="majorHAnsi"/>
          <w:sz w:val="24"/>
          <w:highlight w:val="cyan"/>
        </w:rPr>
        <w:t>billion to</w:t>
      </w:r>
      <w:r w:rsidRPr="00893487">
        <w:rPr>
          <w:rStyle w:val="Emphasis"/>
          <w:rFonts w:asciiTheme="majorHAnsi" w:eastAsiaTheme="majorEastAsia" w:hAnsiTheme="majorHAnsi" w:cstheme="majorHAnsi"/>
          <w:sz w:val="24"/>
        </w:rPr>
        <w:t xml:space="preserve"> over $</w:t>
      </w:r>
      <w:r w:rsidRPr="00893487">
        <w:rPr>
          <w:rStyle w:val="Emphasis"/>
          <w:rFonts w:asciiTheme="majorHAnsi" w:eastAsiaTheme="majorEastAsia" w:hAnsiTheme="majorHAnsi" w:cstheme="majorHAnsi"/>
          <w:sz w:val="24"/>
          <w:highlight w:val="cyan"/>
        </w:rPr>
        <w:t>200 billion</w:t>
      </w:r>
      <w:r w:rsidRPr="00893487">
        <w:rPr>
          <w:rFonts w:asciiTheme="majorHAnsi" w:hAnsiTheme="majorHAnsi" w:cstheme="majorHAnsi"/>
          <w:color w:val="001E20"/>
          <w:sz w:val="12"/>
        </w:rPr>
        <w:t xml:space="preserve">. </w:t>
      </w:r>
      <w:r w:rsidRPr="00893487">
        <w:rPr>
          <w:rStyle w:val="Emphasis"/>
          <w:rFonts w:asciiTheme="majorHAnsi" w:hAnsiTheme="majorHAnsi" w:cstheme="majorHAnsi"/>
          <w:sz w:val="24"/>
        </w:rPr>
        <w:t xml:space="preserve">China saw </w:t>
      </w:r>
      <w:r w:rsidRPr="00893487">
        <w:rPr>
          <w:rStyle w:val="Emphasis"/>
          <w:rFonts w:asciiTheme="majorHAnsi" w:hAnsiTheme="majorHAnsi" w:cstheme="majorHAnsi"/>
          <w:sz w:val="24"/>
          <w:highlight w:val="cyan"/>
        </w:rPr>
        <w:t>over</w:t>
      </w:r>
      <w:r w:rsidRPr="00893487">
        <w:rPr>
          <w:rStyle w:val="Emphasis"/>
          <w:rFonts w:asciiTheme="majorHAnsi" w:hAnsiTheme="majorHAnsi" w:cstheme="majorHAnsi"/>
          <w:sz w:val="24"/>
        </w:rPr>
        <w:t xml:space="preserve"> </w:t>
      </w:r>
      <w:r w:rsidRPr="00893487">
        <w:rPr>
          <w:rStyle w:val="Emphasis"/>
          <w:rFonts w:asciiTheme="majorHAnsi" w:eastAsiaTheme="majorEastAsia" w:hAnsiTheme="majorHAnsi" w:cstheme="majorHAnsi"/>
          <w:sz w:val="24"/>
        </w:rPr>
        <w:t>$</w:t>
      </w:r>
      <w:r w:rsidRPr="00893487">
        <w:rPr>
          <w:rStyle w:val="Emphasis"/>
          <w:rFonts w:asciiTheme="majorHAnsi" w:eastAsiaTheme="majorEastAsia" w:hAnsiTheme="majorHAnsi" w:cstheme="majorHAnsi"/>
          <w:sz w:val="24"/>
          <w:highlight w:val="cyan"/>
        </w:rPr>
        <w:t>28 billion</w:t>
      </w:r>
      <w:r w:rsidRPr="00893487">
        <w:rPr>
          <w:rStyle w:val="Emphasis"/>
          <w:rFonts w:asciiTheme="majorHAnsi" w:hAnsiTheme="majorHAnsi" w:cstheme="majorHAnsi"/>
          <w:sz w:val="24"/>
        </w:rPr>
        <w:t xml:space="preserve"> invested </w:t>
      </w:r>
      <w:r w:rsidRPr="00893487">
        <w:rPr>
          <w:rStyle w:val="Emphasis"/>
          <w:rFonts w:asciiTheme="majorHAnsi" w:hAnsiTheme="majorHAnsi" w:cstheme="majorHAnsi"/>
          <w:sz w:val="24"/>
          <w:highlight w:val="cyan"/>
        </w:rPr>
        <w:t>in</w:t>
      </w:r>
      <w:r w:rsidRPr="00893487">
        <w:rPr>
          <w:rStyle w:val="Emphasis"/>
          <w:rFonts w:asciiTheme="majorHAnsi" w:hAnsiTheme="majorHAnsi" w:cstheme="majorHAnsi"/>
          <w:sz w:val="24"/>
        </w:rPr>
        <w:t xml:space="preserve"> its </w:t>
      </w:r>
      <w:r w:rsidRPr="00893487">
        <w:rPr>
          <w:rStyle w:val="Emphasis"/>
          <w:rFonts w:asciiTheme="majorHAnsi" w:hAnsiTheme="majorHAnsi" w:cstheme="majorHAnsi"/>
          <w:sz w:val="24"/>
          <w:highlight w:val="cyan"/>
        </w:rPr>
        <w:t>life sciences sector</w:t>
      </w:r>
      <w:r w:rsidRPr="00893487">
        <w:rPr>
          <w:rStyle w:val="Emphasis"/>
          <w:rFonts w:asciiTheme="majorHAnsi" w:hAnsiTheme="majorHAnsi" w:cstheme="majorHAnsi"/>
          <w:sz w:val="24"/>
        </w:rPr>
        <w:t xml:space="preserve"> in 2020, double the previous year’s amount.</w:t>
      </w:r>
      <w:r w:rsidRPr="00893487">
        <w:rPr>
          <w:rFonts w:asciiTheme="majorHAnsi" w:hAnsiTheme="majorHAnsi" w:cstheme="majorHAnsi"/>
          <w:color w:val="001E20"/>
          <w:sz w:val="12"/>
        </w:rPr>
        <w:t xml:space="preserve"> </w:t>
      </w:r>
      <w:r w:rsidRPr="00893487">
        <w:rPr>
          <w:rStyle w:val="Emphasis"/>
          <w:rFonts w:asciiTheme="majorHAnsi" w:hAnsiTheme="majorHAnsi" w:cstheme="majorHAnsi"/>
          <w:sz w:val="24"/>
        </w:rPr>
        <w:t>Returns on</w:t>
      </w:r>
      <w:r w:rsidRPr="00893487">
        <w:rPr>
          <w:rFonts w:asciiTheme="majorHAnsi" w:hAnsiTheme="majorHAnsi" w:cstheme="majorHAnsi"/>
          <w:color w:val="001E20"/>
          <w:sz w:val="12"/>
        </w:rPr>
        <w:t xml:space="preserve"> China’s </w:t>
      </w:r>
      <w:r w:rsidRPr="00893487">
        <w:rPr>
          <w:rStyle w:val="Emphasis"/>
          <w:rFonts w:asciiTheme="majorHAnsi" w:hAnsiTheme="majorHAnsi" w:cstheme="majorHAnsi"/>
          <w:sz w:val="24"/>
        </w:rPr>
        <w:t>investment are already arriving</w:t>
      </w:r>
      <w:r w:rsidRPr="00893487">
        <w:rPr>
          <w:rFonts w:asciiTheme="majorHAnsi" w:hAnsiTheme="majorHAnsi" w:cstheme="majorHAnsi"/>
          <w:color w:val="001E20"/>
          <w:sz w:val="12"/>
        </w:rPr>
        <w:t xml:space="preserve">. The FDA approved a drug developed in China for the first time ever in 2019. </w:t>
      </w:r>
      <w:r w:rsidRPr="00893487">
        <w:rPr>
          <w:rStyle w:val="Emphasis"/>
          <w:rFonts w:asciiTheme="majorHAnsi" w:hAnsiTheme="majorHAnsi" w:cstheme="majorHAnsi"/>
          <w:sz w:val="24"/>
        </w:rPr>
        <w:t xml:space="preserve">While </w:t>
      </w:r>
      <w:r w:rsidRPr="00893487">
        <w:rPr>
          <w:rStyle w:val="Emphasis"/>
          <w:rFonts w:asciiTheme="majorHAnsi" w:hAnsiTheme="majorHAnsi" w:cstheme="majorHAnsi"/>
          <w:sz w:val="24"/>
          <w:highlight w:val="cyan"/>
        </w:rPr>
        <w:t xml:space="preserve">China’s innovation </w:t>
      </w:r>
      <w:r w:rsidRPr="00893487">
        <w:rPr>
          <w:rStyle w:val="Emphasis"/>
          <w:rFonts w:asciiTheme="majorHAnsi" w:hAnsiTheme="majorHAnsi" w:cstheme="majorHAnsi"/>
          <w:sz w:val="24"/>
        </w:rPr>
        <w:t xml:space="preserve">capacity currently remains </w:t>
      </w:r>
      <w:r w:rsidRPr="00893487">
        <w:rPr>
          <w:rStyle w:val="Emphasis"/>
          <w:rFonts w:asciiTheme="majorHAnsi" w:hAnsiTheme="majorHAnsi" w:cstheme="majorHAnsi"/>
          <w:sz w:val="24"/>
          <w:highlight w:val="cyan"/>
        </w:rPr>
        <w:t>behind America</w:t>
      </w:r>
      <w:r w:rsidRPr="00893487">
        <w:rPr>
          <w:rStyle w:val="Emphasis"/>
          <w:rFonts w:asciiTheme="majorHAnsi" w:hAnsiTheme="majorHAnsi" w:cstheme="majorHAnsi"/>
          <w:sz w:val="24"/>
        </w:rPr>
        <w:t>’s</w:t>
      </w:r>
      <w:r w:rsidRPr="00893487">
        <w:rPr>
          <w:rFonts w:asciiTheme="majorHAnsi" w:hAnsiTheme="majorHAnsi" w:cstheme="majorHAnsi"/>
          <w:color w:val="001E20"/>
          <w:sz w:val="12"/>
        </w:rPr>
        <w:t xml:space="preserve">, my experiences as a biopharma professional make it clear </w:t>
      </w:r>
      <w:r w:rsidRPr="00893487">
        <w:rPr>
          <w:rStyle w:val="Emphasis"/>
          <w:rFonts w:asciiTheme="majorHAnsi" w:hAnsiTheme="majorHAnsi" w:cstheme="majorHAnsi"/>
          <w:sz w:val="24"/>
          <w:highlight w:val="cyan"/>
        </w:rPr>
        <w:t>they are doing everything</w:t>
      </w:r>
      <w:r w:rsidRPr="00893487">
        <w:rPr>
          <w:rStyle w:val="Emphasis"/>
          <w:rFonts w:asciiTheme="majorHAnsi" w:hAnsiTheme="majorHAnsi" w:cstheme="majorHAnsi"/>
          <w:sz w:val="24"/>
        </w:rPr>
        <w:t xml:space="preserve"> they can </w:t>
      </w:r>
      <w:r w:rsidRPr="00893487">
        <w:rPr>
          <w:rStyle w:val="Emphasis"/>
          <w:rFonts w:asciiTheme="majorHAnsi" w:hAnsiTheme="majorHAnsi" w:cstheme="majorHAnsi"/>
          <w:sz w:val="24"/>
          <w:highlight w:val="cyan"/>
        </w:rPr>
        <w:t>to</w:t>
      </w:r>
      <w:r w:rsidRPr="00893487">
        <w:rPr>
          <w:rStyle w:val="Emphasis"/>
          <w:rFonts w:asciiTheme="majorHAnsi" w:hAnsiTheme="majorHAnsi" w:cstheme="majorHAnsi"/>
          <w:sz w:val="24"/>
        </w:rPr>
        <w:t xml:space="preserve"> catch up and </w:t>
      </w:r>
      <w:r w:rsidRPr="00893487">
        <w:rPr>
          <w:rStyle w:val="Emphasis"/>
          <w:rFonts w:asciiTheme="majorHAnsi" w:hAnsiTheme="majorHAnsi" w:cstheme="majorHAnsi"/>
          <w:sz w:val="24"/>
          <w:highlight w:val="cyan"/>
        </w:rPr>
        <w:t xml:space="preserve">catch up </w:t>
      </w:r>
      <w:r w:rsidRPr="00893487">
        <w:rPr>
          <w:rStyle w:val="Emphasis"/>
          <w:rFonts w:asciiTheme="majorHAnsi" w:hAnsiTheme="majorHAnsi" w:cstheme="majorHAnsi"/>
          <w:sz w:val="24"/>
        </w:rPr>
        <w:t xml:space="preserve">fast. </w:t>
      </w:r>
      <w:r w:rsidRPr="00893487">
        <w:rPr>
          <w:rFonts w:asciiTheme="majorHAnsi" w:hAnsiTheme="majorHAnsi" w:cstheme="majorHAnsi"/>
          <w:color w:val="001E20"/>
          <w:sz w:val="12"/>
        </w:rPr>
        <w:t xml:space="preserve">In fact, </w:t>
      </w:r>
      <w:r w:rsidRPr="00893487">
        <w:rPr>
          <w:rStyle w:val="Emphasis"/>
          <w:rFonts w:asciiTheme="majorHAnsi" w:hAnsiTheme="majorHAnsi" w:cstheme="majorHAnsi"/>
          <w:sz w:val="24"/>
        </w:rPr>
        <w:t>when I speak to Chinese biotechnology executives, they boast that they can run clinical trials faster than their U.S. counterparts</w:t>
      </w:r>
      <w:r w:rsidRPr="0089348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893487">
        <w:rPr>
          <w:rStyle w:val="Emphasis"/>
          <w:rFonts w:asciiTheme="majorHAnsi" w:hAnsiTheme="majorHAnsi" w:cstheme="majorHAnsi"/>
          <w:sz w:val="24"/>
        </w:rPr>
        <w:t>biotechnology field is advancing rapidly</w:t>
      </w:r>
      <w:r w:rsidRPr="00893487">
        <w:rPr>
          <w:rFonts w:asciiTheme="majorHAnsi" w:hAnsiTheme="majorHAnsi" w:cstheme="majorHAnsi"/>
          <w:color w:val="001E20"/>
          <w:sz w:val="12"/>
        </w:rPr>
        <w:t xml:space="preserve">. </w:t>
      </w:r>
      <w:r w:rsidRPr="00893487">
        <w:rPr>
          <w:rStyle w:val="Emphasis"/>
          <w:rFonts w:asciiTheme="majorHAnsi" w:hAnsiTheme="majorHAnsi" w:cstheme="majorHAnsi"/>
          <w:sz w:val="24"/>
        </w:rPr>
        <w:t>Promising technologies such as targeted protein degradation and gene editing are</w:t>
      </w:r>
      <w:r w:rsidRPr="00893487">
        <w:rPr>
          <w:rFonts w:asciiTheme="majorHAnsi" w:hAnsiTheme="majorHAnsi" w:cstheme="majorHAnsi"/>
          <w:color w:val="001E20"/>
          <w:sz w:val="12"/>
        </w:rPr>
        <w:t xml:space="preserve"> perhaps </w:t>
      </w:r>
      <w:r w:rsidRPr="00893487">
        <w:rPr>
          <w:rStyle w:val="Emphasis"/>
          <w:rFonts w:asciiTheme="majorHAnsi" w:hAnsiTheme="majorHAnsi" w:cstheme="majorHAnsi"/>
          <w:sz w:val="24"/>
        </w:rPr>
        <w:t>not far from being developed into impactful medicines, and the U.S. risks these technologies being mastered by Chinese companies.</w:t>
      </w:r>
    </w:p>
    <w:p w14:paraId="0CEE53FA" w14:textId="77777777" w:rsidR="00F56067" w:rsidRPr="00893487" w:rsidRDefault="00F56067" w:rsidP="00F56067">
      <w:pPr>
        <w:rPr>
          <w:rFonts w:asciiTheme="majorHAnsi" w:hAnsiTheme="majorHAnsi" w:cstheme="majorHAnsi"/>
        </w:rPr>
      </w:pPr>
    </w:p>
    <w:p w14:paraId="2E1855B8" w14:textId="77777777" w:rsidR="00F56067" w:rsidRPr="00893487" w:rsidRDefault="00F56067" w:rsidP="00F56067">
      <w:pPr>
        <w:pStyle w:val="Heading4"/>
        <w:rPr>
          <w:rFonts w:asciiTheme="majorHAnsi" w:hAnsiTheme="majorHAnsi" w:cstheme="majorHAnsi"/>
        </w:rPr>
      </w:pPr>
      <w:r w:rsidRPr="00893487">
        <w:rPr>
          <w:rFonts w:asciiTheme="majorHAnsi" w:hAnsiTheme="majorHAnsi" w:cstheme="majorHAnsi"/>
        </w:rPr>
        <w:t xml:space="preserve">The plan chills American biomed innovation and cedes control to China. </w:t>
      </w:r>
    </w:p>
    <w:p w14:paraId="769D3AA6" w14:textId="77777777" w:rsidR="00F56067" w:rsidRPr="00893487" w:rsidRDefault="00F56067" w:rsidP="00F56067">
      <w:pPr>
        <w:rPr>
          <w:rFonts w:asciiTheme="majorHAnsi" w:hAnsiTheme="majorHAnsi" w:cstheme="majorHAnsi"/>
        </w:rPr>
      </w:pPr>
      <w:r w:rsidRPr="00893487">
        <w:rPr>
          <w:rStyle w:val="Style13ptBold"/>
          <w:rFonts w:asciiTheme="majorHAnsi" w:hAnsiTheme="majorHAnsi" w:cstheme="majorHAnsi"/>
        </w:rPr>
        <w:t>Paulsen 7/9</w:t>
      </w:r>
      <w:r w:rsidRPr="00893487">
        <w:rPr>
          <w:rFonts w:asciiTheme="majorHAnsi" w:hAnsiTheme="majorHAnsi" w:cstheme="majorHAnsi"/>
        </w:rPr>
        <w:t xml:space="preserve"> </w:t>
      </w:r>
      <w:r w:rsidRPr="00893487">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893487">
        <w:rPr>
          <w:rStyle w:val="Hyperlink"/>
          <w:rFonts w:asciiTheme="majorHAnsi" w:hAnsiTheme="majorHAnsi" w:cstheme="majorHAnsi"/>
          <w:sz w:val="12"/>
          <w:szCs w:val="12"/>
        </w:rPr>
        <w:t xml:space="preserve"> </w:t>
      </w:r>
      <w:proofErr w:type="spellStart"/>
      <w:r w:rsidRPr="00893487">
        <w:rPr>
          <w:rStyle w:val="Hyperlink"/>
          <w:rFonts w:asciiTheme="majorHAnsi" w:hAnsiTheme="majorHAnsi" w:cstheme="majorHAnsi"/>
          <w:sz w:val="12"/>
          <w:szCs w:val="12"/>
        </w:rPr>
        <w:t>AKu</w:t>
      </w:r>
      <w:proofErr w:type="spellEnd"/>
    </w:p>
    <w:p w14:paraId="08DFE519" w14:textId="77777777" w:rsidR="00F56067" w:rsidRPr="00893487" w:rsidRDefault="00F56067" w:rsidP="00F56067">
      <w:pPr>
        <w:shd w:val="clear" w:color="auto" w:fill="FFFFFF"/>
        <w:spacing w:after="384" w:line="408" w:lineRule="atLeast"/>
        <w:textAlignment w:val="baseline"/>
        <w:rPr>
          <w:rStyle w:val="Emphasis"/>
          <w:rFonts w:asciiTheme="majorHAnsi" w:hAnsiTheme="majorHAnsi" w:cstheme="majorHAnsi"/>
        </w:rPr>
      </w:pPr>
      <w:r w:rsidRPr="00893487">
        <w:rPr>
          <w:rFonts w:asciiTheme="majorHAnsi" w:hAnsiTheme="majorHAnsi" w:cstheme="majorHAnsi"/>
          <w:sz w:val="12"/>
          <w:szCs w:val="21"/>
        </w:rPr>
        <w:t xml:space="preserve">The </w:t>
      </w:r>
      <w:r w:rsidRPr="00893487">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893487">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893487">
        <w:rPr>
          <w:rStyle w:val="Emphasis"/>
          <w:rFonts w:asciiTheme="majorHAnsi" w:hAnsiTheme="majorHAnsi" w:cstheme="majorHAnsi"/>
          <w:highlight w:val="cyan"/>
        </w:rPr>
        <w:t>Surrendering IP protections on biomedical tech</w:t>
      </w:r>
      <w:r w:rsidRPr="00893487">
        <w:rPr>
          <w:rStyle w:val="Emphasis"/>
          <w:rFonts w:asciiTheme="majorHAnsi" w:hAnsiTheme="majorHAnsi" w:cstheme="majorHAnsi"/>
        </w:rPr>
        <w:t>nology has dire consequences</w:t>
      </w:r>
      <w:r w:rsidRPr="00893487">
        <w:rPr>
          <w:rFonts w:asciiTheme="majorHAnsi" w:hAnsiTheme="majorHAnsi" w:cstheme="majorHAnsi"/>
          <w:sz w:val="12"/>
          <w:szCs w:val="21"/>
        </w:rPr>
        <w:t xml:space="preserve">. Foremost, it </w:t>
      </w:r>
      <w:r w:rsidRPr="00893487">
        <w:rPr>
          <w:rStyle w:val="Emphasis"/>
          <w:rFonts w:asciiTheme="majorHAnsi" w:hAnsiTheme="majorHAnsi" w:cstheme="majorHAnsi"/>
          <w:highlight w:val="cyan"/>
        </w:rPr>
        <w:t>guts</w:t>
      </w:r>
      <w:r w:rsidRPr="00893487">
        <w:rPr>
          <w:rStyle w:val="Emphasis"/>
          <w:rFonts w:asciiTheme="majorHAnsi" w:hAnsiTheme="majorHAnsi" w:cstheme="majorHAnsi"/>
        </w:rPr>
        <w:t xml:space="preserve"> the </w:t>
      </w:r>
      <w:r w:rsidRPr="00893487">
        <w:rPr>
          <w:rStyle w:val="Emphasis"/>
          <w:rFonts w:asciiTheme="majorHAnsi" w:hAnsiTheme="majorHAnsi" w:cstheme="majorHAnsi"/>
          <w:highlight w:val="cyan"/>
        </w:rPr>
        <w:lastRenderedPageBreak/>
        <w:t xml:space="preserve">foundation of </w:t>
      </w:r>
      <w:r w:rsidRPr="00893487">
        <w:rPr>
          <w:rStyle w:val="Emphasis"/>
          <w:rFonts w:asciiTheme="majorHAnsi" w:hAnsiTheme="majorHAnsi" w:cstheme="majorHAnsi"/>
        </w:rPr>
        <w:t xml:space="preserve">biomedical </w:t>
      </w:r>
      <w:r w:rsidRPr="00893487">
        <w:rPr>
          <w:rStyle w:val="Emphasis"/>
          <w:rFonts w:asciiTheme="majorHAnsi" w:hAnsiTheme="majorHAnsi" w:cstheme="majorHAnsi"/>
          <w:highlight w:val="cyan"/>
        </w:rPr>
        <w:t>innovation</w:t>
      </w:r>
      <w:r w:rsidRPr="00893487">
        <w:rPr>
          <w:rStyle w:val="Emphasis"/>
          <w:rFonts w:asciiTheme="majorHAnsi" w:hAnsiTheme="majorHAnsi" w:cstheme="majorHAnsi"/>
        </w:rPr>
        <w:t xml:space="preserve">, which takes huge investments spanning many years to bear fruit. IP </w:t>
      </w:r>
      <w:r w:rsidRPr="00893487">
        <w:rPr>
          <w:rStyle w:val="Emphasis"/>
          <w:rFonts w:asciiTheme="majorHAnsi" w:hAnsiTheme="majorHAnsi" w:cstheme="majorHAnsi"/>
          <w:highlight w:val="cyan"/>
        </w:rPr>
        <w:t>protections assure innovators</w:t>
      </w:r>
      <w:r w:rsidRPr="00893487">
        <w:rPr>
          <w:rStyle w:val="Emphasis"/>
          <w:rFonts w:asciiTheme="majorHAnsi" w:hAnsiTheme="majorHAnsi" w:cstheme="majorHAnsi"/>
        </w:rPr>
        <w:t xml:space="preserve"> that </w:t>
      </w:r>
      <w:r w:rsidRPr="00893487">
        <w:rPr>
          <w:rStyle w:val="Emphasis"/>
          <w:rFonts w:asciiTheme="majorHAnsi" w:hAnsiTheme="majorHAnsi" w:cstheme="majorHAnsi"/>
          <w:highlight w:val="cyan"/>
        </w:rPr>
        <w:t>they can recover</w:t>
      </w:r>
      <w:r w:rsidRPr="00893487">
        <w:rPr>
          <w:rStyle w:val="Emphasis"/>
          <w:rFonts w:asciiTheme="majorHAnsi" w:hAnsiTheme="majorHAnsi" w:cstheme="majorHAnsi"/>
        </w:rPr>
        <w:t xml:space="preserve"> those </w:t>
      </w:r>
      <w:r w:rsidRPr="00893487">
        <w:rPr>
          <w:rStyle w:val="Emphasis"/>
          <w:rFonts w:asciiTheme="majorHAnsi" w:hAnsiTheme="majorHAnsi" w:cstheme="majorHAnsi"/>
          <w:highlight w:val="cyan"/>
        </w:rPr>
        <w:t xml:space="preserve">investments and </w:t>
      </w:r>
      <w:r w:rsidRPr="00893487">
        <w:rPr>
          <w:rStyle w:val="Emphasis"/>
          <w:rFonts w:asciiTheme="majorHAnsi" w:hAnsiTheme="majorHAnsi" w:cstheme="majorHAnsi"/>
        </w:rPr>
        <w:t xml:space="preserve">make a </w:t>
      </w:r>
      <w:r w:rsidRPr="00893487">
        <w:rPr>
          <w:rStyle w:val="Emphasis"/>
          <w:rFonts w:asciiTheme="majorHAnsi" w:hAnsiTheme="majorHAnsi" w:cstheme="majorHAnsi"/>
          <w:highlight w:val="cyan"/>
        </w:rPr>
        <w:t>profit</w:t>
      </w:r>
      <w:r w:rsidRPr="00893487">
        <w:rPr>
          <w:rStyle w:val="Emphasis"/>
          <w:rFonts w:asciiTheme="majorHAnsi" w:hAnsiTheme="majorHAnsi" w:cstheme="majorHAnsi"/>
        </w:rPr>
        <w:t xml:space="preserve">. </w:t>
      </w:r>
      <w:r w:rsidRPr="00893487">
        <w:rPr>
          <w:rStyle w:val="Emphasis"/>
          <w:rFonts w:asciiTheme="majorHAnsi" w:hAnsiTheme="majorHAnsi" w:cstheme="majorHAnsi"/>
          <w:highlight w:val="cyan"/>
        </w:rPr>
        <w:t xml:space="preserve">Losing </w:t>
      </w:r>
      <w:r w:rsidRPr="00893487">
        <w:rPr>
          <w:rStyle w:val="Emphasis"/>
          <w:rFonts w:asciiTheme="majorHAnsi" w:hAnsiTheme="majorHAnsi" w:cstheme="majorHAnsi"/>
        </w:rPr>
        <w:t xml:space="preserve">IP </w:t>
      </w:r>
      <w:r w:rsidRPr="00893487">
        <w:rPr>
          <w:rStyle w:val="Emphasis"/>
          <w:rFonts w:asciiTheme="majorHAnsi" w:hAnsiTheme="majorHAnsi" w:cstheme="majorHAnsi"/>
          <w:highlight w:val="cyan"/>
        </w:rPr>
        <w:t>protection</w:t>
      </w:r>
      <w:r w:rsidRPr="00893487">
        <w:rPr>
          <w:rStyle w:val="Emphasis"/>
          <w:rFonts w:asciiTheme="majorHAnsi" w:hAnsiTheme="majorHAnsi" w:cstheme="majorHAnsi"/>
        </w:rPr>
        <w:t xml:space="preserve"> would </w:t>
      </w:r>
      <w:r w:rsidRPr="00893487">
        <w:rPr>
          <w:rStyle w:val="Emphasis"/>
          <w:rFonts w:asciiTheme="majorHAnsi" w:hAnsiTheme="majorHAnsi" w:cstheme="majorHAnsi"/>
          <w:highlight w:val="cyan"/>
        </w:rPr>
        <w:t xml:space="preserve">have a chilling effect </w:t>
      </w:r>
      <w:r w:rsidRPr="00893487">
        <w:rPr>
          <w:rStyle w:val="Emphasis"/>
          <w:rFonts w:asciiTheme="majorHAnsi" w:hAnsiTheme="majorHAnsi" w:cstheme="majorHAnsi"/>
        </w:rPr>
        <w:t xml:space="preserve">on investments in the sector. </w:t>
      </w:r>
      <w:r w:rsidRPr="00893487">
        <w:rPr>
          <w:rFonts w:asciiTheme="majorHAnsi" w:hAnsiTheme="majorHAnsi" w:cstheme="majorHAnsi"/>
          <w:sz w:val="12"/>
          <w:szCs w:val="21"/>
        </w:rPr>
        <w:t xml:space="preserve">Equally injurious to America, the </w:t>
      </w:r>
      <w:r w:rsidRPr="00893487">
        <w:rPr>
          <w:rStyle w:val="Emphasis"/>
          <w:rFonts w:asciiTheme="majorHAnsi" w:hAnsiTheme="majorHAnsi" w:cstheme="majorHAnsi"/>
        </w:rPr>
        <w:t xml:space="preserve">IP </w:t>
      </w:r>
      <w:r w:rsidRPr="00893487">
        <w:rPr>
          <w:rStyle w:val="Emphasis"/>
          <w:rFonts w:asciiTheme="majorHAnsi" w:hAnsiTheme="majorHAnsi" w:cstheme="majorHAnsi"/>
          <w:highlight w:val="cyan"/>
        </w:rPr>
        <w:t>waiver</w:t>
      </w:r>
      <w:r w:rsidRPr="00893487">
        <w:rPr>
          <w:rStyle w:val="Emphasis"/>
          <w:rFonts w:asciiTheme="majorHAnsi" w:hAnsiTheme="majorHAnsi" w:cstheme="majorHAnsi"/>
        </w:rPr>
        <w:t xml:space="preserve"> would </w:t>
      </w:r>
      <w:r w:rsidRPr="00893487">
        <w:rPr>
          <w:rStyle w:val="Emphasis"/>
          <w:rFonts w:asciiTheme="majorHAnsi" w:hAnsiTheme="majorHAnsi" w:cstheme="majorHAnsi"/>
          <w:highlight w:val="cyan"/>
        </w:rPr>
        <w:t>allow China to become</w:t>
      </w:r>
      <w:r w:rsidRPr="00893487">
        <w:rPr>
          <w:rStyle w:val="Emphasis"/>
          <w:rFonts w:asciiTheme="majorHAnsi" w:hAnsiTheme="majorHAnsi" w:cstheme="majorHAnsi"/>
        </w:rPr>
        <w:t xml:space="preserve"> a </w:t>
      </w:r>
      <w:r w:rsidRPr="00893487">
        <w:rPr>
          <w:rStyle w:val="Emphasis"/>
          <w:rFonts w:asciiTheme="majorHAnsi" w:hAnsiTheme="majorHAnsi" w:cstheme="majorHAnsi"/>
          <w:highlight w:val="cyan"/>
        </w:rPr>
        <w:t>biotech powerhouse</w:t>
      </w:r>
      <w:r w:rsidRPr="00893487">
        <w:rPr>
          <w:rStyle w:val="Emphasis"/>
          <w:rFonts w:asciiTheme="majorHAnsi" w:hAnsiTheme="majorHAnsi" w:cstheme="majorHAnsi"/>
        </w:rPr>
        <w:t xml:space="preserve"> by </w:t>
      </w:r>
      <w:r w:rsidRPr="00893487">
        <w:rPr>
          <w:rStyle w:val="Emphasis"/>
          <w:rFonts w:asciiTheme="majorHAnsi" w:hAnsiTheme="majorHAnsi" w:cstheme="majorHAnsi"/>
          <w:highlight w:val="cyan"/>
        </w:rPr>
        <w:t xml:space="preserve">piggybacking on </w:t>
      </w:r>
      <w:r w:rsidRPr="00893487">
        <w:rPr>
          <w:rStyle w:val="Emphasis"/>
          <w:rFonts w:asciiTheme="majorHAnsi" w:hAnsiTheme="majorHAnsi" w:cstheme="majorHAnsi"/>
        </w:rPr>
        <w:t xml:space="preserve">American </w:t>
      </w:r>
      <w:r w:rsidRPr="00893487">
        <w:rPr>
          <w:rStyle w:val="Emphasis"/>
          <w:rFonts w:asciiTheme="majorHAnsi" w:hAnsiTheme="majorHAnsi" w:cstheme="majorHAnsi"/>
          <w:highlight w:val="cyan"/>
        </w:rPr>
        <w:t>innovation</w:t>
      </w:r>
      <w:r w:rsidRPr="00893487">
        <w:rPr>
          <w:rStyle w:val="Emphasis"/>
          <w:rFonts w:asciiTheme="majorHAnsi" w:hAnsiTheme="majorHAnsi" w:cstheme="majorHAnsi"/>
        </w:rPr>
        <w:t>. A waiver on IP for Covid-19 vaccines would accelerate the timeline for “Made in China 2025</w:t>
      </w:r>
      <w:r w:rsidRPr="00893487">
        <w:rPr>
          <w:rFonts w:asciiTheme="majorHAnsi" w:hAnsiTheme="majorHAnsi" w:cstheme="majorHAnsi"/>
          <w:sz w:val="12"/>
          <w:szCs w:val="21"/>
        </w:rPr>
        <w:t xml:space="preserve">.” The </w:t>
      </w:r>
      <w:r w:rsidRPr="00893487">
        <w:rPr>
          <w:rStyle w:val="Emphasis"/>
          <w:rFonts w:asciiTheme="majorHAnsi" w:hAnsiTheme="majorHAnsi" w:cstheme="majorHAnsi"/>
          <w:highlight w:val="cyan"/>
        </w:rPr>
        <w:t>mRNA tech</w:t>
      </w:r>
      <w:r w:rsidRPr="00893487">
        <w:rPr>
          <w:rFonts w:asciiTheme="majorHAnsi" w:hAnsiTheme="majorHAnsi" w:cstheme="majorHAnsi"/>
          <w:sz w:val="12"/>
          <w:szCs w:val="21"/>
        </w:rPr>
        <w:t xml:space="preserve">nology, </w:t>
      </w:r>
      <w:r w:rsidRPr="00893487">
        <w:rPr>
          <w:rStyle w:val="Emphasis"/>
          <w:rFonts w:asciiTheme="majorHAnsi" w:hAnsiTheme="majorHAnsi" w:cstheme="majorHAnsi"/>
        </w:rPr>
        <w:t xml:space="preserve">which </w:t>
      </w:r>
      <w:r w:rsidRPr="00893487">
        <w:rPr>
          <w:rStyle w:val="Emphasis"/>
          <w:rFonts w:asciiTheme="majorHAnsi" w:hAnsiTheme="majorHAnsi" w:cstheme="majorHAnsi"/>
          <w:highlight w:val="cyan"/>
        </w:rPr>
        <w:t>undergirds</w:t>
      </w:r>
      <w:r w:rsidRPr="00893487">
        <w:rPr>
          <w:rStyle w:val="Emphasis"/>
          <w:rFonts w:asciiTheme="majorHAnsi" w:hAnsiTheme="majorHAnsi" w:cstheme="majorHAnsi"/>
        </w:rPr>
        <w:t xml:space="preserve"> the Pfizer-BioNTech and </w:t>
      </w:r>
      <w:proofErr w:type="spellStart"/>
      <w:r w:rsidRPr="00893487">
        <w:rPr>
          <w:rStyle w:val="Emphasis"/>
          <w:rFonts w:asciiTheme="majorHAnsi" w:hAnsiTheme="majorHAnsi" w:cstheme="majorHAnsi"/>
        </w:rPr>
        <w:t>Moderna</w:t>
      </w:r>
      <w:proofErr w:type="spellEnd"/>
      <w:r w:rsidRPr="00893487">
        <w:rPr>
          <w:rStyle w:val="Emphasis"/>
          <w:rFonts w:asciiTheme="majorHAnsi" w:hAnsiTheme="majorHAnsi" w:cstheme="majorHAnsi"/>
        </w:rPr>
        <w:t xml:space="preserve"> vaccines has </w:t>
      </w:r>
      <w:r w:rsidRPr="00893487">
        <w:rPr>
          <w:rStyle w:val="Emphasis"/>
          <w:rFonts w:asciiTheme="majorHAnsi" w:hAnsiTheme="majorHAnsi" w:cstheme="majorHAnsi"/>
          <w:highlight w:val="cyan"/>
        </w:rPr>
        <w:t>uses beyond</w:t>
      </w:r>
      <w:r w:rsidRPr="00893487">
        <w:rPr>
          <w:rFonts w:asciiTheme="majorHAnsi" w:hAnsiTheme="majorHAnsi" w:cstheme="majorHAnsi"/>
          <w:sz w:val="12"/>
          <w:szCs w:val="21"/>
        </w:rPr>
        <w:t xml:space="preserve"> this </w:t>
      </w:r>
      <w:r w:rsidRPr="00893487">
        <w:rPr>
          <w:rStyle w:val="Emphasis"/>
          <w:rFonts w:asciiTheme="majorHAnsi" w:hAnsiTheme="majorHAnsi" w:cstheme="majorHAnsi"/>
          <w:highlight w:val="cyan"/>
        </w:rPr>
        <w:t>pandemic</w:t>
      </w:r>
      <w:r w:rsidRPr="00893487">
        <w:rPr>
          <w:rFonts w:asciiTheme="majorHAnsi" w:hAnsiTheme="majorHAnsi" w:cstheme="majorHAnsi"/>
          <w:sz w:val="12"/>
          <w:szCs w:val="21"/>
        </w:rPr>
        <w:t xml:space="preserve">. It has the </w:t>
      </w:r>
      <w:r w:rsidRPr="00893487">
        <w:rPr>
          <w:rStyle w:val="Emphasis"/>
          <w:rFonts w:asciiTheme="majorHAnsi" w:hAnsiTheme="majorHAnsi" w:cstheme="majorHAnsi"/>
        </w:rPr>
        <w:t>potential to take on cancers and other diseases</w:t>
      </w:r>
      <w:r w:rsidRPr="00893487">
        <w:rPr>
          <w:rFonts w:asciiTheme="majorHAnsi" w:hAnsiTheme="majorHAnsi" w:cstheme="majorHAnsi"/>
          <w:sz w:val="12"/>
          <w:szCs w:val="21"/>
        </w:rPr>
        <w:t xml:space="preserve">. With the waiver, </w:t>
      </w:r>
      <w:r w:rsidRPr="00893487">
        <w:rPr>
          <w:rStyle w:val="Emphasis"/>
          <w:rFonts w:asciiTheme="majorHAnsi" w:hAnsiTheme="majorHAnsi" w:cstheme="majorHAnsi"/>
          <w:highlight w:val="cyan"/>
        </w:rPr>
        <w:t>China</w:t>
      </w:r>
      <w:r w:rsidRPr="00893487">
        <w:rPr>
          <w:rStyle w:val="Emphasis"/>
          <w:rFonts w:asciiTheme="majorHAnsi" w:hAnsiTheme="majorHAnsi" w:cstheme="majorHAnsi"/>
        </w:rPr>
        <w:t xml:space="preserve"> and others will be </w:t>
      </w:r>
      <w:r w:rsidRPr="00893487">
        <w:rPr>
          <w:rStyle w:val="Emphasis"/>
          <w:rFonts w:asciiTheme="majorHAnsi" w:hAnsiTheme="majorHAnsi" w:cstheme="majorHAnsi"/>
          <w:highlight w:val="cyan"/>
        </w:rPr>
        <w:t>emboldened to use</w:t>
      </w:r>
      <w:r w:rsidRPr="00893487">
        <w:rPr>
          <w:rStyle w:val="Emphasis"/>
          <w:rFonts w:asciiTheme="majorHAnsi" w:hAnsiTheme="majorHAnsi" w:cstheme="majorHAnsi"/>
        </w:rPr>
        <w:t xml:space="preserve"> the once-proprietary mRNA </w:t>
      </w:r>
      <w:r w:rsidRPr="00893487">
        <w:rPr>
          <w:rStyle w:val="Emphasis"/>
          <w:rFonts w:asciiTheme="majorHAnsi" w:hAnsiTheme="majorHAnsi" w:cstheme="majorHAnsi"/>
          <w:highlight w:val="cyan"/>
        </w:rPr>
        <w:t>know-how for broader</w:t>
      </w:r>
      <w:r w:rsidRPr="00893487">
        <w:rPr>
          <w:rStyle w:val="Emphasis"/>
          <w:rFonts w:asciiTheme="majorHAnsi" w:hAnsiTheme="majorHAnsi" w:cstheme="majorHAnsi"/>
        </w:rPr>
        <w:t xml:space="preserve"> research and </w:t>
      </w:r>
      <w:r w:rsidRPr="00893487">
        <w:rPr>
          <w:rStyle w:val="Emphasis"/>
          <w:rFonts w:asciiTheme="majorHAnsi" w:hAnsiTheme="majorHAnsi" w:cstheme="majorHAnsi"/>
          <w:highlight w:val="cyan"/>
        </w:rPr>
        <w:t>applications</w:t>
      </w:r>
      <w:r w:rsidRPr="00893487">
        <w:rPr>
          <w:rStyle w:val="Emphasis"/>
          <w:rFonts w:asciiTheme="majorHAnsi" w:hAnsiTheme="majorHAnsi" w:cstheme="majorHAnsi"/>
        </w:rPr>
        <w:t xml:space="preserve">. </w:t>
      </w:r>
      <w:r w:rsidRPr="00893487">
        <w:rPr>
          <w:rFonts w:asciiTheme="majorHAnsi" w:hAnsiTheme="majorHAnsi" w:cstheme="majorHAnsi"/>
          <w:sz w:val="12"/>
          <w:szCs w:val="21"/>
        </w:rPr>
        <w:t xml:space="preserve">Is this in America’s interest? </w:t>
      </w:r>
      <w:r w:rsidRPr="00893487">
        <w:rPr>
          <w:rStyle w:val="Emphasis"/>
          <w:rFonts w:asciiTheme="majorHAnsi" w:hAnsiTheme="majorHAnsi" w:cstheme="majorHAnsi"/>
        </w:rPr>
        <w:t>Mark Cohen</w:t>
      </w:r>
      <w:r w:rsidRPr="00893487">
        <w:rPr>
          <w:rFonts w:asciiTheme="majorHAnsi" w:hAnsiTheme="majorHAnsi" w:cstheme="majorHAnsi"/>
          <w:sz w:val="12"/>
          <w:szCs w:val="21"/>
        </w:rPr>
        <w:t xml:space="preserve">, </w:t>
      </w:r>
      <w:r w:rsidRPr="00893487">
        <w:rPr>
          <w:rStyle w:val="Emphasis"/>
          <w:rFonts w:asciiTheme="majorHAnsi" w:hAnsiTheme="majorHAnsi" w:cstheme="majorHAnsi"/>
        </w:rPr>
        <w:t>an expert on Chinese IP theft</w:t>
      </w:r>
      <w:r w:rsidRPr="00893487">
        <w:rPr>
          <w:rFonts w:asciiTheme="majorHAnsi" w:hAnsiTheme="majorHAnsi" w:cstheme="majorHAnsi"/>
          <w:sz w:val="12"/>
          <w:szCs w:val="21"/>
        </w:rPr>
        <w:t xml:space="preserve">, recently </w:t>
      </w:r>
      <w:r w:rsidRPr="00893487">
        <w:rPr>
          <w:rStyle w:val="Emphasis"/>
          <w:rFonts w:asciiTheme="majorHAnsi" w:hAnsiTheme="majorHAnsi" w:cstheme="majorHAnsi"/>
        </w:rPr>
        <w:t>told the Washington Post that the waiver would deliver</w:t>
      </w:r>
      <w:r w:rsidRPr="00893487">
        <w:rPr>
          <w:rFonts w:asciiTheme="majorHAnsi" w:hAnsiTheme="majorHAnsi" w:cstheme="majorHAnsi"/>
          <w:sz w:val="12"/>
          <w:szCs w:val="21"/>
        </w:rPr>
        <w:t xml:space="preserve"> “</w:t>
      </w:r>
      <w:r w:rsidRPr="00893487">
        <w:rPr>
          <w:rStyle w:val="Emphasis"/>
          <w:rFonts w:asciiTheme="majorHAnsi" w:hAnsiTheme="majorHAnsi" w:cstheme="majorHAnsi"/>
        </w:rPr>
        <w:t>a competitive advantage to countries that are increasingly viewed as our adversaries</w:t>
      </w:r>
      <w:r w:rsidRPr="00893487">
        <w:rPr>
          <w:rFonts w:asciiTheme="majorHAnsi" w:hAnsiTheme="majorHAnsi" w:cstheme="majorHAnsi"/>
          <w:sz w:val="12"/>
          <w:szCs w:val="21"/>
        </w:rPr>
        <w:t xml:space="preserve">, at taxpayer expense.” Beyond the damage that an mRNA giveaway will inflict on US R&amp;D investments, the </w:t>
      </w:r>
      <w:r w:rsidRPr="00893487">
        <w:rPr>
          <w:rStyle w:val="Emphasis"/>
          <w:rFonts w:asciiTheme="majorHAnsi" w:hAnsiTheme="majorHAnsi" w:cstheme="majorHAnsi"/>
          <w:highlight w:val="cyan"/>
        </w:rPr>
        <w:t>waiver sends</w:t>
      </w:r>
      <w:r w:rsidRPr="00893487">
        <w:rPr>
          <w:rStyle w:val="Emphasis"/>
          <w:rFonts w:asciiTheme="majorHAnsi" w:hAnsiTheme="majorHAnsi" w:cstheme="majorHAnsi"/>
        </w:rPr>
        <w:t xml:space="preserve"> a </w:t>
      </w:r>
      <w:r w:rsidRPr="00893487">
        <w:rPr>
          <w:rStyle w:val="Emphasis"/>
          <w:rFonts w:asciiTheme="majorHAnsi" w:hAnsiTheme="majorHAnsi" w:cstheme="majorHAnsi"/>
          <w:highlight w:val="cyan"/>
        </w:rPr>
        <w:t>signal that America</w:t>
      </w:r>
      <w:r w:rsidRPr="00893487">
        <w:rPr>
          <w:rFonts w:asciiTheme="majorHAnsi" w:hAnsiTheme="majorHAnsi" w:cstheme="majorHAnsi"/>
          <w:sz w:val="12"/>
          <w:szCs w:val="21"/>
        </w:rPr>
        <w:t xml:space="preserve"> could </w:t>
      </w:r>
      <w:r w:rsidRPr="00893487">
        <w:rPr>
          <w:rStyle w:val="Emphasis"/>
          <w:rFonts w:asciiTheme="majorHAnsi" w:hAnsiTheme="majorHAnsi" w:cstheme="majorHAnsi"/>
        </w:rPr>
        <w:t xml:space="preserve">agree to </w:t>
      </w:r>
      <w:r w:rsidRPr="00893487">
        <w:rPr>
          <w:rStyle w:val="Emphasis"/>
          <w:rFonts w:asciiTheme="majorHAnsi" w:hAnsiTheme="majorHAnsi" w:cstheme="majorHAnsi"/>
          <w:highlight w:val="cyan"/>
        </w:rPr>
        <w:t>force</w:t>
      </w:r>
      <w:r w:rsidRPr="00893487">
        <w:rPr>
          <w:rStyle w:val="Emphasis"/>
          <w:rFonts w:asciiTheme="majorHAnsi" w:hAnsiTheme="majorHAnsi" w:cstheme="majorHAnsi"/>
        </w:rPr>
        <w:t xml:space="preserve"> American </w:t>
      </w:r>
      <w:r w:rsidRPr="00893487">
        <w:rPr>
          <w:rStyle w:val="Emphasis"/>
          <w:rFonts w:asciiTheme="majorHAnsi" w:hAnsiTheme="majorHAnsi" w:cstheme="majorHAnsi"/>
          <w:highlight w:val="cyan"/>
        </w:rPr>
        <w:t xml:space="preserve">innovators to part with </w:t>
      </w:r>
      <w:r w:rsidRPr="00893487">
        <w:rPr>
          <w:rStyle w:val="Emphasis"/>
          <w:rFonts w:asciiTheme="majorHAnsi" w:hAnsiTheme="majorHAnsi" w:cstheme="majorHAnsi"/>
        </w:rPr>
        <w:t xml:space="preserve">trade </w:t>
      </w:r>
      <w:r w:rsidRPr="00893487">
        <w:rPr>
          <w:rStyle w:val="Emphasis"/>
          <w:rFonts w:asciiTheme="majorHAnsi" w:hAnsiTheme="majorHAnsi" w:cstheme="majorHAnsi"/>
          <w:highlight w:val="cyan"/>
        </w:rPr>
        <w:t xml:space="preserve">secrets </w:t>
      </w:r>
      <w:r w:rsidRPr="00893487">
        <w:rPr>
          <w:rStyle w:val="Emphasis"/>
          <w:rFonts w:asciiTheme="majorHAnsi" w:hAnsiTheme="majorHAnsi" w:cstheme="majorHAnsi"/>
        </w:rPr>
        <w:t xml:space="preserve">every time there’s a global crisis. </w:t>
      </w:r>
      <w:r w:rsidRPr="00893487">
        <w:rPr>
          <w:rFonts w:asciiTheme="majorHAnsi" w:hAnsiTheme="majorHAnsi" w:cstheme="majorHAnsi"/>
          <w:sz w:val="12"/>
          <w:szCs w:val="21"/>
        </w:rPr>
        <w:t xml:space="preserve">That </w:t>
      </w:r>
      <w:r w:rsidRPr="00893487">
        <w:rPr>
          <w:rStyle w:val="Emphasis"/>
          <w:rFonts w:asciiTheme="majorHAnsi" w:hAnsiTheme="majorHAnsi" w:cstheme="majorHAnsi"/>
          <w:highlight w:val="cyan"/>
        </w:rPr>
        <w:t>attitude</w:t>
      </w:r>
      <w:r w:rsidRPr="00893487">
        <w:rPr>
          <w:rStyle w:val="Emphasis"/>
          <w:rFonts w:asciiTheme="majorHAnsi" w:hAnsiTheme="majorHAnsi" w:cstheme="majorHAnsi"/>
        </w:rPr>
        <w:t xml:space="preserve"> will </w:t>
      </w:r>
      <w:r w:rsidRPr="00893487">
        <w:rPr>
          <w:rStyle w:val="Emphasis"/>
          <w:rFonts w:asciiTheme="majorHAnsi" w:hAnsiTheme="majorHAnsi" w:cstheme="majorHAnsi"/>
          <w:highlight w:val="cyan"/>
        </w:rPr>
        <w:t>arrest</w:t>
      </w:r>
      <w:r w:rsidRPr="00893487">
        <w:rPr>
          <w:rStyle w:val="Emphasis"/>
          <w:rFonts w:asciiTheme="majorHAnsi" w:hAnsiTheme="majorHAnsi" w:cstheme="majorHAnsi"/>
        </w:rPr>
        <w:t xml:space="preserve"> biopharmaceutical </w:t>
      </w:r>
      <w:r w:rsidRPr="00893487">
        <w:rPr>
          <w:rStyle w:val="Emphasis"/>
          <w:rFonts w:asciiTheme="majorHAnsi" w:hAnsiTheme="majorHAnsi" w:cstheme="majorHAnsi"/>
          <w:highlight w:val="cyan"/>
        </w:rPr>
        <w:t>innovation</w:t>
      </w:r>
      <w:r w:rsidRPr="00893487">
        <w:rPr>
          <w:rFonts w:asciiTheme="majorHAnsi" w:hAnsiTheme="majorHAnsi" w:cstheme="majorHAnsi"/>
          <w:sz w:val="12"/>
          <w:szCs w:val="21"/>
        </w:rPr>
        <w:t xml:space="preserve">. </w:t>
      </w:r>
      <w:r w:rsidRPr="00893487">
        <w:rPr>
          <w:rStyle w:val="Emphasis"/>
          <w:rFonts w:asciiTheme="majorHAnsi" w:hAnsiTheme="majorHAnsi" w:cstheme="majorHAnsi"/>
          <w:highlight w:val="cyan"/>
        </w:rPr>
        <w:t>Small</w:t>
      </w:r>
      <w:r w:rsidRPr="00893487">
        <w:rPr>
          <w:rStyle w:val="Emphasis"/>
          <w:rFonts w:asciiTheme="majorHAnsi" w:hAnsiTheme="majorHAnsi" w:cstheme="majorHAnsi"/>
        </w:rPr>
        <w:t xml:space="preserve"> biotech </w:t>
      </w:r>
      <w:r w:rsidRPr="00893487">
        <w:rPr>
          <w:rStyle w:val="Emphasis"/>
          <w:rFonts w:asciiTheme="majorHAnsi" w:hAnsiTheme="majorHAnsi" w:cstheme="majorHAnsi"/>
          <w:highlight w:val="cyan"/>
        </w:rPr>
        <w:t>firms spearhead 70 percent of</w:t>
      </w:r>
      <w:r w:rsidRPr="00893487">
        <w:rPr>
          <w:rStyle w:val="Emphasis"/>
          <w:rFonts w:asciiTheme="majorHAnsi" w:hAnsiTheme="majorHAnsi" w:cstheme="majorHAnsi"/>
        </w:rPr>
        <w:t xml:space="preserve"> the </w:t>
      </w:r>
      <w:r w:rsidRPr="00893487">
        <w:rPr>
          <w:rStyle w:val="Emphasis"/>
          <w:rFonts w:asciiTheme="majorHAnsi" w:hAnsiTheme="majorHAnsi" w:cstheme="majorHAnsi"/>
          <w:highlight w:val="cyan"/>
        </w:rPr>
        <w:t>R&amp;D</w:t>
      </w:r>
      <w:r w:rsidRPr="00893487">
        <w:rPr>
          <w:rStyle w:val="Emphasis"/>
          <w:rFonts w:asciiTheme="majorHAnsi" w:hAnsiTheme="majorHAnsi" w:cstheme="majorHAnsi"/>
        </w:rPr>
        <w:t xml:space="preserve"> pipeline, </w:t>
      </w:r>
      <w:r w:rsidRPr="00893487">
        <w:rPr>
          <w:rStyle w:val="Emphasis"/>
          <w:rFonts w:asciiTheme="majorHAnsi" w:hAnsiTheme="majorHAnsi" w:cstheme="majorHAnsi"/>
          <w:highlight w:val="cyan"/>
        </w:rPr>
        <w:t>rely</w:t>
      </w:r>
      <w:r w:rsidRPr="00893487">
        <w:rPr>
          <w:rStyle w:val="Emphasis"/>
          <w:rFonts w:asciiTheme="majorHAnsi" w:hAnsiTheme="majorHAnsi" w:cstheme="majorHAnsi"/>
        </w:rPr>
        <w:t xml:space="preserve">ing heavily </w:t>
      </w:r>
      <w:r w:rsidRPr="00893487">
        <w:rPr>
          <w:rStyle w:val="Emphasis"/>
          <w:rFonts w:asciiTheme="majorHAnsi" w:hAnsiTheme="majorHAnsi" w:cstheme="majorHAnsi"/>
          <w:highlight w:val="cyan"/>
        </w:rPr>
        <w:t>on private investors</w:t>
      </w:r>
      <w:r w:rsidRPr="00893487">
        <w:rPr>
          <w:rStyle w:val="Emphasis"/>
          <w:rFonts w:asciiTheme="majorHAnsi" w:hAnsiTheme="majorHAnsi" w:cstheme="majorHAnsi"/>
        </w:rPr>
        <w:t xml:space="preserve"> to fund that work</w:t>
      </w:r>
      <w:r w:rsidRPr="00893487">
        <w:rPr>
          <w:rFonts w:asciiTheme="majorHAnsi" w:hAnsiTheme="majorHAnsi" w:cstheme="majorHAnsi"/>
          <w:sz w:val="12"/>
          <w:szCs w:val="21"/>
        </w:rPr>
        <w:t xml:space="preserve">. </w:t>
      </w:r>
      <w:r w:rsidRPr="00893487">
        <w:rPr>
          <w:rStyle w:val="Emphasis"/>
          <w:rFonts w:asciiTheme="majorHAnsi" w:hAnsiTheme="majorHAnsi" w:cstheme="majorHAnsi"/>
          <w:highlight w:val="cyan"/>
        </w:rPr>
        <w:t xml:space="preserve">If </w:t>
      </w:r>
      <w:r w:rsidRPr="00893487">
        <w:rPr>
          <w:rStyle w:val="Emphasis"/>
          <w:rFonts w:asciiTheme="majorHAnsi" w:hAnsiTheme="majorHAnsi" w:cstheme="majorHAnsi"/>
        </w:rPr>
        <w:t xml:space="preserve">investors know that </w:t>
      </w:r>
      <w:r w:rsidRPr="00893487">
        <w:rPr>
          <w:rStyle w:val="Emphasis"/>
          <w:rFonts w:asciiTheme="majorHAnsi" w:hAnsiTheme="majorHAnsi" w:cstheme="majorHAnsi"/>
          <w:highlight w:val="cyan"/>
        </w:rPr>
        <w:t>innovators</w:t>
      </w:r>
      <w:r w:rsidRPr="00893487">
        <w:rPr>
          <w:rStyle w:val="Emphasis"/>
          <w:rFonts w:asciiTheme="majorHAnsi" w:hAnsiTheme="majorHAnsi" w:cstheme="majorHAnsi"/>
        </w:rPr>
        <w:t xml:space="preserve"> may have to </w:t>
      </w:r>
      <w:r w:rsidRPr="00893487">
        <w:rPr>
          <w:rStyle w:val="Emphasis"/>
          <w:rFonts w:asciiTheme="majorHAnsi" w:hAnsiTheme="majorHAnsi" w:cstheme="majorHAnsi"/>
          <w:highlight w:val="cyan"/>
        </w:rPr>
        <w:t>give away</w:t>
      </w:r>
      <w:r w:rsidRPr="00893487">
        <w:rPr>
          <w:rStyle w:val="Emphasis"/>
          <w:rFonts w:asciiTheme="majorHAnsi" w:hAnsiTheme="majorHAnsi" w:cstheme="majorHAnsi"/>
        </w:rPr>
        <w:t xml:space="preserve"> their </w:t>
      </w:r>
      <w:r w:rsidRPr="00893487">
        <w:rPr>
          <w:rStyle w:val="Emphasis"/>
          <w:rFonts w:asciiTheme="majorHAnsi" w:hAnsiTheme="majorHAnsi" w:cstheme="majorHAnsi"/>
          <w:highlight w:val="cyan"/>
        </w:rPr>
        <w:t>discoveries</w:t>
      </w:r>
      <w:r w:rsidRPr="00893487">
        <w:rPr>
          <w:rStyle w:val="Emphasis"/>
          <w:rFonts w:asciiTheme="majorHAnsi" w:hAnsiTheme="majorHAnsi" w:cstheme="majorHAnsi"/>
        </w:rPr>
        <w:t xml:space="preserve"> in a global crisis, they’ll </w:t>
      </w:r>
      <w:r w:rsidRPr="00893487">
        <w:rPr>
          <w:rStyle w:val="Emphasis"/>
          <w:rFonts w:asciiTheme="majorHAnsi" w:hAnsiTheme="majorHAnsi" w:cstheme="majorHAnsi"/>
          <w:highlight w:val="cyan"/>
        </w:rPr>
        <w:t>deploy their money elsewhere</w:t>
      </w:r>
      <w:r w:rsidRPr="00893487">
        <w:rPr>
          <w:rStyle w:val="Emphasis"/>
          <w:rFonts w:asciiTheme="majorHAnsi" w:hAnsiTheme="majorHAnsi" w:cstheme="majorHAnsi"/>
        </w:rPr>
        <w:t xml:space="preserve">. </w:t>
      </w:r>
      <w:r w:rsidRPr="00893487">
        <w:rPr>
          <w:rFonts w:asciiTheme="majorHAnsi" w:hAnsiTheme="majorHAnsi" w:cstheme="majorHAnsi"/>
          <w:sz w:val="12"/>
          <w:szCs w:val="21"/>
        </w:rPr>
        <w:t xml:space="preserve">That’ll </w:t>
      </w:r>
      <w:r w:rsidRPr="00893487">
        <w:rPr>
          <w:rStyle w:val="Emphasis"/>
          <w:rFonts w:asciiTheme="majorHAnsi" w:hAnsiTheme="majorHAnsi" w:cstheme="majorHAnsi"/>
        </w:rPr>
        <w:t xml:space="preserve">make it even </w:t>
      </w:r>
      <w:r w:rsidRPr="00893487">
        <w:rPr>
          <w:rStyle w:val="Emphasis"/>
          <w:rFonts w:asciiTheme="majorHAnsi" w:hAnsiTheme="majorHAnsi" w:cstheme="majorHAnsi"/>
          <w:highlight w:val="cyan"/>
        </w:rPr>
        <w:t xml:space="preserve">harder to draw </w:t>
      </w:r>
      <w:r w:rsidRPr="00893487">
        <w:rPr>
          <w:rStyle w:val="Emphasis"/>
          <w:rFonts w:asciiTheme="majorHAnsi" w:hAnsiTheme="majorHAnsi" w:cstheme="majorHAnsi"/>
        </w:rPr>
        <w:t xml:space="preserve">the R&amp;D </w:t>
      </w:r>
      <w:r w:rsidRPr="00893487">
        <w:rPr>
          <w:rStyle w:val="Emphasis"/>
          <w:rFonts w:asciiTheme="majorHAnsi" w:hAnsiTheme="majorHAnsi" w:cstheme="majorHAnsi"/>
          <w:highlight w:val="cyan"/>
        </w:rPr>
        <w:t>investments needed to address</w:t>
      </w:r>
      <w:r w:rsidRPr="00893487">
        <w:rPr>
          <w:rStyle w:val="Emphasis"/>
          <w:rFonts w:asciiTheme="majorHAnsi" w:hAnsiTheme="majorHAnsi" w:cstheme="majorHAnsi"/>
        </w:rPr>
        <w:t xml:space="preserve"> infectious diseases, including drug-resistant infections and </w:t>
      </w:r>
      <w:r w:rsidRPr="00893487">
        <w:rPr>
          <w:rStyle w:val="Emphasis"/>
          <w:rFonts w:asciiTheme="majorHAnsi" w:hAnsiTheme="majorHAnsi" w:cstheme="majorHAnsi"/>
          <w:highlight w:val="cyan"/>
        </w:rPr>
        <w:t>viruses</w:t>
      </w:r>
      <w:r w:rsidRPr="00893487">
        <w:rPr>
          <w:rStyle w:val="Emphasis"/>
          <w:rFonts w:asciiTheme="majorHAnsi" w:hAnsiTheme="majorHAnsi" w:cstheme="majorHAnsi"/>
        </w:rPr>
        <w:t xml:space="preserve">. </w:t>
      </w:r>
      <w:r w:rsidRPr="00893487">
        <w:rPr>
          <w:rFonts w:asciiTheme="majorHAnsi" w:hAnsiTheme="majorHAnsi" w:cstheme="majorHAnsi"/>
          <w:sz w:val="12"/>
          <w:szCs w:val="21"/>
        </w:rPr>
        <w:t xml:space="preserve">America is benefitting greatly from the early access to COVID-19 treatments and vaccines, saving lives and speeding economic recovery. </w:t>
      </w:r>
      <w:r w:rsidRPr="00893487">
        <w:rPr>
          <w:rStyle w:val="Emphasis"/>
          <w:rFonts w:asciiTheme="majorHAnsi" w:hAnsiTheme="majorHAnsi" w:cstheme="majorHAnsi"/>
        </w:rPr>
        <w:t xml:space="preserve">Preserving U.S. leadership in biomedical innovation includes preserving the incentives that helped make it the world’s leader. </w:t>
      </w:r>
      <w:r w:rsidRPr="00893487">
        <w:rPr>
          <w:rFonts w:asciiTheme="majorHAnsi" w:hAnsiTheme="majorHAnsi" w:cstheme="majorHAnsi"/>
          <w:sz w:val="12"/>
          <w:szCs w:val="21"/>
        </w:rPr>
        <w:t xml:space="preserve">A final </w:t>
      </w:r>
      <w:r w:rsidRPr="00893487">
        <w:rPr>
          <w:rStyle w:val="Emphasis"/>
          <w:rFonts w:asciiTheme="majorHAnsi" w:hAnsiTheme="majorHAnsi" w:cstheme="majorHAnsi"/>
        </w:rPr>
        <w:t xml:space="preserve">downside of the waiver is the </w:t>
      </w:r>
      <w:r w:rsidRPr="00893487">
        <w:rPr>
          <w:rStyle w:val="Emphasis"/>
          <w:rFonts w:asciiTheme="majorHAnsi" w:hAnsiTheme="majorHAnsi" w:cstheme="majorHAnsi"/>
          <w:highlight w:val="cyan"/>
        </w:rPr>
        <w:t xml:space="preserve">ability for </w:t>
      </w:r>
      <w:r w:rsidRPr="00893487">
        <w:rPr>
          <w:rStyle w:val="Emphasis"/>
          <w:rFonts w:asciiTheme="majorHAnsi" w:hAnsiTheme="majorHAnsi" w:cstheme="majorHAnsi"/>
        </w:rPr>
        <w:t xml:space="preserve">American </w:t>
      </w:r>
      <w:r w:rsidRPr="00893487">
        <w:rPr>
          <w:rStyle w:val="Emphasis"/>
          <w:rFonts w:asciiTheme="majorHAnsi" w:hAnsiTheme="majorHAnsi" w:cstheme="majorHAnsi"/>
          <w:highlight w:val="cyan"/>
        </w:rPr>
        <w:t xml:space="preserve">firms to </w:t>
      </w:r>
      <w:r w:rsidRPr="00893487">
        <w:rPr>
          <w:rStyle w:val="Emphasis"/>
          <w:rFonts w:asciiTheme="majorHAnsi" w:hAnsiTheme="majorHAnsi" w:cstheme="majorHAnsi"/>
        </w:rPr>
        <w:t xml:space="preserve">find a </w:t>
      </w:r>
      <w:r w:rsidRPr="00893487">
        <w:rPr>
          <w:rStyle w:val="Emphasis"/>
          <w:rFonts w:asciiTheme="majorHAnsi" w:hAnsiTheme="majorHAnsi" w:cstheme="majorHAnsi"/>
          <w:highlight w:val="cyan"/>
        </w:rPr>
        <w:t xml:space="preserve">cure </w:t>
      </w:r>
      <w:r w:rsidRPr="00893487">
        <w:rPr>
          <w:rStyle w:val="Emphasis"/>
          <w:rFonts w:asciiTheme="majorHAnsi" w:hAnsiTheme="majorHAnsi" w:cstheme="majorHAnsi"/>
        </w:rPr>
        <w:t xml:space="preserve">for the </w:t>
      </w:r>
      <w:r w:rsidRPr="00893487">
        <w:rPr>
          <w:rStyle w:val="Emphasis"/>
          <w:rFonts w:asciiTheme="majorHAnsi" w:hAnsiTheme="majorHAnsi" w:cstheme="majorHAnsi"/>
          <w:highlight w:val="cyan"/>
        </w:rPr>
        <w:t>next pandemic</w:t>
      </w:r>
      <w:r w:rsidRPr="00893487">
        <w:rPr>
          <w:rStyle w:val="Emphasis"/>
          <w:rFonts w:asciiTheme="majorHAnsi" w:hAnsiTheme="majorHAnsi" w:cstheme="majorHAnsi"/>
        </w:rPr>
        <w:t>.</w:t>
      </w:r>
      <w:r w:rsidRPr="0089348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893487">
        <w:rPr>
          <w:rStyle w:val="Emphasis"/>
          <w:rFonts w:asciiTheme="majorHAnsi" w:hAnsiTheme="majorHAnsi" w:cstheme="majorHAnsi"/>
        </w:rPr>
        <w:t>the market for new antimicrobials is broken</w:t>
      </w:r>
      <w:r w:rsidRPr="00893487">
        <w:rPr>
          <w:rFonts w:asciiTheme="majorHAnsi" w:hAnsiTheme="majorHAnsi" w:cstheme="majorHAnsi"/>
          <w:sz w:val="12"/>
          <w:szCs w:val="21"/>
        </w:rPr>
        <w:t xml:space="preserve">. </w:t>
      </w:r>
      <w:r w:rsidRPr="00893487">
        <w:rPr>
          <w:rStyle w:val="Emphasis"/>
          <w:rFonts w:asciiTheme="majorHAnsi" w:hAnsiTheme="majorHAnsi" w:cstheme="majorHAnsi"/>
        </w:rPr>
        <w:t xml:space="preserve">Only a handful of </w:t>
      </w:r>
      <w:proofErr w:type="spellStart"/>
      <w:r w:rsidRPr="00893487">
        <w:rPr>
          <w:rStyle w:val="Emphasis"/>
          <w:rFonts w:asciiTheme="majorHAnsi" w:hAnsiTheme="majorHAnsi" w:cstheme="majorHAnsi"/>
        </w:rPr>
        <w:t>biotechs</w:t>
      </w:r>
      <w:proofErr w:type="spellEnd"/>
      <w:r w:rsidRPr="00893487">
        <w:rPr>
          <w:rStyle w:val="Emphasis"/>
          <w:rFonts w:asciiTheme="majorHAnsi" w:hAnsiTheme="majorHAnsi" w:cstheme="majorHAnsi"/>
        </w:rPr>
        <w:t xml:space="preserve"> have them in development, and many have gone bankrupt trying to commercialize one. </w:t>
      </w:r>
      <w:r w:rsidRPr="0089348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893487">
        <w:rPr>
          <w:rStyle w:val="Emphasis"/>
          <w:rFonts w:asciiTheme="majorHAnsi" w:hAnsiTheme="majorHAnsi" w:cstheme="majorHAnsi"/>
        </w:rPr>
        <w:t>Suspending IP for vaccine manufacturers would send exactly the wrong signal for the future.</w:t>
      </w:r>
      <w:r w:rsidRPr="00893487">
        <w:rPr>
          <w:rFonts w:asciiTheme="majorHAnsi" w:hAnsiTheme="majorHAnsi" w:cstheme="majorHAnsi"/>
          <w:sz w:val="12"/>
          <w:szCs w:val="21"/>
        </w:rPr>
        <w:t xml:space="preserve">” </w:t>
      </w:r>
      <w:r w:rsidRPr="00893487">
        <w:rPr>
          <w:rStyle w:val="Emphasis"/>
          <w:rFonts w:asciiTheme="majorHAnsi" w:hAnsiTheme="majorHAnsi" w:cstheme="majorHAnsi"/>
        </w:rPr>
        <w:t>For the sake of patients everywhere, American IP rights must stay protected. It’s the only way to keep China at bay and American innovators at work.</w:t>
      </w:r>
    </w:p>
    <w:p w14:paraId="1064AE0D" w14:textId="77777777" w:rsidR="00F56067" w:rsidRPr="00893487" w:rsidRDefault="00F56067" w:rsidP="00F56067">
      <w:pPr>
        <w:pStyle w:val="Heading4"/>
        <w:rPr>
          <w:rFonts w:asciiTheme="majorHAnsi" w:hAnsiTheme="majorHAnsi" w:cstheme="majorHAnsi"/>
        </w:rPr>
      </w:pPr>
      <w:r w:rsidRPr="00893487">
        <w:rPr>
          <w:rFonts w:asciiTheme="majorHAnsi" w:hAnsiTheme="majorHAnsi" w:cstheme="majorHAnsi"/>
        </w:rPr>
        <w:t xml:space="preserve">Biotech leadership key to future military primacy. </w:t>
      </w:r>
    </w:p>
    <w:p w14:paraId="0175E485" w14:textId="77777777" w:rsidR="00F56067" w:rsidRPr="00893487" w:rsidRDefault="00F56067" w:rsidP="00F56067">
      <w:pPr>
        <w:rPr>
          <w:rStyle w:val="Emphasis"/>
          <w:rFonts w:asciiTheme="majorHAnsi" w:hAnsiTheme="majorHAnsi" w:cstheme="majorHAnsi"/>
          <w:b w:val="0"/>
          <w:iCs w:val="0"/>
          <w:u w:val="none"/>
        </w:rPr>
      </w:pPr>
      <w:r w:rsidRPr="00893487">
        <w:rPr>
          <w:rStyle w:val="Style13ptBold"/>
          <w:rFonts w:asciiTheme="majorHAnsi" w:hAnsiTheme="majorHAnsi" w:cstheme="majorHAnsi"/>
        </w:rPr>
        <w:t>Moore 21</w:t>
      </w:r>
      <w:r w:rsidRPr="00893487">
        <w:rPr>
          <w:rFonts w:asciiTheme="majorHAnsi" w:hAnsiTheme="majorHAnsi" w:cstheme="majorHAnsi"/>
        </w:rPr>
        <w:t xml:space="preserve"> </w:t>
      </w:r>
      <w:r w:rsidRPr="00893487">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893487">
        <w:rPr>
          <w:rFonts w:asciiTheme="majorHAnsi" w:hAnsiTheme="majorHAnsi" w:cstheme="majorHAnsi"/>
          <w:sz w:val="12"/>
          <w:szCs w:val="12"/>
        </w:rPr>
        <w:t>AKu</w:t>
      </w:r>
      <w:proofErr w:type="spellEnd"/>
    </w:p>
    <w:p w14:paraId="22CC73D9" w14:textId="77777777" w:rsidR="00F56067" w:rsidRPr="00893487" w:rsidRDefault="00F56067" w:rsidP="00F56067">
      <w:pPr>
        <w:pStyle w:val="NormalWeb"/>
        <w:rPr>
          <w:rFonts w:asciiTheme="majorHAnsi" w:hAnsiTheme="majorHAnsi" w:cstheme="majorHAnsi"/>
          <w:color w:val="222222"/>
          <w:sz w:val="12"/>
        </w:rPr>
      </w:pPr>
      <w:r w:rsidRPr="00893487">
        <w:rPr>
          <w:rFonts w:asciiTheme="majorHAnsi" w:hAnsiTheme="majorHAnsi" w:cstheme="majorHAnsi"/>
          <w:sz w:val="12"/>
        </w:rPr>
        <w:t xml:space="preserve"> </w:t>
      </w:r>
      <w:r w:rsidRPr="00893487">
        <w:rPr>
          <w:rFonts w:asciiTheme="majorHAnsi" w:hAnsiTheme="majorHAnsi" w:cstheme="majorHAnsi"/>
          <w:color w:val="222222"/>
          <w:sz w:val="12"/>
        </w:rPr>
        <w:t xml:space="preserve">A </w:t>
      </w:r>
      <w:r w:rsidRPr="00893487">
        <w:rPr>
          <w:rFonts w:asciiTheme="majorHAnsi" w:hAnsiTheme="majorHAnsi" w:cstheme="majorHAnsi"/>
          <w:sz w:val="12"/>
        </w:rPr>
        <w:t>continuing refrain</w:t>
      </w:r>
      <w:r w:rsidRPr="00893487">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893487">
        <w:rPr>
          <w:rFonts w:asciiTheme="majorHAnsi" w:hAnsiTheme="majorHAnsi" w:cstheme="majorHAnsi"/>
          <w:sz w:val="12"/>
        </w:rPr>
        <w:t>certain areas</w:t>
      </w:r>
      <w:r w:rsidRPr="00893487">
        <w:rPr>
          <w:rFonts w:asciiTheme="majorHAnsi" w:hAnsiTheme="majorHAnsi" w:cstheme="majorHAnsi"/>
          <w:color w:val="222222"/>
          <w:sz w:val="12"/>
        </w:rPr>
        <w:t xml:space="preserve">, such as cancer treatment. Yet the U.S. retains a dominant position in research, development and commercialization, accounting for </w:t>
      </w:r>
      <w:r w:rsidRPr="00893487">
        <w:rPr>
          <w:rFonts w:asciiTheme="majorHAnsi" w:hAnsiTheme="majorHAnsi" w:cstheme="majorHAnsi"/>
          <w:sz w:val="12"/>
        </w:rPr>
        <w:t>almost half</w:t>
      </w:r>
      <w:r w:rsidRPr="00893487">
        <w:rPr>
          <w:rFonts w:asciiTheme="majorHAnsi" w:hAnsiTheme="majorHAnsi" w:cstheme="majorHAnsi"/>
          <w:color w:val="222222"/>
          <w:sz w:val="12"/>
        </w:rPr>
        <w:t xml:space="preserve"> of all biotech patents filed from 1999 to 2013. The </w:t>
      </w:r>
      <w:r w:rsidRPr="00893487">
        <w:rPr>
          <w:rStyle w:val="Emphasis"/>
          <w:rFonts w:asciiTheme="majorHAnsi" w:hAnsiTheme="majorHAnsi" w:cstheme="majorHAnsi"/>
        </w:rPr>
        <w:t xml:space="preserve">triumph of its biotechnology industry during the coronavirus pandemic, producing two highly effective vaccines using </w:t>
      </w:r>
      <w:r w:rsidRPr="00893487">
        <w:rPr>
          <w:rStyle w:val="Emphasis"/>
          <w:rFonts w:asciiTheme="majorHAnsi" w:hAnsiTheme="majorHAnsi" w:cstheme="majorHAnsi"/>
        </w:rPr>
        <w:lastRenderedPageBreak/>
        <w:t>an entirely new approach based on messenger RNA</w:t>
      </w:r>
      <w:r w:rsidRPr="00893487">
        <w:rPr>
          <w:rFonts w:asciiTheme="majorHAnsi" w:hAnsiTheme="majorHAnsi" w:cstheme="majorHAnsi"/>
          <w:color w:val="222222"/>
          <w:sz w:val="12"/>
        </w:rPr>
        <w:t xml:space="preserve">, and </w:t>
      </w:r>
      <w:r w:rsidRPr="00893487">
        <w:rPr>
          <w:rStyle w:val="Emphasis"/>
          <w:rFonts w:asciiTheme="majorHAnsi" w:hAnsiTheme="majorHAnsi" w:cstheme="majorHAnsi"/>
        </w:rPr>
        <w:t>in record time, shows</w:t>
      </w:r>
      <w:r w:rsidRPr="00893487">
        <w:rPr>
          <w:rFonts w:asciiTheme="majorHAnsi" w:hAnsiTheme="majorHAnsi" w:cstheme="majorHAnsi"/>
          <w:color w:val="222222"/>
          <w:sz w:val="12"/>
        </w:rPr>
        <w:t xml:space="preserve"> that the </w:t>
      </w:r>
      <w:r w:rsidRPr="00893487">
        <w:rPr>
          <w:rStyle w:val="Emphasis"/>
          <w:rFonts w:asciiTheme="majorHAnsi" w:hAnsiTheme="majorHAnsi" w:cstheme="majorHAnsi"/>
        </w:rPr>
        <w:t xml:space="preserve">U.S.’s competitive </w:t>
      </w:r>
      <w:r w:rsidRPr="00893487">
        <w:rPr>
          <w:rStyle w:val="Emphasis"/>
          <w:rFonts w:asciiTheme="majorHAnsi" w:hAnsiTheme="majorHAnsi" w:cstheme="majorHAnsi"/>
          <w:highlight w:val="cyan"/>
        </w:rPr>
        <w:t>edge in biotech</w:t>
      </w:r>
      <w:r w:rsidRPr="00893487">
        <w:rPr>
          <w:rStyle w:val="Emphasis"/>
          <w:rFonts w:asciiTheme="majorHAnsi" w:hAnsiTheme="majorHAnsi" w:cstheme="majorHAnsi"/>
        </w:rPr>
        <w:t>nology remains</w:t>
      </w:r>
      <w:r w:rsidRPr="00893487">
        <w:rPr>
          <w:rFonts w:asciiTheme="majorHAnsi" w:hAnsiTheme="majorHAnsi" w:cstheme="majorHAnsi"/>
          <w:color w:val="222222"/>
          <w:sz w:val="12"/>
        </w:rPr>
        <w:t xml:space="preserve"> largely </w:t>
      </w:r>
      <w:r w:rsidRPr="00893487">
        <w:rPr>
          <w:rStyle w:val="Emphasis"/>
          <w:rFonts w:asciiTheme="majorHAnsi" w:hAnsiTheme="majorHAnsi" w:cstheme="majorHAnsi"/>
        </w:rPr>
        <w:t>intact</w:t>
      </w:r>
      <w:r w:rsidRPr="00893487">
        <w:rPr>
          <w:rFonts w:asciiTheme="majorHAnsi" w:hAnsiTheme="majorHAnsi" w:cstheme="majorHAnsi"/>
          <w:color w:val="222222"/>
          <w:sz w:val="12"/>
        </w:rPr>
        <w:t xml:space="preserve">. And </w:t>
      </w:r>
      <w:r w:rsidRPr="00893487">
        <w:rPr>
          <w:rStyle w:val="Emphasis"/>
          <w:rFonts w:asciiTheme="majorHAnsi" w:hAnsiTheme="majorHAnsi" w:cstheme="majorHAnsi"/>
        </w:rPr>
        <w:t xml:space="preserve">that has </w:t>
      </w:r>
      <w:r w:rsidRPr="00893487">
        <w:rPr>
          <w:rStyle w:val="Emphasis"/>
          <w:rFonts w:asciiTheme="majorHAnsi" w:hAnsiTheme="majorHAnsi" w:cstheme="majorHAnsi"/>
          <w:highlight w:val="cyan"/>
        </w:rPr>
        <w:t>important implications</w:t>
      </w:r>
      <w:r w:rsidRPr="00893487">
        <w:rPr>
          <w:rStyle w:val="Emphasis"/>
          <w:rFonts w:asciiTheme="majorHAnsi" w:hAnsiTheme="majorHAnsi" w:cstheme="majorHAnsi"/>
        </w:rPr>
        <w:t xml:space="preserve"> as Washington gears up </w:t>
      </w:r>
      <w:r w:rsidRPr="00893487">
        <w:rPr>
          <w:rStyle w:val="Emphasis"/>
          <w:rFonts w:asciiTheme="majorHAnsi" w:hAnsiTheme="majorHAnsi" w:cstheme="majorHAnsi"/>
          <w:highlight w:val="cyan"/>
        </w:rPr>
        <w:t>for</w:t>
      </w:r>
      <w:r w:rsidRPr="00893487">
        <w:rPr>
          <w:rStyle w:val="Emphasis"/>
          <w:rFonts w:asciiTheme="majorHAnsi" w:hAnsiTheme="majorHAnsi" w:cstheme="majorHAnsi"/>
        </w:rPr>
        <w:t xml:space="preserve"> a sustained period of geopolitical </w:t>
      </w:r>
      <w:r w:rsidRPr="00893487">
        <w:rPr>
          <w:rStyle w:val="Emphasis"/>
          <w:rFonts w:asciiTheme="majorHAnsi" w:hAnsiTheme="majorHAnsi" w:cstheme="majorHAnsi"/>
          <w:highlight w:val="cyan"/>
        </w:rPr>
        <w:t>competition with Beijing</w:t>
      </w:r>
      <w:r w:rsidRPr="00893487">
        <w:rPr>
          <w:rStyle w:val="Emphasis"/>
          <w:rFonts w:asciiTheme="majorHAnsi" w:hAnsiTheme="majorHAnsi" w:cstheme="majorHAnsi"/>
        </w:rPr>
        <w:t>.</w:t>
      </w:r>
      <w:r w:rsidRPr="00893487">
        <w:rPr>
          <w:rFonts w:asciiTheme="majorHAnsi" w:hAnsiTheme="majorHAnsi" w:cstheme="majorHAnsi"/>
          <w:color w:val="222222"/>
          <w:sz w:val="12"/>
        </w:rPr>
        <w:t xml:space="preserve"> </w:t>
      </w:r>
      <w:r w:rsidRPr="00893487">
        <w:rPr>
          <w:rStyle w:val="Emphasis"/>
          <w:rFonts w:asciiTheme="majorHAnsi" w:hAnsiTheme="majorHAnsi" w:cstheme="majorHAnsi"/>
          <w:highlight w:val="cyan"/>
        </w:rPr>
        <w:t>Biotech</w:t>
      </w:r>
      <w:r w:rsidRPr="00893487">
        <w:rPr>
          <w:rStyle w:val="Emphasis"/>
          <w:rFonts w:asciiTheme="majorHAnsi" w:hAnsiTheme="majorHAnsi" w:cstheme="majorHAnsi"/>
        </w:rPr>
        <w:t xml:space="preserve"> is such a </w:t>
      </w:r>
      <w:r w:rsidRPr="00893487">
        <w:rPr>
          <w:rStyle w:val="Emphasis"/>
          <w:rFonts w:asciiTheme="majorHAnsi" w:hAnsiTheme="majorHAnsi" w:cstheme="majorHAnsi"/>
          <w:highlight w:val="cyan"/>
        </w:rPr>
        <w:t>critical area for</w:t>
      </w:r>
      <w:r w:rsidRPr="00893487">
        <w:rPr>
          <w:rStyle w:val="Emphasis"/>
          <w:rFonts w:asciiTheme="majorHAnsi" w:hAnsiTheme="majorHAnsi" w:cstheme="majorHAnsi"/>
        </w:rPr>
        <w:t xml:space="preserve"> technological </w:t>
      </w:r>
      <w:r w:rsidRPr="00893487">
        <w:rPr>
          <w:rStyle w:val="Emphasis"/>
          <w:rFonts w:asciiTheme="majorHAnsi" w:hAnsiTheme="majorHAnsi" w:cstheme="majorHAnsi"/>
          <w:highlight w:val="cyan"/>
        </w:rPr>
        <w:t>competition</w:t>
      </w:r>
      <w:r w:rsidRPr="00893487">
        <w:rPr>
          <w:rStyle w:val="Emphasis"/>
          <w:rFonts w:asciiTheme="majorHAnsi" w:hAnsiTheme="majorHAnsi" w:cstheme="majorHAnsi"/>
        </w:rPr>
        <w:t xml:space="preserve"> between the U.S. and China because it is </w:t>
      </w:r>
      <w:r w:rsidRPr="00893487">
        <w:rPr>
          <w:rStyle w:val="Emphasis"/>
          <w:rFonts w:asciiTheme="majorHAnsi" w:hAnsiTheme="majorHAnsi" w:cstheme="majorHAnsi"/>
          <w:highlight w:val="cyan"/>
        </w:rPr>
        <w:t xml:space="preserve">transforming </w:t>
      </w:r>
      <w:r w:rsidRPr="00893487">
        <w:rPr>
          <w:rStyle w:val="Emphasis"/>
          <w:rFonts w:asciiTheme="majorHAnsi" w:hAnsiTheme="majorHAnsi" w:cstheme="majorHAnsi"/>
        </w:rPr>
        <w:t xml:space="preserve">fields from medicine to </w:t>
      </w:r>
      <w:r w:rsidRPr="00893487">
        <w:rPr>
          <w:rStyle w:val="Emphasis"/>
          <w:rFonts w:asciiTheme="majorHAnsi" w:hAnsiTheme="majorHAnsi" w:cstheme="majorHAnsi"/>
          <w:highlight w:val="cyan"/>
        </w:rPr>
        <w:t>military power</w:t>
      </w:r>
      <w:r w:rsidRPr="00893487">
        <w:rPr>
          <w:rFonts w:asciiTheme="majorHAnsi" w:hAnsiTheme="majorHAnsi" w:cstheme="majorHAnsi"/>
          <w:color w:val="222222"/>
          <w:sz w:val="12"/>
        </w:rPr>
        <w:t xml:space="preserve">. The </w:t>
      </w:r>
      <w:r w:rsidRPr="00893487">
        <w:rPr>
          <w:rStyle w:val="Emphasis"/>
          <w:rFonts w:asciiTheme="majorHAnsi" w:hAnsiTheme="majorHAnsi" w:cstheme="majorHAnsi"/>
        </w:rPr>
        <w:t xml:space="preserve">great </w:t>
      </w:r>
      <w:r w:rsidRPr="00893487">
        <w:rPr>
          <w:rStyle w:val="Emphasis"/>
          <w:rFonts w:asciiTheme="majorHAnsi" w:hAnsiTheme="majorHAnsi" w:cstheme="majorHAnsi"/>
          <w:highlight w:val="cyan"/>
        </w:rPr>
        <w:t>advances of</w:t>
      </w:r>
      <w:r w:rsidRPr="00893487">
        <w:rPr>
          <w:rStyle w:val="Emphasis"/>
          <w:rFonts w:asciiTheme="majorHAnsi" w:hAnsiTheme="majorHAnsi" w:cstheme="majorHAnsi"/>
        </w:rPr>
        <w:t xml:space="preserve"> the </w:t>
      </w:r>
      <w:r w:rsidRPr="00893487">
        <w:rPr>
          <w:rFonts w:asciiTheme="majorHAnsi" w:hAnsiTheme="majorHAnsi" w:cstheme="majorHAnsi"/>
          <w:color w:val="222222"/>
          <w:sz w:val="12"/>
        </w:rPr>
        <w:t xml:space="preserve">19th century, like chemical fertilizers, resulted from mastering chemistry. In the </w:t>
      </w:r>
      <w:r w:rsidRPr="00893487">
        <w:rPr>
          <w:rStyle w:val="Emphasis"/>
          <w:rFonts w:asciiTheme="majorHAnsi" w:hAnsiTheme="majorHAnsi" w:cstheme="majorHAnsi"/>
          <w:highlight w:val="cyan"/>
        </w:rPr>
        <w:t>20th century</w:t>
      </w:r>
      <w:r w:rsidRPr="00893487">
        <w:rPr>
          <w:rStyle w:val="Emphasis"/>
          <w:rFonts w:asciiTheme="majorHAnsi" w:hAnsiTheme="majorHAnsi" w:cstheme="majorHAnsi"/>
        </w:rPr>
        <w:t xml:space="preserve">, mastery of </w:t>
      </w:r>
      <w:r w:rsidRPr="00893487">
        <w:rPr>
          <w:rStyle w:val="Emphasis"/>
          <w:rFonts w:asciiTheme="majorHAnsi" w:hAnsiTheme="majorHAnsi" w:cstheme="majorHAnsi"/>
          <w:highlight w:val="cyan"/>
        </w:rPr>
        <w:t>physics led to</w:t>
      </w:r>
      <w:r w:rsidRPr="00893487">
        <w:rPr>
          <w:rStyle w:val="Emphasis"/>
          <w:rFonts w:asciiTheme="majorHAnsi" w:hAnsiTheme="majorHAnsi" w:cstheme="majorHAnsi"/>
        </w:rPr>
        <w:t xml:space="preserve"> nuclear energy</w:t>
      </w:r>
      <w:r w:rsidRPr="00893487">
        <w:rPr>
          <w:rFonts w:asciiTheme="majorHAnsi" w:hAnsiTheme="majorHAnsi" w:cstheme="majorHAnsi"/>
          <w:color w:val="222222"/>
          <w:sz w:val="12"/>
        </w:rPr>
        <w:t xml:space="preserve">—and, more ominously, </w:t>
      </w:r>
      <w:r w:rsidRPr="00893487">
        <w:rPr>
          <w:rStyle w:val="Emphasis"/>
          <w:rFonts w:asciiTheme="majorHAnsi" w:hAnsiTheme="majorHAnsi" w:cstheme="majorHAnsi"/>
          <w:highlight w:val="cyan"/>
        </w:rPr>
        <w:t>nuclear weapons</w:t>
      </w:r>
      <w:r w:rsidRPr="00893487">
        <w:rPr>
          <w:rFonts w:asciiTheme="majorHAnsi" w:hAnsiTheme="majorHAnsi" w:cstheme="majorHAnsi"/>
          <w:color w:val="222222"/>
          <w:sz w:val="12"/>
        </w:rPr>
        <w:t xml:space="preserve">. </w:t>
      </w:r>
      <w:r w:rsidRPr="00893487">
        <w:rPr>
          <w:rStyle w:val="Emphasis"/>
          <w:rFonts w:asciiTheme="majorHAnsi" w:hAnsiTheme="majorHAnsi" w:cstheme="majorHAnsi"/>
        </w:rPr>
        <w:t xml:space="preserve">In the </w:t>
      </w:r>
      <w:r w:rsidRPr="00893487">
        <w:rPr>
          <w:rStyle w:val="Emphasis"/>
          <w:rFonts w:asciiTheme="majorHAnsi" w:hAnsiTheme="majorHAnsi" w:cstheme="majorHAnsi"/>
          <w:highlight w:val="cyan"/>
        </w:rPr>
        <w:t>21st century</w:t>
      </w:r>
      <w:r w:rsidRPr="00893487">
        <w:rPr>
          <w:rStyle w:val="Emphasis"/>
          <w:rFonts w:asciiTheme="majorHAnsi" w:hAnsiTheme="majorHAnsi" w:cstheme="majorHAnsi"/>
        </w:rPr>
        <w:t xml:space="preserve">, </w:t>
      </w:r>
      <w:r w:rsidRPr="00893487">
        <w:rPr>
          <w:rStyle w:val="Emphasis"/>
          <w:rFonts w:asciiTheme="majorHAnsi" w:hAnsiTheme="majorHAnsi" w:cstheme="majorHAnsi"/>
          <w:highlight w:val="cyan"/>
        </w:rPr>
        <w:t>bio</w:t>
      </w:r>
      <w:r w:rsidRPr="00893487">
        <w:rPr>
          <w:rStyle w:val="Emphasis"/>
          <w:rFonts w:asciiTheme="majorHAnsi" w:hAnsiTheme="majorHAnsi" w:cstheme="majorHAnsi"/>
        </w:rPr>
        <w:t xml:space="preserve">logy </w:t>
      </w:r>
      <w:r w:rsidRPr="00893487">
        <w:rPr>
          <w:rStyle w:val="Emphasis"/>
          <w:rFonts w:asciiTheme="majorHAnsi" w:hAnsiTheme="majorHAnsi" w:cstheme="majorHAnsi"/>
          <w:highlight w:val="cyan"/>
        </w:rPr>
        <w:t>offers</w:t>
      </w:r>
      <w:r w:rsidRPr="00893487">
        <w:rPr>
          <w:rStyle w:val="Emphasis"/>
          <w:rFonts w:asciiTheme="majorHAnsi" w:hAnsiTheme="majorHAnsi" w:cstheme="majorHAnsi"/>
        </w:rPr>
        <w:t xml:space="preserve"> a </w:t>
      </w:r>
      <w:r w:rsidRPr="00893487">
        <w:rPr>
          <w:rStyle w:val="Emphasis"/>
          <w:rFonts w:asciiTheme="majorHAnsi" w:hAnsiTheme="majorHAnsi" w:cstheme="majorHAnsi"/>
          <w:highlight w:val="cyan"/>
        </w:rPr>
        <w:t>similar</w:t>
      </w:r>
      <w:r w:rsidRPr="00893487">
        <w:rPr>
          <w:rStyle w:val="Emphasis"/>
          <w:rFonts w:asciiTheme="majorHAnsi" w:hAnsiTheme="majorHAnsi" w:cstheme="majorHAnsi"/>
        </w:rPr>
        <w:t xml:space="preserve"> mix of peril and </w:t>
      </w:r>
      <w:r w:rsidRPr="00893487">
        <w:rPr>
          <w:rStyle w:val="Emphasis"/>
          <w:rFonts w:asciiTheme="majorHAnsi" w:hAnsiTheme="majorHAnsi" w:cstheme="majorHAnsi"/>
          <w:highlight w:val="cyan"/>
        </w:rPr>
        <w:t>promise</w:t>
      </w:r>
      <w:r w:rsidRPr="00893487">
        <w:rPr>
          <w:rFonts w:asciiTheme="majorHAnsi" w:hAnsiTheme="majorHAnsi" w:cstheme="majorHAnsi"/>
          <w:color w:val="222222"/>
          <w:sz w:val="12"/>
        </w:rPr>
        <w:t xml:space="preserve">. This was </w:t>
      </w:r>
      <w:r w:rsidRPr="00893487">
        <w:rPr>
          <w:rStyle w:val="Emphasis"/>
          <w:rFonts w:asciiTheme="majorHAnsi" w:hAnsiTheme="majorHAnsi" w:cstheme="majorHAnsi"/>
          <w:highlight w:val="cyan"/>
        </w:rPr>
        <w:t>illustrated</w:t>
      </w:r>
      <w:r w:rsidRPr="00893487">
        <w:rPr>
          <w:rFonts w:asciiTheme="majorHAnsi" w:hAnsiTheme="majorHAnsi" w:cstheme="majorHAnsi"/>
          <w:color w:val="222222"/>
          <w:sz w:val="12"/>
        </w:rPr>
        <w:t xml:space="preserve"> dramatically </w:t>
      </w:r>
      <w:r w:rsidRPr="00893487">
        <w:rPr>
          <w:rStyle w:val="Emphasis"/>
          <w:rFonts w:asciiTheme="majorHAnsi" w:hAnsiTheme="majorHAnsi" w:cstheme="majorHAnsi"/>
          <w:highlight w:val="cyan"/>
        </w:rPr>
        <w:t>by</w:t>
      </w:r>
      <w:r w:rsidRPr="00893487">
        <w:rPr>
          <w:rStyle w:val="Emphasis"/>
          <w:rFonts w:asciiTheme="majorHAnsi" w:hAnsiTheme="majorHAnsi" w:cstheme="majorHAnsi"/>
        </w:rPr>
        <w:t xml:space="preserve"> the award of the 2020 Nobel Prize for the </w:t>
      </w:r>
      <w:r w:rsidRPr="00893487">
        <w:rPr>
          <w:rStyle w:val="Emphasis"/>
          <w:rFonts w:asciiTheme="majorHAnsi" w:hAnsiTheme="majorHAnsi" w:cstheme="majorHAnsi"/>
          <w:highlight w:val="cyan"/>
        </w:rPr>
        <w:t>discovery of</w:t>
      </w:r>
      <w:r w:rsidRPr="00893487">
        <w:rPr>
          <w:rStyle w:val="Emphasis"/>
          <w:rFonts w:asciiTheme="majorHAnsi" w:hAnsiTheme="majorHAnsi" w:cstheme="majorHAnsi"/>
        </w:rPr>
        <w:t xml:space="preserve"> an enzyme system known as </w:t>
      </w:r>
      <w:r w:rsidRPr="00893487">
        <w:rPr>
          <w:rStyle w:val="Emphasis"/>
          <w:rFonts w:asciiTheme="majorHAnsi" w:hAnsiTheme="majorHAnsi" w:cstheme="majorHAnsi"/>
          <w:highlight w:val="cyan"/>
        </w:rPr>
        <w:t>CRISPR-Cas9</w:t>
      </w:r>
      <w:r w:rsidRPr="00893487">
        <w:rPr>
          <w:rFonts w:asciiTheme="majorHAnsi" w:hAnsiTheme="majorHAnsi" w:cstheme="majorHAnsi"/>
          <w:color w:val="222222"/>
          <w:sz w:val="12"/>
        </w:rPr>
        <w:t xml:space="preserve">, which </w:t>
      </w:r>
      <w:r w:rsidRPr="00893487">
        <w:rPr>
          <w:rStyle w:val="Emphasis"/>
          <w:rFonts w:asciiTheme="majorHAnsi" w:hAnsiTheme="majorHAnsi" w:cstheme="majorHAnsi"/>
          <w:highlight w:val="cyan"/>
        </w:rPr>
        <w:t>allows</w:t>
      </w:r>
      <w:r w:rsidRPr="00893487">
        <w:rPr>
          <w:rStyle w:val="Emphasis"/>
          <w:rFonts w:asciiTheme="majorHAnsi" w:hAnsiTheme="majorHAnsi" w:cstheme="majorHAnsi"/>
        </w:rPr>
        <w:t xml:space="preserve"> an organism’s </w:t>
      </w:r>
      <w:r w:rsidRPr="00893487">
        <w:rPr>
          <w:rStyle w:val="Emphasis"/>
          <w:rFonts w:asciiTheme="majorHAnsi" w:hAnsiTheme="majorHAnsi" w:cstheme="majorHAnsi"/>
          <w:highlight w:val="cyan"/>
        </w:rPr>
        <w:t>genomes to be edited</w:t>
      </w:r>
      <w:r w:rsidRPr="00893487">
        <w:rPr>
          <w:rStyle w:val="Emphasis"/>
          <w:rFonts w:asciiTheme="majorHAnsi" w:hAnsiTheme="majorHAnsi" w:cstheme="majorHAnsi"/>
        </w:rPr>
        <w:t xml:space="preserve"> with high precision</w:t>
      </w:r>
      <w:r w:rsidRPr="00893487">
        <w:rPr>
          <w:rFonts w:asciiTheme="majorHAnsi" w:hAnsiTheme="majorHAnsi" w:cstheme="majorHAnsi"/>
          <w:color w:val="222222"/>
          <w:sz w:val="12"/>
        </w:rPr>
        <w:t xml:space="preserve">. It is a transformational breakthrough. But while </w:t>
      </w:r>
      <w:r w:rsidRPr="00893487">
        <w:rPr>
          <w:rStyle w:val="Emphasis"/>
          <w:rFonts w:asciiTheme="majorHAnsi" w:hAnsiTheme="majorHAnsi" w:cstheme="majorHAnsi"/>
        </w:rPr>
        <w:t>CRISPR</w:t>
      </w:r>
      <w:r w:rsidRPr="00893487">
        <w:rPr>
          <w:rFonts w:asciiTheme="majorHAnsi" w:hAnsiTheme="majorHAnsi" w:cstheme="majorHAnsi"/>
          <w:color w:val="222222"/>
          <w:sz w:val="12"/>
        </w:rPr>
        <w:t xml:space="preserve"> shows great promise in the development of </w:t>
      </w:r>
      <w:r w:rsidRPr="00893487">
        <w:rPr>
          <w:rFonts w:asciiTheme="majorHAnsi" w:hAnsiTheme="majorHAnsi" w:cstheme="majorHAnsi"/>
          <w:sz w:val="12"/>
        </w:rPr>
        <w:t>new cures</w:t>
      </w:r>
      <w:r w:rsidRPr="00893487">
        <w:rPr>
          <w:rFonts w:asciiTheme="majorHAnsi" w:hAnsiTheme="majorHAnsi" w:cstheme="majorHAnsi"/>
          <w:color w:val="222222"/>
          <w:sz w:val="12"/>
        </w:rPr>
        <w:t xml:space="preserve"> for long-untreatable diseases, it </w:t>
      </w:r>
      <w:r w:rsidRPr="00893487">
        <w:rPr>
          <w:rStyle w:val="Emphasis"/>
          <w:rFonts w:asciiTheme="majorHAnsi" w:hAnsiTheme="majorHAnsi" w:cstheme="majorHAnsi"/>
          <w:highlight w:val="cyan"/>
        </w:rPr>
        <w:t>could</w:t>
      </w:r>
      <w:r w:rsidRPr="00893487">
        <w:rPr>
          <w:rStyle w:val="Emphasis"/>
          <w:rFonts w:asciiTheme="majorHAnsi" w:hAnsiTheme="majorHAnsi" w:cstheme="majorHAnsi"/>
        </w:rPr>
        <w:t xml:space="preserve"> also </w:t>
      </w:r>
      <w:r w:rsidRPr="00893487">
        <w:rPr>
          <w:rStyle w:val="Emphasis"/>
          <w:rFonts w:asciiTheme="majorHAnsi" w:hAnsiTheme="majorHAnsi" w:cstheme="majorHAnsi"/>
          <w:highlight w:val="cyan"/>
        </w:rPr>
        <w:t>lead to</w:t>
      </w:r>
      <w:r w:rsidRPr="00893487">
        <w:rPr>
          <w:rStyle w:val="Emphasis"/>
          <w:rFonts w:asciiTheme="majorHAnsi" w:hAnsiTheme="majorHAnsi" w:cstheme="majorHAnsi"/>
        </w:rPr>
        <w:t xml:space="preserve"> a whole new generation of </w:t>
      </w:r>
      <w:r w:rsidRPr="00893487">
        <w:rPr>
          <w:rStyle w:val="Emphasis"/>
          <w:rFonts w:asciiTheme="majorHAnsi" w:hAnsiTheme="majorHAnsi" w:cstheme="majorHAnsi"/>
          <w:highlight w:val="cyan"/>
        </w:rPr>
        <w:t>deadly bioweapons</w:t>
      </w:r>
      <w:r w:rsidRPr="00893487">
        <w:rPr>
          <w:rStyle w:val="Emphasis"/>
          <w:rFonts w:asciiTheme="majorHAnsi" w:hAnsiTheme="majorHAnsi" w:cstheme="majorHAnsi"/>
        </w:rPr>
        <w:t xml:space="preserve">. </w:t>
      </w:r>
      <w:r w:rsidRPr="00893487">
        <w:rPr>
          <w:rFonts w:asciiTheme="majorHAnsi" w:hAnsiTheme="majorHAnsi" w:cstheme="majorHAnsi"/>
          <w:color w:val="222222"/>
          <w:sz w:val="12"/>
        </w:rPr>
        <w:t xml:space="preserve">That’s a </w:t>
      </w:r>
      <w:r w:rsidRPr="00893487">
        <w:rPr>
          <w:rStyle w:val="Emphasis"/>
          <w:rFonts w:asciiTheme="majorHAnsi" w:hAnsiTheme="majorHAnsi" w:cstheme="majorHAnsi"/>
        </w:rPr>
        <w:t>prospect that increasingly alarms U.S. intelligence officials</w:t>
      </w:r>
      <w:r w:rsidRPr="00893487">
        <w:rPr>
          <w:rFonts w:asciiTheme="majorHAnsi" w:hAnsiTheme="majorHAnsi" w:cstheme="majorHAnsi"/>
          <w:color w:val="222222"/>
          <w:sz w:val="12"/>
        </w:rPr>
        <w:t xml:space="preserve">. In 2016, then-Director of National Intelligence James Clapper </w:t>
      </w:r>
      <w:r w:rsidRPr="00893487">
        <w:rPr>
          <w:rFonts w:asciiTheme="majorHAnsi" w:hAnsiTheme="majorHAnsi" w:cstheme="majorHAnsi"/>
          <w:sz w:val="12"/>
        </w:rPr>
        <w:t>warned Congress</w:t>
      </w:r>
      <w:r w:rsidRPr="00893487">
        <w:rPr>
          <w:rFonts w:asciiTheme="majorHAnsi" w:hAnsiTheme="majorHAnsi" w:cstheme="majorHAnsi"/>
          <w:color w:val="222222"/>
          <w:sz w:val="12"/>
        </w:rPr>
        <w:t xml:space="preserve"> that </w:t>
      </w:r>
      <w:r w:rsidRPr="00893487">
        <w:rPr>
          <w:rStyle w:val="Emphasis"/>
          <w:rFonts w:asciiTheme="majorHAnsi" w:hAnsiTheme="majorHAnsi" w:cstheme="majorHAnsi"/>
        </w:rPr>
        <w:t>“[</w:t>
      </w:r>
      <w:r w:rsidRPr="00893487">
        <w:rPr>
          <w:rStyle w:val="Emphasis"/>
          <w:rFonts w:asciiTheme="majorHAnsi" w:hAnsiTheme="majorHAnsi" w:cstheme="majorHAnsi"/>
          <w:highlight w:val="cyan"/>
        </w:rPr>
        <w:t>r]</w:t>
      </w:r>
      <w:proofErr w:type="spellStart"/>
      <w:r w:rsidRPr="00893487">
        <w:rPr>
          <w:rStyle w:val="Emphasis"/>
          <w:rFonts w:asciiTheme="majorHAnsi" w:hAnsiTheme="majorHAnsi" w:cstheme="majorHAnsi"/>
          <w:highlight w:val="cyan"/>
        </w:rPr>
        <w:t>esearch</w:t>
      </w:r>
      <w:proofErr w:type="spellEnd"/>
      <w:r w:rsidRPr="00893487">
        <w:rPr>
          <w:rStyle w:val="Emphasis"/>
          <w:rFonts w:asciiTheme="majorHAnsi" w:hAnsiTheme="majorHAnsi" w:cstheme="majorHAnsi"/>
          <w:highlight w:val="cyan"/>
        </w:rPr>
        <w:t xml:space="preserve"> in genome editing</w:t>
      </w:r>
      <w:r w:rsidRPr="00893487">
        <w:rPr>
          <w:rStyle w:val="Emphasis"/>
          <w:rFonts w:asciiTheme="majorHAnsi" w:hAnsiTheme="majorHAnsi" w:cstheme="majorHAnsi"/>
        </w:rPr>
        <w:t xml:space="preserve"> </w:t>
      </w:r>
      <w:r w:rsidRPr="00893487">
        <w:rPr>
          <w:rStyle w:val="Emphasis"/>
          <w:rFonts w:asciiTheme="majorHAnsi" w:hAnsiTheme="majorHAnsi" w:cstheme="majorHAnsi"/>
          <w:highlight w:val="cyan"/>
        </w:rPr>
        <w:t>conducted by countries</w:t>
      </w:r>
      <w:r w:rsidRPr="00893487">
        <w:rPr>
          <w:rStyle w:val="Emphasis"/>
          <w:rFonts w:asciiTheme="majorHAnsi" w:hAnsiTheme="majorHAnsi" w:cstheme="majorHAnsi"/>
        </w:rPr>
        <w:t xml:space="preserve"> with different regulatory or ethical standards than those of western countries probably </w:t>
      </w:r>
      <w:r w:rsidRPr="00893487">
        <w:rPr>
          <w:rStyle w:val="Emphasis"/>
          <w:rFonts w:asciiTheme="majorHAnsi" w:hAnsiTheme="majorHAnsi" w:cstheme="majorHAnsi"/>
          <w:highlight w:val="cyan"/>
        </w:rPr>
        <w:t>increases</w:t>
      </w:r>
      <w:r w:rsidRPr="00893487">
        <w:rPr>
          <w:rStyle w:val="Emphasis"/>
          <w:rFonts w:asciiTheme="majorHAnsi" w:hAnsiTheme="majorHAnsi" w:cstheme="majorHAnsi"/>
        </w:rPr>
        <w:t xml:space="preserve"> the </w:t>
      </w:r>
      <w:r w:rsidRPr="00893487">
        <w:rPr>
          <w:rStyle w:val="Emphasis"/>
          <w:rFonts w:asciiTheme="majorHAnsi" w:hAnsiTheme="majorHAnsi" w:cstheme="majorHAnsi"/>
          <w:highlight w:val="cyan"/>
        </w:rPr>
        <w:t>risk of</w:t>
      </w:r>
      <w:r w:rsidRPr="00893487">
        <w:rPr>
          <w:rStyle w:val="Emphasis"/>
          <w:rFonts w:asciiTheme="majorHAnsi" w:hAnsiTheme="majorHAnsi" w:cstheme="majorHAnsi"/>
        </w:rPr>
        <w:t xml:space="preserve"> the </w:t>
      </w:r>
      <w:r w:rsidRPr="00893487">
        <w:rPr>
          <w:rStyle w:val="Emphasis"/>
          <w:rFonts w:asciiTheme="majorHAnsi" w:hAnsiTheme="majorHAnsi" w:cstheme="majorHAnsi"/>
          <w:highlight w:val="cyan"/>
        </w:rPr>
        <w:t>creation of</w:t>
      </w:r>
      <w:r w:rsidRPr="00893487">
        <w:rPr>
          <w:rStyle w:val="Emphasis"/>
          <w:rFonts w:asciiTheme="majorHAnsi" w:hAnsiTheme="majorHAnsi" w:cstheme="majorHAnsi"/>
        </w:rPr>
        <w:t xml:space="preserve"> potentially </w:t>
      </w:r>
      <w:r w:rsidRPr="00893487">
        <w:rPr>
          <w:rStyle w:val="Emphasis"/>
          <w:rFonts w:asciiTheme="majorHAnsi" w:hAnsiTheme="majorHAnsi" w:cstheme="majorHAnsi"/>
          <w:highlight w:val="cyan"/>
        </w:rPr>
        <w:t>harmful bio</w:t>
      </w:r>
      <w:r w:rsidRPr="00893487">
        <w:rPr>
          <w:rStyle w:val="Emphasis"/>
          <w:rFonts w:asciiTheme="majorHAnsi" w:hAnsiTheme="majorHAnsi" w:cstheme="majorHAnsi"/>
        </w:rPr>
        <w:t xml:space="preserve">logical </w:t>
      </w:r>
      <w:r w:rsidRPr="00893487">
        <w:rPr>
          <w:rStyle w:val="Emphasis"/>
          <w:rFonts w:asciiTheme="majorHAnsi" w:hAnsiTheme="majorHAnsi" w:cstheme="majorHAnsi"/>
          <w:highlight w:val="cyan"/>
        </w:rPr>
        <w:t>agents</w:t>
      </w:r>
      <w:r w:rsidRPr="00893487">
        <w:rPr>
          <w:rStyle w:val="Emphasis"/>
          <w:rFonts w:asciiTheme="majorHAnsi" w:hAnsiTheme="majorHAnsi" w:cstheme="majorHAnsi"/>
        </w:rPr>
        <w:t xml:space="preserve"> or products</w:t>
      </w:r>
      <w:r w:rsidRPr="00893487">
        <w:rPr>
          <w:rFonts w:asciiTheme="majorHAnsi" w:hAnsiTheme="majorHAnsi" w:cstheme="majorHAnsi"/>
          <w:color w:val="222222"/>
          <w:sz w:val="12"/>
        </w:rPr>
        <w:t xml:space="preserve">.” Although Clapper didn’t name specific countries, it soon became clear that he was </w:t>
      </w:r>
      <w:r w:rsidRPr="00893487">
        <w:rPr>
          <w:rStyle w:val="Emphasis"/>
          <w:rFonts w:asciiTheme="majorHAnsi" w:hAnsiTheme="majorHAnsi" w:cstheme="majorHAnsi"/>
          <w:highlight w:val="cyan"/>
        </w:rPr>
        <w:t>referring</w:t>
      </w:r>
      <w:r w:rsidRPr="00893487">
        <w:rPr>
          <w:rStyle w:val="Emphasis"/>
          <w:rFonts w:asciiTheme="majorHAnsi" w:hAnsiTheme="majorHAnsi" w:cstheme="majorHAnsi"/>
        </w:rPr>
        <w:t xml:space="preserve"> mainly </w:t>
      </w:r>
      <w:r w:rsidRPr="00893487">
        <w:rPr>
          <w:rStyle w:val="Emphasis"/>
          <w:rFonts w:asciiTheme="majorHAnsi" w:hAnsiTheme="majorHAnsi" w:cstheme="majorHAnsi"/>
          <w:highlight w:val="cyan"/>
        </w:rPr>
        <w:t>to China</w:t>
      </w:r>
      <w:r w:rsidRPr="00893487">
        <w:rPr>
          <w:rFonts w:asciiTheme="majorHAnsi" w:hAnsiTheme="majorHAnsi" w:cstheme="majorHAnsi"/>
          <w:color w:val="222222"/>
          <w:sz w:val="12"/>
        </w:rPr>
        <w:t xml:space="preserve">. Four years later, his successor, John Ratcliffe, issued a far more </w:t>
      </w:r>
      <w:r w:rsidRPr="00893487">
        <w:rPr>
          <w:rFonts w:asciiTheme="majorHAnsi" w:hAnsiTheme="majorHAnsi" w:cstheme="majorHAnsi"/>
          <w:sz w:val="12"/>
        </w:rPr>
        <w:t>pointed warning</w:t>
      </w:r>
      <w:r w:rsidRPr="00893487">
        <w:rPr>
          <w:rFonts w:asciiTheme="majorHAnsi" w:hAnsiTheme="majorHAnsi" w:cstheme="majorHAnsi"/>
          <w:color w:val="222222"/>
          <w:sz w:val="12"/>
        </w:rPr>
        <w:t xml:space="preserve"> that “</w:t>
      </w:r>
      <w:r w:rsidRPr="00893487">
        <w:rPr>
          <w:rStyle w:val="Emphasis"/>
          <w:rFonts w:asciiTheme="majorHAnsi" w:hAnsiTheme="majorHAnsi" w:cstheme="majorHAnsi"/>
          <w:highlight w:val="cyan"/>
        </w:rPr>
        <w:t>China</w:t>
      </w:r>
      <w:r w:rsidRPr="00893487">
        <w:rPr>
          <w:rStyle w:val="Emphasis"/>
          <w:rFonts w:asciiTheme="majorHAnsi" w:hAnsiTheme="majorHAnsi" w:cstheme="majorHAnsi"/>
        </w:rPr>
        <w:t xml:space="preserve"> has even </w:t>
      </w:r>
      <w:r w:rsidRPr="00893487">
        <w:rPr>
          <w:rStyle w:val="Emphasis"/>
          <w:rFonts w:asciiTheme="majorHAnsi" w:hAnsiTheme="majorHAnsi" w:cstheme="majorHAnsi"/>
          <w:highlight w:val="cyan"/>
        </w:rPr>
        <w:t>conducted</w:t>
      </w:r>
      <w:r w:rsidRPr="00893487">
        <w:rPr>
          <w:rStyle w:val="Emphasis"/>
          <w:rFonts w:asciiTheme="majorHAnsi" w:hAnsiTheme="majorHAnsi" w:cstheme="majorHAnsi"/>
        </w:rPr>
        <w:t xml:space="preserve"> human </w:t>
      </w:r>
      <w:r w:rsidRPr="00893487">
        <w:rPr>
          <w:rStyle w:val="Emphasis"/>
          <w:rFonts w:asciiTheme="majorHAnsi" w:hAnsiTheme="majorHAnsi" w:cstheme="majorHAnsi"/>
          <w:highlight w:val="cyan"/>
        </w:rPr>
        <w:t>testing on</w:t>
      </w:r>
      <w:r w:rsidRPr="00893487">
        <w:rPr>
          <w:rStyle w:val="Emphasis"/>
          <w:rFonts w:asciiTheme="majorHAnsi" w:hAnsiTheme="majorHAnsi" w:cstheme="majorHAnsi"/>
        </w:rPr>
        <w:t xml:space="preserve"> members of the </w:t>
      </w:r>
      <w:r w:rsidRPr="00893487">
        <w:rPr>
          <w:rStyle w:val="Emphasis"/>
          <w:rFonts w:asciiTheme="majorHAnsi" w:hAnsiTheme="majorHAnsi" w:cstheme="majorHAnsi"/>
          <w:highlight w:val="cyan"/>
        </w:rPr>
        <w:t>P</w:t>
      </w:r>
      <w:r w:rsidRPr="00893487">
        <w:rPr>
          <w:rStyle w:val="Emphasis"/>
          <w:rFonts w:asciiTheme="majorHAnsi" w:hAnsiTheme="majorHAnsi" w:cstheme="majorHAnsi"/>
        </w:rPr>
        <w:t xml:space="preserve">eople’s </w:t>
      </w:r>
      <w:r w:rsidRPr="00893487">
        <w:rPr>
          <w:rStyle w:val="Emphasis"/>
          <w:rFonts w:asciiTheme="majorHAnsi" w:hAnsiTheme="majorHAnsi" w:cstheme="majorHAnsi"/>
          <w:highlight w:val="cyan"/>
        </w:rPr>
        <w:t>L</w:t>
      </w:r>
      <w:r w:rsidRPr="00893487">
        <w:rPr>
          <w:rStyle w:val="Emphasis"/>
          <w:rFonts w:asciiTheme="majorHAnsi" w:hAnsiTheme="majorHAnsi" w:cstheme="majorHAnsi"/>
        </w:rPr>
        <w:t xml:space="preserve">iberation </w:t>
      </w:r>
      <w:r w:rsidRPr="00893487">
        <w:rPr>
          <w:rStyle w:val="Emphasis"/>
          <w:rFonts w:asciiTheme="majorHAnsi" w:hAnsiTheme="majorHAnsi" w:cstheme="majorHAnsi"/>
          <w:highlight w:val="cyan"/>
        </w:rPr>
        <w:t>A</w:t>
      </w:r>
      <w:r w:rsidRPr="00893487">
        <w:rPr>
          <w:rStyle w:val="Emphasis"/>
          <w:rFonts w:asciiTheme="majorHAnsi" w:hAnsiTheme="majorHAnsi" w:cstheme="majorHAnsi"/>
        </w:rPr>
        <w:t xml:space="preserve">rmy </w:t>
      </w:r>
      <w:r w:rsidRPr="00893487">
        <w:rPr>
          <w:rStyle w:val="Emphasis"/>
          <w:rFonts w:asciiTheme="majorHAnsi" w:hAnsiTheme="majorHAnsi" w:cstheme="majorHAnsi"/>
          <w:highlight w:val="cyan"/>
        </w:rPr>
        <w:t>i</w:t>
      </w:r>
      <w:r w:rsidRPr="00893487">
        <w:rPr>
          <w:rStyle w:val="Emphasis"/>
          <w:rFonts w:asciiTheme="majorHAnsi" w:hAnsiTheme="majorHAnsi" w:cstheme="majorHAnsi"/>
        </w:rPr>
        <w:t xml:space="preserve">n hope of </w:t>
      </w:r>
      <w:r w:rsidRPr="00893487">
        <w:rPr>
          <w:rStyle w:val="Emphasis"/>
          <w:rFonts w:asciiTheme="majorHAnsi" w:hAnsiTheme="majorHAnsi" w:cstheme="majorHAnsi"/>
          <w:highlight w:val="cyan"/>
        </w:rPr>
        <w:t>developing</w:t>
      </w:r>
      <w:r w:rsidRPr="00893487">
        <w:rPr>
          <w:rStyle w:val="Emphasis"/>
          <w:rFonts w:asciiTheme="majorHAnsi" w:hAnsiTheme="majorHAnsi" w:cstheme="majorHAnsi"/>
        </w:rPr>
        <w:t xml:space="preserve"> </w:t>
      </w:r>
      <w:r w:rsidRPr="00893487">
        <w:rPr>
          <w:rStyle w:val="Emphasis"/>
          <w:rFonts w:asciiTheme="majorHAnsi" w:hAnsiTheme="majorHAnsi" w:cstheme="majorHAnsi"/>
          <w:highlight w:val="cyan"/>
        </w:rPr>
        <w:t>soldiers with</w:t>
      </w:r>
      <w:r w:rsidRPr="00893487">
        <w:rPr>
          <w:rStyle w:val="Emphasis"/>
          <w:rFonts w:asciiTheme="majorHAnsi" w:hAnsiTheme="majorHAnsi" w:cstheme="majorHAnsi"/>
        </w:rPr>
        <w:t xml:space="preserve"> biologically </w:t>
      </w:r>
      <w:r w:rsidRPr="00893487">
        <w:rPr>
          <w:rStyle w:val="Emphasis"/>
          <w:rFonts w:asciiTheme="majorHAnsi" w:hAnsiTheme="majorHAnsi" w:cstheme="majorHAnsi"/>
          <w:highlight w:val="cyan"/>
        </w:rPr>
        <w:t>enhanced capabilities</w:t>
      </w:r>
      <w:r w:rsidRPr="00893487">
        <w:rPr>
          <w:rFonts w:asciiTheme="majorHAnsi" w:hAnsiTheme="majorHAnsi" w:cstheme="majorHAnsi"/>
          <w:color w:val="222222"/>
          <w:sz w:val="12"/>
        </w:rPr>
        <w:t xml:space="preserve">. There are </w:t>
      </w:r>
      <w:r w:rsidRPr="00893487">
        <w:rPr>
          <w:rStyle w:val="Emphasis"/>
          <w:rFonts w:asciiTheme="majorHAnsi" w:hAnsiTheme="majorHAnsi" w:cstheme="majorHAnsi"/>
          <w:highlight w:val="cyan"/>
        </w:rPr>
        <w:t>no</w:t>
      </w:r>
      <w:r w:rsidRPr="00893487">
        <w:rPr>
          <w:rStyle w:val="Emphasis"/>
          <w:rFonts w:asciiTheme="majorHAnsi" w:hAnsiTheme="majorHAnsi" w:cstheme="majorHAnsi"/>
        </w:rPr>
        <w:t xml:space="preserve"> ethical </w:t>
      </w:r>
      <w:r w:rsidRPr="00893487">
        <w:rPr>
          <w:rStyle w:val="Emphasis"/>
          <w:rFonts w:asciiTheme="majorHAnsi" w:hAnsiTheme="majorHAnsi" w:cstheme="majorHAnsi"/>
          <w:highlight w:val="cyan"/>
        </w:rPr>
        <w:t>boundaries to</w:t>
      </w:r>
      <w:r w:rsidRPr="00893487">
        <w:rPr>
          <w:rStyle w:val="Emphasis"/>
          <w:rFonts w:asciiTheme="majorHAnsi" w:hAnsiTheme="majorHAnsi" w:cstheme="majorHAnsi"/>
        </w:rPr>
        <w:t xml:space="preserve"> Beijing’s </w:t>
      </w:r>
      <w:r w:rsidRPr="00893487">
        <w:rPr>
          <w:rStyle w:val="Emphasis"/>
          <w:rFonts w:asciiTheme="majorHAnsi" w:hAnsiTheme="majorHAnsi" w:cstheme="majorHAnsi"/>
          <w:highlight w:val="cyan"/>
        </w:rPr>
        <w:t>pursuit of power</w:t>
      </w:r>
      <w:r w:rsidRPr="00893487">
        <w:rPr>
          <w:rFonts w:asciiTheme="majorHAnsi" w:hAnsiTheme="majorHAnsi" w:cstheme="majorHAnsi"/>
          <w:color w:val="222222"/>
          <w:sz w:val="12"/>
        </w:rPr>
        <w:t xml:space="preserve">.” </w:t>
      </w:r>
      <w:r w:rsidRPr="00893487">
        <w:rPr>
          <w:rStyle w:val="Emphasis"/>
          <w:rFonts w:asciiTheme="majorHAnsi" w:hAnsiTheme="majorHAnsi" w:cstheme="majorHAnsi"/>
        </w:rPr>
        <w:t>Such capabilities</w:t>
      </w:r>
      <w:r w:rsidRPr="00893487">
        <w:rPr>
          <w:rFonts w:asciiTheme="majorHAnsi" w:hAnsiTheme="majorHAnsi" w:cstheme="majorHAnsi"/>
          <w:color w:val="222222"/>
          <w:sz w:val="12"/>
        </w:rPr>
        <w:t xml:space="preserve"> are almost certainly only speculative—but they </w:t>
      </w:r>
      <w:r w:rsidRPr="00893487">
        <w:rPr>
          <w:rStyle w:val="Emphasis"/>
          <w:rFonts w:asciiTheme="majorHAnsi" w:hAnsiTheme="majorHAnsi" w:cstheme="majorHAnsi"/>
        </w:rPr>
        <w:t xml:space="preserve">underscore why </w:t>
      </w:r>
      <w:r w:rsidRPr="00893487">
        <w:rPr>
          <w:rStyle w:val="Emphasis"/>
          <w:rFonts w:asciiTheme="majorHAnsi" w:hAnsiTheme="majorHAnsi" w:cstheme="majorHAnsi"/>
          <w:highlight w:val="cyan"/>
        </w:rPr>
        <w:t>biotech leadership</w:t>
      </w:r>
      <w:r w:rsidRPr="00893487">
        <w:rPr>
          <w:rStyle w:val="Emphasis"/>
          <w:rFonts w:asciiTheme="majorHAnsi" w:hAnsiTheme="majorHAnsi" w:cstheme="majorHAnsi"/>
        </w:rPr>
        <w:t xml:space="preserve"> is so </w:t>
      </w:r>
      <w:r w:rsidRPr="00893487">
        <w:rPr>
          <w:rStyle w:val="Emphasis"/>
          <w:rFonts w:asciiTheme="majorHAnsi" w:hAnsiTheme="majorHAnsi" w:cstheme="majorHAnsi"/>
          <w:highlight w:val="cyan"/>
        </w:rPr>
        <w:t>important for national security</w:t>
      </w:r>
      <w:r w:rsidRPr="00893487">
        <w:rPr>
          <w:rFonts w:asciiTheme="majorHAnsi" w:hAnsiTheme="majorHAnsi" w:cstheme="majorHAnsi"/>
          <w:color w:val="222222"/>
          <w:sz w:val="12"/>
        </w:rPr>
        <w:t xml:space="preserve"> as well as economic competitiveness. </w:t>
      </w:r>
      <w:r w:rsidRPr="00893487">
        <w:rPr>
          <w:rStyle w:val="Emphasis"/>
          <w:rFonts w:asciiTheme="majorHAnsi" w:hAnsiTheme="majorHAnsi" w:cstheme="majorHAnsi"/>
        </w:rPr>
        <w:t xml:space="preserve">Beijing has long envied the United </w:t>
      </w:r>
      <w:proofErr w:type="spellStart"/>
      <w:r w:rsidRPr="00893487">
        <w:rPr>
          <w:rStyle w:val="Emphasis"/>
          <w:rFonts w:asciiTheme="majorHAnsi" w:hAnsiTheme="majorHAnsi" w:cstheme="majorHAnsi"/>
        </w:rPr>
        <w:t>States’s</w:t>
      </w:r>
      <w:proofErr w:type="spellEnd"/>
      <w:r w:rsidRPr="00893487">
        <w:rPr>
          <w:rStyle w:val="Emphasis"/>
          <w:rFonts w:asciiTheme="majorHAnsi" w:hAnsiTheme="majorHAnsi" w:cstheme="majorHAnsi"/>
        </w:rPr>
        <w:t xml:space="preserve"> dominant position in biotechnology and spent heavily to overtake it</w:t>
      </w:r>
      <w:r w:rsidRPr="00893487">
        <w:rPr>
          <w:rFonts w:asciiTheme="majorHAnsi" w:hAnsiTheme="majorHAnsi" w:cstheme="majorHAnsi"/>
          <w:color w:val="222222"/>
          <w:sz w:val="12"/>
        </w:rPr>
        <w:t xml:space="preserve">. Biotech has been a priority sector for state investment since the 1980s, and by </w:t>
      </w:r>
      <w:r w:rsidRPr="00893487">
        <w:rPr>
          <w:rFonts w:asciiTheme="majorHAnsi" w:hAnsiTheme="majorHAnsi" w:cstheme="majorHAnsi"/>
          <w:sz w:val="12"/>
        </w:rPr>
        <w:t>one estimate</w:t>
      </w:r>
      <w:r w:rsidRPr="00893487">
        <w:rPr>
          <w:rFonts w:asciiTheme="majorHAnsi" w:hAnsiTheme="majorHAnsi" w:cstheme="majorHAnsi"/>
          <w:color w:val="222222"/>
          <w:sz w:val="12"/>
        </w:rPr>
        <w:t xml:space="preserve"> Beijing had poured some $100 billion into the sector by 2018. </w:t>
      </w:r>
      <w:r w:rsidRPr="00893487">
        <w:rPr>
          <w:rStyle w:val="Emphasis"/>
          <w:rFonts w:asciiTheme="majorHAnsi" w:hAnsiTheme="majorHAnsi" w:cstheme="majorHAnsi"/>
        </w:rPr>
        <w:t>Nowhere did it lavish more attention or invest more of its propaganda power than in developing a coronavirus vaccine</w:t>
      </w:r>
      <w:r w:rsidRPr="00893487">
        <w:rPr>
          <w:rFonts w:asciiTheme="majorHAnsi" w:hAnsiTheme="majorHAnsi" w:cstheme="majorHAnsi"/>
          <w:color w:val="222222"/>
          <w:sz w:val="12"/>
        </w:rPr>
        <w:t xml:space="preserve">. State media have spent months </w:t>
      </w:r>
      <w:r w:rsidRPr="00893487">
        <w:rPr>
          <w:rFonts w:asciiTheme="majorHAnsi" w:hAnsiTheme="majorHAnsi" w:cstheme="majorHAnsi"/>
          <w:sz w:val="12"/>
        </w:rPr>
        <w:t>crowing</w:t>
      </w:r>
      <w:r w:rsidRPr="00893487">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893487">
        <w:rPr>
          <w:rFonts w:asciiTheme="majorHAnsi" w:hAnsiTheme="majorHAnsi" w:cstheme="majorHAnsi"/>
          <w:sz w:val="12"/>
        </w:rPr>
        <w:t>staged photo op</w:t>
      </w:r>
      <w:r w:rsidRPr="00893487">
        <w:rPr>
          <w:rFonts w:asciiTheme="majorHAnsi" w:hAnsiTheme="majorHAnsi" w:cstheme="majorHAnsi"/>
          <w:color w:val="222222"/>
          <w:sz w:val="12"/>
        </w:rPr>
        <w:t xml:space="preserve">. Now, having </w:t>
      </w:r>
      <w:r w:rsidRPr="00893487">
        <w:rPr>
          <w:rFonts w:asciiTheme="majorHAnsi" w:hAnsiTheme="majorHAnsi" w:cstheme="majorHAnsi"/>
          <w:sz w:val="12"/>
        </w:rPr>
        <w:t>spent months</w:t>
      </w:r>
      <w:r w:rsidRPr="00893487">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893487">
        <w:rPr>
          <w:rFonts w:asciiTheme="majorHAnsi" w:hAnsiTheme="majorHAnsi" w:cstheme="majorHAnsi"/>
          <w:sz w:val="12"/>
        </w:rPr>
        <w:t>severe mistrust</w:t>
      </w:r>
      <w:r w:rsidRPr="00893487">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893487">
        <w:rPr>
          <w:rFonts w:asciiTheme="majorHAnsi" w:hAnsiTheme="majorHAnsi" w:cstheme="majorHAnsi"/>
          <w:sz w:val="12"/>
        </w:rPr>
        <w:t>already signs</w:t>
      </w:r>
      <w:r w:rsidRPr="00893487">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893487">
        <w:rPr>
          <w:rFonts w:asciiTheme="majorHAnsi" w:hAnsiTheme="majorHAnsi" w:cstheme="majorHAnsi"/>
          <w:color w:val="222222"/>
          <w:sz w:val="12"/>
        </w:rPr>
        <w:t>States’s</w:t>
      </w:r>
      <w:proofErr w:type="spellEnd"/>
      <w:r w:rsidRPr="00893487">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893487">
        <w:rPr>
          <w:rFonts w:asciiTheme="majorHAnsi" w:hAnsiTheme="majorHAnsi" w:cstheme="majorHAnsi"/>
          <w:sz w:val="12"/>
        </w:rPr>
        <w:t>been on the decline</w:t>
      </w:r>
      <w:r w:rsidRPr="00893487">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893487">
        <w:rPr>
          <w:rFonts w:asciiTheme="majorHAnsi" w:hAnsiTheme="majorHAnsi" w:cstheme="majorHAnsi"/>
          <w:sz w:val="12"/>
        </w:rPr>
        <w:t>intersection with other disciplines</w:t>
      </w:r>
      <w:r w:rsidRPr="00893487">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893487">
        <w:rPr>
          <w:rFonts w:asciiTheme="majorHAnsi" w:hAnsiTheme="majorHAnsi" w:cstheme="majorHAnsi"/>
          <w:color w:val="222222"/>
          <w:sz w:val="12"/>
        </w:rPr>
        <w:t>States’s</w:t>
      </w:r>
      <w:proofErr w:type="spellEnd"/>
      <w:r w:rsidRPr="00893487">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893487">
        <w:rPr>
          <w:rFonts w:asciiTheme="majorHAnsi" w:hAnsiTheme="majorHAnsi" w:cstheme="majorHAnsi"/>
          <w:sz w:val="12"/>
        </w:rPr>
        <w:t>top targets</w:t>
      </w:r>
      <w:r w:rsidRPr="00893487">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893487">
        <w:rPr>
          <w:rStyle w:val="Emphasis"/>
          <w:rFonts w:asciiTheme="majorHAnsi" w:hAnsiTheme="majorHAnsi" w:cstheme="majorHAnsi"/>
        </w:rPr>
        <w:t>the United States should work with</w:t>
      </w:r>
      <w:r w:rsidRPr="00893487">
        <w:rPr>
          <w:rFonts w:asciiTheme="majorHAnsi" w:hAnsiTheme="majorHAnsi" w:cstheme="majorHAnsi"/>
          <w:color w:val="222222"/>
          <w:sz w:val="12"/>
        </w:rPr>
        <w:t xml:space="preserve"> its </w:t>
      </w:r>
      <w:r w:rsidRPr="00893487">
        <w:rPr>
          <w:rStyle w:val="Emphasis"/>
          <w:rFonts w:asciiTheme="majorHAnsi" w:hAnsiTheme="majorHAnsi" w:cstheme="majorHAnsi"/>
        </w:rPr>
        <w:t>partners and allies to enhance export controls on dual-use biotechnology</w:t>
      </w:r>
      <w:r w:rsidRPr="00893487">
        <w:rPr>
          <w:rFonts w:asciiTheme="majorHAnsi" w:hAnsiTheme="majorHAnsi" w:cstheme="majorHAnsi"/>
          <w:color w:val="222222"/>
          <w:sz w:val="12"/>
        </w:rPr>
        <w:t>—</w:t>
      </w:r>
      <w:r w:rsidRPr="00893487">
        <w:rPr>
          <w:rStyle w:val="Emphasis"/>
          <w:rFonts w:asciiTheme="majorHAnsi" w:hAnsiTheme="majorHAnsi" w:cstheme="majorHAnsi"/>
        </w:rPr>
        <w:t>used for</w:t>
      </w:r>
      <w:r w:rsidRPr="00893487">
        <w:rPr>
          <w:rFonts w:asciiTheme="majorHAnsi" w:hAnsiTheme="majorHAnsi" w:cstheme="majorHAnsi"/>
          <w:color w:val="222222"/>
          <w:sz w:val="12"/>
        </w:rPr>
        <w:t xml:space="preserve"> both peaceful and </w:t>
      </w:r>
      <w:r w:rsidRPr="00893487">
        <w:rPr>
          <w:rStyle w:val="Emphasis"/>
          <w:rFonts w:asciiTheme="majorHAnsi" w:hAnsiTheme="majorHAnsi" w:cstheme="majorHAnsi"/>
        </w:rPr>
        <w:t>military gain</w:t>
      </w:r>
      <w:r w:rsidRPr="00893487">
        <w:rPr>
          <w:rFonts w:asciiTheme="majorHAnsi" w:hAnsiTheme="majorHAnsi" w:cstheme="majorHAnsi"/>
          <w:color w:val="222222"/>
          <w:sz w:val="12"/>
        </w:rPr>
        <w:t xml:space="preserve">—especially </w:t>
      </w:r>
      <w:r w:rsidRPr="00893487">
        <w:rPr>
          <w:rStyle w:val="Emphasis"/>
          <w:rFonts w:asciiTheme="majorHAnsi" w:hAnsiTheme="majorHAnsi" w:cstheme="majorHAnsi"/>
        </w:rPr>
        <w:t>DNA templates</w:t>
      </w:r>
      <w:r w:rsidRPr="00893487">
        <w:rPr>
          <w:rFonts w:asciiTheme="majorHAnsi" w:hAnsiTheme="majorHAnsi" w:cstheme="majorHAnsi"/>
          <w:color w:val="222222"/>
          <w:sz w:val="12"/>
        </w:rPr>
        <w:t xml:space="preserve">. </w:t>
      </w:r>
      <w:r w:rsidRPr="00893487">
        <w:rPr>
          <w:rStyle w:val="Emphasis"/>
          <w:rFonts w:asciiTheme="majorHAnsi" w:hAnsiTheme="majorHAnsi" w:cstheme="majorHAnsi"/>
        </w:rPr>
        <w:t>Many forms of genetic material and synthetic biology products are already subject to U.S. export controls</w:t>
      </w:r>
      <w:r w:rsidRPr="00893487">
        <w:rPr>
          <w:rFonts w:asciiTheme="majorHAnsi" w:hAnsiTheme="majorHAnsi" w:cstheme="majorHAnsi"/>
          <w:color w:val="222222"/>
          <w:sz w:val="12"/>
        </w:rPr>
        <w:t xml:space="preserve">, but gaps remain, and screening for genetic sequence orders relies primarily on voluntary regulation by biotech firms. </w:t>
      </w:r>
      <w:r w:rsidRPr="00893487">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893487">
        <w:rPr>
          <w:rFonts w:asciiTheme="majorHAnsi" w:hAnsiTheme="majorHAnsi" w:cstheme="majorHAnsi"/>
          <w:color w:val="222222"/>
          <w:sz w:val="12"/>
        </w:rPr>
        <w:t xml:space="preserve">. </w:t>
      </w:r>
    </w:p>
    <w:p w14:paraId="188501C9" w14:textId="77777777" w:rsidR="00F56067" w:rsidRPr="00893487" w:rsidRDefault="00F56067" w:rsidP="00F56067">
      <w:pPr>
        <w:rPr>
          <w:rFonts w:asciiTheme="majorHAnsi" w:hAnsiTheme="majorHAnsi" w:cstheme="majorHAnsi"/>
        </w:rPr>
      </w:pPr>
    </w:p>
    <w:p w14:paraId="41A2329B" w14:textId="77777777" w:rsidR="00F56067" w:rsidRPr="00893487" w:rsidRDefault="00F56067" w:rsidP="00F56067">
      <w:pPr>
        <w:pStyle w:val="Heading4"/>
        <w:rPr>
          <w:rFonts w:asciiTheme="majorHAnsi" w:hAnsiTheme="majorHAnsi" w:cstheme="majorHAnsi"/>
        </w:rPr>
      </w:pPr>
      <w:proofErr w:type="spellStart"/>
      <w:r w:rsidRPr="00893487">
        <w:rPr>
          <w:rFonts w:asciiTheme="majorHAnsi" w:hAnsiTheme="majorHAnsi" w:cstheme="majorHAnsi"/>
        </w:rPr>
        <w:t>Heg</w:t>
      </w:r>
      <w:proofErr w:type="spellEnd"/>
      <w:r w:rsidRPr="00893487">
        <w:rPr>
          <w:rFonts w:asciiTheme="majorHAnsi" w:hAnsiTheme="majorHAnsi" w:cstheme="majorHAnsi"/>
        </w:rPr>
        <w:t xml:space="preserve"> solves </w:t>
      </w:r>
      <w:r w:rsidRPr="00893487">
        <w:rPr>
          <w:rFonts w:asciiTheme="majorHAnsi" w:hAnsiTheme="majorHAnsi" w:cstheme="majorHAnsi"/>
          <w:u w:val="single"/>
        </w:rPr>
        <w:t>arms races</w:t>
      </w:r>
      <w:r w:rsidRPr="00893487">
        <w:rPr>
          <w:rFonts w:asciiTheme="majorHAnsi" w:hAnsiTheme="majorHAnsi" w:cstheme="majorHAnsi"/>
        </w:rPr>
        <w:t xml:space="preserve">, </w:t>
      </w:r>
      <w:r w:rsidRPr="00893487">
        <w:rPr>
          <w:rFonts w:asciiTheme="majorHAnsi" w:hAnsiTheme="majorHAnsi" w:cstheme="majorHAnsi"/>
          <w:u w:val="single"/>
        </w:rPr>
        <w:t>land grabs</w:t>
      </w:r>
      <w:r w:rsidRPr="00893487">
        <w:rPr>
          <w:rFonts w:asciiTheme="majorHAnsi" w:hAnsiTheme="majorHAnsi" w:cstheme="majorHAnsi"/>
        </w:rPr>
        <w:t xml:space="preserve">, </w:t>
      </w:r>
      <w:r w:rsidRPr="00893487">
        <w:rPr>
          <w:rFonts w:asciiTheme="majorHAnsi" w:hAnsiTheme="majorHAnsi" w:cstheme="majorHAnsi"/>
          <w:u w:val="single"/>
        </w:rPr>
        <w:t>rogue states</w:t>
      </w:r>
      <w:r w:rsidRPr="00893487">
        <w:rPr>
          <w:rFonts w:asciiTheme="majorHAnsi" w:hAnsiTheme="majorHAnsi" w:cstheme="majorHAnsi"/>
        </w:rPr>
        <w:t xml:space="preserve">, and </w:t>
      </w:r>
      <w:r w:rsidRPr="00893487">
        <w:rPr>
          <w:rFonts w:asciiTheme="majorHAnsi" w:hAnsiTheme="majorHAnsi" w:cstheme="majorHAnsi"/>
          <w:u w:val="single"/>
        </w:rPr>
        <w:t>great power war</w:t>
      </w:r>
      <w:r w:rsidRPr="00893487">
        <w:rPr>
          <w:rFonts w:asciiTheme="majorHAnsi" w:hAnsiTheme="majorHAnsi" w:cstheme="majorHAnsi"/>
        </w:rPr>
        <w:t xml:space="preserve">. </w:t>
      </w:r>
    </w:p>
    <w:p w14:paraId="067C3772" w14:textId="77777777" w:rsidR="00F56067" w:rsidRPr="00893487" w:rsidRDefault="00F56067" w:rsidP="00F56067">
      <w:pPr>
        <w:rPr>
          <w:rFonts w:asciiTheme="majorHAnsi" w:hAnsiTheme="majorHAnsi" w:cstheme="majorHAnsi"/>
        </w:rPr>
      </w:pPr>
      <w:r w:rsidRPr="00893487">
        <w:rPr>
          <w:rStyle w:val="Style13ptBold"/>
          <w:rFonts w:asciiTheme="majorHAnsi" w:hAnsiTheme="majorHAnsi" w:cstheme="majorHAnsi"/>
        </w:rPr>
        <w:t>Brands 18</w:t>
      </w:r>
      <w:r w:rsidRPr="00893487">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667C503" w14:textId="77777777" w:rsidR="00F56067" w:rsidRDefault="00F56067" w:rsidP="00F56067">
      <w:pPr>
        <w:rPr>
          <w:rStyle w:val="StyleUnderline"/>
          <w:rFonts w:asciiTheme="majorHAnsi" w:hAnsiTheme="majorHAnsi" w:cstheme="majorHAnsi"/>
        </w:rPr>
      </w:pPr>
      <w:r w:rsidRPr="00893487">
        <w:rPr>
          <w:rStyle w:val="StyleUnderline"/>
          <w:rFonts w:asciiTheme="majorHAnsi" w:hAnsiTheme="majorHAnsi" w:cstheme="majorHAnsi"/>
        </w:rPr>
        <w:lastRenderedPageBreak/>
        <w:t xml:space="preserve">Since World War II, the United States has had a military </w:t>
      </w:r>
      <w:r w:rsidRPr="00893487">
        <w:rPr>
          <w:rStyle w:val="Emphasis"/>
          <w:rFonts w:asciiTheme="majorHAnsi" w:hAnsiTheme="majorHAnsi" w:cstheme="majorHAnsi"/>
        </w:rPr>
        <w:t>second to none</w:t>
      </w:r>
      <w:r w:rsidRPr="00893487">
        <w:rPr>
          <w:rFonts w:asciiTheme="majorHAnsi" w:hAnsiTheme="majorHAnsi" w:cstheme="majorHAnsi"/>
          <w:sz w:val="12"/>
        </w:rPr>
        <w:t xml:space="preserve">. Since the Cold War, </w:t>
      </w:r>
      <w:r w:rsidRPr="00893487">
        <w:rPr>
          <w:rStyle w:val="StyleUnderline"/>
          <w:rFonts w:asciiTheme="majorHAnsi" w:hAnsiTheme="majorHAnsi" w:cstheme="majorHAnsi"/>
        </w:rPr>
        <w:t xml:space="preserve">America has </w:t>
      </w:r>
      <w:r w:rsidRPr="00893487">
        <w:rPr>
          <w:rStyle w:val="Emphasis"/>
          <w:rFonts w:asciiTheme="majorHAnsi" w:hAnsiTheme="majorHAnsi" w:cstheme="majorHAnsi"/>
        </w:rPr>
        <w:t>committed</w:t>
      </w:r>
      <w:r w:rsidRPr="00893487">
        <w:rPr>
          <w:rStyle w:val="StyleUnderline"/>
          <w:rFonts w:asciiTheme="majorHAnsi" w:hAnsiTheme="majorHAnsi" w:cstheme="majorHAnsi"/>
        </w:rPr>
        <w:t xml:space="preserve"> to having</w:t>
      </w:r>
      <w:r w:rsidRPr="00893487">
        <w:rPr>
          <w:rFonts w:asciiTheme="majorHAnsi" w:hAnsiTheme="majorHAnsi" w:cstheme="majorHAnsi"/>
          <w:sz w:val="12"/>
        </w:rPr>
        <w:t xml:space="preserve"> </w:t>
      </w:r>
      <w:r w:rsidRPr="00893487">
        <w:rPr>
          <w:rStyle w:val="Emphasis"/>
          <w:rFonts w:asciiTheme="majorHAnsi" w:hAnsiTheme="majorHAnsi" w:cstheme="majorHAnsi"/>
        </w:rPr>
        <w:t>overwhelming military primacy</w:t>
      </w:r>
      <w:r w:rsidRPr="0089348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893487">
        <w:rPr>
          <w:rStyle w:val="Emphasis"/>
          <w:rFonts w:asciiTheme="majorHAnsi" w:hAnsiTheme="majorHAnsi" w:cstheme="majorHAnsi"/>
          <w:highlight w:val="cyan"/>
        </w:rPr>
        <w:t>U</w:t>
      </w:r>
      <w:r w:rsidRPr="00893487">
        <w:rPr>
          <w:rStyle w:val="StyleUnderline"/>
          <w:rFonts w:asciiTheme="majorHAnsi" w:hAnsiTheme="majorHAnsi" w:cstheme="majorHAnsi"/>
        </w:rPr>
        <w:t>nited</w:t>
      </w:r>
      <w:r w:rsidRPr="00893487">
        <w:rPr>
          <w:rStyle w:val="StyleUnderline"/>
          <w:rFonts w:asciiTheme="majorHAnsi" w:hAnsiTheme="majorHAnsi" w:cstheme="majorHAnsi"/>
          <w:highlight w:val="cyan"/>
        </w:rPr>
        <w:t xml:space="preserve"> </w:t>
      </w:r>
      <w:r w:rsidRPr="00893487">
        <w:rPr>
          <w:rStyle w:val="Emphasis"/>
          <w:rFonts w:asciiTheme="majorHAnsi" w:hAnsiTheme="majorHAnsi" w:cstheme="majorHAnsi"/>
          <w:highlight w:val="cyan"/>
        </w:rPr>
        <w:t>S</w:t>
      </w:r>
      <w:r w:rsidRPr="00893487">
        <w:rPr>
          <w:rStyle w:val="StyleUnderline"/>
          <w:rFonts w:asciiTheme="majorHAnsi" w:hAnsiTheme="majorHAnsi" w:cstheme="majorHAnsi"/>
        </w:rPr>
        <w:t xml:space="preserve">tates consistently accounted for around 35 to 45 percent of world defense spending and </w:t>
      </w:r>
      <w:r w:rsidRPr="00893487">
        <w:rPr>
          <w:rStyle w:val="StyleUnderline"/>
          <w:rFonts w:asciiTheme="majorHAnsi" w:hAnsiTheme="majorHAnsi" w:cstheme="majorHAnsi"/>
          <w:highlight w:val="cyan"/>
        </w:rPr>
        <w:t xml:space="preserve">maintained </w:t>
      </w:r>
      <w:r w:rsidRPr="00893487">
        <w:rPr>
          <w:rStyle w:val="Emphasis"/>
          <w:rFonts w:asciiTheme="majorHAnsi" w:hAnsiTheme="majorHAnsi" w:cstheme="majorHAnsi"/>
        </w:rPr>
        <w:t xml:space="preserve">peerless global </w:t>
      </w:r>
      <w:r w:rsidRPr="00893487">
        <w:rPr>
          <w:rStyle w:val="Emphasis"/>
          <w:rFonts w:asciiTheme="majorHAnsi" w:hAnsiTheme="majorHAnsi" w:cstheme="majorHAnsi"/>
          <w:highlight w:val="cyan"/>
        </w:rPr>
        <w:t>power-projection</w:t>
      </w:r>
      <w:r w:rsidRPr="00893487">
        <w:rPr>
          <w:rStyle w:val="Emphasis"/>
          <w:rFonts w:asciiTheme="majorHAnsi" w:hAnsiTheme="majorHAnsi" w:cstheme="majorHAnsi"/>
        </w:rPr>
        <w:t xml:space="preserve"> capabilities</w:t>
      </w:r>
      <w:r w:rsidRPr="00893487">
        <w:rPr>
          <w:rFonts w:asciiTheme="majorHAnsi" w:hAnsiTheme="majorHAnsi" w:cstheme="majorHAnsi"/>
          <w:sz w:val="12"/>
        </w:rPr>
        <w:t xml:space="preserve">.7 Perhaps more important, U.S. </w:t>
      </w:r>
      <w:r w:rsidRPr="00893487">
        <w:rPr>
          <w:rStyle w:val="StyleUnderline"/>
          <w:rFonts w:asciiTheme="majorHAnsi" w:hAnsiTheme="majorHAnsi" w:cstheme="majorHAnsi"/>
        </w:rPr>
        <w:t xml:space="preserve">primacy was also </w:t>
      </w:r>
      <w:r w:rsidRPr="00893487">
        <w:rPr>
          <w:rStyle w:val="StyleUnderline"/>
          <w:rFonts w:asciiTheme="majorHAnsi" w:hAnsiTheme="majorHAnsi" w:cstheme="majorHAnsi"/>
          <w:highlight w:val="cyan"/>
        </w:rPr>
        <w:t>unrivaled in key</w:t>
      </w:r>
      <w:r w:rsidRPr="00893487">
        <w:rPr>
          <w:rStyle w:val="StyleUnderline"/>
          <w:rFonts w:asciiTheme="majorHAnsi" w:hAnsiTheme="majorHAnsi" w:cstheme="majorHAnsi"/>
        </w:rPr>
        <w:t xml:space="preserve"> overseas </w:t>
      </w:r>
      <w:r w:rsidRPr="00893487">
        <w:rPr>
          <w:rStyle w:val="Emphasis"/>
          <w:rFonts w:asciiTheme="majorHAnsi" w:hAnsiTheme="majorHAnsi" w:cstheme="majorHAnsi"/>
        </w:rPr>
        <w:t xml:space="preserve">strategic </w:t>
      </w:r>
      <w:r w:rsidRPr="00893487">
        <w:rPr>
          <w:rStyle w:val="Emphasis"/>
          <w:rFonts w:asciiTheme="majorHAnsi" w:hAnsiTheme="majorHAnsi" w:cstheme="majorHAnsi"/>
          <w:highlight w:val="cyan"/>
        </w:rPr>
        <w:t>regions</w:t>
      </w:r>
      <w:r w:rsidRPr="00893487">
        <w:rPr>
          <w:rFonts w:asciiTheme="majorHAnsi" w:hAnsiTheme="majorHAnsi" w:cstheme="majorHAnsi"/>
          <w:sz w:val="12"/>
        </w:rPr>
        <w:t>—</w:t>
      </w:r>
      <w:r w:rsidRPr="00893487">
        <w:rPr>
          <w:rStyle w:val="Emphasis"/>
          <w:rFonts w:asciiTheme="majorHAnsi" w:hAnsiTheme="majorHAnsi" w:cstheme="majorHAnsi"/>
        </w:rPr>
        <w:t>Europe, East Asia, the Middle East</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From </w:t>
      </w:r>
      <w:r w:rsidRPr="00893487">
        <w:rPr>
          <w:rStyle w:val="Emphasis"/>
          <w:rFonts w:asciiTheme="majorHAnsi" w:hAnsiTheme="majorHAnsi" w:cstheme="majorHAnsi"/>
        </w:rPr>
        <w:t>thrashing Saddam</w:t>
      </w:r>
      <w:r w:rsidRPr="00893487">
        <w:rPr>
          <w:rFonts w:asciiTheme="majorHAnsi" w:hAnsiTheme="majorHAnsi" w:cstheme="majorHAnsi"/>
          <w:sz w:val="12"/>
        </w:rPr>
        <w:t xml:space="preserve"> Hussein’s million-man Iraqi military </w:t>
      </w:r>
      <w:r w:rsidRPr="00893487">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893487">
        <w:rPr>
          <w:rStyle w:val="Emphasis"/>
          <w:rFonts w:asciiTheme="majorHAnsi" w:hAnsiTheme="majorHAnsi" w:cstheme="majorHAnsi"/>
        </w:rPr>
        <w:t>superior</w:t>
      </w:r>
      <w:r w:rsidRPr="00893487">
        <w:rPr>
          <w:rStyle w:val="StyleUnderline"/>
          <w:rFonts w:asciiTheme="majorHAnsi" w:hAnsiTheme="majorHAnsi" w:cstheme="majorHAnsi"/>
        </w:rPr>
        <w:t xml:space="preserve"> to anything a </w:t>
      </w:r>
      <w:r w:rsidRPr="00893487">
        <w:rPr>
          <w:rStyle w:val="Emphasis"/>
          <w:rFonts w:asciiTheme="majorHAnsi" w:hAnsiTheme="majorHAnsi" w:cstheme="majorHAnsi"/>
        </w:rPr>
        <w:t xml:space="preserve">regional rival </w:t>
      </w:r>
      <w:r w:rsidRPr="00893487">
        <w:rPr>
          <w:rStyle w:val="StyleUnderline"/>
          <w:rFonts w:asciiTheme="majorHAnsi" w:hAnsiTheme="majorHAnsi" w:cstheme="majorHAnsi"/>
        </w:rPr>
        <w:t xml:space="preserve">could employ even </w:t>
      </w:r>
      <w:r w:rsidRPr="00893487">
        <w:rPr>
          <w:rStyle w:val="Emphasis"/>
          <w:rFonts w:asciiTheme="majorHAnsi" w:hAnsiTheme="majorHAnsi" w:cstheme="majorHAnsi"/>
        </w:rPr>
        <w:t xml:space="preserve">on its own geopolitical doorstep. </w:t>
      </w:r>
      <w:r w:rsidRPr="00893487">
        <w:rPr>
          <w:rFonts w:asciiTheme="majorHAnsi" w:hAnsiTheme="majorHAnsi" w:cstheme="majorHAnsi"/>
          <w:sz w:val="12"/>
        </w:rPr>
        <w:t xml:space="preserve">This </w:t>
      </w:r>
      <w:r w:rsidRPr="00893487">
        <w:rPr>
          <w:rStyle w:val="Emphasis"/>
          <w:rFonts w:asciiTheme="majorHAnsi" w:hAnsiTheme="majorHAnsi" w:cstheme="majorHAnsi"/>
        </w:rPr>
        <w:t>military dominance</w:t>
      </w:r>
      <w:r w:rsidRPr="00893487">
        <w:rPr>
          <w:rFonts w:asciiTheme="majorHAnsi" w:hAnsiTheme="majorHAnsi" w:cstheme="majorHAnsi"/>
          <w:sz w:val="12"/>
        </w:rPr>
        <w:t xml:space="preserve"> </w:t>
      </w:r>
      <w:r w:rsidRPr="00893487">
        <w:rPr>
          <w:rStyle w:val="StyleUnderline"/>
          <w:rFonts w:asciiTheme="majorHAnsi" w:hAnsiTheme="majorHAnsi" w:cstheme="majorHAnsi"/>
        </w:rPr>
        <w:t>has constituted the</w:t>
      </w:r>
      <w:r w:rsidRPr="00893487">
        <w:rPr>
          <w:rFonts w:asciiTheme="majorHAnsi" w:hAnsiTheme="majorHAnsi" w:cstheme="majorHAnsi"/>
          <w:sz w:val="12"/>
        </w:rPr>
        <w:t xml:space="preserve"> </w:t>
      </w:r>
      <w:r w:rsidRPr="00893487">
        <w:rPr>
          <w:rStyle w:val="Emphasis"/>
          <w:rFonts w:asciiTheme="majorHAnsi" w:hAnsiTheme="majorHAnsi" w:cstheme="majorHAnsi"/>
        </w:rPr>
        <w:t xml:space="preserve">hard-power backbone </w:t>
      </w:r>
      <w:r w:rsidRPr="00893487">
        <w:rPr>
          <w:rStyle w:val="StyleUnderline"/>
          <w:rFonts w:asciiTheme="majorHAnsi" w:hAnsiTheme="majorHAnsi" w:cstheme="majorHAnsi"/>
        </w:rPr>
        <w:t xml:space="preserve">of an ambitious global strategy. </w:t>
      </w:r>
      <w:r w:rsidRPr="00893487">
        <w:rPr>
          <w:rFonts w:asciiTheme="majorHAnsi" w:hAnsiTheme="majorHAnsi" w:cstheme="majorHAnsi"/>
          <w:sz w:val="12"/>
        </w:rPr>
        <w:t>After the Cold War, U.S.</w:t>
      </w:r>
      <w:r w:rsidRPr="00893487">
        <w:rPr>
          <w:rStyle w:val="StyleUnderline"/>
          <w:rFonts w:asciiTheme="majorHAnsi" w:hAnsiTheme="majorHAnsi" w:cstheme="majorHAnsi"/>
        </w:rPr>
        <w:t xml:space="preserve"> policymakers committed to averting a return to the </w:t>
      </w:r>
      <w:r w:rsidRPr="00893487">
        <w:rPr>
          <w:rStyle w:val="Emphasis"/>
          <w:rFonts w:asciiTheme="majorHAnsi" w:hAnsiTheme="majorHAnsi" w:cstheme="majorHAnsi"/>
        </w:rPr>
        <w:t>unstable multipolarity</w:t>
      </w:r>
      <w:r w:rsidRPr="00893487">
        <w:rPr>
          <w:rStyle w:val="StyleUnderline"/>
          <w:rFonts w:asciiTheme="majorHAnsi" w:hAnsiTheme="majorHAnsi" w:cstheme="majorHAnsi"/>
        </w:rPr>
        <w:t xml:space="preserve"> of earlier eras, and to perpetuating the more favorable unipolar order.</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They committed to building on the successes of the postwar era by further advancing </w:t>
      </w:r>
      <w:r w:rsidRPr="00893487">
        <w:rPr>
          <w:rStyle w:val="Emphasis"/>
          <w:rFonts w:asciiTheme="majorHAnsi" w:hAnsiTheme="majorHAnsi" w:cstheme="majorHAnsi"/>
        </w:rPr>
        <w:t>liberal political values</w:t>
      </w:r>
      <w:r w:rsidRPr="00893487">
        <w:rPr>
          <w:rStyle w:val="StyleUnderline"/>
          <w:rFonts w:asciiTheme="majorHAnsi" w:hAnsiTheme="majorHAnsi" w:cstheme="majorHAnsi"/>
        </w:rPr>
        <w:t xml:space="preserve"> and an open international </w:t>
      </w:r>
      <w:r w:rsidRPr="00893487">
        <w:rPr>
          <w:rStyle w:val="Emphasis"/>
          <w:rFonts w:asciiTheme="majorHAnsi" w:hAnsiTheme="majorHAnsi" w:cstheme="majorHAnsi"/>
        </w:rPr>
        <w:t>economy</w:t>
      </w:r>
      <w:r w:rsidRPr="00893487">
        <w:rPr>
          <w:rStyle w:val="StyleUnderline"/>
          <w:rFonts w:asciiTheme="majorHAnsi" w:hAnsiTheme="majorHAnsi" w:cstheme="majorHAnsi"/>
        </w:rPr>
        <w:t xml:space="preserve">, and to </w:t>
      </w:r>
      <w:r w:rsidRPr="00893487">
        <w:rPr>
          <w:rStyle w:val="Emphasis"/>
          <w:rFonts w:asciiTheme="majorHAnsi" w:hAnsiTheme="majorHAnsi" w:cstheme="majorHAnsi"/>
          <w:highlight w:val="cyan"/>
        </w:rPr>
        <w:t>suppressing</w:t>
      </w:r>
      <w:r w:rsidRPr="00893487">
        <w:rPr>
          <w:rStyle w:val="StyleUnderline"/>
          <w:rFonts w:asciiTheme="majorHAnsi" w:hAnsiTheme="majorHAnsi" w:cstheme="majorHAnsi"/>
        </w:rPr>
        <w:t xml:space="preserve"> international scourges such as </w:t>
      </w:r>
      <w:r w:rsidRPr="00893487">
        <w:rPr>
          <w:rStyle w:val="Emphasis"/>
          <w:rFonts w:asciiTheme="majorHAnsi" w:hAnsiTheme="majorHAnsi" w:cstheme="majorHAnsi"/>
        </w:rPr>
        <w:t xml:space="preserve">rogue </w:t>
      </w:r>
      <w:r w:rsidRPr="00893487">
        <w:rPr>
          <w:rStyle w:val="Emphasis"/>
          <w:rFonts w:asciiTheme="majorHAnsi" w:hAnsiTheme="majorHAnsi" w:cstheme="majorHAnsi"/>
          <w:highlight w:val="cyan"/>
        </w:rPr>
        <w:t>states</w:t>
      </w:r>
      <w:r w:rsidRPr="00893487">
        <w:rPr>
          <w:rStyle w:val="StyleUnderline"/>
          <w:rFonts w:asciiTheme="majorHAnsi" w:hAnsiTheme="majorHAnsi" w:cstheme="majorHAnsi"/>
          <w:highlight w:val="cyan"/>
        </w:rPr>
        <w:t xml:space="preserve">, </w:t>
      </w:r>
      <w:r w:rsidRPr="00893487">
        <w:rPr>
          <w:rStyle w:val="Emphasis"/>
          <w:rFonts w:asciiTheme="majorHAnsi" w:hAnsiTheme="majorHAnsi" w:cstheme="majorHAnsi"/>
        </w:rPr>
        <w:t xml:space="preserve">nuclear </w:t>
      </w:r>
      <w:r w:rsidRPr="00893487">
        <w:rPr>
          <w:rStyle w:val="Emphasis"/>
          <w:rFonts w:asciiTheme="majorHAnsi" w:hAnsiTheme="majorHAnsi" w:cstheme="majorHAnsi"/>
          <w:highlight w:val="cyan"/>
        </w:rPr>
        <w:t>proliferation</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 xml:space="preserve">and catastrophic </w:t>
      </w:r>
      <w:r w:rsidRPr="00893487">
        <w:rPr>
          <w:rStyle w:val="Emphasis"/>
          <w:rFonts w:asciiTheme="majorHAnsi" w:hAnsiTheme="majorHAnsi" w:cstheme="majorHAnsi"/>
          <w:highlight w:val="cyan"/>
        </w:rPr>
        <w:t>terrorism</w:t>
      </w:r>
      <w:r w:rsidRPr="00893487">
        <w:rPr>
          <w:rStyle w:val="StyleUnderline"/>
          <w:rFonts w:asciiTheme="majorHAnsi" w:hAnsiTheme="majorHAnsi" w:cstheme="majorHAnsi"/>
        </w:rPr>
        <w:t xml:space="preserve">. </w:t>
      </w:r>
      <w:r w:rsidRPr="00893487">
        <w:rPr>
          <w:rFonts w:asciiTheme="majorHAnsi" w:hAnsiTheme="majorHAnsi" w:cstheme="majorHAnsi"/>
          <w:sz w:val="12"/>
        </w:rPr>
        <w:t xml:space="preserve">And because they recognized that military force remained the ultima ratio </w:t>
      </w:r>
      <w:proofErr w:type="spellStart"/>
      <w:r w:rsidRPr="00893487">
        <w:rPr>
          <w:rFonts w:asciiTheme="majorHAnsi" w:hAnsiTheme="majorHAnsi" w:cstheme="majorHAnsi"/>
          <w:sz w:val="12"/>
        </w:rPr>
        <w:t>regum</w:t>
      </w:r>
      <w:proofErr w:type="spellEnd"/>
      <w:r w:rsidRPr="00893487">
        <w:rPr>
          <w:rFonts w:asciiTheme="majorHAnsi" w:hAnsiTheme="majorHAnsi" w:cstheme="majorHAnsi"/>
          <w:sz w:val="12"/>
        </w:rPr>
        <w:t xml:space="preserve">, </w:t>
      </w:r>
      <w:r w:rsidRPr="00893487">
        <w:rPr>
          <w:rStyle w:val="StyleUnderline"/>
          <w:rFonts w:asciiTheme="majorHAnsi" w:hAnsiTheme="majorHAnsi" w:cstheme="majorHAnsi"/>
        </w:rPr>
        <w:t>they understood the</w:t>
      </w:r>
      <w:r w:rsidRPr="00893487">
        <w:rPr>
          <w:rFonts w:asciiTheme="majorHAnsi" w:hAnsiTheme="majorHAnsi" w:cstheme="majorHAnsi"/>
          <w:sz w:val="12"/>
        </w:rPr>
        <w:t xml:space="preserve"> </w:t>
      </w:r>
      <w:r w:rsidRPr="00893487">
        <w:rPr>
          <w:rStyle w:val="Emphasis"/>
          <w:rFonts w:asciiTheme="majorHAnsi" w:hAnsiTheme="majorHAnsi" w:cstheme="majorHAnsi"/>
        </w:rPr>
        <w:t>centrality</w:t>
      </w:r>
      <w:r w:rsidRPr="00893487">
        <w:rPr>
          <w:rFonts w:asciiTheme="majorHAnsi" w:hAnsiTheme="majorHAnsi" w:cstheme="majorHAnsi"/>
          <w:sz w:val="12"/>
        </w:rPr>
        <w:t xml:space="preserve"> </w:t>
      </w:r>
      <w:r w:rsidRPr="00893487">
        <w:rPr>
          <w:rStyle w:val="StyleUnderline"/>
          <w:rFonts w:asciiTheme="majorHAnsi" w:hAnsiTheme="majorHAnsi" w:cstheme="majorHAnsi"/>
        </w:rPr>
        <w:t>of military preponderance</w:t>
      </w:r>
      <w:r w:rsidRPr="00893487">
        <w:rPr>
          <w:rFonts w:asciiTheme="majorHAnsi" w:hAnsiTheme="majorHAnsi" w:cstheme="majorHAnsi"/>
          <w:sz w:val="12"/>
        </w:rPr>
        <w:t xml:space="preserve">. </w:t>
      </w:r>
      <w:r w:rsidRPr="00893487">
        <w:rPr>
          <w:rStyle w:val="StyleUnderline"/>
          <w:rFonts w:asciiTheme="majorHAnsi" w:hAnsiTheme="majorHAnsi" w:cstheme="majorHAnsi"/>
          <w:highlight w:val="cyan"/>
        </w:rPr>
        <w:t xml:space="preserve">Washington </w:t>
      </w:r>
      <w:r w:rsidRPr="00893487">
        <w:rPr>
          <w:rStyle w:val="StyleUnderline"/>
          <w:rFonts w:asciiTheme="majorHAnsi" w:hAnsiTheme="majorHAnsi" w:cstheme="majorHAnsi"/>
        </w:rPr>
        <w:t xml:space="preserve">would </w:t>
      </w:r>
      <w:r w:rsidRPr="00893487">
        <w:rPr>
          <w:rStyle w:val="Emphasis"/>
          <w:rFonts w:asciiTheme="majorHAnsi" w:hAnsiTheme="majorHAnsi" w:cstheme="majorHAnsi"/>
          <w:highlight w:val="cyan"/>
        </w:rPr>
        <w:t>need</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 xml:space="preserve">the </w:t>
      </w:r>
      <w:r w:rsidRPr="00893487">
        <w:rPr>
          <w:rStyle w:val="Emphasis"/>
          <w:rFonts w:asciiTheme="majorHAnsi" w:hAnsiTheme="majorHAnsi" w:cstheme="majorHAnsi"/>
          <w:highlight w:val="cyan"/>
        </w:rPr>
        <w:t>military power</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necessary </w:t>
      </w:r>
      <w:r w:rsidRPr="00893487">
        <w:rPr>
          <w:rStyle w:val="StyleUnderline"/>
          <w:rFonts w:asciiTheme="majorHAnsi" w:hAnsiTheme="majorHAnsi" w:cstheme="majorHAnsi"/>
          <w:highlight w:val="cyan"/>
        </w:rPr>
        <w:t xml:space="preserve">to </w:t>
      </w:r>
      <w:r w:rsidRPr="00893487">
        <w:rPr>
          <w:rStyle w:val="Emphasis"/>
          <w:rFonts w:asciiTheme="majorHAnsi" w:hAnsiTheme="majorHAnsi" w:cstheme="majorHAnsi"/>
          <w:highlight w:val="cyan"/>
        </w:rPr>
        <w:t>underwrite</w:t>
      </w:r>
      <w:r w:rsidRPr="00893487">
        <w:rPr>
          <w:rStyle w:val="StyleUnderline"/>
          <w:rFonts w:asciiTheme="majorHAnsi" w:hAnsiTheme="majorHAnsi" w:cstheme="majorHAnsi"/>
        </w:rPr>
        <w:t xml:space="preserve"> worldwide </w:t>
      </w:r>
      <w:r w:rsidRPr="00893487">
        <w:rPr>
          <w:rStyle w:val="Emphasis"/>
          <w:rFonts w:asciiTheme="majorHAnsi" w:hAnsiTheme="majorHAnsi" w:cstheme="majorHAnsi"/>
          <w:highlight w:val="cyan"/>
        </w:rPr>
        <w:t>alliance commitments</w:t>
      </w:r>
      <w:r w:rsidRPr="00893487">
        <w:rPr>
          <w:rStyle w:val="StyleUnderline"/>
          <w:rFonts w:asciiTheme="majorHAnsi" w:hAnsiTheme="majorHAnsi" w:cstheme="majorHAnsi"/>
        </w:rPr>
        <w:t xml:space="preserve">. It would </w:t>
      </w:r>
      <w:r w:rsidRPr="00893487">
        <w:rPr>
          <w:rStyle w:val="StyleUnderline"/>
          <w:rFonts w:asciiTheme="majorHAnsi" w:hAnsiTheme="majorHAnsi" w:cstheme="majorHAnsi"/>
          <w:highlight w:val="cyan"/>
        </w:rPr>
        <w:t xml:space="preserve">have to preserve </w:t>
      </w:r>
      <w:r w:rsidRPr="00893487">
        <w:rPr>
          <w:rStyle w:val="Emphasis"/>
          <w:rFonts w:asciiTheme="majorHAnsi" w:hAnsiTheme="majorHAnsi" w:cstheme="majorHAnsi"/>
          <w:highlight w:val="cyan"/>
        </w:rPr>
        <w:t>substantial overmatch</w:t>
      </w:r>
      <w:r w:rsidRPr="00893487">
        <w:rPr>
          <w:rFonts w:asciiTheme="majorHAnsi" w:hAnsiTheme="majorHAnsi" w:cstheme="majorHAnsi"/>
          <w:sz w:val="12"/>
          <w:highlight w:val="cyan"/>
        </w:rPr>
        <w:t xml:space="preserve"> </w:t>
      </w:r>
      <w:r w:rsidRPr="00893487">
        <w:rPr>
          <w:rStyle w:val="StyleUnderline"/>
          <w:rFonts w:asciiTheme="majorHAnsi" w:hAnsiTheme="majorHAnsi" w:cstheme="majorHAnsi"/>
        </w:rPr>
        <w:t>versus any potential</w:t>
      </w:r>
      <w:r w:rsidRPr="00893487">
        <w:rPr>
          <w:rFonts w:asciiTheme="majorHAnsi" w:hAnsiTheme="majorHAnsi" w:cstheme="majorHAnsi"/>
          <w:sz w:val="12"/>
        </w:rPr>
        <w:t xml:space="preserve"> </w:t>
      </w:r>
      <w:r w:rsidRPr="00893487">
        <w:rPr>
          <w:rStyle w:val="Emphasis"/>
          <w:rFonts w:asciiTheme="majorHAnsi" w:hAnsiTheme="majorHAnsi" w:cstheme="majorHAnsi"/>
        </w:rPr>
        <w:t xml:space="preserve">great-power rival. </w:t>
      </w:r>
      <w:r w:rsidRPr="0089348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893487">
        <w:rPr>
          <w:rStyle w:val="StyleUnderline"/>
          <w:rFonts w:asciiTheme="majorHAnsi" w:hAnsiTheme="majorHAnsi" w:cstheme="majorHAnsi"/>
        </w:rPr>
        <w:t xml:space="preserve">because prevailing global </w:t>
      </w:r>
      <w:r w:rsidRPr="00893487">
        <w:rPr>
          <w:rStyle w:val="Emphasis"/>
          <w:rFonts w:asciiTheme="majorHAnsi" w:hAnsiTheme="majorHAnsi" w:cstheme="majorHAnsi"/>
        </w:rPr>
        <w:t>norms</w:t>
      </w:r>
      <w:r w:rsidRPr="00893487">
        <w:rPr>
          <w:rStyle w:val="StyleUnderline"/>
          <w:rFonts w:asciiTheme="majorHAnsi" w:hAnsiTheme="majorHAnsi" w:cstheme="majorHAnsi"/>
        </w:rPr>
        <w:t xml:space="preserve"> generally reflect </w:t>
      </w:r>
      <w:r w:rsidRPr="00893487">
        <w:rPr>
          <w:rStyle w:val="Emphasis"/>
          <w:rFonts w:asciiTheme="majorHAnsi" w:hAnsiTheme="majorHAnsi" w:cstheme="majorHAnsi"/>
        </w:rPr>
        <w:t>hard-power realities</w:t>
      </w:r>
      <w:r w:rsidRPr="00893487">
        <w:rPr>
          <w:rStyle w:val="StyleUnderline"/>
          <w:rFonts w:asciiTheme="majorHAnsi" w:hAnsiTheme="majorHAnsi" w:cstheme="majorHAnsi"/>
        </w:rPr>
        <w:t xml:space="preserve">, America would need the superiority to assure that its own </w:t>
      </w:r>
      <w:r w:rsidRPr="00893487">
        <w:rPr>
          <w:rStyle w:val="Emphasis"/>
          <w:rFonts w:asciiTheme="majorHAnsi" w:hAnsiTheme="majorHAnsi" w:cstheme="majorHAnsi"/>
        </w:rPr>
        <w:t>values remained ascendant</w:t>
      </w:r>
      <w:r w:rsidRPr="00893487">
        <w:rPr>
          <w:rStyle w:val="StyleUnderline"/>
          <w:rFonts w:asciiTheme="majorHAnsi" w:hAnsiTheme="majorHAnsi" w:cstheme="majorHAnsi"/>
        </w:rPr>
        <w:t>. It was impolitic to say that U.S.</w:t>
      </w:r>
      <w:r w:rsidRPr="00893487">
        <w:rPr>
          <w:rStyle w:val="StyleUnderline"/>
          <w:rFonts w:asciiTheme="majorHAnsi" w:hAnsiTheme="majorHAnsi" w:cstheme="majorHAnsi"/>
          <w:highlight w:val="cyan"/>
        </w:rPr>
        <w:t xml:space="preserve"> strategy</w:t>
      </w:r>
      <w:r w:rsidRPr="00893487">
        <w:rPr>
          <w:rStyle w:val="StyleUnderline"/>
          <w:rFonts w:asciiTheme="majorHAnsi" w:hAnsiTheme="majorHAnsi" w:cstheme="majorHAnsi"/>
        </w:rPr>
        <w:t xml:space="preserve"> and the international order </w:t>
      </w:r>
      <w:r w:rsidRPr="00893487">
        <w:rPr>
          <w:rStyle w:val="StyleUnderline"/>
          <w:rFonts w:asciiTheme="majorHAnsi" w:hAnsiTheme="majorHAnsi" w:cstheme="majorHAnsi"/>
          <w:highlight w:val="cyan"/>
        </w:rPr>
        <w:t>required</w:t>
      </w:r>
      <w:r w:rsidRPr="00893487">
        <w:rPr>
          <w:rStyle w:val="StyleUnderline"/>
          <w:rFonts w:asciiTheme="majorHAnsi" w:hAnsiTheme="majorHAnsi" w:cstheme="majorHAnsi"/>
        </w:rPr>
        <w:t xml:space="preserve"> “</w:t>
      </w:r>
      <w:r w:rsidRPr="00893487">
        <w:rPr>
          <w:rStyle w:val="Emphasis"/>
          <w:rFonts w:asciiTheme="majorHAnsi" w:hAnsiTheme="majorHAnsi" w:cstheme="majorHAnsi"/>
          <w:highlight w:val="cyan"/>
        </w:rPr>
        <w:t>strengths beyond challenge</w:t>
      </w:r>
      <w:r w:rsidRPr="00893487">
        <w:rPr>
          <w:rStyle w:val="StyleUnderline"/>
          <w:rFonts w:asciiTheme="majorHAnsi" w:hAnsiTheme="majorHAnsi" w:cstheme="majorHAnsi"/>
        </w:rPr>
        <w:t xml:space="preserve">,” but it was not at all inaccurate. </w:t>
      </w:r>
      <w:r w:rsidRPr="0089348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893487">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893487">
        <w:rPr>
          <w:rFonts w:asciiTheme="majorHAnsi" w:hAnsiTheme="majorHAnsi" w:cstheme="majorHAnsi"/>
          <w:sz w:val="12"/>
        </w:rPr>
        <w:t xml:space="preserve">. </w:t>
      </w:r>
      <w:r w:rsidRPr="00893487">
        <w:rPr>
          <w:rStyle w:val="Emphasis"/>
          <w:rFonts w:asciiTheme="majorHAnsi" w:hAnsiTheme="majorHAnsi" w:cstheme="majorHAnsi"/>
          <w:highlight w:val="cyan"/>
        </w:rPr>
        <w:t>Alliances</w:t>
      </w:r>
      <w:r w:rsidRPr="00893487">
        <w:rPr>
          <w:rFonts w:asciiTheme="majorHAnsi" w:hAnsiTheme="majorHAnsi" w:cstheme="majorHAnsi"/>
          <w:sz w:val="12"/>
          <w:highlight w:val="cyan"/>
        </w:rPr>
        <w:t xml:space="preserve"> </w:t>
      </w:r>
      <w:r w:rsidRPr="00893487">
        <w:rPr>
          <w:rStyle w:val="StyleUnderline"/>
          <w:rFonts w:asciiTheme="majorHAnsi" w:hAnsiTheme="majorHAnsi" w:cstheme="majorHAnsi"/>
        </w:rPr>
        <w:t>would</w:t>
      </w:r>
      <w:r w:rsidRPr="00893487">
        <w:rPr>
          <w:rFonts w:asciiTheme="majorHAnsi" w:hAnsiTheme="majorHAnsi" w:cstheme="majorHAnsi"/>
          <w:sz w:val="12"/>
        </w:rPr>
        <w:t xml:space="preserve"> </w:t>
      </w:r>
      <w:r w:rsidRPr="00893487">
        <w:rPr>
          <w:rStyle w:val="Emphasis"/>
          <w:rFonts w:asciiTheme="majorHAnsi" w:hAnsiTheme="majorHAnsi" w:cstheme="majorHAnsi"/>
          <w:highlight w:val="cyan"/>
        </w:rPr>
        <w:t>lose credibility</w:t>
      </w:r>
      <w:r w:rsidRPr="00893487">
        <w:rPr>
          <w:rFonts w:asciiTheme="majorHAnsi" w:hAnsiTheme="majorHAnsi" w:cstheme="majorHAnsi"/>
          <w:sz w:val="12"/>
        </w:rPr>
        <w:t xml:space="preserve">; </w:t>
      </w:r>
      <w:r w:rsidRPr="00893487">
        <w:rPr>
          <w:rStyle w:val="StyleUnderline"/>
          <w:rFonts w:asciiTheme="majorHAnsi" w:hAnsiTheme="majorHAnsi" w:cstheme="majorHAnsi"/>
        </w:rPr>
        <w:t>the</w:t>
      </w:r>
      <w:r w:rsidRPr="00893487">
        <w:rPr>
          <w:rFonts w:asciiTheme="majorHAnsi" w:hAnsiTheme="majorHAnsi" w:cstheme="majorHAnsi"/>
          <w:sz w:val="12"/>
        </w:rPr>
        <w:t xml:space="preserve"> </w:t>
      </w:r>
      <w:r w:rsidRPr="00893487">
        <w:rPr>
          <w:rStyle w:val="StyleUnderline"/>
          <w:rFonts w:asciiTheme="majorHAnsi" w:hAnsiTheme="majorHAnsi" w:cstheme="majorHAnsi"/>
          <w:highlight w:val="cyan"/>
        </w:rPr>
        <w:t>stability</w:t>
      </w:r>
      <w:r w:rsidRPr="00893487">
        <w:rPr>
          <w:rStyle w:val="StyleUnderline"/>
          <w:rFonts w:asciiTheme="majorHAnsi" w:hAnsiTheme="majorHAnsi" w:cstheme="majorHAnsi"/>
        </w:rPr>
        <w:t xml:space="preserve"> of key </w:t>
      </w:r>
      <w:r w:rsidRPr="00893487">
        <w:rPr>
          <w:rStyle w:val="Emphasis"/>
          <w:rFonts w:asciiTheme="majorHAnsi" w:hAnsiTheme="majorHAnsi" w:cstheme="majorHAnsi"/>
        </w:rPr>
        <w:t>regions</w:t>
      </w:r>
      <w:r w:rsidRPr="00893487">
        <w:rPr>
          <w:rStyle w:val="StyleUnderline"/>
          <w:rFonts w:asciiTheme="majorHAnsi" w:hAnsiTheme="majorHAnsi" w:cstheme="majorHAnsi"/>
        </w:rPr>
        <w:t xml:space="preserve"> would be </w:t>
      </w:r>
      <w:r w:rsidRPr="00893487">
        <w:rPr>
          <w:rStyle w:val="Emphasis"/>
          <w:rFonts w:asciiTheme="majorHAnsi" w:hAnsiTheme="majorHAnsi" w:cstheme="majorHAnsi"/>
          <w:highlight w:val="cyan"/>
        </w:rPr>
        <w:t>eroded</w:t>
      </w:r>
      <w:r w:rsidRPr="00893487">
        <w:rPr>
          <w:rFonts w:asciiTheme="majorHAnsi" w:hAnsiTheme="majorHAnsi" w:cstheme="majorHAnsi"/>
          <w:sz w:val="12"/>
          <w:highlight w:val="cyan"/>
        </w:rPr>
        <w:t xml:space="preserve">; </w:t>
      </w:r>
      <w:r w:rsidRPr="00893487">
        <w:rPr>
          <w:rStyle w:val="Emphasis"/>
          <w:rFonts w:asciiTheme="majorHAnsi" w:hAnsiTheme="majorHAnsi" w:cstheme="majorHAnsi"/>
          <w:highlight w:val="cyan"/>
        </w:rPr>
        <w:t xml:space="preserve">rivals </w:t>
      </w:r>
      <w:r w:rsidRPr="00893487">
        <w:rPr>
          <w:rStyle w:val="Emphasis"/>
          <w:rFonts w:asciiTheme="majorHAnsi" w:hAnsiTheme="majorHAnsi" w:cstheme="majorHAnsi"/>
        </w:rPr>
        <w:t>would be</w:t>
      </w:r>
      <w:r w:rsidRPr="00893487">
        <w:rPr>
          <w:rStyle w:val="Emphasis"/>
          <w:rFonts w:asciiTheme="majorHAnsi" w:hAnsiTheme="majorHAnsi" w:cstheme="majorHAnsi"/>
          <w:highlight w:val="cyan"/>
        </w:rPr>
        <w:t xml:space="preserve"> emboldened</w:t>
      </w:r>
      <w:r w:rsidRPr="00893487">
        <w:rPr>
          <w:rFonts w:asciiTheme="majorHAnsi" w:hAnsiTheme="majorHAnsi" w:cstheme="majorHAnsi"/>
          <w:sz w:val="12"/>
        </w:rPr>
        <w:t xml:space="preserve">; </w:t>
      </w:r>
      <w:r w:rsidRPr="00893487">
        <w:rPr>
          <w:rStyle w:val="Emphasis"/>
          <w:rFonts w:asciiTheme="majorHAnsi" w:hAnsiTheme="majorHAnsi" w:cstheme="majorHAnsi"/>
        </w:rPr>
        <w:t xml:space="preserve">international </w:t>
      </w:r>
      <w:r w:rsidRPr="00893487">
        <w:rPr>
          <w:rStyle w:val="Emphasis"/>
          <w:rFonts w:asciiTheme="majorHAnsi" w:hAnsiTheme="majorHAnsi" w:cstheme="majorHAnsi"/>
          <w:highlight w:val="cyan"/>
        </w:rPr>
        <w:t xml:space="preserve">crises </w:t>
      </w:r>
      <w:r w:rsidRPr="00893487">
        <w:rPr>
          <w:rStyle w:val="Emphasis"/>
          <w:rFonts w:asciiTheme="majorHAnsi" w:hAnsiTheme="majorHAnsi" w:cstheme="majorHAnsi"/>
        </w:rPr>
        <w:t xml:space="preserve">would </w:t>
      </w:r>
      <w:r w:rsidRPr="00893487">
        <w:rPr>
          <w:rStyle w:val="Emphasis"/>
          <w:rFonts w:asciiTheme="majorHAnsi" w:hAnsiTheme="majorHAnsi" w:cstheme="majorHAnsi"/>
          <w:highlight w:val="cyan"/>
        </w:rPr>
        <w:t>go unaddressed</w:t>
      </w:r>
      <w:r w:rsidRPr="00893487">
        <w:rPr>
          <w:rFonts w:asciiTheme="majorHAnsi" w:hAnsiTheme="majorHAnsi" w:cstheme="majorHAnsi"/>
          <w:sz w:val="12"/>
        </w:rPr>
        <w:t xml:space="preserve">. American </w:t>
      </w:r>
      <w:r w:rsidRPr="00893487">
        <w:rPr>
          <w:rStyle w:val="StyleUnderline"/>
          <w:rFonts w:asciiTheme="majorHAnsi" w:hAnsiTheme="majorHAnsi" w:cstheme="majorHAnsi"/>
        </w:rPr>
        <w:t xml:space="preserve">primacy was thus like a </w:t>
      </w:r>
      <w:r w:rsidRPr="00893487">
        <w:rPr>
          <w:rStyle w:val="Emphasis"/>
          <w:rFonts w:asciiTheme="majorHAnsi" w:hAnsiTheme="majorHAnsi" w:cstheme="majorHAnsi"/>
        </w:rPr>
        <w:t>reasonably priced insurance policy</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It required nontrivial </w:t>
      </w:r>
      <w:proofErr w:type="gramStart"/>
      <w:r w:rsidRPr="00893487">
        <w:rPr>
          <w:rStyle w:val="StyleUnderline"/>
          <w:rFonts w:asciiTheme="majorHAnsi" w:hAnsiTheme="majorHAnsi" w:cstheme="majorHAnsi"/>
        </w:rPr>
        <w:t>expenditures, but</w:t>
      </w:r>
      <w:proofErr w:type="gramEnd"/>
      <w:r w:rsidRPr="00893487">
        <w:rPr>
          <w:rStyle w:val="StyleUnderline"/>
          <w:rFonts w:asciiTheme="majorHAnsi" w:hAnsiTheme="majorHAnsi" w:cstheme="majorHAnsi"/>
        </w:rPr>
        <w:t xml:space="preserve"> protected against far costlier outcomes.</w:t>
      </w:r>
      <w:r w:rsidRPr="00893487">
        <w:rPr>
          <w:rFonts w:asciiTheme="majorHAnsi" w:hAnsiTheme="majorHAnsi" w:cstheme="majorHAnsi"/>
          <w:sz w:val="12"/>
        </w:rPr>
        <w:t>9 Washington paid its insurance premiums for two decades after the Cold War. But more</w:t>
      </w:r>
      <w:r w:rsidRPr="00893487">
        <w:rPr>
          <w:rStyle w:val="StyleUnderline"/>
          <w:rFonts w:asciiTheme="majorHAnsi" w:hAnsiTheme="majorHAnsi" w:cstheme="majorHAnsi"/>
        </w:rPr>
        <w:t xml:space="preserve"> recently American primacy and strategic solvency have been imperiled. </w:t>
      </w:r>
      <w:r w:rsidRPr="0089348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893487">
        <w:rPr>
          <w:rStyle w:val="StyleUnderline"/>
          <w:rFonts w:asciiTheme="majorHAnsi" w:hAnsiTheme="majorHAnsi" w:cstheme="majorHAnsi"/>
        </w:rPr>
        <w:t xml:space="preserve">two decades after the Soviet collapse, the world was characterized by </w:t>
      </w:r>
      <w:r w:rsidRPr="00893487">
        <w:rPr>
          <w:rStyle w:val="Emphasis"/>
          <w:rFonts w:asciiTheme="majorHAnsi" w:hAnsiTheme="majorHAnsi" w:cstheme="majorHAnsi"/>
        </w:rPr>
        <w:t xml:space="preserve">remarkably low levels of great-power competition, </w:t>
      </w:r>
      <w:r w:rsidRPr="00893487">
        <w:rPr>
          <w:rStyle w:val="StyleUnderline"/>
          <w:rFonts w:asciiTheme="majorHAnsi" w:hAnsiTheme="majorHAnsi" w:cstheme="majorHAnsi"/>
        </w:rPr>
        <w:t xml:space="preserve">high levels of </w:t>
      </w:r>
      <w:r w:rsidRPr="00893487">
        <w:rPr>
          <w:rStyle w:val="Emphasis"/>
          <w:rFonts w:asciiTheme="majorHAnsi" w:hAnsiTheme="majorHAnsi" w:cstheme="majorHAnsi"/>
        </w:rPr>
        <w:t>security</w:t>
      </w:r>
      <w:r w:rsidRPr="00893487">
        <w:rPr>
          <w:rStyle w:val="StyleUnderline"/>
          <w:rFonts w:asciiTheme="majorHAnsi" w:hAnsiTheme="majorHAnsi" w:cstheme="majorHAnsi"/>
        </w:rPr>
        <w:t xml:space="preserve"> in key theaters such as </w:t>
      </w:r>
      <w:r w:rsidRPr="00893487">
        <w:rPr>
          <w:rStyle w:val="Emphasis"/>
          <w:rFonts w:asciiTheme="majorHAnsi" w:hAnsiTheme="majorHAnsi" w:cstheme="majorHAnsi"/>
        </w:rPr>
        <w:t>Europe</w:t>
      </w:r>
      <w:r w:rsidRPr="00893487">
        <w:rPr>
          <w:rStyle w:val="StyleUnderline"/>
          <w:rFonts w:asciiTheme="majorHAnsi" w:hAnsiTheme="majorHAnsi" w:cstheme="majorHAnsi"/>
        </w:rPr>
        <w:t xml:space="preserve"> and </w:t>
      </w:r>
      <w:r w:rsidRPr="00893487">
        <w:rPr>
          <w:rStyle w:val="Emphasis"/>
          <w:rFonts w:asciiTheme="majorHAnsi" w:hAnsiTheme="majorHAnsi" w:cstheme="majorHAnsi"/>
        </w:rPr>
        <w:t>East Asia</w:t>
      </w:r>
      <w:r w:rsidRPr="00893487">
        <w:rPr>
          <w:rStyle w:val="StyleUnderline"/>
          <w:rFonts w:asciiTheme="majorHAnsi" w:hAnsiTheme="majorHAnsi" w:cstheme="majorHAnsi"/>
        </w:rPr>
        <w:t xml:space="preserve">, and the </w:t>
      </w:r>
      <w:r w:rsidRPr="00893487">
        <w:rPr>
          <w:rStyle w:val="Emphasis"/>
          <w:rFonts w:asciiTheme="majorHAnsi" w:hAnsiTheme="majorHAnsi" w:cstheme="majorHAnsi"/>
        </w:rPr>
        <w:t>comparative weakness</w:t>
      </w:r>
      <w:r w:rsidRPr="00893487">
        <w:rPr>
          <w:rStyle w:val="StyleUnderline"/>
          <w:rFonts w:asciiTheme="majorHAnsi" w:hAnsiTheme="majorHAnsi" w:cstheme="majorHAnsi"/>
        </w:rPr>
        <w:t xml:space="preserve"> of those “</w:t>
      </w:r>
      <w:r w:rsidRPr="00893487">
        <w:rPr>
          <w:rStyle w:val="Emphasis"/>
          <w:rFonts w:asciiTheme="majorHAnsi" w:hAnsiTheme="majorHAnsi" w:cstheme="majorHAnsi"/>
        </w:rPr>
        <w:t>rogue” actors</w:t>
      </w:r>
      <w:r w:rsidRPr="00893487">
        <w:rPr>
          <w:rStyle w:val="StyleUnderline"/>
          <w:rFonts w:asciiTheme="majorHAnsi" w:hAnsiTheme="majorHAnsi" w:cstheme="majorHAnsi"/>
        </w:rPr>
        <w:t>—Iran, Iraq, North Korea, al-Qaeda—who most aggressively challenged American power.</w:t>
      </w:r>
      <w:r w:rsidRPr="0089348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893487">
        <w:rPr>
          <w:rStyle w:val="Emphasis"/>
          <w:rFonts w:asciiTheme="majorHAnsi" w:hAnsiTheme="majorHAnsi" w:cstheme="majorHAnsi"/>
        </w:rPr>
        <w:t>the strategic horizon is darkening</w:t>
      </w:r>
      <w:r w:rsidRPr="00893487">
        <w:rPr>
          <w:rFonts w:asciiTheme="majorHAnsi" w:hAnsiTheme="majorHAnsi" w:cstheme="majorHAnsi"/>
          <w:sz w:val="12"/>
        </w:rPr>
        <w:t xml:space="preserve">, due to four factors. First, </w:t>
      </w:r>
      <w:r w:rsidRPr="00893487">
        <w:rPr>
          <w:rStyle w:val="Emphasis"/>
          <w:rFonts w:asciiTheme="majorHAnsi" w:hAnsiTheme="majorHAnsi" w:cstheme="majorHAnsi"/>
        </w:rPr>
        <w:t>great-power military competition is back</w:t>
      </w:r>
      <w:r w:rsidRPr="00893487">
        <w:rPr>
          <w:rFonts w:asciiTheme="majorHAnsi" w:hAnsiTheme="majorHAnsi" w:cstheme="majorHAnsi"/>
          <w:sz w:val="12"/>
        </w:rPr>
        <w:t xml:space="preserve">. </w:t>
      </w:r>
      <w:r w:rsidRPr="00893487">
        <w:rPr>
          <w:rStyle w:val="StyleUnderline"/>
          <w:rFonts w:asciiTheme="majorHAnsi" w:hAnsiTheme="majorHAnsi" w:cstheme="majorHAnsi"/>
        </w:rPr>
        <w:t>The world’s two leading authoritarian powers</w:t>
      </w:r>
      <w:r w:rsidRPr="00893487">
        <w:rPr>
          <w:rFonts w:asciiTheme="majorHAnsi" w:hAnsiTheme="majorHAnsi" w:cstheme="majorHAnsi"/>
          <w:sz w:val="12"/>
        </w:rPr>
        <w:t>—</w:t>
      </w:r>
      <w:r w:rsidRPr="00893487">
        <w:rPr>
          <w:rStyle w:val="Emphasis"/>
          <w:rFonts w:asciiTheme="majorHAnsi" w:hAnsiTheme="majorHAnsi" w:cstheme="majorHAnsi"/>
          <w:highlight w:val="cyan"/>
        </w:rPr>
        <w:t>China</w:t>
      </w:r>
      <w:r w:rsidRPr="00893487">
        <w:rPr>
          <w:rFonts w:asciiTheme="majorHAnsi" w:hAnsiTheme="majorHAnsi" w:cstheme="majorHAnsi"/>
          <w:sz w:val="12"/>
          <w:highlight w:val="cyan"/>
        </w:rPr>
        <w:t xml:space="preserve"> </w:t>
      </w:r>
      <w:r w:rsidRPr="00893487">
        <w:rPr>
          <w:rStyle w:val="StyleUnderline"/>
          <w:rFonts w:asciiTheme="majorHAnsi" w:hAnsiTheme="majorHAnsi" w:cstheme="majorHAnsi"/>
        </w:rPr>
        <w:t>and</w:t>
      </w:r>
      <w:r w:rsidRPr="00893487">
        <w:rPr>
          <w:rFonts w:asciiTheme="majorHAnsi" w:hAnsiTheme="majorHAnsi" w:cstheme="majorHAnsi"/>
          <w:sz w:val="12"/>
        </w:rPr>
        <w:t xml:space="preserve"> </w:t>
      </w:r>
      <w:r w:rsidRPr="00893487">
        <w:rPr>
          <w:rStyle w:val="Emphasis"/>
          <w:rFonts w:asciiTheme="majorHAnsi" w:hAnsiTheme="majorHAnsi" w:cstheme="majorHAnsi"/>
          <w:highlight w:val="cyan"/>
        </w:rPr>
        <w:t>Russia</w:t>
      </w:r>
      <w:r w:rsidRPr="00893487">
        <w:rPr>
          <w:rFonts w:asciiTheme="majorHAnsi" w:hAnsiTheme="majorHAnsi" w:cstheme="majorHAnsi"/>
          <w:sz w:val="12"/>
          <w:highlight w:val="cyan"/>
        </w:rPr>
        <w:t>—</w:t>
      </w:r>
      <w:r w:rsidRPr="00893487">
        <w:rPr>
          <w:rStyle w:val="StyleUnderline"/>
          <w:rFonts w:asciiTheme="majorHAnsi" w:hAnsiTheme="majorHAnsi" w:cstheme="majorHAnsi"/>
        </w:rPr>
        <w:t xml:space="preserve">are </w:t>
      </w:r>
      <w:r w:rsidRPr="00893487">
        <w:rPr>
          <w:rStyle w:val="StyleUnderline"/>
          <w:rFonts w:asciiTheme="majorHAnsi" w:hAnsiTheme="majorHAnsi" w:cstheme="majorHAnsi"/>
          <w:highlight w:val="cyan"/>
        </w:rPr>
        <w:t xml:space="preserve">seeking </w:t>
      </w:r>
      <w:r w:rsidRPr="00893487">
        <w:rPr>
          <w:rStyle w:val="Emphasis"/>
          <w:rFonts w:asciiTheme="majorHAnsi" w:hAnsiTheme="majorHAnsi" w:cstheme="majorHAnsi"/>
          <w:highlight w:val="cyan"/>
        </w:rPr>
        <w:t>regional heg</w:t>
      </w:r>
      <w:r w:rsidRPr="00893487">
        <w:rPr>
          <w:rStyle w:val="Emphasis"/>
          <w:rFonts w:asciiTheme="majorHAnsi" w:hAnsiTheme="majorHAnsi" w:cstheme="majorHAnsi"/>
        </w:rPr>
        <w:t>emony</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contesting global norms such as nonaggression and freedom of navigation, and </w:t>
      </w:r>
      <w:r w:rsidRPr="00893487">
        <w:rPr>
          <w:rStyle w:val="StyleUnderline"/>
          <w:rFonts w:asciiTheme="majorHAnsi" w:hAnsiTheme="majorHAnsi" w:cstheme="majorHAnsi"/>
          <w:highlight w:val="cyan"/>
        </w:rPr>
        <w:t xml:space="preserve">developing </w:t>
      </w:r>
      <w:r w:rsidRPr="00893487">
        <w:rPr>
          <w:rStyle w:val="StyleUnderline"/>
          <w:rFonts w:asciiTheme="majorHAnsi" w:hAnsiTheme="majorHAnsi" w:cstheme="majorHAnsi"/>
        </w:rPr>
        <w:t xml:space="preserve">the </w:t>
      </w:r>
      <w:r w:rsidRPr="00893487">
        <w:rPr>
          <w:rStyle w:val="Emphasis"/>
          <w:rFonts w:asciiTheme="majorHAnsi" w:hAnsiTheme="majorHAnsi" w:cstheme="majorHAnsi"/>
        </w:rPr>
        <w:t>military punch</w:t>
      </w:r>
      <w:r w:rsidRPr="00893487">
        <w:rPr>
          <w:rStyle w:val="StyleUnderline"/>
          <w:rFonts w:asciiTheme="majorHAnsi" w:hAnsiTheme="majorHAnsi" w:cstheme="majorHAnsi"/>
        </w:rPr>
        <w:t xml:space="preserve"> to underwrite these ambitions</w:t>
      </w:r>
      <w:r w:rsidRPr="00893487">
        <w:rPr>
          <w:rFonts w:asciiTheme="majorHAnsi" w:hAnsiTheme="majorHAnsi" w:cstheme="majorHAnsi"/>
          <w:sz w:val="12"/>
        </w:rPr>
        <w:t>. Notwithstanding severe economic and demographic problems</w:t>
      </w:r>
      <w:r w:rsidRPr="00893487">
        <w:rPr>
          <w:rStyle w:val="StyleUnderline"/>
          <w:rFonts w:asciiTheme="majorHAnsi" w:hAnsiTheme="majorHAnsi" w:cstheme="majorHAnsi"/>
        </w:rPr>
        <w:t xml:space="preserve">, Russia has conducted a major military </w:t>
      </w:r>
      <w:r w:rsidRPr="00893487">
        <w:rPr>
          <w:rStyle w:val="Emphasis"/>
          <w:rFonts w:asciiTheme="majorHAnsi" w:hAnsiTheme="majorHAnsi" w:cstheme="majorHAnsi"/>
          <w:highlight w:val="cyan"/>
        </w:rPr>
        <w:t>modernization</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 xml:space="preserve">emphasizing </w:t>
      </w:r>
      <w:r w:rsidRPr="00893487">
        <w:rPr>
          <w:rStyle w:val="Emphasis"/>
          <w:rFonts w:asciiTheme="majorHAnsi" w:hAnsiTheme="majorHAnsi" w:cstheme="majorHAnsi"/>
          <w:highlight w:val="cyan"/>
        </w:rPr>
        <w:t>nuclear weapons</w:t>
      </w:r>
      <w:r w:rsidRPr="00893487">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893487">
        <w:rPr>
          <w:rFonts w:asciiTheme="majorHAnsi" w:hAnsiTheme="majorHAnsi" w:cstheme="majorHAnsi"/>
          <w:sz w:val="12"/>
        </w:rPr>
        <w:t xml:space="preserve">.10 </w:t>
      </w:r>
      <w:r w:rsidRPr="00893487">
        <w:rPr>
          <w:rStyle w:val="StyleUnderline"/>
          <w:rFonts w:asciiTheme="majorHAnsi" w:hAnsiTheme="majorHAnsi" w:cstheme="majorHAnsi"/>
        </w:rPr>
        <w:t>China</w:t>
      </w:r>
      <w:r w:rsidRPr="00893487">
        <w:rPr>
          <w:rFonts w:asciiTheme="majorHAnsi" w:hAnsiTheme="majorHAnsi" w:cstheme="majorHAnsi"/>
          <w:sz w:val="12"/>
        </w:rPr>
        <w:t xml:space="preserve">, meanwhile, </w:t>
      </w:r>
      <w:r w:rsidRPr="00893487">
        <w:rPr>
          <w:rStyle w:val="StyleUnderline"/>
          <w:rFonts w:asciiTheme="majorHAnsi" w:hAnsiTheme="majorHAnsi" w:cstheme="majorHAnsi"/>
        </w:rPr>
        <w:t xml:space="preserve">has </w:t>
      </w:r>
      <w:r w:rsidRPr="00893487">
        <w:rPr>
          <w:rStyle w:val="StyleUnderline"/>
          <w:rFonts w:asciiTheme="majorHAnsi" w:hAnsiTheme="majorHAnsi" w:cstheme="majorHAnsi"/>
          <w:highlight w:val="cyan"/>
        </w:rPr>
        <w:t xml:space="preserve">carried out a </w:t>
      </w:r>
      <w:r w:rsidRPr="00893487">
        <w:rPr>
          <w:rStyle w:val="Emphasis"/>
          <w:rFonts w:asciiTheme="majorHAnsi" w:hAnsiTheme="majorHAnsi" w:cstheme="majorHAnsi"/>
          <w:highlight w:val="cyan"/>
        </w:rPr>
        <w:t xml:space="preserve">buildup </w:t>
      </w:r>
      <w:r w:rsidRPr="00893487">
        <w:rPr>
          <w:rStyle w:val="Emphasis"/>
          <w:rFonts w:asciiTheme="majorHAnsi" w:hAnsiTheme="majorHAnsi" w:cstheme="majorHAnsi"/>
        </w:rPr>
        <w:t>of historic proportions</w:t>
      </w:r>
      <w:r w:rsidRPr="00893487">
        <w:rPr>
          <w:rStyle w:val="Emphasis"/>
          <w:rFonts w:asciiTheme="majorHAnsi" w:hAnsiTheme="majorHAnsi" w:cstheme="majorHAnsi"/>
          <w:highlight w:val="cyan"/>
        </w:rPr>
        <w:t>,</w:t>
      </w:r>
      <w:r w:rsidRPr="00893487">
        <w:rPr>
          <w:rFonts w:asciiTheme="majorHAnsi" w:hAnsiTheme="majorHAnsi" w:cstheme="majorHAnsi"/>
          <w:sz w:val="12"/>
        </w:rPr>
        <w:t xml:space="preserve"> with constant-dollar defense outlays rising from US$26 billion in 1995 to US$226 billion in 2016.11 Ominously, </w:t>
      </w:r>
      <w:r w:rsidRPr="00893487">
        <w:rPr>
          <w:rStyle w:val="StyleUnderline"/>
          <w:rFonts w:asciiTheme="majorHAnsi" w:hAnsiTheme="majorHAnsi" w:cstheme="majorHAnsi"/>
        </w:rPr>
        <w:t xml:space="preserve">these </w:t>
      </w:r>
      <w:r w:rsidRPr="00893487">
        <w:rPr>
          <w:rStyle w:val="StyleUnderline"/>
          <w:rFonts w:asciiTheme="majorHAnsi" w:hAnsiTheme="majorHAnsi" w:cstheme="majorHAnsi"/>
          <w:highlight w:val="cyan"/>
        </w:rPr>
        <w:t>expenditures</w:t>
      </w:r>
      <w:r w:rsidRPr="00893487">
        <w:rPr>
          <w:rStyle w:val="StyleUnderline"/>
          <w:rFonts w:asciiTheme="majorHAnsi" w:hAnsiTheme="majorHAnsi" w:cstheme="majorHAnsi"/>
        </w:rPr>
        <w:t xml:space="preserve"> have </w:t>
      </w:r>
      <w:r w:rsidRPr="00893487">
        <w:rPr>
          <w:rStyle w:val="StyleUnderline"/>
          <w:rFonts w:asciiTheme="majorHAnsi" w:hAnsiTheme="majorHAnsi" w:cstheme="majorHAnsi"/>
          <w:highlight w:val="cyan"/>
        </w:rPr>
        <w:t>funded</w:t>
      </w:r>
      <w:r w:rsidRPr="00893487">
        <w:rPr>
          <w:rStyle w:val="StyleUnderline"/>
          <w:rFonts w:asciiTheme="majorHAnsi" w:hAnsiTheme="majorHAnsi" w:cstheme="majorHAnsi"/>
        </w:rPr>
        <w:t xml:space="preserve"> development of </w:t>
      </w:r>
      <w:r w:rsidRPr="00893487">
        <w:rPr>
          <w:rStyle w:val="Emphasis"/>
          <w:rFonts w:asciiTheme="majorHAnsi" w:hAnsiTheme="majorHAnsi" w:cstheme="majorHAnsi"/>
          <w:highlight w:val="cyan"/>
        </w:rPr>
        <w:t>power-projection</w:t>
      </w:r>
      <w:r w:rsidRPr="00893487">
        <w:rPr>
          <w:rStyle w:val="StyleUnderline"/>
          <w:rFonts w:asciiTheme="majorHAnsi" w:hAnsiTheme="majorHAnsi" w:cstheme="majorHAnsi"/>
          <w:highlight w:val="cyan"/>
        </w:rPr>
        <w:t xml:space="preserve"> and</w:t>
      </w:r>
      <w:r w:rsidRPr="00893487">
        <w:rPr>
          <w:rStyle w:val="StyleUnderline"/>
          <w:rFonts w:asciiTheme="majorHAnsi" w:hAnsiTheme="majorHAnsi" w:cstheme="majorHAnsi"/>
        </w:rPr>
        <w:t xml:space="preserve"> </w:t>
      </w:r>
      <w:proofErr w:type="spellStart"/>
      <w:r w:rsidRPr="00893487">
        <w:rPr>
          <w:rStyle w:val="StyleUnderline"/>
          <w:rFonts w:asciiTheme="majorHAnsi" w:hAnsiTheme="majorHAnsi" w:cstheme="majorHAnsi"/>
        </w:rPr>
        <w:t>antiaccess</w:t>
      </w:r>
      <w:proofErr w:type="spellEnd"/>
      <w:r w:rsidRPr="00893487">
        <w:rPr>
          <w:rStyle w:val="StyleUnderline"/>
          <w:rFonts w:asciiTheme="majorHAnsi" w:hAnsiTheme="majorHAnsi" w:cstheme="majorHAnsi"/>
        </w:rPr>
        <w:t>/area denial</w:t>
      </w:r>
      <w:r w:rsidRPr="00893487">
        <w:rPr>
          <w:rFonts w:asciiTheme="majorHAnsi" w:hAnsiTheme="majorHAnsi" w:cstheme="majorHAnsi"/>
          <w:sz w:val="12"/>
        </w:rPr>
        <w:t xml:space="preserve"> </w:t>
      </w:r>
      <w:r w:rsidRPr="00893487">
        <w:rPr>
          <w:rFonts w:asciiTheme="majorHAnsi" w:hAnsiTheme="majorHAnsi" w:cstheme="majorHAnsi"/>
          <w:sz w:val="12"/>
          <w:highlight w:val="cyan"/>
        </w:rPr>
        <w:t>(</w:t>
      </w:r>
      <w:r w:rsidRPr="00893487">
        <w:rPr>
          <w:rStyle w:val="Emphasis"/>
          <w:rFonts w:asciiTheme="majorHAnsi" w:hAnsiTheme="majorHAnsi" w:cstheme="majorHAnsi"/>
          <w:highlight w:val="cyan"/>
        </w:rPr>
        <w:t xml:space="preserve">A2/AD) </w:t>
      </w:r>
      <w:r w:rsidRPr="00893487">
        <w:rPr>
          <w:rStyle w:val="Emphasis"/>
          <w:rFonts w:asciiTheme="majorHAnsi" w:hAnsiTheme="majorHAnsi" w:cstheme="majorHAnsi"/>
        </w:rPr>
        <w:t>tools</w:t>
      </w:r>
      <w:r w:rsidRPr="00893487">
        <w:rPr>
          <w:rFonts w:asciiTheme="majorHAnsi" w:hAnsiTheme="majorHAnsi" w:cstheme="majorHAnsi"/>
          <w:sz w:val="12"/>
        </w:rPr>
        <w:t xml:space="preserve"> </w:t>
      </w:r>
      <w:r w:rsidRPr="00893487">
        <w:rPr>
          <w:rStyle w:val="StyleUnderline"/>
          <w:rFonts w:asciiTheme="majorHAnsi" w:hAnsiTheme="majorHAnsi" w:cstheme="majorHAnsi"/>
        </w:rPr>
        <w:t>necessary to threaten China’s neighbors and complicate U.S. intervention on their behalf</w:t>
      </w:r>
      <w:r w:rsidRPr="00893487">
        <w:rPr>
          <w:rFonts w:asciiTheme="majorHAnsi" w:hAnsiTheme="majorHAnsi" w:cstheme="majorHAnsi"/>
          <w:sz w:val="12"/>
        </w:rPr>
        <w:t xml:space="preserve">. Washington has grown accustomed to having a generational military lead; </w:t>
      </w:r>
      <w:r w:rsidRPr="00893487">
        <w:rPr>
          <w:rStyle w:val="StyleUnderline"/>
          <w:rFonts w:asciiTheme="majorHAnsi" w:hAnsiTheme="majorHAnsi" w:cstheme="majorHAnsi"/>
        </w:rPr>
        <w:t xml:space="preserve">Russian and Chinese modernization </w:t>
      </w:r>
      <w:r w:rsidRPr="00893487">
        <w:rPr>
          <w:rStyle w:val="StyleUnderline"/>
          <w:rFonts w:asciiTheme="majorHAnsi" w:hAnsiTheme="majorHAnsi" w:cstheme="majorHAnsi"/>
        </w:rPr>
        <w:lastRenderedPageBreak/>
        <w:t xml:space="preserve">efforts are now creating a </w:t>
      </w:r>
      <w:r w:rsidRPr="00893487">
        <w:rPr>
          <w:rStyle w:val="Emphasis"/>
          <w:rFonts w:asciiTheme="majorHAnsi" w:hAnsiTheme="majorHAnsi" w:cstheme="majorHAnsi"/>
        </w:rPr>
        <w:t xml:space="preserve">far more competitive environment. </w:t>
      </w:r>
      <w:r w:rsidRPr="00893487">
        <w:rPr>
          <w:rFonts w:asciiTheme="majorHAnsi" w:hAnsiTheme="majorHAnsi" w:cstheme="majorHAnsi"/>
          <w:sz w:val="12"/>
        </w:rPr>
        <w:t xml:space="preserve">Second, the </w:t>
      </w:r>
      <w:r w:rsidRPr="00893487">
        <w:rPr>
          <w:rStyle w:val="Emphasis"/>
          <w:rFonts w:asciiTheme="majorHAnsi" w:hAnsiTheme="majorHAnsi" w:cstheme="majorHAnsi"/>
        </w:rPr>
        <w:t>international outlaws</w:t>
      </w:r>
      <w:r w:rsidRPr="00893487">
        <w:rPr>
          <w:rStyle w:val="StyleUnderline"/>
          <w:rFonts w:asciiTheme="majorHAnsi" w:hAnsiTheme="majorHAnsi" w:cstheme="majorHAnsi"/>
        </w:rPr>
        <w:t xml:space="preserve"> are no longer so </w:t>
      </w:r>
      <w:r w:rsidRPr="00893487">
        <w:rPr>
          <w:rStyle w:val="Emphasis"/>
          <w:rFonts w:asciiTheme="majorHAnsi" w:hAnsiTheme="majorHAnsi" w:cstheme="majorHAnsi"/>
        </w:rPr>
        <w:t>weak</w:t>
      </w:r>
      <w:r w:rsidRPr="00893487">
        <w:rPr>
          <w:rStyle w:val="StyleUnderline"/>
          <w:rFonts w:asciiTheme="majorHAnsi" w:hAnsiTheme="majorHAnsi" w:cstheme="majorHAnsi"/>
        </w:rPr>
        <w:t>.</w:t>
      </w:r>
      <w:r w:rsidRPr="00893487">
        <w:rPr>
          <w:rFonts w:asciiTheme="majorHAnsi" w:hAnsiTheme="majorHAnsi" w:cstheme="majorHAnsi"/>
          <w:sz w:val="12"/>
        </w:rPr>
        <w:t xml:space="preserve"> </w:t>
      </w:r>
      <w:r w:rsidRPr="00893487">
        <w:rPr>
          <w:rStyle w:val="Emphasis"/>
          <w:rFonts w:asciiTheme="majorHAnsi" w:hAnsiTheme="majorHAnsi" w:cstheme="majorHAnsi"/>
          <w:highlight w:val="cyan"/>
        </w:rPr>
        <w:t>North Korea</w:t>
      </w:r>
      <w:r w:rsidRPr="00893487">
        <w:rPr>
          <w:rStyle w:val="Emphasis"/>
          <w:rFonts w:asciiTheme="majorHAnsi" w:hAnsiTheme="majorHAnsi" w:cstheme="majorHAnsi"/>
        </w:rPr>
        <w:t>’s</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conventional forces have atrophied, but it has </w:t>
      </w:r>
      <w:r w:rsidRPr="00893487">
        <w:rPr>
          <w:rStyle w:val="StyleUnderline"/>
          <w:rFonts w:asciiTheme="majorHAnsi" w:hAnsiTheme="majorHAnsi" w:cstheme="majorHAnsi"/>
          <w:highlight w:val="cyan"/>
        </w:rPr>
        <w:t xml:space="preserve">amassed a </w:t>
      </w:r>
      <w:r w:rsidRPr="00893487">
        <w:rPr>
          <w:rStyle w:val="StyleUnderline"/>
          <w:rFonts w:asciiTheme="majorHAnsi" w:hAnsiTheme="majorHAnsi" w:cstheme="majorHAnsi"/>
        </w:rPr>
        <w:t xml:space="preserve">growing </w:t>
      </w:r>
      <w:r w:rsidRPr="00893487">
        <w:rPr>
          <w:rStyle w:val="Emphasis"/>
          <w:rFonts w:asciiTheme="majorHAnsi" w:hAnsiTheme="majorHAnsi" w:cstheme="majorHAnsi"/>
          <w:highlight w:val="cyan"/>
        </w:rPr>
        <w:t>nuclear arsenal</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893487">
        <w:rPr>
          <w:rStyle w:val="Emphasis"/>
          <w:rFonts w:asciiTheme="majorHAnsi" w:hAnsiTheme="majorHAnsi" w:cstheme="majorHAnsi"/>
        </w:rPr>
        <w:t>continental United States</w:t>
      </w:r>
      <w:r w:rsidRPr="00893487">
        <w:rPr>
          <w:rFonts w:asciiTheme="majorHAnsi" w:hAnsiTheme="majorHAnsi" w:cstheme="majorHAnsi"/>
          <w:sz w:val="12"/>
        </w:rPr>
        <w:t xml:space="preserve">.12 </w:t>
      </w:r>
      <w:r w:rsidRPr="00893487">
        <w:rPr>
          <w:rStyle w:val="Emphasis"/>
          <w:rFonts w:asciiTheme="majorHAnsi" w:hAnsiTheme="majorHAnsi" w:cstheme="majorHAnsi"/>
        </w:rPr>
        <w:t>Iran</w:t>
      </w:r>
      <w:r w:rsidRPr="00893487">
        <w:rPr>
          <w:rFonts w:asciiTheme="majorHAnsi" w:hAnsiTheme="majorHAnsi" w:cstheme="majorHAnsi"/>
          <w:sz w:val="12"/>
        </w:rPr>
        <w:t xml:space="preserve"> </w:t>
      </w:r>
      <w:r w:rsidRPr="00893487">
        <w:rPr>
          <w:rStyle w:val="StyleUnderline"/>
          <w:rFonts w:asciiTheme="majorHAnsi" w:hAnsiTheme="majorHAnsi" w:cstheme="majorHAnsi"/>
        </w:rPr>
        <w:t>remains a</w:t>
      </w:r>
      <w:r w:rsidRPr="00893487">
        <w:rPr>
          <w:rFonts w:asciiTheme="majorHAnsi" w:hAnsiTheme="majorHAnsi" w:cstheme="majorHAnsi"/>
          <w:sz w:val="12"/>
        </w:rPr>
        <w:t xml:space="preserve"> </w:t>
      </w:r>
      <w:r w:rsidRPr="00893487">
        <w:rPr>
          <w:rStyle w:val="Emphasis"/>
          <w:rFonts w:asciiTheme="majorHAnsi" w:hAnsiTheme="majorHAnsi" w:cstheme="majorHAnsi"/>
        </w:rPr>
        <w:t>nuclear threshold state,</w:t>
      </w:r>
      <w:r w:rsidRPr="00893487">
        <w:rPr>
          <w:rFonts w:asciiTheme="majorHAnsi" w:hAnsiTheme="majorHAnsi" w:cstheme="majorHAnsi"/>
          <w:sz w:val="12"/>
        </w:rPr>
        <w:t xml:space="preserve"> one </w:t>
      </w:r>
      <w:r w:rsidRPr="00893487">
        <w:rPr>
          <w:rStyle w:val="StyleUnderline"/>
          <w:rFonts w:asciiTheme="majorHAnsi" w:hAnsiTheme="majorHAnsi" w:cstheme="majorHAnsi"/>
        </w:rPr>
        <w:t xml:space="preserve">that continues to develop ballistic missiles and A2/AD capabilities while employing </w:t>
      </w:r>
      <w:r w:rsidRPr="00893487">
        <w:rPr>
          <w:rStyle w:val="Emphasis"/>
          <w:rFonts w:asciiTheme="majorHAnsi" w:hAnsiTheme="majorHAnsi" w:cstheme="majorHAnsi"/>
        </w:rPr>
        <w:t>sectarian</w:t>
      </w:r>
      <w:r w:rsidRPr="00893487">
        <w:rPr>
          <w:rStyle w:val="StyleUnderline"/>
          <w:rFonts w:asciiTheme="majorHAnsi" w:hAnsiTheme="majorHAnsi" w:cstheme="majorHAnsi"/>
        </w:rPr>
        <w:t xml:space="preserve"> and </w:t>
      </w:r>
      <w:r w:rsidRPr="00893487">
        <w:rPr>
          <w:rStyle w:val="Emphasis"/>
          <w:rFonts w:asciiTheme="majorHAnsi" w:hAnsiTheme="majorHAnsi" w:cstheme="majorHAnsi"/>
        </w:rPr>
        <w:t>proxy forces</w:t>
      </w:r>
      <w:r w:rsidRPr="00893487">
        <w:rPr>
          <w:rStyle w:val="StyleUnderline"/>
          <w:rFonts w:asciiTheme="majorHAnsi" w:hAnsiTheme="majorHAnsi" w:cstheme="majorHAnsi"/>
        </w:rPr>
        <w:t xml:space="preserve"> across the Middle East</w:t>
      </w:r>
      <w:r w:rsidRPr="00893487">
        <w:rPr>
          <w:rFonts w:asciiTheme="majorHAnsi" w:hAnsiTheme="majorHAnsi" w:cstheme="majorHAnsi"/>
          <w:sz w:val="12"/>
        </w:rPr>
        <w:t xml:space="preserve">. </w:t>
      </w:r>
      <w:r w:rsidRPr="00893487">
        <w:rPr>
          <w:rStyle w:val="StyleUnderline"/>
          <w:rFonts w:asciiTheme="majorHAnsi" w:hAnsiTheme="majorHAnsi" w:cstheme="majorHAnsi"/>
        </w:rPr>
        <w:t>The Islamic State</w:t>
      </w:r>
      <w:r w:rsidRPr="00893487">
        <w:rPr>
          <w:rFonts w:asciiTheme="majorHAnsi" w:hAnsiTheme="majorHAnsi" w:cstheme="majorHAnsi"/>
          <w:sz w:val="12"/>
        </w:rPr>
        <w:t xml:space="preserve">, for its part, </w:t>
      </w:r>
      <w:r w:rsidRPr="00893487">
        <w:rPr>
          <w:rStyle w:val="StyleUnderline"/>
          <w:rFonts w:asciiTheme="majorHAnsi" w:hAnsiTheme="majorHAnsi" w:cstheme="majorHAnsi"/>
        </w:rPr>
        <w:t>is headed for defeat, but has displayed</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military capabilities </w:t>
      </w:r>
      <w:r w:rsidRPr="00893487">
        <w:rPr>
          <w:rStyle w:val="Emphasis"/>
          <w:rFonts w:asciiTheme="majorHAnsi" w:hAnsiTheme="majorHAnsi" w:cstheme="majorHAnsi"/>
        </w:rPr>
        <w:t>unprecedented</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for any </w:t>
      </w:r>
      <w:r w:rsidRPr="00893487">
        <w:rPr>
          <w:rStyle w:val="Emphasis"/>
          <w:rFonts w:asciiTheme="majorHAnsi" w:hAnsiTheme="majorHAnsi" w:cstheme="majorHAnsi"/>
        </w:rPr>
        <w:t xml:space="preserve">terrorist </w:t>
      </w:r>
      <w:proofErr w:type="gramStart"/>
      <w:r w:rsidRPr="00893487">
        <w:rPr>
          <w:rStyle w:val="Emphasis"/>
          <w:rFonts w:asciiTheme="majorHAnsi" w:hAnsiTheme="majorHAnsi" w:cstheme="majorHAnsi"/>
        </w:rPr>
        <w:t>group</w:t>
      </w:r>
      <w:r w:rsidRPr="00893487">
        <w:rPr>
          <w:rStyle w:val="StyleUnderline"/>
          <w:rFonts w:asciiTheme="majorHAnsi" w:hAnsiTheme="majorHAnsi" w:cstheme="majorHAnsi"/>
        </w:rPr>
        <w:t>,</w:t>
      </w:r>
      <w:r w:rsidRPr="00893487">
        <w:rPr>
          <w:rFonts w:asciiTheme="majorHAnsi" w:hAnsiTheme="majorHAnsi" w:cstheme="majorHAnsi"/>
          <w:sz w:val="12"/>
        </w:rPr>
        <w:t xml:space="preserve"> </w:t>
      </w:r>
      <w:r w:rsidRPr="00893487">
        <w:rPr>
          <w:rStyle w:val="StyleUnderline"/>
          <w:rFonts w:asciiTheme="majorHAnsi" w:hAnsiTheme="majorHAnsi" w:cstheme="majorHAnsi"/>
        </w:rPr>
        <w:t>and</w:t>
      </w:r>
      <w:proofErr w:type="gramEnd"/>
      <w:r w:rsidRPr="00893487">
        <w:rPr>
          <w:rStyle w:val="StyleUnderline"/>
          <w:rFonts w:asciiTheme="majorHAnsi" w:hAnsiTheme="majorHAnsi" w:cstheme="majorHAnsi"/>
        </w:rPr>
        <w:t xml:space="preserve"> shown that</w:t>
      </w:r>
      <w:r w:rsidRPr="00893487">
        <w:rPr>
          <w:rFonts w:asciiTheme="majorHAnsi" w:hAnsiTheme="majorHAnsi" w:cstheme="majorHAnsi"/>
          <w:sz w:val="12"/>
        </w:rPr>
        <w:t xml:space="preserve"> </w:t>
      </w:r>
      <w:r w:rsidRPr="00893487">
        <w:rPr>
          <w:rStyle w:val="Emphasis"/>
          <w:rFonts w:asciiTheme="majorHAnsi" w:hAnsiTheme="majorHAnsi" w:cstheme="majorHAnsi"/>
        </w:rPr>
        <w:t>counterterrorism</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will continue to place </w:t>
      </w:r>
      <w:r w:rsidRPr="00893487">
        <w:rPr>
          <w:rStyle w:val="Emphasis"/>
          <w:rFonts w:asciiTheme="majorHAnsi" w:hAnsiTheme="majorHAnsi" w:cstheme="majorHAnsi"/>
        </w:rPr>
        <w:t>significant operational demands</w:t>
      </w:r>
      <w:r w:rsidRPr="00893487">
        <w:rPr>
          <w:rStyle w:val="StyleUnderline"/>
          <w:rFonts w:asciiTheme="majorHAnsi" w:hAnsiTheme="majorHAnsi" w:cstheme="majorHAnsi"/>
        </w:rPr>
        <w:t xml:space="preserve"> on U.S. forces whether in this context or in others. </w:t>
      </w:r>
      <w:r w:rsidRPr="00893487">
        <w:rPr>
          <w:rFonts w:asciiTheme="majorHAnsi" w:hAnsiTheme="majorHAnsi" w:cstheme="majorHAnsi"/>
          <w:sz w:val="12"/>
        </w:rPr>
        <w:t>Rogue actors have long preoccupied American planners, but</w:t>
      </w:r>
      <w:r w:rsidRPr="00893487">
        <w:rPr>
          <w:rStyle w:val="StyleUnderline"/>
          <w:rFonts w:asciiTheme="majorHAnsi" w:hAnsiTheme="majorHAnsi" w:cstheme="majorHAnsi"/>
        </w:rPr>
        <w:t xml:space="preserve"> </w:t>
      </w:r>
      <w:r w:rsidRPr="00893487">
        <w:rPr>
          <w:rStyle w:val="Emphasis"/>
          <w:rFonts w:asciiTheme="majorHAnsi" w:hAnsiTheme="majorHAnsi" w:cstheme="majorHAnsi"/>
        </w:rPr>
        <w:t>the rogues are now more capable</w:t>
      </w:r>
      <w:r w:rsidRPr="00893487">
        <w:rPr>
          <w:rStyle w:val="StyleUnderline"/>
          <w:rFonts w:asciiTheme="majorHAnsi" w:hAnsiTheme="majorHAnsi" w:cstheme="majorHAnsi"/>
        </w:rPr>
        <w:t xml:space="preserve"> than at any time in decades. </w:t>
      </w:r>
      <w:r w:rsidRPr="00893487">
        <w:rPr>
          <w:rFonts w:asciiTheme="majorHAnsi" w:hAnsiTheme="majorHAnsi" w:cstheme="majorHAnsi"/>
          <w:sz w:val="12"/>
        </w:rPr>
        <w:t xml:space="preserve">Third, </w:t>
      </w:r>
      <w:r w:rsidRPr="00893487">
        <w:rPr>
          <w:rStyle w:val="StyleUnderline"/>
          <w:rFonts w:asciiTheme="majorHAnsi" w:hAnsiTheme="majorHAnsi" w:cstheme="majorHAnsi"/>
        </w:rPr>
        <w:t>the</w:t>
      </w:r>
      <w:r w:rsidRPr="00893487">
        <w:rPr>
          <w:rFonts w:asciiTheme="majorHAnsi" w:hAnsiTheme="majorHAnsi" w:cstheme="majorHAnsi"/>
          <w:sz w:val="12"/>
        </w:rPr>
        <w:t xml:space="preserve"> </w:t>
      </w:r>
      <w:r w:rsidRPr="00893487">
        <w:rPr>
          <w:rStyle w:val="Emphasis"/>
          <w:rFonts w:asciiTheme="majorHAnsi" w:hAnsiTheme="majorHAnsi" w:cstheme="majorHAnsi"/>
        </w:rPr>
        <w:t>democratization of technology</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has allowed more actors to </w:t>
      </w:r>
      <w:r w:rsidRPr="00893487">
        <w:rPr>
          <w:rStyle w:val="Emphasis"/>
          <w:rFonts w:asciiTheme="majorHAnsi" w:hAnsiTheme="majorHAnsi" w:cstheme="majorHAnsi"/>
        </w:rPr>
        <w:t>contest American superiority</w:t>
      </w:r>
      <w:r w:rsidRPr="00893487">
        <w:rPr>
          <w:rStyle w:val="StyleUnderline"/>
          <w:rFonts w:asciiTheme="majorHAnsi" w:hAnsiTheme="majorHAnsi" w:cstheme="majorHAnsi"/>
        </w:rPr>
        <w:t xml:space="preserve"> in dangerous ways</w:t>
      </w:r>
      <w:r w:rsidRPr="00893487">
        <w:rPr>
          <w:rFonts w:asciiTheme="majorHAnsi" w:hAnsiTheme="majorHAnsi" w:cstheme="majorHAnsi"/>
          <w:sz w:val="12"/>
        </w:rPr>
        <w:t xml:space="preserve">. The spread of </w:t>
      </w:r>
      <w:r w:rsidRPr="00893487">
        <w:rPr>
          <w:rStyle w:val="Emphasis"/>
          <w:rFonts w:asciiTheme="majorHAnsi" w:hAnsiTheme="majorHAnsi" w:cstheme="majorHAnsi"/>
        </w:rPr>
        <w:t>antisatellite</w:t>
      </w:r>
      <w:r w:rsidRPr="00893487">
        <w:rPr>
          <w:rFonts w:asciiTheme="majorHAnsi" w:hAnsiTheme="majorHAnsi" w:cstheme="majorHAnsi"/>
          <w:sz w:val="12"/>
        </w:rPr>
        <w:t xml:space="preserve"> </w:t>
      </w:r>
      <w:r w:rsidRPr="00893487">
        <w:rPr>
          <w:rStyle w:val="StyleUnderline"/>
          <w:rFonts w:asciiTheme="majorHAnsi" w:hAnsiTheme="majorHAnsi" w:cstheme="majorHAnsi"/>
        </w:rPr>
        <w:t>and</w:t>
      </w:r>
      <w:r w:rsidRPr="00893487">
        <w:rPr>
          <w:rFonts w:asciiTheme="majorHAnsi" w:hAnsiTheme="majorHAnsi" w:cstheme="majorHAnsi"/>
          <w:sz w:val="12"/>
        </w:rPr>
        <w:t xml:space="preserve"> </w:t>
      </w:r>
      <w:r w:rsidRPr="00893487">
        <w:rPr>
          <w:rStyle w:val="Emphasis"/>
          <w:rFonts w:asciiTheme="majorHAnsi" w:hAnsiTheme="majorHAnsi" w:cstheme="majorHAnsi"/>
        </w:rPr>
        <w:t>cyberwarfare</w:t>
      </w:r>
      <w:r w:rsidRPr="00893487">
        <w:rPr>
          <w:rFonts w:asciiTheme="majorHAnsi" w:hAnsiTheme="majorHAnsi" w:cstheme="majorHAnsi"/>
          <w:sz w:val="12"/>
        </w:rPr>
        <w:t xml:space="preserve"> </w:t>
      </w:r>
      <w:r w:rsidRPr="00893487">
        <w:rPr>
          <w:rStyle w:val="StyleUnderline"/>
          <w:rFonts w:asciiTheme="majorHAnsi" w:hAnsiTheme="majorHAnsi" w:cstheme="majorHAnsi"/>
        </w:rPr>
        <w:t>capabilities</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893487">
        <w:rPr>
          <w:rStyle w:val="Emphasis"/>
          <w:rFonts w:asciiTheme="majorHAnsi" w:hAnsiTheme="majorHAnsi" w:cstheme="majorHAnsi"/>
        </w:rPr>
        <w:t>military leveling effect</w:t>
      </w:r>
      <w:r w:rsidRPr="00893487">
        <w:rPr>
          <w:rStyle w:val="StyleUnderline"/>
          <w:rFonts w:asciiTheme="majorHAnsi" w:hAnsiTheme="majorHAnsi" w:cstheme="majorHAnsi"/>
        </w:rPr>
        <w:t xml:space="preserve"> by giving weaker actors </w:t>
      </w:r>
      <w:r w:rsidRPr="00893487">
        <w:rPr>
          <w:rStyle w:val="Emphasis"/>
          <w:rFonts w:asciiTheme="majorHAnsi" w:hAnsiTheme="majorHAnsi" w:cstheme="majorHAnsi"/>
        </w:rPr>
        <w:t>capabilities</w:t>
      </w:r>
      <w:r w:rsidRPr="00893487">
        <w:rPr>
          <w:rStyle w:val="StyleUnderline"/>
          <w:rFonts w:asciiTheme="majorHAnsi" w:hAnsiTheme="majorHAnsi" w:cstheme="majorHAnsi"/>
        </w:rPr>
        <w:t xml:space="preserve"> which were </w:t>
      </w:r>
      <w:r w:rsidRPr="00893487">
        <w:rPr>
          <w:rStyle w:val="Emphasis"/>
          <w:rFonts w:asciiTheme="majorHAnsi" w:hAnsiTheme="majorHAnsi" w:cstheme="majorHAnsi"/>
        </w:rPr>
        <w:t>formerly unique</w:t>
      </w:r>
      <w:r w:rsidRPr="00893487">
        <w:rPr>
          <w:rStyle w:val="StyleUnderline"/>
          <w:rFonts w:asciiTheme="majorHAnsi" w:hAnsiTheme="majorHAnsi" w:cstheme="majorHAnsi"/>
        </w:rPr>
        <w:t xml:space="preserve"> to technologically advanced states</w:t>
      </w:r>
      <w:r w:rsidRPr="00893487">
        <w:rPr>
          <w:rFonts w:asciiTheme="majorHAnsi" w:hAnsiTheme="majorHAnsi" w:cstheme="majorHAnsi"/>
          <w:sz w:val="12"/>
        </w:rPr>
        <w:t xml:space="preserve">. </w:t>
      </w:r>
      <w:r w:rsidRPr="00893487">
        <w:rPr>
          <w:rStyle w:val="StyleUnderline"/>
          <w:rFonts w:asciiTheme="majorHAnsi" w:hAnsiTheme="majorHAnsi" w:cstheme="majorHAnsi"/>
        </w:rPr>
        <w:t>As such technologies</w:t>
      </w:r>
      <w:r w:rsidRPr="00893487">
        <w:rPr>
          <w:rFonts w:asciiTheme="majorHAnsi" w:hAnsiTheme="majorHAnsi" w:cstheme="majorHAnsi"/>
          <w:sz w:val="12"/>
        </w:rPr>
        <w:t xml:space="preserve"> “</w:t>
      </w:r>
      <w:r w:rsidRPr="00893487">
        <w:rPr>
          <w:rStyle w:val="Emphasis"/>
          <w:rFonts w:asciiTheme="majorHAnsi" w:hAnsiTheme="majorHAnsi" w:cstheme="majorHAnsi"/>
        </w:rPr>
        <w:t>proliferate worldwide</w:t>
      </w:r>
      <w:r w:rsidRPr="00893487">
        <w:rPr>
          <w:rFonts w:asciiTheme="majorHAnsi" w:hAnsiTheme="majorHAnsi" w:cstheme="majorHAnsi"/>
          <w:sz w:val="12"/>
        </w:rPr>
        <w:t>,” Air Force Chief of Staff General David Goldfein commented in 2016, “</w:t>
      </w:r>
      <w:r w:rsidRPr="00893487">
        <w:rPr>
          <w:rStyle w:val="StyleUnderline"/>
          <w:rFonts w:asciiTheme="majorHAnsi" w:hAnsiTheme="majorHAnsi" w:cstheme="majorHAnsi"/>
        </w:rPr>
        <w:t>the</w:t>
      </w:r>
      <w:r w:rsidRPr="00893487">
        <w:rPr>
          <w:rFonts w:asciiTheme="majorHAnsi" w:hAnsiTheme="majorHAnsi" w:cstheme="majorHAnsi"/>
          <w:sz w:val="12"/>
        </w:rPr>
        <w:t xml:space="preserve"> </w:t>
      </w:r>
      <w:r w:rsidRPr="00893487">
        <w:rPr>
          <w:rStyle w:val="Emphasis"/>
          <w:rFonts w:asciiTheme="majorHAnsi" w:hAnsiTheme="majorHAnsi" w:cstheme="majorHAnsi"/>
        </w:rPr>
        <w:t>technology</w:t>
      </w:r>
      <w:r w:rsidRPr="00893487">
        <w:rPr>
          <w:rFonts w:asciiTheme="majorHAnsi" w:hAnsiTheme="majorHAnsi" w:cstheme="majorHAnsi"/>
          <w:sz w:val="12"/>
        </w:rPr>
        <w:t xml:space="preserve"> </w:t>
      </w:r>
      <w:r w:rsidRPr="00893487">
        <w:rPr>
          <w:rStyle w:val="StyleUnderline"/>
          <w:rFonts w:asciiTheme="majorHAnsi" w:hAnsiTheme="majorHAnsi" w:cstheme="majorHAnsi"/>
        </w:rPr>
        <w:t>and</w:t>
      </w:r>
      <w:r w:rsidRPr="00893487">
        <w:rPr>
          <w:rFonts w:asciiTheme="majorHAnsi" w:hAnsiTheme="majorHAnsi" w:cstheme="majorHAnsi"/>
          <w:sz w:val="12"/>
        </w:rPr>
        <w:t xml:space="preserve"> </w:t>
      </w:r>
      <w:r w:rsidRPr="00893487">
        <w:rPr>
          <w:rStyle w:val="Emphasis"/>
          <w:rFonts w:asciiTheme="majorHAnsi" w:hAnsiTheme="majorHAnsi" w:cstheme="majorHAnsi"/>
        </w:rPr>
        <w:t>capability gaps</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between America and our adversaries are </w:t>
      </w:r>
      <w:r w:rsidRPr="00893487">
        <w:rPr>
          <w:rStyle w:val="Emphasis"/>
          <w:rFonts w:asciiTheme="majorHAnsi" w:hAnsiTheme="majorHAnsi" w:cstheme="majorHAnsi"/>
        </w:rPr>
        <w:t>closing dangerously fast</w:t>
      </w:r>
      <w:r w:rsidRPr="00893487">
        <w:rPr>
          <w:rFonts w:asciiTheme="majorHAnsi" w:hAnsiTheme="majorHAnsi" w:cstheme="majorHAnsi"/>
          <w:sz w:val="12"/>
        </w:rPr>
        <w:t xml:space="preserve">.”13 Indeed, as these capabilities spread, </w:t>
      </w:r>
      <w:r w:rsidRPr="00893487">
        <w:rPr>
          <w:rStyle w:val="StyleUnderline"/>
          <w:rFonts w:asciiTheme="majorHAnsi" w:hAnsiTheme="majorHAnsi" w:cstheme="majorHAnsi"/>
        </w:rPr>
        <w:t>fourth-generation systems</w:t>
      </w:r>
      <w:r w:rsidRPr="00893487">
        <w:rPr>
          <w:rFonts w:asciiTheme="majorHAnsi" w:hAnsiTheme="majorHAnsi" w:cstheme="majorHAnsi"/>
          <w:sz w:val="12"/>
        </w:rPr>
        <w:t xml:space="preserve"> (such as F-15s and F-16s) </w:t>
      </w:r>
      <w:r w:rsidRPr="00893487">
        <w:rPr>
          <w:rStyle w:val="StyleUnderline"/>
          <w:rFonts w:asciiTheme="majorHAnsi" w:hAnsiTheme="majorHAnsi" w:cstheme="majorHAnsi"/>
        </w:rPr>
        <w:t xml:space="preserve">may provide </w:t>
      </w:r>
      <w:r w:rsidRPr="00893487">
        <w:rPr>
          <w:rStyle w:val="Emphasis"/>
          <w:rFonts w:asciiTheme="majorHAnsi" w:hAnsiTheme="majorHAnsi" w:cstheme="majorHAnsi"/>
        </w:rPr>
        <w:t>decreasing utility</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against even </w:t>
      </w:r>
      <w:r w:rsidRPr="00893487">
        <w:rPr>
          <w:rStyle w:val="Emphasis"/>
          <w:rFonts w:asciiTheme="majorHAnsi" w:hAnsiTheme="majorHAnsi" w:cstheme="majorHAnsi"/>
        </w:rPr>
        <w:t>non-great-power competitors</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and </w:t>
      </w:r>
      <w:r w:rsidRPr="00893487">
        <w:rPr>
          <w:rStyle w:val="Emphasis"/>
          <w:rFonts w:asciiTheme="majorHAnsi" w:hAnsiTheme="majorHAnsi" w:cstheme="majorHAnsi"/>
        </w:rPr>
        <w:t>far more fifth-generation capabilities may be needed to perpetuate American overmatch</w:t>
      </w:r>
      <w:r w:rsidRPr="00893487">
        <w:rPr>
          <w:rFonts w:asciiTheme="majorHAnsi" w:hAnsiTheme="majorHAnsi" w:cstheme="majorHAnsi"/>
          <w:sz w:val="12"/>
        </w:rPr>
        <w:t xml:space="preserve">. Finally, </w:t>
      </w:r>
      <w:r w:rsidRPr="00893487">
        <w:rPr>
          <w:rStyle w:val="StyleUnderline"/>
          <w:rFonts w:asciiTheme="majorHAnsi" w:hAnsiTheme="majorHAnsi" w:cstheme="majorHAnsi"/>
        </w:rPr>
        <w:t xml:space="preserve">the number of </w:t>
      </w:r>
      <w:r w:rsidRPr="00893487">
        <w:rPr>
          <w:rStyle w:val="StyleUnderline"/>
          <w:rFonts w:asciiTheme="majorHAnsi" w:hAnsiTheme="majorHAnsi" w:cstheme="majorHAnsi"/>
          <w:highlight w:val="cyan"/>
        </w:rPr>
        <w:t xml:space="preserve">challenges </w:t>
      </w:r>
      <w:r w:rsidRPr="00893487">
        <w:rPr>
          <w:rStyle w:val="StyleUnderline"/>
          <w:rFonts w:asciiTheme="majorHAnsi" w:hAnsiTheme="majorHAnsi" w:cstheme="majorHAnsi"/>
        </w:rPr>
        <w:t xml:space="preserve">has </w:t>
      </w:r>
      <w:r w:rsidRPr="00893487">
        <w:rPr>
          <w:rStyle w:val="Emphasis"/>
          <w:rFonts w:asciiTheme="majorHAnsi" w:hAnsiTheme="majorHAnsi" w:cstheme="majorHAnsi"/>
          <w:highlight w:val="cyan"/>
        </w:rPr>
        <w:t>multiplied</w:t>
      </w:r>
      <w:r w:rsidRPr="00893487">
        <w:rPr>
          <w:rFonts w:asciiTheme="majorHAnsi" w:hAnsiTheme="majorHAnsi" w:cstheme="majorHAnsi"/>
          <w:sz w:val="12"/>
        </w:rPr>
        <w:t xml:space="preserve">. </w:t>
      </w:r>
      <w:r w:rsidRPr="00893487">
        <w:rPr>
          <w:rStyle w:val="StyleUnderline"/>
          <w:rFonts w:asciiTheme="majorHAnsi" w:hAnsiTheme="majorHAnsi" w:cstheme="majorHAnsi"/>
        </w:rPr>
        <w:t>During the 1990s and early 2000s, Washington faced rogue states and jihadist extremism—but not intense great-power rivalry</w:t>
      </w:r>
      <w:r w:rsidRPr="00893487">
        <w:rPr>
          <w:rFonts w:asciiTheme="majorHAnsi" w:hAnsiTheme="majorHAnsi" w:cstheme="majorHAnsi"/>
          <w:sz w:val="12"/>
        </w:rPr>
        <w:t xml:space="preserve">. America faced conflicts in the Middle East—but East Asia and Europe were comparatively secure. Now, </w:t>
      </w:r>
      <w:r w:rsidRPr="00893487">
        <w:rPr>
          <w:rStyle w:val="StyleUnderline"/>
          <w:rFonts w:asciiTheme="majorHAnsi" w:hAnsiTheme="majorHAnsi" w:cstheme="majorHAnsi"/>
        </w:rPr>
        <w:t xml:space="preserve">the old threats still exist—but the more </w:t>
      </w:r>
      <w:r w:rsidRPr="00893487">
        <w:rPr>
          <w:rStyle w:val="Emphasis"/>
          <w:rFonts w:asciiTheme="majorHAnsi" w:hAnsiTheme="majorHAnsi" w:cstheme="majorHAnsi"/>
          <w:highlight w:val="cyan"/>
        </w:rPr>
        <w:t>permissive conditions</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 xml:space="preserve">have </w:t>
      </w:r>
      <w:r w:rsidRPr="00893487">
        <w:rPr>
          <w:rStyle w:val="Emphasis"/>
          <w:rFonts w:asciiTheme="majorHAnsi" w:hAnsiTheme="majorHAnsi" w:cstheme="majorHAnsi"/>
          <w:highlight w:val="cyan"/>
        </w:rPr>
        <w:t>vanished</w:t>
      </w:r>
      <w:r w:rsidRPr="00893487">
        <w:rPr>
          <w:rFonts w:asciiTheme="majorHAnsi" w:hAnsiTheme="majorHAnsi" w:cstheme="majorHAnsi"/>
          <w:sz w:val="12"/>
        </w:rPr>
        <w:t xml:space="preserve">. </w:t>
      </w:r>
      <w:r w:rsidRPr="00893487">
        <w:rPr>
          <w:rStyle w:val="StyleUnderline"/>
          <w:rFonts w:asciiTheme="majorHAnsi" w:hAnsiTheme="majorHAnsi" w:cstheme="majorHAnsi"/>
        </w:rPr>
        <w:t xml:space="preserve">The </w:t>
      </w:r>
      <w:r w:rsidRPr="00893487">
        <w:rPr>
          <w:rStyle w:val="Emphasis"/>
          <w:rFonts w:asciiTheme="majorHAnsi" w:hAnsiTheme="majorHAnsi" w:cstheme="majorHAnsi"/>
          <w:highlight w:val="cyan"/>
        </w:rPr>
        <w:t>U</w:t>
      </w:r>
      <w:r w:rsidRPr="00893487">
        <w:rPr>
          <w:rStyle w:val="StyleUnderline"/>
          <w:rFonts w:asciiTheme="majorHAnsi" w:hAnsiTheme="majorHAnsi" w:cstheme="majorHAnsi"/>
        </w:rPr>
        <w:t>nited</w:t>
      </w:r>
      <w:r w:rsidRPr="00893487">
        <w:rPr>
          <w:rStyle w:val="StyleUnderline"/>
          <w:rFonts w:asciiTheme="majorHAnsi" w:hAnsiTheme="majorHAnsi" w:cstheme="majorHAnsi"/>
          <w:highlight w:val="cyan"/>
        </w:rPr>
        <w:t xml:space="preserve"> </w:t>
      </w:r>
      <w:r w:rsidRPr="00893487">
        <w:rPr>
          <w:rStyle w:val="Emphasis"/>
          <w:rFonts w:asciiTheme="majorHAnsi" w:hAnsiTheme="majorHAnsi" w:cstheme="majorHAnsi"/>
          <w:highlight w:val="cyan"/>
        </w:rPr>
        <w:t>S</w:t>
      </w:r>
      <w:r w:rsidRPr="00893487">
        <w:rPr>
          <w:rStyle w:val="StyleUnderline"/>
          <w:rFonts w:asciiTheme="majorHAnsi" w:hAnsiTheme="majorHAnsi" w:cstheme="majorHAnsi"/>
        </w:rPr>
        <w:t>tates</w:t>
      </w:r>
      <w:r w:rsidRPr="00893487">
        <w:rPr>
          <w:rStyle w:val="StyleUnderline"/>
          <w:rFonts w:asciiTheme="majorHAnsi" w:hAnsiTheme="majorHAnsi" w:cstheme="majorHAnsi"/>
          <w:highlight w:val="cyan"/>
        </w:rPr>
        <w:t xml:space="preserve"> confronts </w:t>
      </w:r>
      <w:r w:rsidRPr="00893487">
        <w:rPr>
          <w:rStyle w:val="Emphasis"/>
          <w:rFonts w:asciiTheme="majorHAnsi" w:hAnsiTheme="majorHAnsi" w:cstheme="majorHAnsi"/>
          <w:highlight w:val="cyan"/>
        </w:rPr>
        <w:t>rogue states</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 xml:space="preserve">lethal </w:t>
      </w:r>
      <w:r w:rsidRPr="00893487">
        <w:rPr>
          <w:rStyle w:val="Emphasis"/>
          <w:rFonts w:asciiTheme="majorHAnsi" w:hAnsiTheme="majorHAnsi" w:cstheme="majorHAnsi"/>
          <w:highlight w:val="cyan"/>
        </w:rPr>
        <w:t>jihadist organizations</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 xml:space="preserve">and </w:t>
      </w:r>
      <w:r w:rsidRPr="00893487">
        <w:rPr>
          <w:rStyle w:val="Emphasis"/>
          <w:rFonts w:asciiTheme="majorHAnsi" w:hAnsiTheme="majorHAnsi" w:cstheme="majorHAnsi"/>
          <w:highlight w:val="cyan"/>
        </w:rPr>
        <w:t>great-power competition</w:t>
      </w:r>
      <w:r w:rsidRPr="00893487">
        <w:rPr>
          <w:rStyle w:val="StyleUnderline"/>
          <w:rFonts w:asciiTheme="majorHAnsi" w:hAnsiTheme="majorHAnsi" w:cstheme="majorHAnsi"/>
        </w:rPr>
        <w:t xml:space="preserve">; there are severe challenges in all </w:t>
      </w:r>
      <w:r w:rsidRPr="00893487">
        <w:rPr>
          <w:rStyle w:val="Emphasis"/>
          <w:rFonts w:asciiTheme="majorHAnsi" w:hAnsiTheme="majorHAnsi" w:cstheme="majorHAnsi"/>
        </w:rPr>
        <w:t>three Eurasian theaters</w:t>
      </w:r>
      <w:r w:rsidRPr="00893487">
        <w:rPr>
          <w:rStyle w:val="StyleUnderline"/>
          <w:rFonts w:asciiTheme="majorHAnsi" w:hAnsiTheme="majorHAnsi" w:cstheme="majorHAnsi"/>
        </w:rPr>
        <w:t xml:space="preserve">. “I don’t </w:t>
      </w:r>
      <w:r w:rsidRPr="00893487">
        <w:rPr>
          <w:rStyle w:val="Emphasis"/>
          <w:rFonts w:asciiTheme="majorHAnsi" w:hAnsiTheme="majorHAnsi" w:cstheme="majorHAnsi"/>
        </w:rPr>
        <w:t>recall a time</w:t>
      </w:r>
      <w:r w:rsidRPr="00893487">
        <w:rPr>
          <w:rStyle w:val="StyleUnderline"/>
          <w:rFonts w:asciiTheme="majorHAnsi" w:hAnsiTheme="majorHAnsi" w:cstheme="majorHAnsi"/>
        </w:rPr>
        <w:t xml:space="preserve"> when we have been confronted with a </w:t>
      </w:r>
      <w:r w:rsidRPr="00893487">
        <w:rPr>
          <w:rStyle w:val="Emphasis"/>
          <w:rFonts w:asciiTheme="majorHAnsi" w:hAnsiTheme="majorHAnsi" w:cstheme="majorHAnsi"/>
        </w:rPr>
        <w:t>more diverse array of threats</w:t>
      </w:r>
      <w:r w:rsidRPr="00893487">
        <w:rPr>
          <w:rStyle w:val="StyleUnderline"/>
          <w:rFonts w:asciiTheme="majorHAnsi" w:hAnsiTheme="majorHAnsi" w:cstheme="majorHAnsi"/>
        </w:rPr>
        <w:t xml:space="preserve">, whether it’s the nation state threats posed by </w:t>
      </w:r>
      <w:r w:rsidRPr="00893487">
        <w:rPr>
          <w:rStyle w:val="Emphasis"/>
          <w:rFonts w:asciiTheme="majorHAnsi" w:hAnsiTheme="majorHAnsi" w:cstheme="majorHAnsi"/>
        </w:rPr>
        <w:t>Russia</w:t>
      </w:r>
      <w:r w:rsidRPr="00893487">
        <w:rPr>
          <w:rFonts w:asciiTheme="majorHAnsi" w:hAnsiTheme="majorHAnsi" w:cstheme="majorHAnsi"/>
          <w:sz w:val="12"/>
        </w:rPr>
        <w:t xml:space="preserve"> </w:t>
      </w:r>
      <w:r w:rsidRPr="00893487">
        <w:rPr>
          <w:rStyle w:val="StyleUnderline"/>
          <w:rFonts w:asciiTheme="majorHAnsi" w:hAnsiTheme="majorHAnsi" w:cstheme="majorHAnsi"/>
        </w:rPr>
        <w:t>and</w:t>
      </w:r>
      <w:r w:rsidRPr="00893487">
        <w:rPr>
          <w:rFonts w:asciiTheme="majorHAnsi" w:hAnsiTheme="majorHAnsi" w:cstheme="majorHAnsi"/>
          <w:sz w:val="12"/>
        </w:rPr>
        <w:t xml:space="preserve"> </w:t>
      </w:r>
      <w:r w:rsidRPr="00893487">
        <w:rPr>
          <w:rStyle w:val="Emphasis"/>
          <w:rFonts w:asciiTheme="majorHAnsi" w:hAnsiTheme="majorHAnsi" w:cstheme="majorHAnsi"/>
        </w:rPr>
        <w:t>China</w:t>
      </w:r>
      <w:r w:rsidRPr="00893487">
        <w:rPr>
          <w:rFonts w:asciiTheme="majorHAnsi" w:hAnsiTheme="majorHAnsi" w:cstheme="majorHAnsi"/>
          <w:sz w:val="12"/>
        </w:rPr>
        <w:t xml:space="preserve"> </w:t>
      </w:r>
      <w:r w:rsidRPr="00893487">
        <w:rPr>
          <w:rStyle w:val="StyleUnderline"/>
          <w:rFonts w:asciiTheme="majorHAnsi" w:hAnsiTheme="majorHAnsi" w:cstheme="majorHAnsi"/>
        </w:rPr>
        <w:t>and particularly their substantial nuclear capabilities, or non-nation states of the likes of ISIL, Al Qaida, etc</w:t>
      </w:r>
      <w:r w:rsidRPr="00893487">
        <w:rPr>
          <w:rFonts w:asciiTheme="majorHAnsi" w:hAnsiTheme="majorHAnsi" w:cstheme="majorHAnsi"/>
          <w:sz w:val="12"/>
        </w:rPr>
        <w:t xml:space="preserve">.,” Director of National Intelligence James Clapper commented in 2016. </w:t>
      </w:r>
      <w:r w:rsidRPr="00893487">
        <w:rPr>
          <w:rStyle w:val="StyleUnderline"/>
          <w:rFonts w:asciiTheme="majorHAnsi" w:hAnsiTheme="majorHAnsi" w:cstheme="majorHAnsi"/>
        </w:rPr>
        <w:t>Trends in the strategic landscape constituted</w:t>
      </w:r>
      <w:r w:rsidRPr="00893487">
        <w:rPr>
          <w:rStyle w:val="StyleUnderline"/>
          <w:rFonts w:asciiTheme="majorHAnsi" w:hAnsiTheme="majorHAnsi" w:cstheme="majorHAnsi"/>
          <w:highlight w:val="cyan"/>
        </w:rPr>
        <w:t xml:space="preserve"> </w:t>
      </w:r>
      <w:r w:rsidRPr="00893487">
        <w:rPr>
          <w:rStyle w:val="StyleUnderline"/>
          <w:rFonts w:asciiTheme="majorHAnsi" w:hAnsiTheme="majorHAnsi" w:cstheme="majorHAnsi"/>
        </w:rPr>
        <w:t>a veritable “</w:t>
      </w:r>
      <w:r w:rsidRPr="00893487">
        <w:rPr>
          <w:rStyle w:val="Emphasis"/>
          <w:rFonts w:asciiTheme="majorHAnsi" w:hAnsiTheme="majorHAnsi" w:cstheme="majorHAnsi"/>
          <w:highlight w:val="cyan"/>
        </w:rPr>
        <w:t>litany of doom</w:t>
      </w:r>
      <w:r w:rsidRPr="00893487">
        <w:rPr>
          <w:rFonts w:asciiTheme="majorHAnsi" w:hAnsiTheme="majorHAnsi" w:cstheme="majorHAnsi"/>
          <w:sz w:val="12"/>
        </w:rPr>
        <w:t xml:space="preserve">.”14 The </w:t>
      </w:r>
      <w:r w:rsidRPr="00893487">
        <w:rPr>
          <w:rStyle w:val="StyleUnderline"/>
          <w:rFonts w:asciiTheme="majorHAnsi" w:hAnsiTheme="majorHAnsi" w:cstheme="majorHAnsi"/>
        </w:rPr>
        <w:t xml:space="preserve">United States thus faces not just more significant, but also more numerous, challenges to its </w:t>
      </w:r>
      <w:r w:rsidRPr="00893487">
        <w:rPr>
          <w:rStyle w:val="Emphasis"/>
          <w:rFonts w:asciiTheme="majorHAnsi" w:hAnsiTheme="majorHAnsi" w:cstheme="majorHAnsi"/>
        </w:rPr>
        <w:t>military dominance</w:t>
      </w:r>
      <w:r w:rsidRPr="00893487">
        <w:rPr>
          <w:rStyle w:val="StyleUnderline"/>
          <w:rFonts w:asciiTheme="majorHAnsi" w:hAnsiTheme="majorHAnsi" w:cstheme="majorHAnsi"/>
        </w:rPr>
        <w:t xml:space="preserve"> than it has for at least a </w:t>
      </w:r>
      <w:r w:rsidRPr="00893487">
        <w:rPr>
          <w:rStyle w:val="Emphasis"/>
          <w:rFonts w:asciiTheme="majorHAnsi" w:hAnsiTheme="majorHAnsi" w:cstheme="majorHAnsi"/>
        </w:rPr>
        <w:t>quarter century</w:t>
      </w:r>
      <w:r w:rsidRPr="00893487">
        <w:rPr>
          <w:rStyle w:val="StyleUnderline"/>
          <w:rFonts w:asciiTheme="majorHAnsi" w:hAnsiTheme="majorHAnsi" w:cstheme="majorHAnsi"/>
        </w:rPr>
        <w:t>.</w:t>
      </w:r>
    </w:p>
    <w:p w14:paraId="35FDF190" w14:textId="77777777" w:rsidR="00F56067" w:rsidRDefault="00F56067" w:rsidP="00F56067">
      <w:pPr>
        <w:pStyle w:val="Heading4"/>
        <w:rPr>
          <w:rStyle w:val="StyleUnderline"/>
          <w:rFonts w:asciiTheme="majorHAnsi" w:hAnsiTheme="majorHAnsi" w:cstheme="majorHAnsi"/>
          <w:sz w:val="28"/>
          <w:szCs w:val="28"/>
        </w:rPr>
      </w:pPr>
      <w:r w:rsidRPr="009A7D2B">
        <w:rPr>
          <w:rStyle w:val="StyleUnderline"/>
          <w:rFonts w:asciiTheme="majorHAnsi" w:hAnsiTheme="majorHAnsi" w:cstheme="majorHAnsi"/>
          <w:sz w:val="28"/>
          <w:szCs w:val="28"/>
        </w:rPr>
        <w:t>Goes nuclear!</w:t>
      </w:r>
    </w:p>
    <w:p w14:paraId="6A28E33F" w14:textId="77777777" w:rsidR="00F56067" w:rsidRPr="009A7D2B" w:rsidRDefault="00F56067" w:rsidP="00F56067">
      <w:pPr>
        <w:rPr>
          <w:sz w:val="14"/>
          <w:szCs w:val="14"/>
        </w:rPr>
      </w:pPr>
      <w:r w:rsidRPr="009A7D2B">
        <w:rPr>
          <w:rStyle w:val="Style13ptBold"/>
        </w:rPr>
        <w:t>Leaders 18</w:t>
      </w:r>
      <w:r w:rsidRPr="009A7D2B">
        <w:rPr>
          <w:sz w:val="16"/>
          <w:szCs w:val="16"/>
        </w:rPr>
        <w:t xml:space="preserve"> </w:t>
      </w:r>
      <w:r w:rsidRPr="009A7D2B">
        <w:rPr>
          <w:sz w:val="14"/>
          <w:szCs w:val="14"/>
        </w:rPr>
        <w:t xml:space="preserve">[(Leaders take part in “a severe contest between intelligence, which presses forward, and an unworthy, timid ignorance obstructing our progress.”) “The growing danger of great-power conflict” January 27, 2018. </w:t>
      </w:r>
      <w:r w:rsidRPr="009A7D2B">
        <w:rPr>
          <w:i/>
          <w:iCs/>
          <w:sz w:val="14"/>
          <w:szCs w:val="14"/>
        </w:rPr>
        <w:t>The Economist</w:t>
      </w:r>
      <w:r w:rsidRPr="009A7D2B">
        <w:rPr>
          <w:sz w:val="14"/>
          <w:szCs w:val="14"/>
        </w:rPr>
        <w:t>. https://www.economist.com/leaders/2018/01/25/the-growing-danger-of-great-power-conflict]</w:t>
      </w:r>
    </w:p>
    <w:p w14:paraId="3DA2E218" w14:textId="77777777" w:rsidR="00F56067" w:rsidRPr="009D2C5C" w:rsidRDefault="00F56067" w:rsidP="00F56067">
      <w:pPr>
        <w:pStyle w:val="articlebody-text"/>
        <w:textAlignment w:val="baseline"/>
        <w:rPr>
          <w:rFonts w:ascii="Calisto MT" w:hAnsi="Calisto MT"/>
          <w:color w:val="0D0D0D"/>
          <w:sz w:val="12"/>
        </w:rPr>
      </w:pPr>
      <w:r w:rsidRPr="009D2C5C">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w:t>
      </w:r>
      <w:proofErr w:type="spellStart"/>
      <w:r w:rsidRPr="009D2C5C">
        <w:rPr>
          <w:rFonts w:ascii="Calisto MT" w:hAnsi="Calisto MT"/>
          <w:color w:val="0D0D0D"/>
          <w:sz w:val="12"/>
        </w:rPr>
        <w:t>defence</w:t>
      </w:r>
      <w:proofErr w:type="spellEnd"/>
      <w:r w:rsidRPr="009D2C5C">
        <w:rPr>
          <w:rFonts w:ascii="Calisto MT" w:hAnsi="Calisto MT"/>
          <w:color w:val="0D0D0D"/>
          <w:sz w:val="12"/>
        </w:rPr>
        <w:t xml:space="preserve"> strategy that put </w:t>
      </w:r>
      <w:r w:rsidRPr="009A7D2B">
        <w:rPr>
          <w:rStyle w:val="Emphasis"/>
          <w:highlight w:val="cyan"/>
        </w:rPr>
        <w:t>China and Russia</w:t>
      </w:r>
      <w:r w:rsidRPr="009D2C5C">
        <w:rPr>
          <w:rFonts w:ascii="Calisto MT" w:hAnsi="Calisto MT"/>
          <w:color w:val="0D0D0D"/>
          <w:sz w:val="12"/>
        </w:rPr>
        <w:t xml:space="preserve"> above jihadism </w:t>
      </w:r>
      <w:r w:rsidRPr="009A7D2B">
        <w:rPr>
          <w:rStyle w:val="Emphasis"/>
          <w:highlight w:val="cyan"/>
        </w:rPr>
        <w:t>as the main threat to America</w:t>
      </w:r>
      <w:r w:rsidRPr="009D2C5C">
        <w:rPr>
          <w:rStyle w:val="Emphasis"/>
        </w:rPr>
        <w:t>.</w:t>
      </w:r>
      <w:r w:rsidRPr="009D2C5C">
        <w:rPr>
          <w:rFonts w:ascii="Calisto MT" w:hAnsi="Calisto MT"/>
          <w:color w:val="0D0D0D"/>
          <w:sz w:val="12"/>
        </w:rPr>
        <w:t xml:space="preserve"> This week the chief of Britain’s general staff warned of a Russian attack. Even now </w:t>
      </w:r>
      <w:r w:rsidRPr="009D2C5C">
        <w:rPr>
          <w:rStyle w:val="Emphasis"/>
        </w:rPr>
        <w:t xml:space="preserve">America and North Korea are </w:t>
      </w:r>
      <w:r w:rsidRPr="009A7D2B">
        <w:rPr>
          <w:rStyle w:val="Emphasis"/>
          <w:highlight w:val="cyan"/>
        </w:rPr>
        <w:t>perilously close to a conflict that risks</w:t>
      </w:r>
      <w:r w:rsidRPr="009D2C5C">
        <w:rPr>
          <w:rStyle w:val="Emphasis"/>
        </w:rPr>
        <w:t xml:space="preserve"> dragging in China or </w:t>
      </w:r>
      <w:r w:rsidRPr="009A7D2B">
        <w:rPr>
          <w:rStyle w:val="Emphasis"/>
          <w:highlight w:val="cyan"/>
        </w:rPr>
        <w:t>escalating into nuclear catastrophe</w:t>
      </w:r>
      <w:r w:rsidRPr="009D2C5C">
        <w:rPr>
          <w:rStyle w:val="Emphasis"/>
        </w:rPr>
        <w:t xml:space="preserve">. </w:t>
      </w:r>
      <w:r w:rsidRPr="009D2C5C">
        <w:rPr>
          <w:rStyle w:val="Emphasis"/>
          <w:bCs/>
          <w:sz w:val="12"/>
          <w:u w:val="none"/>
        </w:rPr>
        <w:t>As our special report this week on the future of war argues, powerful, long-term shifts in geopolitics and the proliferation of new technologies are eroding the extraordinary military dominance</w:t>
      </w:r>
      <w:r w:rsidRPr="009D2C5C">
        <w:rPr>
          <w:rFonts w:ascii="Calisto MT" w:hAnsi="Calisto MT"/>
          <w:color w:val="0D0D0D"/>
          <w:sz w:val="12"/>
        </w:rPr>
        <w:t xml:space="preserve"> that America and its allies have enjoyed. </w:t>
      </w:r>
      <w:r w:rsidRPr="009D2C5C">
        <w:rPr>
          <w:rStyle w:val="Emphasis"/>
        </w:rPr>
        <w:t>Conflict on a scale and intensity not seen since the second world war is once again plausible. The world is not prepared.</w:t>
      </w:r>
      <w:r w:rsidRPr="009D2C5C">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9D2C5C">
        <w:rPr>
          <w:rStyle w:val="Emphasis"/>
        </w:rPr>
        <w:t xml:space="preserve">Analysts reckon that North Korean </w:t>
      </w:r>
      <w:r w:rsidRPr="009A7D2B">
        <w:rPr>
          <w:rStyle w:val="Emphasis"/>
          <w:highlight w:val="cyan"/>
        </w:rPr>
        <w:t>artillery can bombard Seoul</w:t>
      </w:r>
      <w:r w:rsidRPr="009D2C5C">
        <w:rPr>
          <w:rStyle w:val="Emphasis"/>
        </w:rPr>
        <w:t xml:space="preserve">, the South Korean capital, </w:t>
      </w:r>
      <w:r w:rsidRPr="009A7D2B">
        <w:rPr>
          <w:rStyle w:val="Emphasis"/>
          <w:highlight w:val="cyan"/>
        </w:rPr>
        <w:t>with 10,000 rounds a minute</w:t>
      </w:r>
      <w:r w:rsidRPr="009D2C5C">
        <w:rPr>
          <w:rStyle w:val="Emphasis"/>
        </w:rPr>
        <w:t xml:space="preserve">. Drones, midget submarines and tunnelling commandos could deploy biological, chemical and even nuclear weapons. </w:t>
      </w:r>
      <w:r w:rsidRPr="009A7D2B">
        <w:rPr>
          <w:rStyle w:val="Emphasis"/>
          <w:highlight w:val="cyan"/>
        </w:rPr>
        <w:t>Tens of thousands</w:t>
      </w:r>
      <w:r w:rsidRPr="009D2C5C">
        <w:rPr>
          <w:rStyle w:val="Emphasis"/>
        </w:rPr>
        <w:t xml:space="preserve"> of people would </w:t>
      </w:r>
      <w:r w:rsidRPr="009A7D2B">
        <w:rPr>
          <w:rStyle w:val="Emphasis"/>
          <w:highlight w:val="cyan"/>
        </w:rPr>
        <w:t>perish</w:t>
      </w:r>
      <w:r w:rsidRPr="009D2C5C">
        <w:rPr>
          <w:rStyle w:val="Emphasis"/>
        </w:rPr>
        <w:t xml:space="preserve">; many </w:t>
      </w:r>
      <w:r w:rsidRPr="009A7D2B">
        <w:rPr>
          <w:rStyle w:val="Emphasis"/>
          <w:highlight w:val="cyan"/>
        </w:rPr>
        <w:t>more</w:t>
      </w:r>
      <w:r w:rsidRPr="009D2C5C">
        <w:rPr>
          <w:rStyle w:val="Emphasis"/>
        </w:rPr>
        <w:t xml:space="preserve"> </w:t>
      </w:r>
      <w:r w:rsidRPr="009A7D2B">
        <w:rPr>
          <w:rStyle w:val="Emphasis"/>
          <w:highlight w:val="cyan"/>
        </w:rPr>
        <w:t>if nukes were used</w:t>
      </w:r>
      <w:r w:rsidRPr="009D2C5C">
        <w:rPr>
          <w:rStyle w:val="Emphasis"/>
        </w:rPr>
        <w:t>.</w:t>
      </w:r>
      <w:r w:rsidRPr="009D2C5C">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w:t>
      </w:r>
      <w:r w:rsidRPr="009D2C5C">
        <w:rPr>
          <w:rFonts w:ascii="Calisto MT" w:hAnsi="Calisto MT"/>
          <w:color w:val="0D0D0D"/>
          <w:sz w:val="12"/>
        </w:rPr>
        <w:lastRenderedPageBreak/>
        <w:t xml:space="preserve">a real possibility (see </w:t>
      </w:r>
      <w:hyperlink r:id="rId6" w:history="1">
        <w:r w:rsidRPr="009D2C5C">
          <w:rPr>
            <w:rStyle w:val="Hyperlink"/>
            <w:rFonts w:ascii="Calisto MT" w:eastAsiaTheme="majorEastAsia" w:hAnsi="Calisto MT"/>
            <w:sz w:val="12"/>
          </w:rPr>
          <w:t>article</w:t>
        </w:r>
      </w:hyperlink>
      <w:r w:rsidRPr="009D2C5C">
        <w:rPr>
          <w:rFonts w:ascii="Calisto MT" w:hAnsi="Calisto MT"/>
          <w:color w:val="0D0D0D"/>
          <w:sz w:val="12"/>
        </w:rPr>
        <w:t xml:space="preserve">). </w:t>
      </w:r>
      <w:proofErr w:type="spellStart"/>
      <w:r w:rsidRPr="009D2C5C">
        <w:rPr>
          <w:rFonts w:ascii="Calisto MT" w:hAnsi="Calisto MT"/>
          <w:color w:val="0D0D0D"/>
          <w:sz w:val="12"/>
        </w:rPr>
        <w:t>Mr</w:t>
      </w:r>
      <w:proofErr w:type="spellEnd"/>
      <w:r w:rsidRPr="009D2C5C">
        <w:rPr>
          <w:rFonts w:ascii="Calisto MT" w:hAnsi="Calisto MT"/>
          <w:color w:val="0D0D0D"/>
          <w:sz w:val="12"/>
        </w:rPr>
        <w:t xml:space="preserve">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w:t>
      </w:r>
      <w:proofErr w:type="gramStart"/>
      <w:r w:rsidRPr="009D2C5C">
        <w:rPr>
          <w:rFonts w:ascii="Calisto MT" w:hAnsi="Calisto MT"/>
          <w:color w:val="0D0D0D"/>
          <w:sz w:val="12"/>
        </w:rPr>
        <w:t>forces, and</w:t>
      </w:r>
      <w:proofErr w:type="gramEnd"/>
      <w:r w:rsidRPr="009D2C5C">
        <w:rPr>
          <w:rFonts w:ascii="Calisto MT" w:hAnsi="Calisto MT"/>
          <w:color w:val="0D0D0D"/>
          <w:sz w:val="12"/>
        </w:rPr>
        <w:t xml:space="preserve">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9D2C5C">
        <w:rPr>
          <w:rStyle w:val="Emphasis"/>
          <w:bCs/>
          <w:sz w:val="12"/>
          <w:u w:val="none"/>
        </w:rPr>
        <w:t>But they see its pillars—universal human rights, democracy and the rule of law—as an imposition that excuses foreign meddling and undermines their own legitimacy.</w:t>
      </w:r>
      <w:r w:rsidRPr="009D2C5C">
        <w:rPr>
          <w:rFonts w:ascii="Calisto MT" w:hAnsi="Calisto MT"/>
          <w:color w:val="0D0D0D"/>
          <w:sz w:val="12"/>
        </w:rPr>
        <w:t xml:space="preserve"> They are now revisionist states that want to challenge the status quo and look at their regions as spheres of influence to be dominated. For China, that means East </w:t>
      </w:r>
      <w:proofErr w:type="gramStart"/>
      <w:r w:rsidRPr="009D2C5C">
        <w:rPr>
          <w:rFonts w:ascii="Calisto MT" w:hAnsi="Calisto MT"/>
          <w:color w:val="0D0D0D"/>
          <w:sz w:val="12"/>
        </w:rPr>
        <w:t>Asia;</w:t>
      </w:r>
      <w:proofErr w:type="gramEnd"/>
      <w:r w:rsidRPr="009D2C5C">
        <w:rPr>
          <w:rFonts w:ascii="Calisto MT" w:hAnsi="Calisto MT"/>
          <w:color w:val="0D0D0D"/>
          <w:sz w:val="12"/>
        </w:rPr>
        <w:t xml:space="preserve">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9D2C5C">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9D2C5C">
        <w:rPr>
          <w:rFonts w:ascii="Calisto MT" w:hAnsi="Calisto MT"/>
          <w:b/>
          <w:bCs/>
          <w:color w:val="0D0D0D"/>
          <w:sz w:val="12"/>
        </w:rPr>
        <w:t>.</w:t>
      </w:r>
      <w:r w:rsidRPr="009D2C5C">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9D2C5C">
        <w:rPr>
          <w:rStyle w:val="Emphasis"/>
          <w:bCs/>
          <w:sz w:val="12"/>
          <w:u w:val="none"/>
        </w:rPr>
        <w:t>When that was last tried, the result was the first world war.</w:t>
      </w:r>
      <w:r w:rsidRPr="009D2C5C">
        <w:rPr>
          <w:rStyle w:val="Emphasis"/>
        </w:rPr>
        <w:t xml:space="preserve"> Nuclear weapons, largely a source of stability since 1945, may add to the danger. Their </w:t>
      </w:r>
      <w:r w:rsidRPr="009A7D2B">
        <w:rPr>
          <w:rStyle w:val="Emphasis"/>
          <w:highlight w:val="cyan"/>
        </w:rPr>
        <w:t>command-and-control system</w:t>
      </w:r>
      <w:r w:rsidRPr="009D2C5C">
        <w:rPr>
          <w:rStyle w:val="Emphasis"/>
        </w:rPr>
        <w:t xml:space="preserve">s are becoming </w:t>
      </w:r>
      <w:r w:rsidRPr="009A7D2B">
        <w:rPr>
          <w:rStyle w:val="Emphasis"/>
          <w:highlight w:val="cyan"/>
        </w:rPr>
        <w:t>vulnerable to hacking</w:t>
      </w:r>
      <w:r w:rsidRPr="009D2C5C">
        <w:rPr>
          <w:rStyle w:val="Emphasis"/>
        </w:rPr>
        <w:t xml:space="preserve"> by new cyber-weapons or “blinding” of the satellites they depend on. A </w:t>
      </w:r>
      <w:r w:rsidRPr="009A7D2B">
        <w:rPr>
          <w:rStyle w:val="Emphasis"/>
          <w:highlight w:val="cyan"/>
        </w:rPr>
        <w:t>country</w:t>
      </w:r>
      <w:r w:rsidRPr="009D2C5C">
        <w:rPr>
          <w:rStyle w:val="Emphasis"/>
        </w:rPr>
        <w:t xml:space="preserve"> </w:t>
      </w:r>
      <w:r w:rsidRPr="009A7D2B">
        <w:rPr>
          <w:rStyle w:val="Emphasis"/>
          <w:highlight w:val="cyan"/>
        </w:rPr>
        <w:t>under</w:t>
      </w:r>
      <w:r w:rsidRPr="009D2C5C">
        <w:rPr>
          <w:rStyle w:val="Emphasis"/>
        </w:rPr>
        <w:t xml:space="preserve"> such an </w:t>
      </w:r>
      <w:r w:rsidRPr="009A7D2B">
        <w:rPr>
          <w:rStyle w:val="Emphasis"/>
          <w:highlight w:val="cyan"/>
        </w:rPr>
        <w:t>attack</w:t>
      </w:r>
      <w:r w:rsidRPr="009D2C5C">
        <w:rPr>
          <w:rStyle w:val="Emphasis"/>
        </w:rPr>
        <w:t xml:space="preserve"> could find itself </w:t>
      </w:r>
      <w:r w:rsidRPr="009A7D2B">
        <w:rPr>
          <w:rStyle w:val="Emphasis"/>
          <w:highlight w:val="cyan"/>
        </w:rPr>
        <w:t>under pressure</w:t>
      </w:r>
      <w:r w:rsidRPr="009D2C5C">
        <w:rPr>
          <w:rStyle w:val="Emphasis"/>
        </w:rPr>
        <w:t xml:space="preserve"> to choose </w:t>
      </w:r>
      <w:r w:rsidRPr="009A7D2B">
        <w:rPr>
          <w:rStyle w:val="Emphasis"/>
          <w:highlight w:val="cyan"/>
        </w:rPr>
        <w:t>between</w:t>
      </w:r>
      <w:r w:rsidRPr="009D2C5C">
        <w:rPr>
          <w:rStyle w:val="Emphasis"/>
        </w:rPr>
        <w:t xml:space="preserve"> </w:t>
      </w:r>
      <w:r w:rsidRPr="009A7D2B">
        <w:rPr>
          <w:rStyle w:val="Emphasis"/>
          <w:highlight w:val="cyan"/>
        </w:rPr>
        <w:t>losing control</w:t>
      </w:r>
      <w:r w:rsidRPr="009D2C5C">
        <w:rPr>
          <w:rStyle w:val="Emphasis"/>
        </w:rPr>
        <w:t xml:space="preserve"> of its nuclear weapons </w:t>
      </w:r>
      <w:r w:rsidRPr="009A7D2B">
        <w:rPr>
          <w:rStyle w:val="Emphasis"/>
          <w:highlight w:val="cyan"/>
        </w:rPr>
        <w:t>or using them</w:t>
      </w:r>
      <w:r w:rsidRPr="009D2C5C">
        <w:rPr>
          <w:rStyle w:val="Emphasis"/>
        </w:rPr>
        <w:t>.</w:t>
      </w:r>
    </w:p>
    <w:p w14:paraId="2CC89660" w14:textId="77777777" w:rsidR="00F56067" w:rsidRPr="00BC60ED" w:rsidRDefault="00F56067" w:rsidP="00F56067">
      <w:pPr>
        <w:pStyle w:val="Heading4"/>
      </w:pPr>
      <w:r w:rsidRPr="00BC60ED">
        <w:t xml:space="preserve">Nuclear war causes extinction – mass starvation and ice age. </w:t>
      </w:r>
    </w:p>
    <w:p w14:paraId="263DAAAE" w14:textId="77777777" w:rsidR="00F56067" w:rsidRPr="00BC60ED" w:rsidRDefault="00F56067" w:rsidP="00F56067">
      <w:r w:rsidRPr="00BC60ED">
        <w:rPr>
          <w:rStyle w:val="Style13ptBold"/>
        </w:rPr>
        <w:t>Starr 15</w:t>
      </w:r>
      <w:r w:rsidRPr="00BC60ED">
        <w:t xml:space="preserve"> </w:t>
      </w:r>
      <w:r w:rsidRPr="00BC60ED">
        <w:rPr>
          <w:sz w:val="18"/>
          <w:szCs w:val="18"/>
        </w:rPr>
        <w:t xml:space="preserve">(Steven Starr 15. “Nuclear War: An Unrecognized Mass Extinction Event Waiting </w:t>
      </w:r>
      <w:proofErr w:type="gramStart"/>
      <w:r w:rsidRPr="00BC60ED">
        <w:rPr>
          <w:sz w:val="18"/>
          <w:szCs w:val="18"/>
        </w:rPr>
        <w:t>To</w:t>
      </w:r>
      <w:proofErr w:type="gramEnd"/>
      <w:r w:rsidRPr="00BC60ED">
        <w:rPr>
          <w:sz w:val="18"/>
          <w:szCs w:val="18"/>
        </w:rPr>
        <w:t xml:space="preserve"> Happen.” </w:t>
      </w:r>
      <w:proofErr w:type="spellStart"/>
      <w:r w:rsidRPr="00BC60ED">
        <w:rPr>
          <w:sz w:val="18"/>
          <w:szCs w:val="18"/>
        </w:rPr>
        <w:t>Ratical</w:t>
      </w:r>
      <w:proofErr w:type="spellEnd"/>
      <w:r w:rsidRPr="00BC60ED">
        <w:rPr>
          <w:sz w:val="18"/>
          <w:szCs w:val="18"/>
        </w:rPr>
        <w:t xml:space="preserve">. March 2015. </w:t>
      </w:r>
      <w:hyperlink r:id="rId7" w:history="1">
        <w:r w:rsidRPr="00BC60ED">
          <w:rPr>
            <w:rStyle w:val="FollowedHyperlink"/>
            <w:sz w:val="18"/>
            <w:szCs w:val="18"/>
          </w:rPr>
          <w:t>https://ratical.org/radiation/NuclearExtinction/StevenStarr022815.html</w:t>
        </w:r>
      </w:hyperlink>
      <w:r w:rsidRPr="00BC60ED">
        <w:rPr>
          <w:sz w:val="18"/>
          <w:szCs w:val="18"/>
        </w:rPr>
        <w:t>) TG</w:t>
      </w:r>
    </w:p>
    <w:p w14:paraId="26C9ABD4" w14:textId="77777777" w:rsidR="00F56067" w:rsidRPr="00BC60ED" w:rsidRDefault="00F56067" w:rsidP="00F56067">
      <w:pPr>
        <w:rPr>
          <w:u w:val="single"/>
        </w:rPr>
      </w:pPr>
      <w:r w:rsidRPr="00BC60ED">
        <w:rPr>
          <w:rStyle w:val="StyleUnderline"/>
          <w:highlight w:val="cyan"/>
        </w:rPr>
        <w:t xml:space="preserve">A war </w:t>
      </w:r>
      <w:r w:rsidRPr="00BC60ED">
        <w:rPr>
          <w:rStyle w:val="StyleUnderline"/>
        </w:rPr>
        <w:t xml:space="preserve">fought </w:t>
      </w:r>
      <w:r w:rsidRPr="00BC60ED">
        <w:rPr>
          <w:rStyle w:val="StyleUnderline"/>
          <w:highlight w:val="cyan"/>
        </w:rPr>
        <w:t>with</w:t>
      </w:r>
      <w:r w:rsidRPr="00BC60ED">
        <w:rPr>
          <w:rStyle w:val="StyleUnderline"/>
        </w:rPr>
        <w:t xml:space="preserve"> 21st century</w:t>
      </w:r>
      <w:r w:rsidRPr="00BC60ED">
        <w:rPr>
          <w:sz w:val="12"/>
        </w:rPr>
        <w:t xml:space="preserve"> strategic </w:t>
      </w:r>
      <w:r w:rsidRPr="00BC60ED">
        <w:rPr>
          <w:rStyle w:val="StyleUnderline"/>
          <w:highlight w:val="cyan"/>
        </w:rPr>
        <w:t>nuclear weapons</w:t>
      </w:r>
      <w:r w:rsidRPr="00BC60ED">
        <w:rPr>
          <w:rStyle w:val="StyleUnderline"/>
        </w:rPr>
        <w:t xml:space="preserve"> would be more than just a great catastrophe in human history. If we allow it to happen, such a war </w:t>
      </w:r>
      <w:r w:rsidRPr="00BC60ED">
        <w:rPr>
          <w:rStyle w:val="StyleUnderline"/>
          <w:highlight w:val="cyan"/>
        </w:rPr>
        <w:t>would be a mass extinction event</w:t>
      </w:r>
      <w:r w:rsidRPr="00BC60ED">
        <w:rPr>
          <w:rStyle w:val="StyleUnderline"/>
        </w:rPr>
        <w:t xml:space="preserve"> that </w:t>
      </w:r>
      <w:hyperlink r:id="rId8" w:history="1">
        <w:r w:rsidRPr="00BC60ED">
          <w:rPr>
            <w:rStyle w:val="StyleUnderline"/>
          </w:rPr>
          <w:t>ends human history</w:t>
        </w:r>
      </w:hyperlink>
      <w:r w:rsidRPr="00BC60ED">
        <w:rPr>
          <w:rStyle w:val="StyleUnderline"/>
        </w:rPr>
        <w:t xml:space="preserve">. There is a profound difference between extinction and “an unprecedented disaster,” or even “the end of civilization,” because even after such an immense catastrophe, human life would go on. </w:t>
      </w:r>
      <w:r w:rsidRPr="00BC60ED">
        <w:rPr>
          <w:sz w:val="12"/>
        </w:rPr>
        <w:t xml:space="preserve">But </w:t>
      </w:r>
      <w:r w:rsidRPr="008C5C9F">
        <w:rPr>
          <w:rStyle w:val="StyleUnderline"/>
        </w:rPr>
        <w:t>extinction</w:t>
      </w:r>
      <w:r w:rsidRPr="00BC60ED">
        <w:rPr>
          <w:rStyle w:val="StyleUnderline"/>
        </w:rPr>
        <w:t>, by definition</w:t>
      </w:r>
      <w:r w:rsidRPr="008C5C9F">
        <w:rPr>
          <w:rStyle w:val="StyleUnderline"/>
        </w:rPr>
        <w:t>, is an event of utter finality</w:t>
      </w:r>
      <w:r w:rsidRPr="00BC60ED">
        <w:rPr>
          <w:rStyle w:val="StyleUnderline"/>
        </w:rPr>
        <w:t>, and a nuclear war that could cause human extinction should really be considered as the ultimate criminal act</w:t>
      </w:r>
      <w:r w:rsidRPr="00BC60ED">
        <w:rPr>
          <w:sz w:val="12"/>
        </w:rPr>
        <w:t xml:space="preserve">. It certainly would be the crime to end all crimes. </w:t>
      </w:r>
      <w:r w:rsidRPr="00BC60ED">
        <w:rPr>
          <w:rStyle w:val="StyleUnderline"/>
        </w:rPr>
        <w:t>The world’s leading climatologists now tell us that nuclear war threatens our continued existence as a species</w:t>
      </w:r>
      <w:r w:rsidRPr="00BC60ED">
        <w:rPr>
          <w:sz w:val="12"/>
        </w:rPr>
        <w:t xml:space="preserve">. Their </w:t>
      </w:r>
      <w:r w:rsidRPr="00BC60ED">
        <w:rPr>
          <w:rStyle w:val="StyleUnderline"/>
        </w:rPr>
        <w:t xml:space="preserve">studies predict that a large nuclear war, especially one fought with strategic nuclear weapons, would create a post-war environment in which for many years </w:t>
      </w:r>
      <w:r w:rsidRPr="00BC60ED">
        <w:rPr>
          <w:rStyle w:val="StyleUnderline"/>
          <w:highlight w:val="cyan"/>
        </w:rPr>
        <w:t>it would be too cold and dark to</w:t>
      </w:r>
      <w:r w:rsidRPr="00BC60ED">
        <w:rPr>
          <w:rStyle w:val="StyleUnderline"/>
        </w:rPr>
        <w:t xml:space="preserve"> even </w:t>
      </w:r>
      <w:r w:rsidRPr="00BC60ED">
        <w:rPr>
          <w:rStyle w:val="StyleUnderline"/>
          <w:highlight w:val="cyan"/>
        </w:rPr>
        <w:t>grow food</w:t>
      </w:r>
      <w:r w:rsidRPr="00BC60ED">
        <w:rPr>
          <w:sz w:val="12"/>
        </w:rPr>
        <w:t xml:space="preserve">. Their findings make it clear that </w:t>
      </w:r>
      <w:r w:rsidRPr="00BC60ED">
        <w:rPr>
          <w:rStyle w:val="StyleUnderline"/>
        </w:rPr>
        <w:t xml:space="preserve">not only humans, but most large animals and many other forms of complex life would likely vanish forever in a nuclear darkness </w:t>
      </w:r>
      <w:r w:rsidRPr="00BC60ED">
        <w:rPr>
          <w:sz w:val="12"/>
        </w:rPr>
        <w:t xml:space="preserve">of our own making. </w:t>
      </w:r>
      <w:r w:rsidRPr="00BC60ED">
        <w:rPr>
          <w:rStyle w:val="StyleUnderline"/>
        </w:rPr>
        <w:t xml:space="preserve">The environmental consequences of nuclear war would attack the ecological support systems of life at every level. </w:t>
      </w:r>
      <w:r w:rsidRPr="00BC60ED">
        <w:rPr>
          <w:rStyle w:val="StyleUnderline"/>
          <w:highlight w:val="cyan"/>
        </w:rPr>
        <w:t>Radioactive fallout</w:t>
      </w:r>
      <w:r w:rsidRPr="00BC60ED">
        <w:rPr>
          <w:rStyle w:val="StyleUnderline"/>
        </w:rPr>
        <w:t xml:space="preserve"> produced not only by nuclear bombs, but also by the destruction of nuclear power plants and their spent fuel pools, would </w:t>
      </w:r>
      <w:r w:rsidRPr="00BC60ED">
        <w:rPr>
          <w:rStyle w:val="StyleUnderline"/>
          <w:highlight w:val="cyan"/>
        </w:rPr>
        <w:t xml:space="preserve">poison the biosphere. </w:t>
      </w:r>
      <w:r w:rsidRPr="00BC60ED">
        <w:rPr>
          <w:rStyle w:val="StyleUnderline"/>
        </w:rPr>
        <w:t xml:space="preserve">Millions of tons of </w:t>
      </w:r>
      <w:r w:rsidRPr="008C5C9F">
        <w:rPr>
          <w:rStyle w:val="StyleUnderline"/>
        </w:rPr>
        <w:t xml:space="preserve">smoke would act to </w:t>
      </w:r>
      <w:hyperlink r:id="rId9" w:history="1">
        <w:r w:rsidRPr="008C5C9F">
          <w:rPr>
            <w:rStyle w:val="StyleUnderline"/>
          </w:rPr>
          <w:t>destroy Earth’s protective ozone layer</w:t>
        </w:r>
      </w:hyperlink>
      <w:r w:rsidRPr="00BC60ED">
        <w:rPr>
          <w:rStyle w:val="StyleUnderline"/>
        </w:rPr>
        <w:t xml:space="preserve"> </w:t>
      </w:r>
      <w:r w:rsidRPr="00BC60ED">
        <w:rPr>
          <w:rStyle w:val="StyleUnderline"/>
          <w:highlight w:val="cyan"/>
        </w:rPr>
        <w:t>and block</w:t>
      </w:r>
      <w:r w:rsidRPr="00BC60ED">
        <w:rPr>
          <w:rStyle w:val="StyleUnderline"/>
        </w:rPr>
        <w:t xml:space="preserve"> most </w:t>
      </w:r>
      <w:r w:rsidRPr="00BC60ED">
        <w:rPr>
          <w:rStyle w:val="StyleUnderline"/>
          <w:highlight w:val="cyan"/>
        </w:rPr>
        <w:t>sunlight</w:t>
      </w:r>
      <w:r w:rsidRPr="00BC60ED">
        <w:rPr>
          <w:rStyle w:val="StyleUnderline"/>
        </w:rPr>
        <w:t xml:space="preserve"> from reaching Earth’s surface, </w:t>
      </w:r>
      <w:r w:rsidRPr="00BC60ED">
        <w:rPr>
          <w:rStyle w:val="StyleUnderline"/>
          <w:highlight w:val="cyan"/>
        </w:rPr>
        <w:t>creating Ice Age</w:t>
      </w:r>
      <w:r w:rsidRPr="00BC60ED">
        <w:rPr>
          <w:rStyle w:val="StyleUnderline"/>
        </w:rPr>
        <w:t xml:space="preserve"> weather conditions that would last </w:t>
      </w:r>
      <w:r w:rsidRPr="00BC60ED">
        <w:rPr>
          <w:rStyle w:val="StyleUnderline"/>
          <w:highlight w:val="cyan"/>
        </w:rPr>
        <w:t>for decades</w:t>
      </w:r>
      <w:r w:rsidRPr="00BC60ED">
        <w:rPr>
          <w:rStyle w:val="StyleUnderline"/>
        </w:rPr>
        <w:t xml:space="preserve">. </w:t>
      </w:r>
      <w:r w:rsidRPr="00BC60ED">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BC60ED">
        <w:rPr>
          <w:rStyle w:val="StyleUnderline"/>
        </w:rPr>
        <w:t>research</w:t>
      </w:r>
      <w:r w:rsidRPr="00BC60ED">
        <w:rPr>
          <w:sz w:val="12"/>
        </w:rPr>
        <w:t xml:space="preserve"> that </w:t>
      </w:r>
      <w:r w:rsidRPr="00BC60ED">
        <w:rPr>
          <w:rStyle w:val="StyleUnderline"/>
        </w:rPr>
        <w:t xml:space="preserve">predicts </w:t>
      </w:r>
      <w:r w:rsidRPr="00BC60ED">
        <w:rPr>
          <w:rStyle w:val="StyleUnderline"/>
          <w:highlight w:val="cyan"/>
        </w:rPr>
        <w:t>virtually any nuclear war</w:t>
      </w:r>
      <w:r w:rsidRPr="00BC60ED">
        <w:rPr>
          <w:rStyle w:val="StyleUnderline"/>
        </w:rPr>
        <w:t xml:space="preserve">, fought with even a fraction of the operational and deployed nuclear arsenals, </w:t>
      </w:r>
      <w:r w:rsidRPr="00BC60ED">
        <w:rPr>
          <w:rStyle w:val="StyleUnderline"/>
          <w:highlight w:val="cyan"/>
        </w:rPr>
        <w:t xml:space="preserve">will leave the Earth </w:t>
      </w:r>
      <w:r w:rsidRPr="00BC60ED">
        <w:rPr>
          <w:rStyle w:val="StyleUnderline"/>
        </w:rPr>
        <w:t xml:space="preserve">essentially </w:t>
      </w:r>
      <w:r w:rsidRPr="00BC60ED">
        <w:rPr>
          <w:rStyle w:val="StyleUnderline"/>
          <w:highlight w:val="cyan"/>
        </w:rPr>
        <w:t>uninhabitable</w:t>
      </w:r>
      <w:r w:rsidRPr="00BC60ED">
        <w:rPr>
          <w:rStyle w:val="StyleUnderline"/>
        </w:rPr>
        <w:t>.</w:t>
      </w:r>
    </w:p>
    <w:p w14:paraId="21D1BCF5" w14:textId="77777777" w:rsidR="00F56067" w:rsidRPr="00893487" w:rsidRDefault="00F56067" w:rsidP="00F56067">
      <w:pPr>
        <w:rPr>
          <w:rFonts w:asciiTheme="majorHAnsi" w:hAnsiTheme="majorHAnsi" w:cstheme="majorHAnsi"/>
        </w:rPr>
      </w:pPr>
    </w:p>
    <w:p w14:paraId="00D60513" w14:textId="77777777" w:rsidR="00F56067" w:rsidRPr="00893487" w:rsidRDefault="00F56067" w:rsidP="00F56067">
      <w:pPr>
        <w:pStyle w:val="Heading2"/>
      </w:pPr>
      <w:r w:rsidRPr="00893487">
        <w:lastRenderedPageBreak/>
        <w:t>Innovation</w:t>
      </w:r>
    </w:p>
    <w:p w14:paraId="2D8D6A44" w14:textId="77777777" w:rsidR="00F56067" w:rsidRPr="00893487" w:rsidRDefault="00F56067" w:rsidP="00F56067">
      <w:pPr>
        <w:pStyle w:val="Heading4"/>
        <w:rPr>
          <w:rFonts w:asciiTheme="majorHAnsi" w:hAnsiTheme="majorHAnsi" w:cstheme="majorHAnsi"/>
          <w:u w:val="single"/>
        </w:rPr>
      </w:pPr>
      <w:r w:rsidRPr="00893487">
        <w:rPr>
          <w:rFonts w:asciiTheme="majorHAnsi" w:hAnsiTheme="majorHAnsi" w:cstheme="majorHAnsi"/>
        </w:rPr>
        <w:t xml:space="preserve">IP protection is </w:t>
      </w:r>
      <w:r w:rsidRPr="00893487">
        <w:rPr>
          <w:rFonts w:asciiTheme="majorHAnsi" w:hAnsiTheme="majorHAnsi" w:cstheme="majorHAnsi"/>
          <w:u w:val="single"/>
        </w:rPr>
        <w:t>critical</w:t>
      </w:r>
      <w:r w:rsidRPr="00893487">
        <w:rPr>
          <w:rFonts w:asciiTheme="majorHAnsi" w:hAnsiTheme="majorHAnsi" w:cstheme="majorHAnsi"/>
        </w:rPr>
        <w:t xml:space="preserve"> to innovation – it incentivizes risk-taking by boosting investments </w:t>
      </w:r>
    </w:p>
    <w:p w14:paraId="25328DAB" w14:textId="77777777" w:rsidR="00F56067" w:rsidRPr="00893487" w:rsidRDefault="00F56067" w:rsidP="00F56067">
      <w:pPr>
        <w:rPr>
          <w:rStyle w:val="Style13ptBold"/>
          <w:rFonts w:asciiTheme="majorHAnsi" w:hAnsiTheme="majorHAnsi" w:cstheme="majorHAnsi"/>
          <w:b w:val="0"/>
          <w:bCs w:val="0"/>
        </w:rPr>
      </w:pPr>
      <w:r w:rsidRPr="00893487">
        <w:rPr>
          <w:rStyle w:val="Style13ptBold"/>
          <w:rFonts w:asciiTheme="majorHAnsi" w:hAnsiTheme="majorHAnsi" w:cstheme="majorHAnsi"/>
        </w:rPr>
        <w:t xml:space="preserve">Ezell and Cory 19 </w:t>
      </w:r>
      <w:r w:rsidRPr="00893487">
        <w:rPr>
          <w:rStyle w:val="Style13ptBold"/>
          <w:rFonts w:asciiTheme="majorHAnsi" w:hAnsiTheme="majorHAnsi" w:cstheme="majorHAnsi"/>
          <w:b w:val="0"/>
          <w:sz w:val="16"/>
          <w:szCs w:val="16"/>
        </w:rPr>
        <w:t xml:space="preserve">[(Stephen, </w:t>
      </w:r>
      <w:r w:rsidRPr="00893487">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893487">
        <w:rPr>
          <w:rStyle w:val="Style13ptBold"/>
          <w:rFonts w:asciiTheme="majorHAnsi" w:hAnsiTheme="majorHAnsi" w:cstheme="majorHAnsi"/>
          <w:b w:val="0"/>
          <w:sz w:val="16"/>
          <w:szCs w:val="16"/>
        </w:rPr>
        <w:t xml:space="preserve">and Nigel, </w:t>
      </w:r>
      <w:r w:rsidRPr="00893487">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893487">
        <w:rPr>
          <w:rStyle w:val="Style13ptBold"/>
          <w:rFonts w:asciiTheme="majorHAnsi" w:hAnsiTheme="majorHAnsi" w:cstheme="majorHAnsi"/>
          <w:b w:val="0"/>
          <w:sz w:val="16"/>
          <w:szCs w:val="16"/>
        </w:rPr>
        <w:t>) “</w:t>
      </w:r>
      <w:r w:rsidRPr="00893487">
        <w:rPr>
          <w:rFonts w:asciiTheme="majorHAnsi" w:hAnsiTheme="majorHAnsi" w:cstheme="majorHAnsi"/>
          <w:sz w:val="16"/>
          <w:szCs w:val="16"/>
        </w:rPr>
        <w:t>The Way Forward for Intellectual Property Internationally,” Information Technology and Innovation Foundation, 4/25/2019] TDI</w:t>
      </w:r>
    </w:p>
    <w:p w14:paraId="1F71ABBB" w14:textId="77777777" w:rsidR="00F56067" w:rsidRPr="00893487" w:rsidRDefault="00F56067" w:rsidP="00F56067">
      <w:pPr>
        <w:rPr>
          <w:rFonts w:asciiTheme="majorHAnsi" w:hAnsiTheme="majorHAnsi" w:cstheme="majorHAnsi"/>
          <w:sz w:val="12"/>
        </w:rPr>
      </w:pPr>
      <w:r w:rsidRPr="00893487">
        <w:rPr>
          <w:rStyle w:val="StyleUnderline"/>
          <w:rFonts w:asciiTheme="majorHAnsi" w:hAnsiTheme="majorHAnsi" w:cstheme="majorHAnsi"/>
          <w:highlight w:val="cyan"/>
        </w:rPr>
        <w:t>IPR</w:t>
      </w:r>
      <w:r w:rsidRPr="00893487">
        <w:rPr>
          <w:rStyle w:val="StyleUnderline"/>
          <w:rFonts w:asciiTheme="majorHAnsi" w:hAnsiTheme="majorHAnsi" w:cstheme="majorHAnsi"/>
        </w:rPr>
        <w:t xml:space="preserve"> reforms also </w:t>
      </w:r>
      <w:r w:rsidRPr="00893487">
        <w:rPr>
          <w:rStyle w:val="StyleUnderline"/>
          <w:rFonts w:asciiTheme="majorHAnsi" w:hAnsiTheme="majorHAnsi" w:cstheme="majorHAnsi"/>
          <w:highlight w:val="cyan"/>
        </w:rPr>
        <w:t xml:space="preserve">introduce </w:t>
      </w:r>
      <w:r w:rsidRPr="00893487">
        <w:rPr>
          <w:rStyle w:val="Emphasis"/>
          <w:rFonts w:asciiTheme="majorHAnsi" w:hAnsiTheme="majorHAnsi" w:cstheme="majorHAnsi"/>
          <w:highlight w:val="cyan"/>
        </w:rPr>
        <w:t>strong incentives for</w:t>
      </w:r>
      <w:r w:rsidRPr="00893487">
        <w:rPr>
          <w:rStyle w:val="Emphasis"/>
          <w:rFonts w:asciiTheme="majorHAnsi" w:hAnsiTheme="majorHAnsi" w:cstheme="majorHAnsi"/>
        </w:rPr>
        <w:t xml:space="preserve"> domestic </w:t>
      </w:r>
      <w:r w:rsidRPr="00893487">
        <w:rPr>
          <w:rStyle w:val="Emphasis"/>
          <w:rFonts w:asciiTheme="majorHAnsi" w:hAnsiTheme="majorHAnsi" w:cstheme="majorHAnsi"/>
          <w:highlight w:val="cyan"/>
        </w:rPr>
        <w:t>innovation</w:t>
      </w:r>
      <w:r w:rsidRPr="00893487">
        <w:rPr>
          <w:rStyle w:val="StyleUnderline"/>
          <w:rFonts w:asciiTheme="majorHAnsi" w:hAnsiTheme="majorHAnsi" w:cstheme="majorHAnsi"/>
        </w:rPr>
        <w:t xml:space="preserve">. </w:t>
      </w:r>
      <w:r w:rsidRPr="00893487">
        <w:rPr>
          <w:rStyle w:val="StyleUnderline"/>
          <w:rFonts w:asciiTheme="majorHAnsi" w:hAnsiTheme="majorHAnsi" w:cstheme="majorHAnsi"/>
          <w:highlight w:val="cyan"/>
        </w:rPr>
        <w:t>Sherwood</w:t>
      </w:r>
      <w:r w:rsidRPr="00893487">
        <w:rPr>
          <w:rStyle w:val="StyleUnderline"/>
          <w:rFonts w:asciiTheme="majorHAnsi" w:hAnsiTheme="majorHAnsi" w:cstheme="majorHAnsi"/>
        </w:rPr>
        <w:t xml:space="preserve">, using case </w:t>
      </w:r>
      <w:r w:rsidRPr="00893487">
        <w:rPr>
          <w:rStyle w:val="StyleUnderline"/>
          <w:rFonts w:asciiTheme="majorHAnsi" w:hAnsiTheme="majorHAnsi" w:cstheme="majorHAnsi"/>
          <w:highlight w:val="cyan"/>
        </w:rPr>
        <w:t>studies from 18 developing countries</w:t>
      </w:r>
      <w:r w:rsidRPr="00893487">
        <w:rPr>
          <w:rStyle w:val="StyleUnderline"/>
          <w:rFonts w:asciiTheme="majorHAnsi" w:hAnsiTheme="majorHAnsi" w:cstheme="majorHAnsi"/>
        </w:rPr>
        <w:t xml:space="preserve">, </w:t>
      </w:r>
      <w:r w:rsidRPr="00893487">
        <w:rPr>
          <w:rStyle w:val="StyleUnderline"/>
          <w:rFonts w:asciiTheme="majorHAnsi" w:hAnsiTheme="majorHAnsi" w:cstheme="majorHAnsi"/>
          <w:highlight w:val="cyan"/>
        </w:rPr>
        <w:t>concluded</w:t>
      </w:r>
      <w:r w:rsidRPr="00893487">
        <w:rPr>
          <w:rStyle w:val="StyleUnderline"/>
          <w:rFonts w:asciiTheme="majorHAnsi" w:hAnsiTheme="majorHAnsi" w:cstheme="majorHAnsi"/>
        </w:rPr>
        <w:t xml:space="preserve"> that </w:t>
      </w:r>
      <w:r w:rsidRPr="00893487">
        <w:rPr>
          <w:rStyle w:val="Emphasis"/>
          <w:rFonts w:asciiTheme="majorHAnsi" w:hAnsiTheme="majorHAnsi" w:cstheme="majorHAnsi"/>
          <w:highlight w:val="cyan"/>
        </w:rPr>
        <w:t>poor provision of i</w:t>
      </w:r>
      <w:r w:rsidRPr="00893487">
        <w:rPr>
          <w:rStyle w:val="Emphasis"/>
          <w:rFonts w:asciiTheme="majorHAnsi" w:hAnsiTheme="majorHAnsi" w:cstheme="majorHAnsi"/>
        </w:rPr>
        <w:t xml:space="preserve">ntellectual </w:t>
      </w:r>
      <w:r w:rsidRPr="00893487">
        <w:rPr>
          <w:rStyle w:val="Emphasis"/>
          <w:rFonts w:asciiTheme="majorHAnsi" w:hAnsiTheme="majorHAnsi" w:cstheme="majorHAnsi"/>
          <w:highlight w:val="cyan"/>
        </w:rPr>
        <w:t>p</w:t>
      </w:r>
      <w:r w:rsidRPr="00893487">
        <w:rPr>
          <w:rStyle w:val="Emphasis"/>
          <w:rFonts w:asciiTheme="majorHAnsi" w:hAnsiTheme="majorHAnsi" w:cstheme="majorHAnsi"/>
        </w:rPr>
        <w:t xml:space="preserve">roperty </w:t>
      </w:r>
      <w:r w:rsidRPr="00893487">
        <w:rPr>
          <w:rStyle w:val="Emphasis"/>
          <w:rFonts w:asciiTheme="majorHAnsi" w:hAnsiTheme="majorHAnsi" w:cstheme="majorHAnsi"/>
          <w:highlight w:val="cyan"/>
        </w:rPr>
        <w:t>rights deters local innovation</w:t>
      </w:r>
      <w:r w:rsidRPr="00893487">
        <w:rPr>
          <w:rStyle w:val="Emphasis"/>
          <w:rFonts w:asciiTheme="majorHAnsi" w:hAnsiTheme="majorHAnsi" w:cstheme="majorHAnsi"/>
        </w:rPr>
        <w:t xml:space="preserve"> and risk-taking</w:t>
      </w:r>
      <w:r w:rsidRPr="00893487">
        <w:rPr>
          <w:rFonts w:asciiTheme="majorHAnsi" w:hAnsiTheme="majorHAnsi" w:cstheme="majorHAnsi"/>
          <w:sz w:val="12"/>
        </w:rPr>
        <w:t xml:space="preserve">.47 In contrast, </w:t>
      </w:r>
      <w:r w:rsidRPr="00893487">
        <w:rPr>
          <w:rStyle w:val="StyleUnderline"/>
          <w:rFonts w:asciiTheme="majorHAnsi" w:hAnsiTheme="majorHAnsi" w:cstheme="majorHAnsi"/>
          <w:highlight w:val="cyan"/>
        </w:rPr>
        <w:t>IPR reform has been associated with</w:t>
      </w:r>
      <w:r w:rsidRPr="00893487">
        <w:rPr>
          <w:rStyle w:val="StyleUnderline"/>
          <w:rFonts w:asciiTheme="majorHAnsi" w:hAnsiTheme="majorHAnsi" w:cstheme="majorHAnsi"/>
        </w:rPr>
        <w:t xml:space="preserve"> increased </w:t>
      </w:r>
      <w:r w:rsidRPr="00893487">
        <w:rPr>
          <w:rStyle w:val="StyleUnderline"/>
          <w:rFonts w:asciiTheme="majorHAnsi" w:hAnsiTheme="majorHAnsi" w:cstheme="majorHAnsi"/>
          <w:highlight w:val="cyan"/>
        </w:rPr>
        <w:t>innovative activity</w:t>
      </w:r>
      <w:r w:rsidRPr="00893487">
        <w:rPr>
          <w:rStyle w:val="StyleUnderline"/>
          <w:rFonts w:asciiTheme="majorHAnsi" w:hAnsiTheme="majorHAnsi" w:cstheme="majorHAnsi"/>
        </w:rPr>
        <w:t>, as measured by domestic patent filings</w:t>
      </w:r>
      <w:r w:rsidRPr="00893487">
        <w:rPr>
          <w:rFonts w:asciiTheme="majorHAnsi" w:hAnsiTheme="majorHAnsi" w:cstheme="majorHAnsi"/>
          <w:sz w:val="12"/>
        </w:rPr>
        <w:t xml:space="preserve">, albeit with some variation across countries and sectors.48 For example, Ryan, </w:t>
      </w:r>
      <w:r w:rsidRPr="00893487">
        <w:rPr>
          <w:rFonts w:asciiTheme="majorHAnsi" w:hAnsiTheme="majorHAnsi" w:cstheme="majorHAnsi"/>
          <w:sz w:val="12"/>
          <w:szCs w:val="12"/>
        </w:rPr>
        <w:t xml:space="preserve">in </w:t>
      </w:r>
      <w:r w:rsidRPr="00893487">
        <w:rPr>
          <w:rStyle w:val="Emphasis"/>
          <w:rFonts w:asciiTheme="majorHAnsi" w:hAnsiTheme="majorHAnsi" w:cstheme="majorHAnsi"/>
        </w:rPr>
        <w:t xml:space="preserve">a study of biomedical innovations and patent reform in Brazil, found that </w:t>
      </w:r>
      <w:r w:rsidRPr="00893487">
        <w:rPr>
          <w:rStyle w:val="Emphasis"/>
          <w:rFonts w:asciiTheme="majorHAnsi" w:hAnsiTheme="majorHAnsi" w:cstheme="majorHAnsi"/>
          <w:highlight w:val="cyan"/>
        </w:rPr>
        <w:t>patents provided incentives for innovation investments</w:t>
      </w:r>
      <w:r w:rsidRPr="00893487">
        <w:rPr>
          <w:rStyle w:val="Emphasis"/>
          <w:rFonts w:asciiTheme="majorHAnsi" w:hAnsiTheme="majorHAnsi" w:cstheme="majorHAnsi"/>
        </w:rPr>
        <w:t xml:space="preserve"> and </w:t>
      </w:r>
      <w:r w:rsidRPr="00893487">
        <w:rPr>
          <w:rStyle w:val="Emphasis"/>
          <w:rFonts w:asciiTheme="majorHAnsi" w:hAnsiTheme="majorHAnsi" w:cstheme="majorHAnsi"/>
          <w:highlight w:val="cyan"/>
        </w:rPr>
        <w:t>facilitated</w:t>
      </w:r>
      <w:r w:rsidRPr="00893487">
        <w:rPr>
          <w:rStyle w:val="Emphasis"/>
          <w:rFonts w:asciiTheme="majorHAnsi" w:hAnsiTheme="majorHAnsi" w:cstheme="majorHAnsi"/>
        </w:rPr>
        <w:t xml:space="preserve"> the </w:t>
      </w:r>
      <w:r w:rsidRPr="00893487">
        <w:rPr>
          <w:rStyle w:val="Emphasis"/>
          <w:rFonts w:asciiTheme="majorHAnsi" w:hAnsiTheme="majorHAnsi" w:cstheme="majorHAnsi"/>
          <w:highlight w:val="cyan"/>
        </w:rPr>
        <w:t>functioning of tech</w:t>
      </w:r>
      <w:r w:rsidRPr="00893487">
        <w:rPr>
          <w:rStyle w:val="Emphasis"/>
          <w:rFonts w:asciiTheme="majorHAnsi" w:hAnsiTheme="majorHAnsi" w:cstheme="majorHAnsi"/>
        </w:rPr>
        <w:t xml:space="preserve">nology </w:t>
      </w:r>
      <w:r w:rsidRPr="00893487">
        <w:rPr>
          <w:rStyle w:val="Emphasis"/>
          <w:rFonts w:asciiTheme="majorHAnsi" w:hAnsiTheme="majorHAnsi" w:cstheme="majorHAnsi"/>
          <w:highlight w:val="cyan"/>
        </w:rPr>
        <w:t>market</w:t>
      </w:r>
      <w:r w:rsidRPr="00893487">
        <w:rPr>
          <w:rStyle w:val="Emphasis"/>
          <w:rFonts w:asciiTheme="majorHAnsi" w:hAnsiTheme="majorHAnsi" w:cstheme="majorHAnsi"/>
        </w:rPr>
        <w:t>s</w:t>
      </w:r>
      <w:r w:rsidRPr="00893487">
        <w:rPr>
          <w:rFonts w:asciiTheme="majorHAnsi" w:hAnsiTheme="majorHAnsi" w:cstheme="majorHAnsi"/>
          <w:sz w:val="12"/>
        </w:rPr>
        <w:t xml:space="preserve">.49 Park and </w:t>
      </w:r>
      <w:proofErr w:type="spellStart"/>
      <w:r w:rsidRPr="00893487">
        <w:rPr>
          <w:rFonts w:asciiTheme="majorHAnsi" w:hAnsiTheme="majorHAnsi" w:cstheme="majorHAnsi"/>
          <w:sz w:val="12"/>
        </w:rPr>
        <w:t>Lippoldt</w:t>
      </w:r>
      <w:proofErr w:type="spellEnd"/>
      <w:r w:rsidRPr="00893487">
        <w:rPr>
          <w:rFonts w:asciiTheme="majorHAnsi" w:hAnsiTheme="majorHAnsi" w:cstheme="majorHAnsi"/>
          <w:sz w:val="12"/>
        </w:rPr>
        <w:t xml:space="preserve"> also observed that the provision of adequate protection for IPRs can help to stimulate local innovation, in some cases </w:t>
      </w:r>
      <w:r w:rsidRPr="00893487">
        <w:rPr>
          <w:rStyle w:val="StyleUnderline"/>
          <w:rFonts w:asciiTheme="majorHAnsi" w:hAnsiTheme="majorHAnsi" w:cstheme="majorHAnsi"/>
        </w:rPr>
        <w:t>building on the transfer of technologies that provide inputs and spillovers</w:t>
      </w:r>
      <w:r w:rsidRPr="00893487">
        <w:rPr>
          <w:rFonts w:asciiTheme="majorHAnsi" w:hAnsiTheme="majorHAnsi" w:cstheme="majorHAnsi"/>
          <w:sz w:val="12"/>
        </w:rPr>
        <w:t xml:space="preserve">.50 In other words, </w:t>
      </w:r>
      <w:r w:rsidRPr="00893487">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893487">
        <w:rPr>
          <w:rFonts w:asciiTheme="majorHAnsi" w:hAnsiTheme="majorHAnsi" w:cstheme="majorHAnsi"/>
          <w:sz w:val="12"/>
          <w:szCs w:val="12"/>
        </w:rPr>
        <w:t>to create an evolved product or develop alternate approaches</w:t>
      </w:r>
      <w:r w:rsidRPr="00893487">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893487">
        <w:rPr>
          <w:rFonts w:asciiTheme="majorHAnsi" w:hAnsiTheme="majorHAnsi" w:cstheme="majorHAnsi"/>
          <w:sz w:val="12"/>
        </w:rPr>
        <w:t>Maskus</w:t>
      </w:r>
      <w:proofErr w:type="spellEnd"/>
      <w:r w:rsidRPr="00893487">
        <w:rPr>
          <w:rFonts w:asciiTheme="majorHAnsi" w:hAnsiTheme="majorHAnsi" w:cstheme="majorHAnsi"/>
          <w:sz w:val="12"/>
        </w:rPr>
        <w:t xml:space="preserve"> notes that </w:t>
      </w:r>
      <w:r w:rsidRPr="00893487">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893487">
        <w:rPr>
          <w:rFonts w:asciiTheme="majorHAnsi" w:hAnsiTheme="majorHAnsi" w:cstheme="majorHAnsi"/>
          <w:sz w:val="12"/>
        </w:rPr>
        <w:t>.52 </w:t>
      </w:r>
      <w:r w:rsidRPr="00893487">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893487">
        <w:rPr>
          <w:rFonts w:asciiTheme="majorHAnsi" w:hAnsiTheme="majorHAnsi" w:cstheme="majorHAnsi"/>
          <w:sz w:val="12"/>
        </w:rPr>
        <w:t xml:space="preserve"> via contracts.</w:t>
      </w:r>
    </w:p>
    <w:p w14:paraId="66D5F584" w14:textId="77777777" w:rsidR="00F56067" w:rsidRPr="00893487" w:rsidRDefault="00F56067" w:rsidP="00F56067">
      <w:pPr>
        <w:rPr>
          <w:rFonts w:asciiTheme="majorHAnsi" w:hAnsiTheme="majorHAnsi" w:cstheme="majorHAnsi"/>
          <w:sz w:val="12"/>
        </w:rPr>
      </w:pPr>
      <w:r w:rsidRPr="00893487">
        <w:rPr>
          <w:rFonts w:asciiTheme="majorHAnsi" w:hAnsiTheme="majorHAnsi" w:cstheme="majorHAnsi"/>
          <w:sz w:val="12"/>
          <w:szCs w:val="16"/>
        </w:rPr>
        <w:t>The relationship between IPR rights and innovation can also be seen in studies of how the introduction of</w:t>
      </w:r>
      <w:r w:rsidRPr="00893487">
        <w:rPr>
          <w:rStyle w:val="StyleUnderline"/>
          <w:rFonts w:asciiTheme="majorHAnsi" w:hAnsiTheme="majorHAnsi" w:cstheme="majorHAnsi"/>
          <w:sz w:val="12"/>
          <w:szCs w:val="16"/>
        </w:rPr>
        <w:t xml:space="preserve"> </w:t>
      </w:r>
      <w:r w:rsidRPr="00893487">
        <w:rPr>
          <w:rStyle w:val="StyleUnderline"/>
          <w:rFonts w:asciiTheme="majorHAnsi" w:hAnsiTheme="majorHAnsi" w:cstheme="majorHAnsi"/>
        </w:rPr>
        <w:t>stronger IPR laws, with regard to patents, copyrights, and trademarks, affect R&amp;D activity</w:t>
      </w:r>
      <w:r w:rsidRPr="00893487">
        <w:rPr>
          <w:rFonts w:asciiTheme="majorHAnsi" w:hAnsiTheme="majorHAnsi" w:cstheme="majorHAnsi"/>
          <w:sz w:val="12"/>
        </w:rPr>
        <w:t xml:space="preserve"> in an economy. Studies by </w:t>
      </w:r>
      <w:proofErr w:type="spellStart"/>
      <w:r w:rsidRPr="00893487">
        <w:rPr>
          <w:rFonts w:asciiTheme="majorHAnsi" w:hAnsiTheme="majorHAnsi" w:cstheme="majorHAnsi"/>
          <w:sz w:val="12"/>
        </w:rPr>
        <w:t>Varsakelis</w:t>
      </w:r>
      <w:proofErr w:type="spellEnd"/>
      <w:r w:rsidRPr="00893487">
        <w:rPr>
          <w:rFonts w:asciiTheme="majorHAnsi" w:hAnsiTheme="majorHAnsi" w:cstheme="majorHAnsi"/>
          <w:sz w:val="12"/>
        </w:rPr>
        <w:t xml:space="preserve"> and by Kanwar and Evenson found that </w:t>
      </w:r>
      <w:r w:rsidRPr="00893487">
        <w:rPr>
          <w:rStyle w:val="Emphasis"/>
          <w:rFonts w:asciiTheme="majorHAnsi" w:hAnsiTheme="majorHAnsi" w:cstheme="majorHAnsi"/>
          <w:highlight w:val="cyan"/>
        </w:rPr>
        <w:t>R&amp;D to GDP ratios</w:t>
      </w:r>
      <w:r w:rsidRPr="00893487">
        <w:rPr>
          <w:rStyle w:val="Emphasis"/>
          <w:rFonts w:asciiTheme="majorHAnsi" w:hAnsiTheme="majorHAnsi" w:cstheme="majorHAnsi"/>
        </w:rPr>
        <w:t xml:space="preserve"> are </w:t>
      </w:r>
      <w:r w:rsidRPr="00893487">
        <w:rPr>
          <w:rStyle w:val="Emphasis"/>
          <w:rFonts w:asciiTheme="majorHAnsi" w:hAnsiTheme="majorHAnsi" w:cstheme="majorHAnsi"/>
          <w:highlight w:val="cyan"/>
        </w:rPr>
        <w:t>positively related to</w:t>
      </w:r>
      <w:r w:rsidRPr="00893487">
        <w:rPr>
          <w:rStyle w:val="Emphasis"/>
          <w:rFonts w:asciiTheme="majorHAnsi" w:hAnsiTheme="majorHAnsi" w:cstheme="majorHAnsi"/>
        </w:rPr>
        <w:t xml:space="preserve"> the </w:t>
      </w:r>
      <w:r w:rsidRPr="00893487">
        <w:rPr>
          <w:rStyle w:val="Emphasis"/>
          <w:rFonts w:asciiTheme="majorHAnsi" w:hAnsiTheme="majorHAnsi" w:cstheme="majorHAnsi"/>
          <w:highlight w:val="cyan"/>
        </w:rPr>
        <w:t>strength of pate</w:t>
      </w:r>
      <w:r w:rsidRPr="008C5C9F">
        <w:rPr>
          <w:rStyle w:val="Emphasis"/>
          <w:rFonts w:asciiTheme="majorHAnsi" w:hAnsiTheme="majorHAnsi" w:cstheme="majorHAnsi"/>
          <w:highlight w:val="cyan"/>
        </w:rPr>
        <w:t>nt</w:t>
      </w:r>
      <w:r w:rsidRPr="00893487">
        <w:rPr>
          <w:rStyle w:val="Emphasis"/>
          <w:rFonts w:asciiTheme="majorHAnsi" w:hAnsiTheme="majorHAnsi" w:cstheme="majorHAnsi"/>
        </w:rPr>
        <w:t xml:space="preserve"> rights</w:t>
      </w:r>
      <w:r w:rsidRPr="00893487">
        <w:rPr>
          <w:rFonts w:asciiTheme="majorHAnsi" w:hAnsiTheme="majorHAnsi" w:cstheme="majorHAnsi"/>
          <w:sz w:val="12"/>
        </w:rPr>
        <w:t>, and are conditional on other factors.53 </w:t>
      </w:r>
      <w:r w:rsidRPr="00893487">
        <w:rPr>
          <w:rStyle w:val="StyleUnderline"/>
          <w:rFonts w:asciiTheme="majorHAnsi" w:hAnsiTheme="majorHAnsi" w:cstheme="majorHAnsi"/>
        </w:rPr>
        <w:t xml:space="preserve">Cavazos Cepeda et al. found a </w:t>
      </w:r>
      <w:r w:rsidRPr="00893487">
        <w:rPr>
          <w:rStyle w:val="StyleUnderline"/>
          <w:rFonts w:asciiTheme="majorHAnsi" w:hAnsiTheme="majorHAnsi" w:cstheme="majorHAnsi"/>
          <w:highlight w:val="cyan"/>
        </w:rPr>
        <w:t>positive influence of IPRs on</w:t>
      </w:r>
      <w:r w:rsidRPr="00893487">
        <w:rPr>
          <w:rStyle w:val="StyleUnderline"/>
          <w:rFonts w:asciiTheme="majorHAnsi" w:hAnsiTheme="majorHAnsi" w:cstheme="majorHAnsi"/>
        </w:rPr>
        <w:t xml:space="preserve"> the </w:t>
      </w:r>
      <w:r w:rsidRPr="00893487">
        <w:rPr>
          <w:rStyle w:val="StyleUnderline"/>
          <w:rFonts w:asciiTheme="majorHAnsi" w:hAnsiTheme="majorHAnsi" w:cstheme="majorHAnsi"/>
          <w:highlight w:val="cyan"/>
        </w:rPr>
        <w:t>level of R&amp;D in an economy</w:t>
      </w:r>
      <w:r w:rsidRPr="00893487">
        <w:rPr>
          <w:rStyle w:val="StyleUnderline"/>
          <w:rFonts w:asciiTheme="majorHAnsi" w:hAnsiTheme="majorHAnsi" w:cstheme="majorHAnsi"/>
        </w:rPr>
        <w:t xml:space="preserve">, with each </w:t>
      </w:r>
      <w:r w:rsidRPr="00893487">
        <w:rPr>
          <w:rStyle w:val="StyleUnderline"/>
          <w:rFonts w:asciiTheme="majorHAnsi" w:hAnsiTheme="majorHAnsi" w:cstheme="majorHAnsi"/>
          <w:highlight w:val="cyan"/>
        </w:rPr>
        <w:t>1 percent increase in</w:t>
      </w:r>
      <w:r w:rsidRPr="00893487">
        <w:rPr>
          <w:rStyle w:val="StyleUnderline"/>
          <w:rFonts w:asciiTheme="majorHAnsi" w:hAnsiTheme="majorHAnsi" w:cstheme="majorHAnsi"/>
        </w:rPr>
        <w:t xml:space="preserve"> the level of </w:t>
      </w:r>
      <w:r w:rsidRPr="00893487">
        <w:rPr>
          <w:rStyle w:val="StyleUnderline"/>
          <w:rFonts w:asciiTheme="majorHAnsi" w:hAnsiTheme="majorHAnsi" w:cstheme="majorHAnsi"/>
          <w:highlight w:val="cyan"/>
        </w:rPr>
        <w:t>protection of IPRs</w:t>
      </w:r>
      <w:r w:rsidRPr="00893487">
        <w:rPr>
          <w:rStyle w:val="StyleUnderline"/>
          <w:rFonts w:asciiTheme="majorHAnsi" w:hAnsiTheme="majorHAnsi" w:cstheme="majorHAnsi"/>
        </w:rPr>
        <w:t xml:space="preserve"> in an economy</w:t>
      </w:r>
      <w:r w:rsidRPr="00893487">
        <w:rPr>
          <w:rFonts w:asciiTheme="majorHAnsi" w:hAnsiTheme="majorHAnsi" w:cstheme="majorHAnsi"/>
          <w:sz w:val="12"/>
        </w:rPr>
        <w:t xml:space="preserve"> (as measured by improvements to a country’s score in the Patent Rights Index) </w:t>
      </w:r>
      <w:r w:rsidRPr="00893487">
        <w:rPr>
          <w:rStyle w:val="StyleUnderline"/>
          <w:rFonts w:asciiTheme="majorHAnsi" w:hAnsiTheme="majorHAnsi" w:cstheme="majorHAnsi"/>
          <w:highlight w:val="cyan"/>
        </w:rPr>
        <w:t>equating to</w:t>
      </w:r>
      <w:r w:rsidRPr="00893487">
        <w:rPr>
          <w:rStyle w:val="StyleUnderline"/>
          <w:rFonts w:asciiTheme="majorHAnsi" w:hAnsiTheme="majorHAnsi" w:cstheme="majorHAnsi"/>
        </w:rPr>
        <w:t xml:space="preserve">, on average, a </w:t>
      </w:r>
      <w:r w:rsidRPr="00893487">
        <w:rPr>
          <w:rStyle w:val="StyleUnderline"/>
          <w:rFonts w:asciiTheme="majorHAnsi" w:hAnsiTheme="majorHAnsi" w:cstheme="majorHAnsi"/>
          <w:highlight w:val="cyan"/>
        </w:rPr>
        <w:t>0.7 percent increase in</w:t>
      </w:r>
      <w:r w:rsidRPr="00893487">
        <w:rPr>
          <w:rStyle w:val="StyleUnderline"/>
          <w:rFonts w:asciiTheme="majorHAnsi" w:hAnsiTheme="majorHAnsi" w:cstheme="majorHAnsi"/>
        </w:rPr>
        <w:t xml:space="preserve"> the domestic level of </w:t>
      </w:r>
      <w:r w:rsidRPr="00893487">
        <w:rPr>
          <w:rStyle w:val="StyleUnderline"/>
          <w:rFonts w:asciiTheme="majorHAnsi" w:hAnsiTheme="majorHAnsi" w:cstheme="majorHAnsi"/>
          <w:highlight w:val="cyan"/>
        </w:rPr>
        <w:t>R&amp;D</w:t>
      </w:r>
      <w:r w:rsidRPr="00893487">
        <w:rPr>
          <w:rFonts w:asciiTheme="majorHAnsi" w:hAnsiTheme="majorHAnsi" w:cstheme="majorHAnsi"/>
          <w:sz w:val="12"/>
        </w:rPr>
        <w:t xml:space="preserve">.54 Likewise, </w:t>
      </w:r>
      <w:r w:rsidRPr="00893487">
        <w:rPr>
          <w:rStyle w:val="StyleUnderline"/>
          <w:rFonts w:asciiTheme="majorHAnsi" w:hAnsiTheme="majorHAnsi" w:cstheme="majorHAnsi"/>
        </w:rPr>
        <w:t xml:space="preserve">a 1 percent increase in </w:t>
      </w:r>
      <w:r w:rsidRPr="00893487">
        <w:rPr>
          <w:rStyle w:val="StyleUnderline"/>
          <w:rFonts w:asciiTheme="majorHAnsi" w:hAnsiTheme="majorHAnsi" w:cstheme="majorHAnsi"/>
          <w:highlight w:val="cyan"/>
        </w:rPr>
        <w:t>copyright protection</w:t>
      </w:r>
      <w:r w:rsidRPr="00893487">
        <w:rPr>
          <w:rStyle w:val="StyleUnderline"/>
          <w:rFonts w:asciiTheme="majorHAnsi" w:hAnsiTheme="majorHAnsi" w:cstheme="majorHAnsi"/>
        </w:rPr>
        <w:t xml:space="preserve"> was associated with a </w:t>
      </w:r>
      <w:r w:rsidRPr="00893487">
        <w:rPr>
          <w:rStyle w:val="StyleUnderline"/>
          <w:rFonts w:asciiTheme="majorHAnsi" w:hAnsiTheme="majorHAnsi" w:cstheme="majorHAnsi"/>
          <w:highlight w:val="cyan"/>
        </w:rPr>
        <w:t>3.3 percent</w:t>
      </w:r>
      <w:r w:rsidRPr="00893487">
        <w:rPr>
          <w:rStyle w:val="StyleUnderline"/>
          <w:rFonts w:asciiTheme="majorHAnsi" w:hAnsiTheme="majorHAnsi" w:cstheme="majorHAnsi"/>
        </w:rPr>
        <w:t xml:space="preserve"> increase in domestic R&amp;D</w:t>
      </w:r>
      <w:r w:rsidRPr="00893487">
        <w:rPr>
          <w:rFonts w:asciiTheme="majorHAnsi" w:hAnsiTheme="majorHAnsi" w:cstheme="majorHAnsi"/>
          <w:sz w:val="12"/>
        </w:rPr>
        <w:t xml:space="preserve">. Similarly, </w:t>
      </w:r>
      <w:r w:rsidRPr="00893487">
        <w:rPr>
          <w:rStyle w:val="StyleUnderline"/>
          <w:rFonts w:asciiTheme="majorHAnsi" w:hAnsiTheme="majorHAnsi" w:cstheme="majorHAnsi"/>
        </w:rPr>
        <w:t xml:space="preserve">when </w:t>
      </w:r>
      <w:r w:rsidRPr="00893487">
        <w:rPr>
          <w:rStyle w:val="StyleUnderline"/>
          <w:rFonts w:asciiTheme="majorHAnsi" w:hAnsiTheme="majorHAnsi" w:cstheme="majorHAnsi"/>
          <w:highlight w:val="cyan"/>
        </w:rPr>
        <w:t>trademark protection</w:t>
      </w:r>
      <w:r w:rsidRPr="00893487">
        <w:rPr>
          <w:rStyle w:val="StyleUnderline"/>
          <w:rFonts w:asciiTheme="majorHAnsi" w:hAnsiTheme="majorHAnsi" w:cstheme="majorHAnsi"/>
        </w:rPr>
        <w:t xml:space="preserve"> increased by 1 percent, there was an associated R&amp;D increase of </w:t>
      </w:r>
      <w:r w:rsidRPr="00893487">
        <w:rPr>
          <w:rStyle w:val="StyleUnderline"/>
          <w:rFonts w:asciiTheme="majorHAnsi" w:hAnsiTheme="majorHAnsi" w:cstheme="majorHAnsi"/>
          <w:highlight w:val="cyan"/>
        </w:rPr>
        <w:t>1.4 percent</w:t>
      </w:r>
      <w:r w:rsidRPr="00893487">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893487">
        <w:rPr>
          <w:rStyle w:val="Emphasis"/>
          <w:rFonts w:asciiTheme="majorHAnsi" w:hAnsiTheme="majorHAnsi" w:cstheme="majorHAnsi"/>
        </w:rPr>
        <w:t>In addition to spurring domestic innovation</w:t>
      </w:r>
      <w:r w:rsidRPr="00893487">
        <w:rPr>
          <w:rStyle w:val="Emphasis"/>
          <w:rFonts w:asciiTheme="majorHAnsi" w:hAnsiTheme="majorHAnsi" w:cstheme="majorHAnsi"/>
          <w:highlight w:val="cyan"/>
        </w:rPr>
        <w:t>, strong i</w:t>
      </w:r>
      <w:r w:rsidRPr="00893487">
        <w:rPr>
          <w:rStyle w:val="Emphasis"/>
          <w:rFonts w:asciiTheme="majorHAnsi" w:hAnsiTheme="majorHAnsi" w:cstheme="majorHAnsi"/>
        </w:rPr>
        <w:t xml:space="preserve">ntellectual </w:t>
      </w:r>
      <w:r w:rsidRPr="00893487">
        <w:rPr>
          <w:rStyle w:val="Emphasis"/>
          <w:rFonts w:asciiTheme="majorHAnsi" w:hAnsiTheme="majorHAnsi" w:cstheme="majorHAnsi"/>
          <w:highlight w:val="cyan"/>
        </w:rPr>
        <w:t>p</w:t>
      </w:r>
      <w:r w:rsidRPr="00893487">
        <w:rPr>
          <w:rStyle w:val="Emphasis"/>
          <w:rFonts w:asciiTheme="majorHAnsi" w:hAnsiTheme="majorHAnsi" w:cstheme="majorHAnsi"/>
        </w:rPr>
        <w:t xml:space="preserve">roperty </w:t>
      </w:r>
      <w:r w:rsidRPr="00893487">
        <w:rPr>
          <w:rStyle w:val="Emphasis"/>
          <w:rFonts w:asciiTheme="majorHAnsi" w:hAnsiTheme="majorHAnsi" w:cstheme="majorHAnsi"/>
          <w:highlight w:val="cyan"/>
        </w:rPr>
        <w:t>r</w:t>
      </w:r>
      <w:r w:rsidRPr="00893487">
        <w:rPr>
          <w:rStyle w:val="Emphasis"/>
          <w:rFonts w:asciiTheme="majorHAnsi" w:hAnsiTheme="majorHAnsi" w:cstheme="majorHAnsi"/>
        </w:rPr>
        <w:t xml:space="preserve">ights can </w:t>
      </w:r>
      <w:r w:rsidRPr="00893487">
        <w:rPr>
          <w:rStyle w:val="Emphasis"/>
          <w:rFonts w:asciiTheme="majorHAnsi" w:hAnsiTheme="majorHAnsi" w:cstheme="majorHAnsi"/>
          <w:highlight w:val="cyan"/>
        </w:rPr>
        <w:t>increase incentives for</w:t>
      </w:r>
      <w:r w:rsidRPr="00893487">
        <w:rPr>
          <w:rStyle w:val="Emphasis"/>
          <w:rFonts w:asciiTheme="majorHAnsi" w:hAnsiTheme="majorHAnsi" w:cstheme="majorHAnsi"/>
        </w:rPr>
        <w:t xml:space="preserve"> foreign direct </w:t>
      </w:r>
      <w:r w:rsidRPr="00893487">
        <w:rPr>
          <w:rStyle w:val="Emphasis"/>
          <w:rFonts w:asciiTheme="majorHAnsi" w:hAnsiTheme="majorHAnsi" w:cstheme="majorHAnsi"/>
          <w:highlight w:val="cyan"/>
        </w:rPr>
        <w:t>investment which in turn</w:t>
      </w:r>
      <w:r w:rsidRPr="00893487">
        <w:rPr>
          <w:rStyle w:val="Emphasis"/>
          <w:rFonts w:asciiTheme="majorHAnsi" w:hAnsiTheme="majorHAnsi" w:cstheme="majorHAnsi"/>
        </w:rPr>
        <w:t xml:space="preserve"> also </w:t>
      </w:r>
      <w:r w:rsidRPr="00893487">
        <w:rPr>
          <w:rStyle w:val="Emphasis"/>
          <w:rFonts w:asciiTheme="majorHAnsi" w:hAnsiTheme="majorHAnsi" w:cstheme="majorHAnsi"/>
          <w:highlight w:val="cyan"/>
        </w:rPr>
        <w:t>leads to econ</w:t>
      </w:r>
      <w:r w:rsidRPr="00893487">
        <w:rPr>
          <w:rStyle w:val="Emphasis"/>
          <w:rFonts w:asciiTheme="majorHAnsi" w:hAnsiTheme="majorHAnsi" w:cstheme="majorHAnsi"/>
        </w:rPr>
        <w:t xml:space="preserve">omic </w:t>
      </w:r>
      <w:r w:rsidRPr="00893487">
        <w:rPr>
          <w:rStyle w:val="Emphasis"/>
          <w:rFonts w:asciiTheme="majorHAnsi" w:hAnsiTheme="majorHAnsi" w:cstheme="majorHAnsi"/>
          <w:highlight w:val="cyan"/>
        </w:rPr>
        <w:t>growth</w:t>
      </w:r>
      <w:r w:rsidRPr="00893487">
        <w:rPr>
          <w:rFonts w:asciiTheme="majorHAnsi" w:hAnsiTheme="majorHAnsi" w:cstheme="majorHAnsi"/>
          <w:sz w:val="12"/>
        </w:rPr>
        <w:t>.”56</w:t>
      </w:r>
    </w:p>
    <w:p w14:paraId="3938C393" w14:textId="77777777" w:rsidR="00F56067" w:rsidRPr="00893487" w:rsidRDefault="00F56067" w:rsidP="00F56067">
      <w:pPr>
        <w:pStyle w:val="Heading4"/>
      </w:pPr>
      <w:r w:rsidRPr="00893487">
        <w:t>Medical innovations key to future</w:t>
      </w:r>
    </w:p>
    <w:p w14:paraId="51B3AEE0" w14:textId="77777777" w:rsidR="00F56067" w:rsidRPr="00893487" w:rsidRDefault="00F56067" w:rsidP="00F56067">
      <w:proofErr w:type="spellStart"/>
      <w:r w:rsidRPr="00893487">
        <w:rPr>
          <w:rStyle w:val="Style13ptBold"/>
        </w:rPr>
        <w:t>Remes</w:t>
      </w:r>
      <w:proofErr w:type="spellEnd"/>
      <w:r w:rsidRPr="00893487">
        <w:rPr>
          <w:rStyle w:val="Style13ptBold"/>
        </w:rPr>
        <w:t xml:space="preserve"> et al 20</w:t>
      </w:r>
      <w:r w:rsidRPr="00893487">
        <w:t xml:space="preserve"> (</w:t>
      </w:r>
      <w:hyperlink r:id="rId10" w:history="1">
        <w:r w:rsidRPr="00893487">
          <w:rPr>
            <w:rStyle w:val="Hyperlink"/>
          </w:rPr>
          <w:t>https://www.mckinsey.com/industries/healthcare-systems-and-services/our-insights/ten-innovations-that-can-improve-global-health</w:t>
        </w:r>
      </w:hyperlink>
      <w:r w:rsidRPr="00893487">
        <w:t xml:space="preserve">, </w:t>
      </w:r>
      <w:hyperlink r:id="rId11" w:history="1">
        <w:r w:rsidRPr="00893487">
          <w:rPr>
            <w:rStyle w:val="Hyperlink"/>
          </w:rPr>
          <w:t>McKinsey Global Institute</w:t>
        </w:r>
      </w:hyperlink>
      <w:r w:rsidRPr="00893487">
        <w:t xml:space="preserve"> Ten innovations that can improve global health July 15, 2020 | Article, </w:t>
      </w:r>
      <w:hyperlink r:id="rId12" w:history="1">
        <w:proofErr w:type="spellStart"/>
        <w:r w:rsidRPr="00893487">
          <w:rPr>
            <w:rStyle w:val="Hyperlink"/>
          </w:rPr>
          <w:t>Jaana</w:t>
        </w:r>
        <w:proofErr w:type="spellEnd"/>
        <w:r w:rsidRPr="00893487">
          <w:rPr>
            <w:rStyle w:val="Hyperlink"/>
          </w:rPr>
          <w:t xml:space="preserve"> </w:t>
        </w:r>
        <w:proofErr w:type="spellStart"/>
        <w:r w:rsidRPr="00893487">
          <w:rPr>
            <w:rStyle w:val="Hyperlink"/>
          </w:rPr>
          <w:t>Remes</w:t>
        </w:r>
        <w:proofErr w:type="spellEnd"/>
      </w:hyperlink>
      <w:r w:rsidRPr="00893487">
        <w:t xml:space="preserve"> is a partner of the McKinsey Global Institute, where </w:t>
      </w:r>
      <w:hyperlink r:id="rId13" w:history="1">
        <w:r w:rsidRPr="00893487">
          <w:rPr>
            <w:rStyle w:val="Hyperlink"/>
          </w:rPr>
          <w:t xml:space="preserve">Jonathan </w:t>
        </w:r>
        <w:proofErr w:type="spellStart"/>
        <w:r w:rsidRPr="00893487">
          <w:rPr>
            <w:rStyle w:val="Hyperlink"/>
          </w:rPr>
          <w:t>Woetzel</w:t>
        </w:r>
        <w:proofErr w:type="spellEnd"/>
      </w:hyperlink>
      <w:r w:rsidRPr="00893487">
        <w:t xml:space="preserve"> is a director and </w:t>
      </w:r>
      <w:hyperlink r:id="rId14" w:history="1">
        <w:r w:rsidRPr="00893487">
          <w:rPr>
            <w:rStyle w:val="Hyperlink"/>
          </w:rPr>
          <w:t>Sven Smit</w:t>
        </w:r>
      </w:hyperlink>
      <w:r w:rsidRPr="00893487">
        <w:t xml:space="preserve"> is co-chair and a director. </w:t>
      </w:r>
      <w:hyperlink r:id="rId15" w:history="1">
        <w:r w:rsidRPr="00893487">
          <w:rPr>
            <w:rStyle w:val="Hyperlink"/>
          </w:rPr>
          <w:t>Katherine Linzer</w:t>
        </w:r>
      </w:hyperlink>
      <w:r w:rsidRPr="00893487">
        <w:t xml:space="preserve"> is a partner in McKinsey’s Chicago office. </w:t>
      </w:r>
      <w:hyperlink r:id="rId16" w:history="1">
        <w:r w:rsidRPr="00893487">
          <w:rPr>
            <w:rStyle w:val="Hyperlink"/>
          </w:rPr>
          <w:t>Shubham Singhal</w:t>
        </w:r>
      </w:hyperlink>
      <w:r w:rsidRPr="00893487">
        <w:t xml:space="preserve"> is a senior partner in the Detroit office. </w:t>
      </w:r>
      <w:hyperlink r:id="rId17" w:history="1">
        <w:r w:rsidRPr="00893487">
          <w:rPr>
            <w:rStyle w:val="Hyperlink"/>
          </w:rPr>
          <w:t>Martin Dewhurst</w:t>
        </w:r>
      </w:hyperlink>
      <w:r w:rsidRPr="00893487">
        <w:t xml:space="preserve"> and </w:t>
      </w:r>
      <w:hyperlink r:id="rId18" w:history="1">
        <w:r w:rsidRPr="00893487">
          <w:rPr>
            <w:rStyle w:val="Hyperlink"/>
          </w:rPr>
          <w:t>Penelope Dash</w:t>
        </w:r>
      </w:hyperlink>
      <w:r w:rsidRPr="00893487">
        <w:t xml:space="preserve"> are senior partners in the London office, where </w:t>
      </w:r>
      <w:hyperlink r:id="rId19" w:history="1">
        <w:r w:rsidRPr="00893487">
          <w:rPr>
            <w:rStyle w:val="Hyperlink"/>
          </w:rPr>
          <w:t>Kristin-Anne Rutter</w:t>
        </w:r>
      </w:hyperlink>
      <w:r w:rsidRPr="00893487">
        <w:t xml:space="preserve"> is a partner. </w:t>
      </w:r>
      <w:hyperlink r:id="rId20" w:history="1">
        <w:r w:rsidRPr="00893487">
          <w:rPr>
            <w:rStyle w:val="Hyperlink"/>
          </w:rPr>
          <w:t>Matthias Evers</w:t>
        </w:r>
      </w:hyperlink>
      <w:r w:rsidRPr="00893487">
        <w:t xml:space="preserve"> is a senior partner in the Hamburg office. Matt Wilson is a senior partner in the New York office. Aditi </w:t>
      </w:r>
      <w:proofErr w:type="spellStart"/>
      <w:r w:rsidRPr="00893487">
        <w:t>Ramdorai</w:t>
      </w:r>
      <w:proofErr w:type="spellEnd"/>
      <w:r w:rsidRPr="00893487">
        <w:t xml:space="preserve"> is a consultant in the Berlin </w:t>
      </w:r>
      <w:proofErr w:type="gramStart"/>
      <w:r w:rsidRPr="00893487">
        <w:t>office./</w:t>
      </w:r>
      <w:proofErr w:type="gramEnd"/>
      <w:r w:rsidRPr="00893487">
        <w:t>/lex AL)</w:t>
      </w:r>
    </w:p>
    <w:p w14:paraId="7548A45C" w14:textId="77777777" w:rsidR="00F56067" w:rsidRPr="00893487" w:rsidRDefault="00F56067" w:rsidP="00F56067">
      <w:pPr>
        <w:rPr>
          <w:sz w:val="12"/>
        </w:rPr>
      </w:pPr>
      <w:r w:rsidRPr="00893487">
        <w:rPr>
          <w:rStyle w:val="StyleUnderline"/>
          <w:highlight w:val="cyan"/>
        </w:rPr>
        <w:lastRenderedPageBreak/>
        <w:t>By 2040, new tech</w:t>
      </w:r>
      <w:r w:rsidRPr="00893487">
        <w:rPr>
          <w:rStyle w:val="StyleUnderline"/>
        </w:rPr>
        <w:t>nologies</w:t>
      </w:r>
      <w:r w:rsidRPr="00893487">
        <w:rPr>
          <w:rStyle w:val="StyleUnderline"/>
          <w:highlight w:val="cyan"/>
        </w:rPr>
        <w:t xml:space="preserve"> </w:t>
      </w:r>
      <w:r w:rsidRPr="00893487">
        <w:rPr>
          <w:rStyle w:val="StyleUnderline"/>
        </w:rPr>
        <w:t xml:space="preserve">could </w:t>
      </w:r>
      <w:r w:rsidRPr="00893487">
        <w:rPr>
          <w:rStyle w:val="StyleUnderline"/>
          <w:highlight w:val="cyan"/>
        </w:rPr>
        <w:t xml:space="preserve">reduce </w:t>
      </w:r>
      <w:r w:rsidRPr="00893487">
        <w:rPr>
          <w:rStyle w:val="StyleUnderline"/>
        </w:rPr>
        <w:t xml:space="preserve">the total burden of </w:t>
      </w:r>
      <w:r w:rsidRPr="00893487">
        <w:rPr>
          <w:rStyle w:val="StyleUnderline"/>
          <w:highlight w:val="cyan"/>
        </w:rPr>
        <w:t xml:space="preserve">disease by </w:t>
      </w:r>
      <w:r w:rsidRPr="00893487">
        <w:rPr>
          <w:rStyle w:val="StyleUnderline"/>
        </w:rPr>
        <w:t xml:space="preserve">6 to </w:t>
      </w:r>
      <w:r w:rsidRPr="00893487">
        <w:rPr>
          <w:rStyle w:val="StyleUnderline"/>
          <w:highlight w:val="cyan"/>
        </w:rPr>
        <w:t>10 percent</w:t>
      </w:r>
      <w:r w:rsidRPr="00893487">
        <w:rPr>
          <w:sz w:val="12"/>
        </w:rPr>
        <w:t xml:space="preserve">. Today’s interventions are the innovations of the past. Without them, healthy lifespans would not be as long as they are. </w:t>
      </w:r>
      <w:r w:rsidRPr="00893487">
        <w:rPr>
          <w:rStyle w:val="StyleUnderline"/>
          <w:highlight w:val="cyan"/>
        </w:rPr>
        <w:t xml:space="preserve">Innovation </w:t>
      </w:r>
      <w:r w:rsidRPr="00893487">
        <w:rPr>
          <w:rStyle w:val="StyleUnderline"/>
        </w:rPr>
        <w:t xml:space="preserve">continues to be </w:t>
      </w:r>
      <w:r w:rsidRPr="00893487">
        <w:rPr>
          <w:rStyle w:val="StyleUnderline"/>
          <w:highlight w:val="cyan"/>
        </w:rPr>
        <w:t>critical to tackle diseases</w:t>
      </w:r>
      <w:r w:rsidRPr="00893487">
        <w:rPr>
          <w:sz w:val="12"/>
        </w:rPr>
        <w:t xml:space="preserve"> without known cures and to help increase uptake and adherence to interventions that work. As part of the report </w:t>
      </w:r>
      <w:hyperlink r:id="rId21" w:history="1">
        <w:r w:rsidRPr="00893487">
          <w:rPr>
            <w:rStyle w:val="Hyperlink"/>
            <w:sz w:val="12"/>
          </w:rPr>
          <w:t>Prioritizing health: A prescription for prosperity</w:t>
        </w:r>
      </w:hyperlink>
      <w:r w:rsidRPr="00893487">
        <w:rPr>
          <w:sz w:val="12"/>
        </w:rPr>
        <w:t xml:space="preserve">, the McKinsey Global Institute identified ten </w:t>
      </w:r>
      <w:r w:rsidRPr="00893487">
        <w:rPr>
          <w:rStyle w:val="StyleUnderline"/>
        </w:rPr>
        <w:t>promising innovations</w:t>
      </w:r>
      <w:r w:rsidRPr="00893487">
        <w:rPr>
          <w:sz w:val="12"/>
        </w:rPr>
        <w:t xml:space="preserve">, now in progress, that could have a </w:t>
      </w:r>
      <w:r w:rsidRPr="00893487">
        <w:rPr>
          <w:rStyle w:val="StyleUnderline"/>
          <w:highlight w:val="cyan"/>
        </w:rPr>
        <w:t>material impact on health</w:t>
      </w:r>
      <w:r w:rsidRPr="00893487">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893487">
        <w:rPr>
          <w:rStyle w:val="StyleUnderline"/>
          <w:highlight w:val="cyan"/>
        </w:rPr>
        <w:t>innovations</w:t>
      </w:r>
      <w:r w:rsidRPr="00893487">
        <w:rPr>
          <w:sz w:val="12"/>
        </w:rPr>
        <w:t xml:space="preserve"> </w:t>
      </w:r>
      <w:r w:rsidRPr="00893487">
        <w:rPr>
          <w:rStyle w:val="StyleUnderline"/>
        </w:rPr>
        <w:t>could</w:t>
      </w:r>
      <w:r w:rsidRPr="00893487">
        <w:rPr>
          <w:sz w:val="12"/>
        </w:rPr>
        <w:t xml:space="preserve"> not only fully cure a number of diseases but also </w:t>
      </w:r>
      <w:r w:rsidRPr="00893487">
        <w:rPr>
          <w:rStyle w:val="StyleUnderline"/>
          <w:highlight w:val="cyan"/>
        </w:rPr>
        <w:t xml:space="preserve">significantly extend </w:t>
      </w:r>
      <w:r w:rsidRPr="00893487">
        <w:rPr>
          <w:rStyle w:val="StyleUnderline"/>
        </w:rPr>
        <w:t xml:space="preserve">healthy </w:t>
      </w:r>
      <w:r w:rsidRPr="00893487">
        <w:rPr>
          <w:rStyle w:val="StyleUnderline"/>
          <w:highlight w:val="cyan"/>
        </w:rPr>
        <w:t>lifespans</w:t>
      </w:r>
      <w:r w:rsidRPr="00893487">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2" w:history="1">
        <w:r w:rsidRPr="00893487">
          <w:rPr>
            <w:rStyle w:val="Hyperlink"/>
            <w:sz w:val="12"/>
          </w:rPr>
          <w:t>artificial intelligence</w:t>
        </w:r>
      </w:hyperlink>
      <w:r w:rsidRPr="00893487">
        <w:rPr>
          <w:sz w:val="12"/>
        </w:rPr>
        <w:t xml:space="preserve"> (AI) systems make advances in omics and molecular technologies, such as gene editing, faster and more accurate. How can we improve health globally over the next two decades? </w:t>
      </w:r>
      <w:r w:rsidRPr="00893487">
        <w:rPr>
          <w:rStyle w:val="StyleUnderline"/>
          <w:highlight w:val="cyan"/>
        </w:rPr>
        <w:t>Omics and molecular technologies</w:t>
      </w:r>
      <w:r w:rsidRPr="00893487">
        <w:rPr>
          <w:rStyle w:val="StyleUnderline"/>
        </w:rPr>
        <w:t xml:space="preserve"> </w:t>
      </w:r>
      <w:r w:rsidRPr="00893487">
        <w:rPr>
          <w:sz w:val="12"/>
        </w:rPr>
        <w:t xml:space="preserve">These technologies—key components of the </w:t>
      </w:r>
      <w:hyperlink r:id="rId23" w:history="1">
        <w:r w:rsidRPr="00893487">
          <w:rPr>
            <w:rStyle w:val="Hyperlink"/>
            <w:sz w:val="12"/>
          </w:rPr>
          <w:t>Bio Revolution</w:t>
        </w:r>
      </w:hyperlink>
      <w:r w:rsidRPr="00893487">
        <w:rPr>
          <w:sz w:val="12"/>
        </w:rPr>
        <w:t xml:space="preserve">—are </w:t>
      </w:r>
      <w:r w:rsidRPr="00893487">
        <w:rPr>
          <w:rStyle w:val="StyleUnderline"/>
          <w:highlight w:val="cyan"/>
        </w:rPr>
        <w:t>therapeutics</w:t>
      </w:r>
      <w:r w:rsidRPr="00893487">
        <w:rPr>
          <w:sz w:val="12"/>
        </w:rPr>
        <w:t xml:space="preserve"> or diagnostics that </w:t>
      </w:r>
      <w:r w:rsidRPr="00893487">
        <w:rPr>
          <w:rStyle w:val="StyleUnderline"/>
          <w:highlight w:val="cyan"/>
        </w:rPr>
        <w:t xml:space="preserve">harness the </w:t>
      </w:r>
      <w:r w:rsidRPr="00893487">
        <w:rPr>
          <w:rStyle w:val="StyleUnderline"/>
        </w:rPr>
        <w:t xml:space="preserve">various types of </w:t>
      </w:r>
      <w:r w:rsidRPr="00893487">
        <w:rPr>
          <w:rStyle w:val="StyleUnderline"/>
          <w:highlight w:val="cyan"/>
        </w:rPr>
        <w:t xml:space="preserve">molecules </w:t>
      </w:r>
      <w:r w:rsidRPr="00893487">
        <w:rPr>
          <w:rStyle w:val="StyleUnderline"/>
        </w:rPr>
        <w:t>within cells</w:t>
      </w:r>
      <w:r w:rsidRPr="00893487">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893487">
        <w:rPr>
          <w:sz w:val="12"/>
        </w:rPr>
        <w:t>The</w:t>
      </w:r>
      <w:proofErr w:type="gramEnd"/>
      <w:r w:rsidRPr="00893487">
        <w:rPr>
          <w:sz w:val="12"/>
        </w:rPr>
        <w:t xml:space="preserve"> current treatment includes antimalarial prophylactics and nonpharmaceutical measures (such as indoor residual spraying and insecticide-treated bed netting) and antimalarial medications. Genetically </w:t>
      </w:r>
      <w:r w:rsidRPr="00893487">
        <w:rPr>
          <w:rStyle w:val="Emphasis"/>
          <w:highlight w:val="cyan"/>
        </w:rPr>
        <w:t>modifying malaria-carrying mosquitos</w:t>
      </w:r>
      <w:r w:rsidRPr="00893487">
        <w:rPr>
          <w:sz w:val="12"/>
        </w:rPr>
        <w:t xml:space="preserve"> by </w:t>
      </w:r>
      <w:r w:rsidRPr="00893487">
        <w:rPr>
          <w:rStyle w:val="Emphasis"/>
          <w:highlight w:val="cyan"/>
        </w:rPr>
        <w:t>using</w:t>
      </w:r>
      <w:r w:rsidRPr="00893487">
        <w:rPr>
          <w:sz w:val="12"/>
        </w:rPr>
        <w:t xml:space="preserve"> gene-editing technologies, such as </w:t>
      </w:r>
      <w:hyperlink r:id="rId24" w:history="1">
        <w:r w:rsidRPr="00893487">
          <w:rPr>
            <w:rStyle w:val="Emphasis"/>
            <w:highlight w:val="cyan"/>
          </w:rPr>
          <w:t>CRISPR</w:t>
        </w:r>
      </w:hyperlink>
      <w:r w:rsidRPr="00893487">
        <w:rPr>
          <w:sz w:val="12"/>
        </w:rPr>
        <w:t xml:space="preserve">, may </w:t>
      </w:r>
      <w:r w:rsidRPr="00893487">
        <w:rPr>
          <w:rStyle w:val="Emphasis"/>
        </w:rPr>
        <w:t xml:space="preserve">significantly </w:t>
      </w:r>
      <w:r w:rsidRPr="00893487">
        <w:rPr>
          <w:rStyle w:val="Emphasis"/>
          <w:highlight w:val="cyan"/>
        </w:rPr>
        <w:t>reduce disease levels</w:t>
      </w:r>
      <w:r w:rsidRPr="00893487">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893487">
        <w:rPr>
          <w:sz w:val="12"/>
        </w:rPr>
        <w:t>Senolytics</w:t>
      </w:r>
      <w:proofErr w:type="spellEnd"/>
      <w:r w:rsidRPr="00893487">
        <w:rPr>
          <w:sz w:val="12"/>
        </w:rPr>
        <w:t xml:space="preserve"> and the regulation of cellular aging Cellular aging (senescence) is considered an unavoidable physiological process that is not a viable field for drug development. But </w:t>
      </w:r>
      <w:proofErr w:type="spellStart"/>
      <w:r w:rsidRPr="00893487">
        <w:rPr>
          <w:sz w:val="12"/>
        </w:rPr>
        <w:t>senolytics</w:t>
      </w:r>
      <w:proofErr w:type="spellEnd"/>
      <w:r w:rsidRPr="00893487">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5" w:history="1">
        <w:r w:rsidRPr="00893487">
          <w:rPr>
            <w:rStyle w:val="Hyperlink"/>
            <w:sz w:val="12"/>
          </w:rPr>
          <w:t>CAR T-cell therapy</w:t>
        </w:r>
      </w:hyperlink>
      <w:r w:rsidRPr="00893487">
        <w:rPr>
          <w:sz w:val="12"/>
        </w:rPr>
        <w:t xml:space="preserve"> reprograms a patient’s T-cells (immune-system cells) to target tumor cells. When infused into the patient, the T-cells bind to an antigen on tumor cells, attacking and destroying them. </w:t>
      </w:r>
      <w:r w:rsidRPr="00893487">
        <w:rPr>
          <w:rStyle w:val="StyleUnderline"/>
          <w:highlight w:val="cyan"/>
        </w:rPr>
        <w:t>Innovative vaccines</w:t>
      </w:r>
      <w:r w:rsidRPr="00893487">
        <w:rPr>
          <w:rStyle w:val="StyleUnderline"/>
        </w:rPr>
        <w:t xml:space="preserve"> </w:t>
      </w:r>
      <w:proofErr w:type="spellStart"/>
      <w:r w:rsidRPr="00893487">
        <w:rPr>
          <w:sz w:val="12"/>
        </w:rPr>
        <w:t>Vaccines</w:t>
      </w:r>
      <w:proofErr w:type="spellEnd"/>
      <w:r w:rsidRPr="00893487">
        <w:rPr>
          <w:sz w:val="12"/>
        </w:rPr>
        <w:t xml:space="preserve"> </w:t>
      </w:r>
      <w:r w:rsidRPr="00893487">
        <w:rPr>
          <w:rStyle w:val="StyleUnderline"/>
          <w:highlight w:val="cyan"/>
        </w:rPr>
        <w:t xml:space="preserve">stimulate the immune system to </w:t>
      </w:r>
      <w:r w:rsidRPr="00893487">
        <w:rPr>
          <w:rStyle w:val="StyleUnderline"/>
        </w:rPr>
        <w:t xml:space="preserve">respond to and </w:t>
      </w:r>
      <w:r w:rsidRPr="00893487">
        <w:rPr>
          <w:rStyle w:val="StyleUnderline"/>
          <w:highlight w:val="cyan"/>
        </w:rPr>
        <w:t xml:space="preserve">destroy a </w:t>
      </w:r>
      <w:r w:rsidRPr="00893487">
        <w:rPr>
          <w:rStyle w:val="StyleUnderline"/>
        </w:rPr>
        <w:t>bacterium or</w:t>
      </w:r>
      <w:r w:rsidRPr="00893487">
        <w:rPr>
          <w:rStyle w:val="StyleUnderline"/>
          <w:highlight w:val="cyan"/>
        </w:rPr>
        <w:t xml:space="preserve"> virus</w:t>
      </w:r>
      <w:r w:rsidRPr="00893487">
        <w:rPr>
          <w:sz w:val="12"/>
        </w:rPr>
        <w:t xml:space="preserve">. Historically, they have </w:t>
      </w:r>
      <w:r w:rsidRPr="00893487">
        <w:rPr>
          <w:rStyle w:val="StyleUnderline"/>
          <w:highlight w:val="cyan"/>
        </w:rPr>
        <w:t xml:space="preserve">eradicated </w:t>
      </w:r>
      <w:r w:rsidRPr="00893487">
        <w:rPr>
          <w:rStyle w:val="StyleUnderline"/>
        </w:rPr>
        <w:t xml:space="preserve">or controlled </w:t>
      </w:r>
      <w:r w:rsidRPr="00893487">
        <w:rPr>
          <w:rStyle w:val="StyleUnderline"/>
          <w:highlight w:val="cyan"/>
        </w:rPr>
        <w:t xml:space="preserve">the spread of </w:t>
      </w:r>
      <w:r w:rsidRPr="00893487">
        <w:rPr>
          <w:rStyle w:val="StyleUnderline"/>
        </w:rPr>
        <w:t xml:space="preserve">infectious </w:t>
      </w:r>
      <w:r w:rsidRPr="00893487">
        <w:rPr>
          <w:rStyle w:val="StyleUnderline"/>
          <w:highlight w:val="cyan"/>
        </w:rPr>
        <w:t>diseases</w:t>
      </w:r>
      <w:r w:rsidRPr="00893487">
        <w:rPr>
          <w:sz w:val="12"/>
        </w:rPr>
        <w:t xml:space="preserve"> around the world. In the future, vaccines may target noncommunicable diseases, such as cancer. Example: The AT04A vaccine and the lowering of cholesterol </w:t>
      </w:r>
      <w:proofErr w:type="gramStart"/>
      <w:r w:rsidRPr="00893487">
        <w:rPr>
          <w:sz w:val="12"/>
        </w:rPr>
        <w:t>At</w:t>
      </w:r>
      <w:proofErr w:type="gramEnd"/>
      <w:r w:rsidRPr="00893487">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893487">
        <w:rPr>
          <w:rStyle w:val="StyleUnderline"/>
          <w:highlight w:val="cyan"/>
        </w:rPr>
        <w:t>Electroceuticals</w:t>
      </w:r>
      <w:r w:rsidRPr="00893487">
        <w:rPr>
          <w:rStyle w:val="StyleUnderline"/>
        </w:rPr>
        <w:t xml:space="preserve"> </w:t>
      </w:r>
      <w:r w:rsidRPr="00893487">
        <w:rPr>
          <w:sz w:val="12"/>
        </w:rPr>
        <w:t xml:space="preserve">Small therapeutic agents can </w:t>
      </w:r>
      <w:r w:rsidRPr="00893487">
        <w:rPr>
          <w:rStyle w:val="StyleUnderline"/>
          <w:highlight w:val="cyan"/>
        </w:rPr>
        <w:t xml:space="preserve">target </w:t>
      </w:r>
      <w:r w:rsidRPr="00893487">
        <w:rPr>
          <w:rStyle w:val="StyleUnderline"/>
        </w:rPr>
        <w:t xml:space="preserve">the </w:t>
      </w:r>
      <w:r w:rsidRPr="00893487">
        <w:rPr>
          <w:rStyle w:val="StyleUnderline"/>
          <w:highlight w:val="cyan"/>
        </w:rPr>
        <w:t>neural circuits of organs</w:t>
      </w:r>
      <w:r w:rsidRPr="00893487">
        <w:rPr>
          <w:sz w:val="12"/>
        </w:rPr>
        <w:t xml:space="preserve">. Such therapies map neural circuitry with neural impulses (administered by an implantable device) delivered to these specific targets. Example: Implantable microchips to </w:t>
      </w:r>
      <w:r w:rsidRPr="00893487">
        <w:rPr>
          <w:rStyle w:val="StyleUnderline"/>
          <w:highlight w:val="cyan"/>
        </w:rPr>
        <w:t>mitigate chronic pain</w:t>
      </w:r>
      <w:r w:rsidRPr="00893487">
        <w:rPr>
          <w:rStyle w:val="StyleUnderline"/>
        </w:rPr>
        <w:t xml:space="preserve"> </w:t>
      </w:r>
      <w:r w:rsidRPr="00893487">
        <w:rPr>
          <w:sz w:val="12"/>
        </w:rPr>
        <w:t xml:space="preserve">Today, managing chronic pain involves </w:t>
      </w:r>
      <w:proofErr w:type="spellStart"/>
      <w:r w:rsidRPr="00893487">
        <w:rPr>
          <w:sz w:val="12"/>
        </w:rPr>
        <w:t>nonindividualized</w:t>
      </w:r>
      <w:proofErr w:type="spellEnd"/>
      <w:r w:rsidRPr="00893487">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893487">
        <w:rPr>
          <w:rStyle w:val="StyleUnderline"/>
          <w:highlight w:val="cyan"/>
        </w:rPr>
        <w:t>Multichannel care delivery</w:t>
      </w:r>
      <w:r w:rsidRPr="00893487">
        <w:rPr>
          <w:rStyle w:val="StyleUnderline"/>
        </w:rPr>
        <w:t xml:space="preserve"> </w:t>
      </w:r>
      <w:r w:rsidRPr="00893487">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893487">
        <w:rPr>
          <w:rStyle w:val="StyleUnderline"/>
          <w:highlight w:val="cyan"/>
        </w:rPr>
        <w:t xml:space="preserve">facilitate data sharing </w:t>
      </w:r>
      <w:r w:rsidRPr="00893487">
        <w:rPr>
          <w:rStyle w:val="StyleUnderline"/>
        </w:rPr>
        <w:t xml:space="preserve">and </w:t>
      </w:r>
      <w:r w:rsidRPr="00893487">
        <w:rPr>
          <w:rStyle w:val="StyleUnderline"/>
          <w:highlight w:val="cyan"/>
        </w:rPr>
        <w:t>make treatment more efficient</w:t>
      </w:r>
      <w:r w:rsidRPr="00893487">
        <w:rPr>
          <w:sz w:val="12"/>
        </w:rPr>
        <w:t xml:space="preserve">. This is particularly relevant for chronic diseases, such as diabetes, because the glucose levels and other vital signs of patients are continuously shared with clinicians. </w:t>
      </w:r>
      <w:r w:rsidRPr="00893487">
        <w:rPr>
          <w:rStyle w:val="StyleUnderline"/>
          <w:highlight w:val="cyan"/>
        </w:rPr>
        <w:t>Innovation</w:t>
      </w:r>
      <w:r w:rsidRPr="00893487">
        <w:rPr>
          <w:sz w:val="12"/>
        </w:rPr>
        <w:t xml:space="preserve">—in the form of </w:t>
      </w:r>
      <w:r w:rsidRPr="00893487">
        <w:rPr>
          <w:rStyle w:val="StyleUnderline"/>
        </w:rPr>
        <w:t>new medicines, procedures, medical devices, technologies, and delivery models</w:t>
      </w:r>
      <w:r w:rsidRPr="00893487">
        <w:rPr>
          <w:sz w:val="12"/>
        </w:rPr>
        <w:t>—</w:t>
      </w:r>
      <w:r w:rsidRPr="00893487">
        <w:rPr>
          <w:rStyle w:val="StyleUnderline"/>
          <w:highlight w:val="cyan"/>
        </w:rPr>
        <w:t>will</w:t>
      </w:r>
      <w:r w:rsidRPr="00893487">
        <w:rPr>
          <w:sz w:val="12"/>
        </w:rPr>
        <w:t xml:space="preserve"> clearly </w:t>
      </w:r>
      <w:r w:rsidRPr="00893487">
        <w:rPr>
          <w:rStyle w:val="StyleUnderline"/>
          <w:highlight w:val="cyan"/>
        </w:rPr>
        <w:t>be</w:t>
      </w:r>
      <w:r w:rsidRPr="00893487">
        <w:rPr>
          <w:sz w:val="12"/>
        </w:rPr>
        <w:t xml:space="preserve"> </w:t>
      </w:r>
      <w:r w:rsidRPr="00893487">
        <w:rPr>
          <w:rStyle w:val="StyleUnderline"/>
          <w:highlight w:val="cyan"/>
        </w:rPr>
        <w:t xml:space="preserve">critical to </w:t>
      </w:r>
      <w:r w:rsidRPr="00893487">
        <w:rPr>
          <w:rStyle w:val="StyleUnderline"/>
        </w:rPr>
        <w:t>go on</w:t>
      </w:r>
      <w:r w:rsidRPr="00893487">
        <w:rPr>
          <w:rStyle w:val="StyleUnderline"/>
          <w:highlight w:val="cyan"/>
        </w:rPr>
        <w:t xml:space="preserve"> improving the health of the world’s </w:t>
      </w:r>
      <w:r w:rsidRPr="00893487">
        <w:rPr>
          <w:rStyle w:val="StyleUnderline"/>
        </w:rPr>
        <w:t>population</w:t>
      </w:r>
      <w:r w:rsidRPr="00893487">
        <w:rPr>
          <w:sz w:val="12"/>
        </w:rPr>
        <w:t>. Realizing these innovations, however, will require continual R&amp;D investments by pharmaceutical companies, medical and other technology companies, and academia.</w:t>
      </w:r>
    </w:p>
    <w:p w14:paraId="7ED64738" w14:textId="77777777" w:rsidR="00F56067" w:rsidRPr="00893487" w:rsidRDefault="00F56067" w:rsidP="00F56067">
      <w:pPr>
        <w:rPr>
          <w:rFonts w:asciiTheme="majorHAnsi" w:hAnsiTheme="majorHAnsi" w:cstheme="majorHAnsi"/>
          <w:sz w:val="12"/>
        </w:rPr>
      </w:pPr>
    </w:p>
    <w:p w14:paraId="60022111" w14:textId="77777777" w:rsidR="007D45F2" w:rsidRPr="00893487" w:rsidRDefault="007D45F2" w:rsidP="007D45F2">
      <w:pPr>
        <w:pStyle w:val="Heading1"/>
      </w:pPr>
      <w:bookmarkStart w:id="0" w:name="_Hlk83379354"/>
      <w:r w:rsidRPr="00893487">
        <w:lastRenderedPageBreak/>
        <w:t>Case</w:t>
      </w:r>
    </w:p>
    <w:p w14:paraId="4CBB7885" w14:textId="77777777" w:rsidR="007D45F2" w:rsidRPr="00893487" w:rsidRDefault="007D45F2" w:rsidP="007D45F2">
      <w:pPr>
        <w:pStyle w:val="Heading4"/>
      </w:pPr>
      <w:r w:rsidRPr="00893487">
        <w:t>Waiver greenlights counterfeit medicine – turns case.</w:t>
      </w:r>
    </w:p>
    <w:p w14:paraId="4F0B5D02" w14:textId="77777777" w:rsidR="007D45F2" w:rsidRPr="00893487" w:rsidRDefault="007D45F2" w:rsidP="007D45F2">
      <w:r w:rsidRPr="00893487">
        <w:rPr>
          <w:rStyle w:val="Style13ptBold"/>
        </w:rPr>
        <w:t>Conrad 5-18</w:t>
      </w:r>
      <w:r w:rsidRPr="00893487">
        <w:t xml:space="preserve"> John Conrad 5-18-2021 "Waiving intellectual property rights is not in the best interests of patients" </w:t>
      </w:r>
      <w:hyperlink r:id="rId26" w:anchor="selection-5353.0-5364.0" w:history="1">
        <w:r w:rsidRPr="00893487">
          <w:rPr>
            <w:rStyle w:val="Hyperlink"/>
          </w:rPr>
          <w:t>https://archive.is/vsNXv#selection-5353.0-5364.0</w:t>
        </w:r>
      </w:hyperlink>
      <w:r w:rsidRPr="00893487">
        <w:t xml:space="preserve"> (president and CEO of the Illinois Biotechnology Innovation Organization in Chicago.)//Elmer </w:t>
      </w:r>
    </w:p>
    <w:p w14:paraId="01FBF5A4" w14:textId="77777777" w:rsidR="007D45F2" w:rsidRPr="00893487" w:rsidRDefault="007D45F2" w:rsidP="007D45F2">
      <w:pPr>
        <w:rPr>
          <w:sz w:val="26"/>
          <w:szCs w:val="26"/>
          <w:u w:val="single"/>
        </w:rPr>
      </w:pPr>
      <w:r w:rsidRPr="00893487">
        <w:rPr>
          <w:szCs w:val="26"/>
        </w:rPr>
        <w:t xml:space="preserve">The </w:t>
      </w:r>
      <w:r w:rsidRPr="00893487">
        <w:rPr>
          <w:sz w:val="26"/>
          <w:szCs w:val="26"/>
          <w:u w:val="single"/>
        </w:rPr>
        <w:t>Biden's</w:t>
      </w:r>
      <w:r w:rsidRPr="00893487">
        <w:rPr>
          <w:szCs w:val="26"/>
        </w:rPr>
        <w:t xml:space="preserve"> administration's </w:t>
      </w:r>
      <w:r w:rsidRPr="00893487">
        <w:rPr>
          <w:sz w:val="26"/>
          <w:szCs w:val="26"/>
          <w:u w:val="single"/>
        </w:rPr>
        <w:t xml:space="preserve">support for </w:t>
      </w:r>
      <w:r w:rsidRPr="00893487">
        <w:rPr>
          <w:szCs w:val="26"/>
        </w:rPr>
        <w:t xml:space="preserve">India and South Africa's proposal before the World Trade Organization to temporarily </w:t>
      </w:r>
      <w:r w:rsidRPr="00893487">
        <w:rPr>
          <w:sz w:val="26"/>
          <w:szCs w:val="26"/>
          <w:highlight w:val="cyan"/>
          <w:u w:val="single"/>
        </w:rPr>
        <w:t>waive</w:t>
      </w:r>
      <w:r w:rsidRPr="00893487">
        <w:rPr>
          <w:szCs w:val="26"/>
          <w:highlight w:val="cyan"/>
        </w:rPr>
        <w:t xml:space="preserve"> </w:t>
      </w:r>
      <w:r w:rsidRPr="00893487">
        <w:rPr>
          <w:szCs w:val="26"/>
        </w:rPr>
        <w:t>anti-</w:t>
      </w:r>
      <w:r w:rsidRPr="00893487">
        <w:rPr>
          <w:sz w:val="26"/>
          <w:szCs w:val="26"/>
          <w:highlight w:val="cyan"/>
          <w:u w:val="single"/>
        </w:rPr>
        <w:t>COVID vaccine patents</w:t>
      </w:r>
      <w:r w:rsidRPr="00893487">
        <w:rPr>
          <w:szCs w:val="26"/>
          <w:highlight w:val="cyan"/>
        </w:rPr>
        <w:t xml:space="preserve"> </w:t>
      </w:r>
      <w:r w:rsidRPr="00893487">
        <w:rPr>
          <w:szCs w:val="26"/>
        </w:rPr>
        <w:t xml:space="preserve">to boost its supply </w:t>
      </w:r>
      <w:r w:rsidRPr="00893487">
        <w:rPr>
          <w:sz w:val="26"/>
          <w:szCs w:val="26"/>
          <w:highlight w:val="cyan"/>
          <w:u w:val="single"/>
        </w:rPr>
        <w:t>will</w:t>
      </w:r>
      <w:r w:rsidRPr="00893487">
        <w:rPr>
          <w:szCs w:val="26"/>
          <w:highlight w:val="cyan"/>
        </w:rPr>
        <w:t xml:space="preserve"> </w:t>
      </w:r>
      <w:r w:rsidRPr="00893487">
        <w:rPr>
          <w:sz w:val="26"/>
          <w:szCs w:val="26"/>
          <w:highlight w:val="cyan"/>
          <w:u w:val="single"/>
        </w:rPr>
        <w:t>fuel</w:t>
      </w:r>
      <w:r w:rsidRPr="00893487">
        <w:rPr>
          <w:szCs w:val="26"/>
          <w:highlight w:val="cyan"/>
        </w:rPr>
        <w:t xml:space="preserve"> </w:t>
      </w:r>
      <w:r w:rsidRPr="00893487">
        <w:rPr>
          <w:szCs w:val="26"/>
        </w:rPr>
        <w:t xml:space="preserve">the </w:t>
      </w:r>
      <w:r w:rsidRPr="00893487">
        <w:rPr>
          <w:b/>
          <w:bCs/>
          <w:sz w:val="26"/>
          <w:szCs w:val="26"/>
          <w:u w:val="single"/>
          <w:bdr w:val="single" w:sz="4" w:space="0" w:color="auto"/>
        </w:rPr>
        <w:t xml:space="preserve">development of </w:t>
      </w:r>
      <w:r w:rsidRPr="00893487">
        <w:rPr>
          <w:b/>
          <w:bCs/>
          <w:sz w:val="26"/>
          <w:szCs w:val="26"/>
          <w:highlight w:val="cyan"/>
          <w:u w:val="single"/>
          <w:bdr w:val="single" w:sz="4" w:space="0" w:color="auto"/>
        </w:rPr>
        <w:t xml:space="preserve">counterfeit vaccines and weaken the </w:t>
      </w:r>
      <w:r w:rsidRPr="00893487">
        <w:rPr>
          <w:b/>
          <w:bCs/>
          <w:sz w:val="26"/>
          <w:szCs w:val="26"/>
          <w:u w:val="single"/>
          <w:bdr w:val="single" w:sz="4" w:space="0" w:color="auto"/>
        </w:rPr>
        <w:t xml:space="preserve">already </w:t>
      </w:r>
      <w:r w:rsidRPr="00893487">
        <w:rPr>
          <w:b/>
          <w:bCs/>
          <w:sz w:val="26"/>
          <w:szCs w:val="26"/>
          <w:highlight w:val="cyan"/>
          <w:u w:val="single"/>
          <w:bdr w:val="single" w:sz="4" w:space="0" w:color="auto"/>
        </w:rPr>
        <w:t>strained global supply chain</w:t>
      </w:r>
      <w:r w:rsidRPr="00893487">
        <w:rPr>
          <w:szCs w:val="26"/>
        </w:rPr>
        <w:t xml:space="preserve">. </w:t>
      </w:r>
      <w:r w:rsidRPr="00893487">
        <w:rPr>
          <w:sz w:val="26"/>
          <w:szCs w:val="26"/>
          <w:u w:val="single"/>
        </w:rPr>
        <w:t xml:space="preserve">The proposal will not increase the effective number of COVID-19 vaccines in India and other countries. The manufacturing standards to produce COVID-19 vaccines are </w:t>
      </w:r>
      <w:r w:rsidRPr="00893487">
        <w:rPr>
          <w:b/>
          <w:bCs/>
          <w:sz w:val="26"/>
          <w:szCs w:val="26"/>
          <w:u w:val="single"/>
          <w:bdr w:val="single" w:sz="4" w:space="0" w:color="auto"/>
        </w:rPr>
        <w:t>exceptionally complicated</w:t>
      </w:r>
      <w:r w:rsidRPr="00893487">
        <w:rPr>
          <w:sz w:val="26"/>
          <w:szCs w:val="26"/>
          <w:u w:val="single"/>
        </w:rPr>
        <w:t>; it is unlike any other manufacturing process</w:t>
      </w:r>
      <w:r w:rsidRPr="00893487">
        <w:rPr>
          <w:szCs w:val="26"/>
        </w:rPr>
        <w:t xml:space="preserve">. </w:t>
      </w:r>
      <w:r w:rsidRPr="00893487">
        <w:rPr>
          <w:sz w:val="26"/>
          <w:szCs w:val="26"/>
          <w:u w:val="single"/>
        </w:rPr>
        <w:t>To ensure patient safety and efficacy</w:t>
      </w:r>
      <w:r w:rsidRPr="00893487">
        <w:rPr>
          <w:szCs w:val="26"/>
        </w:rPr>
        <w:t xml:space="preserve">, </w:t>
      </w:r>
      <w:r w:rsidRPr="00893487">
        <w:rPr>
          <w:sz w:val="26"/>
          <w:szCs w:val="26"/>
          <w:highlight w:val="cyan"/>
          <w:u w:val="single"/>
        </w:rPr>
        <w:t>only</w:t>
      </w:r>
      <w:r w:rsidRPr="00893487">
        <w:rPr>
          <w:szCs w:val="26"/>
          <w:highlight w:val="cyan"/>
        </w:rPr>
        <w:t xml:space="preserve"> </w:t>
      </w:r>
      <w:r w:rsidRPr="00893487">
        <w:rPr>
          <w:sz w:val="26"/>
          <w:szCs w:val="26"/>
          <w:highlight w:val="cyan"/>
          <w:u w:val="single"/>
        </w:rPr>
        <w:t>manufacturers</w:t>
      </w:r>
      <w:r w:rsidRPr="00893487">
        <w:rPr>
          <w:szCs w:val="26"/>
          <w:highlight w:val="cyan"/>
        </w:rPr>
        <w:t xml:space="preserve"> </w:t>
      </w:r>
      <w:r w:rsidRPr="00893487">
        <w:rPr>
          <w:sz w:val="26"/>
          <w:szCs w:val="26"/>
          <w:highlight w:val="cyan"/>
          <w:u w:val="single"/>
        </w:rPr>
        <w:t>with</w:t>
      </w:r>
      <w:r w:rsidRPr="00893487">
        <w:rPr>
          <w:szCs w:val="26"/>
          <w:highlight w:val="cyan"/>
        </w:rPr>
        <w:t xml:space="preserve"> </w:t>
      </w:r>
      <w:r w:rsidRPr="00893487">
        <w:rPr>
          <w:szCs w:val="26"/>
        </w:rPr>
        <w:t xml:space="preserve">the </w:t>
      </w:r>
      <w:r w:rsidRPr="00893487">
        <w:rPr>
          <w:b/>
          <w:bCs/>
          <w:sz w:val="26"/>
          <w:szCs w:val="26"/>
          <w:highlight w:val="cyan"/>
          <w:u w:val="single"/>
          <w:bdr w:val="single" w:sz="4" w:space="0" w:color="auto"/>
        </w:rPr>
        <w:t>proper facilities and training</w:t>
      </w:r>
      <w:r w:rsidRPr="00893487">
        <w:rPr>
          <w:b/>
          <w:bCs/>
          <w:szCs w:val="26"/>
          <w:highlight w:val="cyan"/>
          <w:bdr w:val="single" w:sz="4" w:space="0" w:color="auto"/>
        </w:rPr>
        <w:t xml:space="preserve"> </w:t>
      </w:r>
      <w:r w:rsidRPr="00893487">
        <w:rPr>
          <w:b/>
          <w:bCs/>
          <w:sz w:val="26"/>
          <w:szCs w:val="26"/>
          <w:highlight w:val="cyan"/>
          <w:u w:val="single"/>
          <w:bdr w:val="single" w:sz="4" w:space="0" w:color="auto"/>
        </w:rPr>
        <w:t>should</w:t>
      </w:r>
      <w:r w:rsidRPr="00893487">
        <w:rPr>
          <w:b/>
          <w:bCs/>
          <w:szCs w:val="26"/>
          <w:highlight w:val="cyan"/>
          <w:bdr w:val="single" w:sz="4" w:space="0" w:color="auto"/>
        </w:rPr>
        <w:t xml:space="preserve"> </w:t>
      </w:r>
      <w:r w:rsidRPr="00893487">
        <w:rPr>
          <w:b/>
          <w:bCs/>
          <w:sz w:val="26"/>
          <w:szCs w:val="26"/>
          <w:highlight w:val="cyan"/>
          <w:u w:val="single"/>
          <w:bdr w:val="single" w:sz="4" w:space="0" w:color="auto"/>
        </w:rPr>
        <w:t>produce the vaccine</w:t>
      </w:r>
      <w:r w:rsidRPr="00893487">
        <w:rPr>
          <w:b/>
          <w:bCs/>
          <w:szCs w:val="26"/>
          <w:bdr w:val="single" w:sz="4" w:space="0" w:color="auto"/>
        </w:rPr>
        <w:t xml:space="preserve">, </w:t>
      </w:r>
      <w:r w:rsidRPr="00893487">
        <w:rPr>
          <w:b/>
          <w:bCs/>
          <w:sz w:val="26"/>
          <w:szCs w:val="26"/>
          <w:u w:val="single"/>
          <w:bdr w:val="single" w:sz="4" w:space="0" w:color="auto"/>
        </w:rPr>
        <w:t>and they are</w:t>
      </w:r>
      <w:r w:rsidRPr="00893487">
        <w:rPr>
          <w:szCs w:val="26"/>
        </w:rPr>
        <w:t xml:space="preserve">. Allowing </w:t>
      </w:r>
      <w:r w:rsidRPr="00893487">
        <w:rPr>
          <w:sz w:val="26"/>
          <w:szCs w:val="26"/>
          <w:u w:val="single"/>
        </w:rPr>
        <w:t xml:space="preserve">a temporary </w:t>
      </w:r>
      <w:r w:rsidRPr="00893487">
        <w:rPr>
          <w:sz w:val="26"/>
          <w:szCs w:val="26"/>
          <w:highlight w:val="cyan"/>
          <w:u w:val="single"/>
        </w:rPr>
        <w:t>waiver</w:t>
      </w:r>
      <w:r w:rsidRPr="00893487">
        <w:rPr>
          <w:szCs w:val="26"/>
        </w:rPr>
        <w:t xml:space="preserve"> that permits compulsory licensing to allow a manufacturer to export counterfeit vaccines </w:t>
      </w:r>
      <w:r w:rsidRPr="00893487">
        <w:rPr>
          <w:sz w:val="26"/>
          <w:szCs w:val="26"/>
          <w:highlight w:val="cyan"/>
          <w:u w:val="single"/>
        </w:rPr>
        <w:t xml:space="preserve">will </w:t>
      </w:r>
      <w:r w:rsidRPr="00893487">
        <w:rPr>
          <w:b/>
          <w:bCs/>
          <w:sz w:val="26"/>
          <w:szCs w:val="26"/>
          <w:highlight w:val="cyan"/>
          <w:u w:val="single"/>
          <w:bdr w:val="single" w:sz="4" w:space="0" w:color="auto"/>
        </w:rPr>
        <w:t>cause confusion</w:t>
      </w:r>
      <w:r w:rsidRPr="00893487">
        <w:rPr>
          <w:b/>
          <w:bCs/>
          <w:sz w:val="26"/>
          <w:szCs w:val="26"/>
          <w:u w:val="single"/>
          <w:bdr w:val="single" w:sz="4" w:space="0" w:color="auto"/>
        </w:rPr>
        <w:t xml:space="preserve"> and endanger public health</w:t>
      </w:r>
      <w:r w:rsidRPr="00893487">
        <w:rPr>
          <w:szCs w:val="26"/>
        </w:rPr>
        <w:t xml:space="preserve">. </w:t>
      </w:r>
      <w:r w:rsidRPr="00893487">
        <w:rPr>
          <w:sz w:val="26"/>
          <w:szCs w:val="26"/>
          <w:u w:val="single"/>
        </w:rPr>
        <w:t xml:space="preserve">For example, </w:t>
      </w:r>
      <w:r w:rsidRPr="00893487">
        <w:rPr>
          <w:sz w:val="26"/>
          <w:szCs w:val="26"/>
          <w:highlight w:val="cyan"/>
          <w:u w:val="single"/>
        </w:rPr>
        <w:t xml:space="preserve">between 60,000 and 80,000 children </w:t>
      </w:r>
      <w:r w:rsidRPr="00893487">
        <w:rPr>
          <w:sz w:val="26"/>
          <w:szCs w:val="26"/>
          <w:u w:val="single"/>
        </w:rPr>
        <w:t xml:space="preserve">in Niger </w:t>
      </w:r>
      <w:r w:rsidRPr="00893487">
        <w:rPr>
          <w:sz w:val="26"/>
          <w:szCs w:val="26"/>
          <w:highlight w:val="cyan"/>
          <w:u w:val="single"/>
        </w:rPr>
        <w:t xml:space="preserve">with </w:t>
      </w:r>
      <w:r w:rsidRPr="00893487">
        <w:rPr>
          <w:sz w:val="26"/>
          <w:szCs w:val="26"/>
          <w:u w:val="single"/>
        </w:rPr>
        <w:t xml:space="preserve">fatal falciparum </w:t>
      </w:r>
      <w:r w:rsidRPr="00893487">
        <w:rPr>
          <w:sz w:val="26"/>
          <w:szCs w:val="26"/>
          <w:highlight w:val="cyan"/>
          <w:u w:val="single"/>
        </w:rPr>
        <w:t xml:space="preserve">malaria were treated with </w:t>
      </w:r>
      <w:r w:rsidRPr="00893487">
        <w:rPr>
          <w:sz w:val="26"/>
          <w:szCs w:val="26"/>
          <w:u w:val="single"/>
        </w:rPr>
        <w:t xml:space="preserve">a </w:t>
      </w:r>
      <w:r w:rsidRPr="00893487">
        <w:rPr>
          <w:sz w:val="26"/>
          <w:szCs w:val="26"/>
          <w:highlight w:val="cyan"/>
          <w:u w:val="single"/>
        </w:rPr>
        <w:t xml:space="preserve">counterfeit vaccine </w:t>
      </w:r>
      <w:r w:rsidRPr="00893487">
        <w:rPr>
          <w:sz w:val="26"/>
          <w:szCs w:val="26"/>
          <w:u w:val="single"/>
        </w:rPr>
        <w:t xml:space="preserve">containing incorrect active pharmaceutical ingredients, </w:t>
      </w:r>
      <w:r w:rsidRPr="00893487">
        <w:rPr>
          <w:sz w:val="26"/>
          <w:szCs w:val="26"/>
          <w:highlight w:val="cyan"/>
          <w:u w:val="single"/>
        </w:rPr>
        <w:t>resulting in</w:t>
      </w:r>
      <w:r w:rsidRPr="00893487">
        <w:rPr>
          <w:sz w:val="26"/>
          <w:szCs w:val="26"/>
          <w:u w:val="single"/>
        </w:rPr>
        <w:t xml:space="preserve"> more than </w:t>
      </w:r>
      <w:r w:rsidRPr="00893487">
        <w:rPr>
          <w:b/>
          <w:bCs/>
          <w:sz w:val="26"/>
          <w:szCs w:val="26"/>
          <w:highlight w:val="cyan"/>
          <w:u w:val="single"/>
          <w:bdr w:val="single" w:sz="4" w:space="0" w:color="auto"/>
        </w:rPr>
        <w:t>100 fatal infections.</w:t>
      </w:r>
      <w:r w:rsidRPr="00893487">
        <w:rPr>
          <w:szCs w:val="26"/>
        </w:rPr>
        <w:t xml:space="preserve"> Beyond the patients impacted, </w:t>
      </w:r>
      <w:r w:rsidRPr="00893487">
        <w:rPr>
          <w:sz w:val="26"/>
          <w:szCs w:val="26"/>
          <w:u w:val="single"/>
        </w:rPr>
        <w:t>counterfeit drugs erode public confidence in health care systems and the pharmaceutical industry</w:t>
      </w:r>
      <w:r w:rsidRPr="00893487">
        <w:rPr>
          <w:szCs w:val="26"/>
        </w:rPr>
        <w:t xml:space="preserve">. Vaccine hesitancy is a rampant threat that feeds off of the distribution of misinformation. </w:t>
      </w:r>
      <w:r w:rsidRPr="00893487">
        <w:rPr>
          <w:sz w:val="26"/>
          <w:szCs w:val="26"/>
          <w:u w:val="single"/>
        </w:rPr>
        <w:t xml:space="preserve">Allowing the production of vaccines from </w:t>
      </w:r>
      <w:r w:rsidRPr="00893487">
        <w:rPr>
          <w:sz w:val="26"/>
          <w:szCs w:val="26"/>
          <w:highlight w:val="cyan"/>
          <w:u w:val="single"/>
        </w:rPr>
        <w:t xml:space="preserve">improper manufacturing </w:t>
      </w:r>
      <w:r w:rsidRPr="00893487">
        <w:rPr>
          <w:sz w:val="26"/>
          <w:szCs w:val="26"/>
          <w:u w:val="single"/>
        </w:rPr>
        <w:t xml:space="preserve">facilities further </w:t>
      </w:r>
      <w:r w:rsidRPr="00893487">
        <w:rPr>
          <w:sz w:val="26"/>
          <w:szCs w:val="26"/>
          <w:highlight w:val="cyan"/>
          <w:u w:val="single"/>
        </w:rPr>
        <w:t xml:space="preserve">opens </w:t>
      </w:r>
      <w:r w:rsidRPr="00893487">
        <w:rPr>
          <w:sz w:val="26"/>
          <w:szCs w:val="26"/>
          <w:u w:val="single"/>
        </w:rPr>
        <w:t xml:space="preserve">the </w:t>
      </w:r>
      <w:r w:rsidRPr="00893487">
        <w:rPr>
          <w:sz w:val="26"/>
          <w:szCs w:val="26"/>
          <w:highlight w:val="cyan"/>
          <w:u w:val="single"/>
        </w:rPr>
        <w:t xml:space="preserve">door for </w:t>
      </w:r>
      <w:r w:rsidRPr="00893487">
        <w:rPr>
          <w:sz w:val="26"/>
          <w:szCs w:val="26"/>
          <w:u w:val="single"/>
        </w:rPr>
        <w:t xml:space="preserve">antivaccine hacks to stoke the fear fueling </w:t>
      </w:r>
      <w:r w:rsidRPr="00893487">
        <w:rPr>
          <w:b/>
          <w:bCs/>
          <w:sz w:val="26"/>
          <w:szCs w:val="26"/>
          <w:highlight w:val="cyan"/>
          <w:u w:val="single"/>
          <w:bdr w:val="single" w:sz="4" w:space="0" w:color="auto"/>
        </w:rPr>
        <w:t>vaccine hesitance</w:t>
      </w:r>
      <w:r w:rsidRPr="00893487">
        <w:rPr>
          <w:sz w:val="26"/>
          <w:szCs w:val="26"/>
          <w:u w:val="single"/>
        </w:rPr>
        <w:t>.</w:t>
      </w:r>
    </w:p>
    <w:p w14:paraId="3A0B34DF" w14:textId="77777777" w:rsidR="007D45F2" w:rsidRPr="00893487" w:rsidRDefault="007D45F2" w:rsidP="007D45F2">
      <w:pPr>
        <w:pStyle w:val="Heading4"/>
        <w:rPr>
          <w:rStyle w:val="Style13ptBold"/>
          <w:b/>
          <w:bCs w:val="0"/>
        </w:rPr>
      </w:pPr>
      <w:r w:rsidRPr="00893487">
        <w:rPr>
          <w:rStyle w:val="Style13ptBold"/>
        </w:rPr>
        <w:t xml:space="preserve">Vote neg on presumption – the </w:t>
      </w:r>
      <w:proofErr w:type="spellStart"/>
      <w:r w:rsidRPr="00893487">
        <w:rPr>
          <w:rStyle w:val="Style13ptBold"/>
        </w:rPr>
        <w:t>aff</w:t>
      </w:r>
      <w:proofErr w:type="spellEnd"/>
      <w:r w:rsidRPr="00893487">
        <w:rPr>
          <w:rStyle w:val="Style13ptBold"/>
        </w:rPr>
        <w:t xml:space="preserve"> can’t solve any of their impacts</w:t>
      </w:r>
    </w:p>
    <w:p w14:paraId="5AF833DE" w14:textId="77777777" w:rsidR="007D45F2" w:rsidRPr="00893487" w:rsidRDefault="007D45F2" w:rsidP="007D45F2">
      <w:pPr>
        <w:rPr>
          <w:rStyle w:val="Style13ptBold"/>
          <w:sz w:val="16"/>
          <w:szCs w:val="16"/>
        </w:rPr>
      </w:pPr>
      <w:r w:rsidRPr="00893487">
        <w:rPr>
          <w:rStyle w:val="Style13ptBold"/>
        </w:rPr>
        <w:t xml:space="preserve">Garde et al 5-6 </w:t>
      </w:r>
      <w:r w:rsidRPr="00893487">
        <w:rPr>
          <w:rStyle w:val="Style13ptBold"/>
          <w:sz w:val="16"/>
          <w:szCs w:val="16"/>
        </w:rPr>
        <w:t xml:space="preserve">[Damian Garde , Helen </w:t>
      </w:r>
      <w:proofErr w:type="spellStart"/>
      <w:r w:rsidRPr="00893487">
        <w:rPr>
          <w:rStyle w:val="Style13ptBold"/>
          <w:sz w:val="16"/>
          <w:szCs w:val="16"/>
        </w:rPr>
        <w:t>Branswell</w:t>
      </w:r>
      <w:proofErr w:type="spellEnd"/>
      <w:r w:rsidRPr="00893487">
        <w:rPr>
          <w:rStyle w:val="Style13ptBold"/>
          <w:sz w:val="16"/>
          <w:szCs w:val="16"/>
        </w:rPr>
        <w:t xml:space="preserve"> , and Matthew </w:t>
      </w:r>
      <w:proofErr w:type="spellStart"/>
      <w:r w:rsidRPr="00893487">
        <w:rPr>
          <w:rStyle w:val="Style13ptBold"/>
          <w:sz w:val="16"/>
          <w:szCs w:val="16"/>
        </w:rPr>
        <w:t>Herper</w:t>
      </w:r>
      <w:proofErr w:type="spellEnd"/>
      <w:r w:rsidRPr="00893487">
        <w:rPr>
          <w:rStyle w:val="Style13ptBold"/>
          <w:sz w:val="16"/>
          <w:szCs w:val="16"/>
        </w:rPr>
        <w:t xml:space="preserve"> May 6, 2021, 5-6-2021, "Waiver of patent rights on Covid vaccines may be mostly symbolic, for now," STAT, </w:t>
      </w:r>
      <w:hyperlink r:id="rId27" w:history="1">
        <w:r w:rsidRPr="00893487">
          <w:rPr>
            <w:rStyle w:val="Style13ptBold"/>
            <w:sz w:val="16"/>
            <w:szCs w:val="16"/>
          </w:rPr>
          <w:t>https://www.statnews.com/2021/05/06/waiver-of-patent-rights-on-covid-19-vaccines-in-near-term-may-be-more-symbolic-than-substantive/</w:t>
        </w:r>
      </w:hyperlink>
      <w:r w:rsidRPr="00893487">
        <w:rPr>
          <w:rStyle w:val="Style13ptBold"/>
          <w:sz w:val="16"/>
          <w:szCs w:val="16"/>
        </w:rPr>
        <w:t>] // WW LD</w:t>
      </w:r>
    </w:p>
    <w:p w14:paraId="7EEAA8DB" w14:textId="77777777" w:rsidR="007D45F2" w:rsidRPr="00893487" w:rsidRDefault="007D45F2" w:rsidP="007D45F2">
      <w:pPr>
        <w:rPr>
          <w:sz w:val="16"/>
          <w:szCs w:val="16"/>
        </w:rPr>
      </w:pPr>
      <w:r w:rsidRPr="00893487">
        <w:rPr>
          <w:sz w:val="16"/>
          <w:szCs w:val="16"/>
        </w:rPr>
        <w:t>The U.S.’s stunning endorsement of a proposal to waive Covid-19 vaccine patents has won plaudits for President Biden and roiled the global pharmaceutical industry.</w:t>
      </w:r>
      <w:r w:rsidRPr="00893487">
        <w:t xml:space="preserve"> </w:t>
      </w:r>
      <w:r w:rsidRPr="00893487">
        <w:rPr>
          <w:u w:val="single"/>
        </w:rPr>
        <w:t xml:space="preserve">But, at least in the short term, it’s likely to be more of a symbolic milestone than a turning point in the pandemic.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893487">
        <w:rPr>
          <w:highlight w:val="cyan"/>
          <w:u w:val="single"/>
        </w:rPr>
        <w:t>patents alone don’t magically produce vaccines</w:t>
      </w:r>
      <w:r w:rsidRPr="00893487">
        <w:rPr>
          <w:u w:val="single"/>
        </w:rPr>
        <w:t>.</w:t>
      </w:r>
      <w:r w:rsidRPr="00893487">
        <w:t xml:space="preserve"> </w:t>
      </w:r>
      <w:r w:rsidRPr="00893487">
        <w:rPr>
          <w:sz w:val="16"/>
          <w:szCs w:val="16"/>
        </w:rPr>
        <w:t>Experts suggested the earliest the world could expect to see additional capacity flowing from the waiver — if it’s approved at the World Trade Organization — would be in 2022.</w:t>
      </w:r>
      <w:r w:rsidRPr="00893487">
        <w:t xml:space="preserve"> </w:t>
      </w:r>
      <w:r w:rsidRPr="00893487">
        <w:rPr>
          <w:u w:val="single"/>
        </w:rPr>
        <w:t xml:space="preserve">Prashant Yadav, a supply chain expert and senior fellow at the Center for Global Development, said </w:t>
      </w:r>
      <w:r w:rsidRPr="00893487">
        <w:rPr>
          <w:highlight w:val="cyan"/>
          <w:u w:val="single"/>
        </w:rPr>
        <w:t>the biggest barrier to increasing</w:t>
      </w:r>
      <w:r w:rsidRPr="00893487">
        <w:rPr>
          <w:u w:val="single"/>
        </w:rPr>
        <w:t xml:space="preserve"> the global </w:t>
      </w:r>
      <w:r w:rsidRPr="00893487">
        <w:rPr>
          <w:highlight w:val="cyan"/>
          <w:u w:val="single"/>
        </w:rPr>
        <w:t>vaccine</w:t>
      </w:r>
      <w:r w:rsidRPr="00893487">
        <w:rPr>
          <w:u w:val="single"/>
        </w:rPr>
        <w:t xml:space="preserve"> </w:t>
      </w:r>
      <w:r w:rsidRPr="00893487">
        <w:rPr>
          <w:highlight w:val="cyan"/>
          <w:u w:val="single"/>
        </w:rPr>
        <w:t>supply</w:t>
      </w:r>
      <w:r w:rsidRPr="00893487">
        <w:rPr>
          <w:u w:val="single"/>
        </w:rPr>
        <w:t xml:space="preserve"> </w:t>
      </w:r>
      <w:r w:rsidRPr="00893487">
        <w:rPr>
          <w:highlight w:val="cyan"/>
          <w:u w:val="single"/>
        </w:rPr>
        <w:t>is</w:t>
      </w:r>
      <w:r w:rsidRPr="00893487">
        <w:rPr>
          <w:u w:val="single"/>
        </w:rPr>
        <w:t xml:space="preserve"> a </w:t>
      </w:r>
      <w:r w:rsidRPr="00893487">
        <w:rPr>
          <w:highlight w:val="cyan"/>
          <w:u w:val="single"/>
        </w:rPr>
        <w:t>lack</w:t>
      </w:r>
      <w:r w:rsidRPr="00893487">
        <w:rPr>
          <w:u w:val="single"/>
        </w:rPr>
        <w:t xml:space="preserve"> </w:t>
      </w:r>
      <w:r w:rsidRPr="00893487">
        <w:rPr>
          <w:highlight w:val="cyan"/>
          <w:u w:val="single"/>
        </w:rPr>
        <w:t>of raw materials</w:t>
      </w:r>
      <w:r w:rsidRPr="00893487">
        <w:rPr>
          <w:u w:val="single"/>
        </w:rPr>
        <w:t xml:space="preserve"> and facilities </w:t>
      </w:r>
      <w:r w:rsidRPr="00893487">
        <w:rPr>
          <w:highlight w:val="cyan"/>
          <w:u w:val="single"/>
        </w:rPr>
        <w:t>that manufacture</w:t>
      </w:r>
      <w:r w:rsidRPr="00893487">
        <w:rPr>
          <w:u w:val="single"/>
        </w:rPr>
        <w:t xml:space="preserve"> the billions of </w:t>
      </w:r>
      <w:r w:rsidRPr="00893487">
        <w:rPr>
          <w:highlight w:val="cyan"/>
          <w:u w:val="single"/>
        </w:rPr>
        <w:t>doses</w:t>
      </w:r>
      <w:r w:rsidRPr="00893487">
        <w:rPr>
          <w:u w:val="single"/>
        </w:rPr>
        <w:t xml:space="preserve"> the world needs. Temporarily </w:t>
      </w:r>
      <w:r w:rsidRPr="00893487">
        <w:rPr>
          <w:highlight w:val="cyan"/>
          <w:u w:val="single"/>
        </w:rPr>
        <w:t>suspending</w:t>
      </w:r>
      <w:r w:rsidRPr="00893487">
        <w:rPr>
          <w:u w:val="single"/>
        </w:rPr>
        <w:t xml:space="preserve"> some </w:t>
      </w:r>
      <w:r w:rsidRPr="00893487">
        <w:rPr>
          <w:highlight w:val="cyan"/>
          <w:u w:val="single"/>
        </w:rPr>
        <w:t>intellectual property</w:t>
      </w:r>
      <w:r w:rsidRPr="00893487">
        <w:rPr>
          <w:u w:val="single"/>
        </w:rPr>
        <w:t xml:space="preserve">, as the U.S. proposes to do, </w:t>
      </w:r>
      <w:r w:rsidRPr="00893487">
        <w:rPr>
          <w:highlight w:val="cyan"/>
          <w:u w:val="single"/>
        </w:rPr>
        <w:t>would have little effect</w:t>
      </w:r>
      <w:r w:rsidRPr="00893487">
        <w:rPr>
          <w:u w:val="single"/>
        </w:rPr>
        <w:t xml:space="preserve"> on those problems, he said. “My take is: </w:t>
      </w:r>
      <w:r w:rsidRPr="00893487">
        <w:rPr>
          <w:highlight w:val="cyan"/>
          <w:u w:val="single"/>
        </w:rPr>
        <w:t xml:space="preserve">By </w:t>
      </w:r>
      <w:r w:rsidRPr="00893487">
        <w:rPr>
          <w:highlight w:val="cyan"/>
          <w:u w:val="single"/>
        </w:rPr>
        <w:lastRenderedPageBreak/>
        <w:t>itself,</w:t>
      </w:r>
      <w:r w:rsidRPr="00893487">
        <w:rPr>
          <w:u w:val="single"/>
        </w:rPr>
        <w:t xml:space="preserve"> it </w:t>
      </w:r>
      <w:r w:rsidRPr="00893487">
        <w:rPr>
          <w:highlight w:val="cyan"/>
          <w:u w:val="single"/>
        </w:rPr>
        <w:t>will not get us</w:t>
      </w:r>
      <w:r w:rsidRPr="00893487">
        <w:rPr>
          <w:u w:val="single"/>
        </w:rPr>
        <w:t xml:space="preserve"> much </w:t>
      </w:r>
      <w:r w:rsidRPr="00893487">
        <w:rPr>
          <w:highlight w:val="cyan"/>
          <w:u w:val="single"/>
        </w:rPr>
        <w:t>benefit</w:t>
      </w:r>
      <w:r w:rsidRPr="00893487">
        <w:rPr>
          <w:u w:val="single"/>
        </w:rPr>
        <w:t xml:space="preserve"> </w:t>
      </w:r>
      <w:r w:rsidRPr="00893487">
        <w:rPr>
          <w:highlight w:val="cyan"/>
          <w:u w:val="single"/>
        </w:rPr>
        <w:t>in</w:t>
      </w:r>
      <w:r w:rsidRPr="00893487">
        <w:rPr>
          <w:u w:val="single"/>
        </w:rPr>
        <w:t xml:space="preserve"> increased </w:t>
      </w:r>
      <w:r w:rsidRPr="00893487">
        <w:rPr>
          <w:highlight w:val="cyan"/>
          <w:u w:val="single"/>
        </w:rPr>
        <w:t>manufacturing capacity</w:t>
      </w:r>
      <w:r w:rsidRPr="00893487">
        <w:rPr>
          <w:u w:val="single"/>
        </w:rPr>
        <w:t>,”</w:t>
      </w:r>
      <w:r w:rsidRPr="00893487">
        <w:t xml:space="preserve"> </w:t>
      </w:r>
      <w:r w:rsidRPr="00893487">
        <w:rPr>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893487">
        <w:rPr>
          <w:sz w:val="16"/>
          <w:szCs w:val="16"/>
        </w:rPr>
        <w:t>Gostin</w:t>
      </w:r>
      <w:proofErr w:type="spellEnd"/>
      <w:r w:rsidRPr="00893487">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893487">
        <w:t xml:space="preserve"> </w:t>
      </w:r>
      <w:r w:rsidRPr="00893487">
        <w:rPr>
          <w:u w:val="single"/>
        </w:rPr>
        <w:t xml:space="preserve">“We’re not talking about any immediate help for India or Latin America or other countries going through an enormous spread of the virus,” </w:t>
      </w:r>
      <w:proofErr w:type="spellStart"/>
      <w:r w:rsidRPr="00893487">
        <w:rPr>
          <w:u w:val="single"/>
        </w:rPr>
        <w:t>Gostin</w:t>
      </w:r>
      <w:proofErr w:type="spellEnd"/>
      <w:r w:rsidRPr="00893487">
        <w:rPr>
          <w:u w:val="single"/>
        </w:rPr>
        <w:t xml:space="preserve"> said. “While they’re going to be negotiating the text, the virus will be mutating.” Even James Love, director of the nonprofit Knowledge Ecology International and a longtime advocate of intellectual property reform</w:t>
      </w:r>
      <w:r w:rsidRPr="00893487">
        <w:rPr>
          <w:sz w:val="16"/>
          <w:szCs w:val="16"/>
          <w:u w:val="single"/>
        </w:rPr>
        <w:t xml:space="preserve">, </w:t>
      </w:r>
      <w:r w:rsidRPr="00893487">
        <w:rPr>
          <w:sz w:val="16"/>
          <w:szCs w:val="16"/>
        </w:rPr>
        <w:t xml:space="preserve">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893487">
        <w:rPr>
          <w:sz w:val="16"/>
          <w:szCs w:val="16"/>
        </w:rPr>
        <w:t>Moderna</w:t>
      </w:r>
      <w:proofErr w:type="spellEnd"/>
      <w:r w:rsidRPr="00893487">
        <w:rPr>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893487">
        <w:t xml:space="preserve"> </w:t>
      </w:r>
      <w:r w:rsidRPr="00893487">
        <w:rPr>
          <w:u w:val="single"/>
        </w:rPr>
        <w:t xml:space="preserve">That underscores the drug industry’s case that patents are just one facet of the complex process of producing vaccines. “There are </w:t>
      </w:r>
      <w:r w:rsidRPr="00893487">
        <w:rPr>
          <w:highlight w:val="cyan"/>
          <w:u w:val="single"/>
        </w:rPr>
        <w:t>currently no generic vaccines</w:t>
      </w:r>
      <w:r w:rsidRPr="00893487">
        <w:rPr>
          <w:u w:val="single"/>
        </w:rPr>
        <w:t xml:space="preserve"> primarily </w:t>
      </w:r>
      <w:r w:rsidRPr="00893487">
        <w:rPr>
          <w:highlight w:val="cyan"/>
          <w:u w:val="single"/>
        </w:rPr>
        <w:t>because</w:t>
      </w:r>
      <w:r w:rsidRPr="00893487">
        <w:rPr>
          <w:u w:val="single"/>
        </w:rPr>
        <w:t xml:space="preserve"> there are </w:t>
      </w:r>
      <w:r w:rsidRPr="00893487">
        <w:rPr>
          <w:highlight w:val="cyan"/>
          <w:u w:val="single"/>
        </w:rPr>
        <w:t>hundreds</w:t>
      </w:r>
      <w:r w:rsidRPr="00893487">
        <w:rPr>
          <w:u w:val="single"/>
        </w:rPr>
        <w:t xml:space="preserve"> </w:t>
      </w:r>
      <w:r w:rsidRPr="00893487">
        <w:rPr>
          <w:highlight w:val="cyan"/>
          <w:u w:val="single"/>
        </w:rPr>
        <w:t>of</w:t>
      </w:r>
      <w:r w:rsidRPr="00893487">
        <w:rPr>
          <w:u w:val="single"/>
        </w:rPr>
        <w:t xml:space="preserve"> process </w:t>
      </w:r>
      <w:r w:rsidRPr="00893487">
        <w:rPr>
          <w:highlight w:val="cyan"/>
          <w:u w:val="single"/>
        </w:rPr>
        <w:t>steps</w:t>
      </w:r>
      <w:r w:rsidRPr="00893487">
        <w:rPr>
          <w:u w:val="single"/>
        </w:rPr>
        <w:t xml:space="preserve"> </w:t>
      </w:r>
      <w:r w:rsidRPr="00893487">
        <w:rPr>
          <w:highlight w:val="cyan"/>
          <w:u w:val="single"/>
        </w:rPr>
        <w:t>involved</w:t>
      </w:r>
      <w:r w:rsidRPr="00893487">
        <w:rPr>
          <w:u w:val="single"/>
        </w:rPr>
        <w:t xml:space="preserve"> </w:t>
      </w:r>
      <w:r w:rsidRPr="00893487">
        <w:rPr>
          <w:highlight w:val="cyan"/>
          <w:u w:val="single"/>
        </w:rPr>
        <w:t>in</w:t>
      </w:r>
      <w:r w:rsidRPr="00893487">
        <w:rPr>
          <w:u w:val="single"/>
        </w:rPr>
        <w:t xml:space="preserve"> the </w:t>
      </w:r>
      <w:r w:rsidRPr="00893487">
        <w:rPr>
          <w:highlight w:val="cyan"/>
          <w:u w:val="single"/>
        </w:rPr>
        <w:t>manufacturing</w:t>
      </w:r>
      <w:r w:rsidRPr="00893487">
        <w:rPr>
          <w:u w:val="single"/>
        </w:rPr>
        <w:t xml:space="preserve"> of vaccines, and thousands of check points for testing to assure the quality and consistency of manufacturing. One </w:t>
      </w:r>
      <w:r w:rsidRPr="00893487">
        <w:rPr>
          <w:highlight w:val="cyan"/>
          <w:u w:val="single"/>
        </w:rPr>
        <w:t>may transfer the IP</w:t>
      </w:r>
      <w:r w:rsidRPr="00893487">
        <w:rPr>
          <w:u w:val="single"/>
        </w:rPr>
        <w:t xml:space="preserve">, </w:t>
      </w:r>
      <w:r w:rsidRPr="00893487">
        <w:rPr>
          <w:highlight w:val="cyan"/>
          <w:u w:val="single"/>
        </w:rPr>
        <w:t>but</w:t>
      </w:r>
      <w:r w:rsidRPr="00893487">
        <w:rPr>
          <w:u w:val="single"/>
        </w:rPr>
        <w:t xml:space="preserve"> the </w:t>
      </w:r>
      <w:r w:rsidRPr="00893487">
        <w:rPr>
          <w:highlight w:val="cyan"/>
          <w:u w:val="single"/>
        </w:rPr>
        <w:t>transfer of skills is not that simple</w:t>
      </w:r>
      <w:r w:rsidRPr="00893487">
        <w:rPr>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893487">
        <w:rPr>
          <w:u w:val="single"/>
        </w:rPr>
        <w:t>Moderna</w:t>
      </w:r>
      <w:proofErr w:type="spellEnd"/>
      <w:r w:rsidRPr="00893487">
        <w:rPr>
          <w:u w:val="single"/>
        </w:rPr>
        <w:t xml:space="preserve"> — </w:t>
      </w:r>
      <w:r w:rsidRPr="00893487">
        <w:rPr>
          <w:highlight w:val="cyan"/>
          <w:u w:val="single"/>
        </w:rPr>
        <w:t>using messenger RNA</w:t>
      </w:r>
      <w:r w:rsidRPr="00893487">
        <w:rPr>
          <w:u w:val="single"/>
        </w:rPr>
        <w:t xml:space="preserve"> </w:t>
      </w:r>
      <w:r w:rsidRPr="00893487">
        <w:rPr>
          <w:highlight w:val="cyan"/>
          <w:u w:val="single"/>
        </w:rPr>
        <w:t>technology</w:t>
      </w:r>
      <w:r w:rsidRPr="00893487">
        <w:rPr>
          <w:u w:val="single"/>
        </w:rPr>
        <w:t xml:space="preserve"> — </w:t>
      </w:r>
      <w:r w:rsidRPr="00893487">
        <w:rPr>
          <w:highlight w:val="cyan"/>
          <w:u w:val="single"/>
        </w:rPr>
        <w:t>require</w:t>
      </w:r>
      <w:r w:rsidRPr="00893487">
        <w:rPr>
          <w:u w:val="single"/>
        </w:rPr>
        <w:t xml:space="preserve"> </w:t>
      </w:r>
      <w:r w:rsidRPr="00893487">
        <w:rPr>
          <w:highlight w:val="cyan"/>
          <w:u w:val="single"/>
        </w:rPr>
        <w:t>skilled</w:t>
      </w:r>
      <w:r w:rsidRPr="00893487">
        <w:rPr>
          <w:u w:val="single"/>
        </w:rPr>
        <w:t xml:space="preserve"> </w:t>
      </w:r>
      <w:r w:rsidRPr="00893487">
        <w:rPr>
          <w:highlight w:val="cyan"/>
          <w:u w:val="single"/>
        </w:rPr>
        <w:t>expertise</w:t>
      </w:r>
      <w:r w:rsidRPr="00893487">
        <w:rPr>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893487">
        <w:rPr>
          <w:u w:val="single"/>
        </w:rPr>
        <w:t>Venkayya</w:t>
      </w:r>
      <w:proofErr w:type="spellEnd"/>
      <w:r w:rsidRPr="00893487">
        <w:rPr>
          <w:u w:val="single"/>
        </w:rPr>
        <w:t xml:space="preserve">, head of Takeda Vaccines — which is not producing its own Covid vaccine but is helping to make vaccine for </w:t>
      </w:r>
      <w:proofErr w:type="spellStart"/>
      <w:r w:rsidRPr="00893487">
        <w:rPr>
          <w:u w:val="single"/>
        </w:rPr>
        <w:t>Novavax</w:t>
      </w:r>
      <w:proofErr w:type="spellEnd"/>
      <w:r w:rsidRPr="00893487">
        <w:rPr>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893487">
        <w:rPr>
          <w:u w:val="single"/>
        </w:rPr>
        <w:t>Venkayya</w:t>
      </w:r>
      <w:proofErr w:type="spellEnd"/>
      <w:r w:rsidRPr="00893487">
        <w:rPr>
          <w:u w:val="single"/>
        </w:rPr>
        <w:t xml:space="preserve"> said</w:t>
      </w:r>
      <w:r w:rsidRPr="00893487">
        <w:rPr>
          <w:sz w:val="16"/>
          <w:szCs w:val="16"/>
          <w:u w:val="single"/>
        </w:rPr>
        <w:t>.</w:t>
      </w:r>
      <w:r w:rsidRPr="00893487">
        <w:rPr>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893487">
        <w:rPr>
          <w:sz w:val="16"/>
          <w:szCs w:val="16"/>
        </w:rPr>
        <w:t>Venkayya</w:t>
      </w:r>
      <w:proofErr w:type="spellEnd"/>
      <w:r w:rsidRPr="00893487">
        <w:rPr>
          <w:sz w:val="16"/>
          <w:szCs w:val="16"/>
        </w:rPr>
        <w:t>, who stressed that while he believes they have good intentions,</w:t>
      </w:r>
      <w:r w:rsidRPr="00893487">
        <w:t xml:space="preserve"> </w:t>
      </w:r>
      <w:r w:rsidRPr="00893487">
        <w:rPr>
          <w:u w:val="single"/>
        </w:rPr>
        <w:t>“nearly all of the people who are providing views on the value of removing patent protections have zero experience in vaccine development and manufacturing.” As Michelle McMurry-Heath, CEO of the trade group BIO, put it in a statement, “</w:t>
      </w:r>
      <w:r w:rsidRPr="00893487">
        <w:rPr>
          <w:highlight w:val="cyan"/>
          <w:u w:val="single"/>
        </w:rPr>
        <w:t>handing needy countries a recipe book without</w:t>
      </w:r>
      <w:r w:rsidRPr="00893487">
        <w:rPr>
          <w:u w:val="single"/>
        </w:rPr>
        <w:t xml:space="preserve"> the </w:t>
      </w:r>
      <w:r w:rsidRPr="00893487">
        <w:rPr>
          <w:highlight w:val="cyan"/>
          <w:u w:val="single"/>
        </w:rPr>
        <w:t>ingredients</w:t>
      </w:r>
      <w:r w:rsidRPr="00893487">
        <w:rPr>
          <w:u w:val="single"/>
        </w:rPr>
        <w:t xml:space="preserve">, </w:t>
      </w:r>
      <w:r w:rsidRPr="00893487">
        <w:rPr>
          <w:highlight w:val="cyan"/>
          <w:u w:val="single"/>
        </w:rPr>
        <w:t>safeguards</w:t>
      </w:r>
      <w:r w:rsidRPr="00893487">
        <w:rPr>
          <w:u w:val="single"/>
        </w:rPr>
        <w:t xml:space="preserve">, </w:t>
      </w:r>
      <w:r w:rsidRPr="00893487">
        <w:rPr>
          <w:highlight w:val="cyan"/>
          <w:u w:val="single"/>
        </w:rPr>
        <w:t>and</w:t>
      </w:r>
      <w:r w:rsidRPr="00893487">
        <w:rPr>
          <w:u w:val="single"/>
        </w:rPr>
        <w:t xml:space="preserve"> sizable </w:t>
      </w:r>
      <w:r w:rsidRPr="00893487">
        <w:rPr>
          <w:highlight w:val="cyan"/>
          <w:u w:val="single"/>
        </w:rPr>
        <w:t>workforce</w:t>
      </w:r>
      <w:r w:rsidRPr="00893487">
        <w:rPr>
          <w:u w:val="single"/>
        </w:rPr>
        <w:t xml:space="preserve"> needed </w:t>
      </w:r>
      <w:r w:rsidRPr="00893487">
        <w:rPr>
          <w:highlight w:val="cyan"/>
          <w:u w:val="single"/>
        </w:rPr>
        <w:t>will not help people</w:t>
      </w:r>
      <w:r w:rsidRPr="00893487">
        <w:rPr>
          <w:u w:val="single"/>
        </w:rPr>
        <w:t xml:space="preserve"> waiting for the vaccine.” Conversely, the drug industry claims that waiving patents, even temporarily, risks irreparable damage to the system of incentives that made the rapid development of Covid-19 vaccines possible. Stephen </w:t>
      </w:r>
      <w:proofErr w:type="spellStart"/>
      <w:r w:rsidRPr="00893487">
        <w:rPr>
          <w:u w:val="single"/>
        </w:rPr>
        <w:t>Ubl</w:t>
      </w:r>
      <w:proofErr w:type="spellEnd"/>
      <w:r w:rsidRPr="00893487">
        <w:rPr>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893487">
        <w:rPr>
          <w:u w:val="single"/>
        </w:rPr>
        <w:t>Umer</w:t>
      </w:r>
      <w:proofErr w:type="spellEnd"/>
      <w:r w:rsidRPr="00893487">
        <w:rPr>
          <w:u w:val="single"/>
        </w:rPr>
        <w:t xml:space="preserve"> </w:t>
      </w:r>
      <w:proofErr w:type="spellStart"/>
      <w:r w:rsidRPr="00893487">
        <w:rPr>
          <w:u w:val="single"/>
        </w:rPr>
        <w:t>Raffat</w:t>
      </w:r>
      <w:proofErr w:type="spellEnd"/>
      <w:r w:rsidRPr="00893487">
        <w:rPr>
          <w:u w:val="single"/>
        </w:rPr>
        <w:t xml:space="preserve">, an equities analyst who tracks pharmaceuticals at Evercore ISI, thinks the risks to the drug industry might be overstated. It’s highly doubtful a patent waiver would set a precedent beyond vaccines, </w:t>
      </w:r>
      <w:proofErr w:type="spellStart"/>
      <w:r w:rsidRPr="00893487">
        <w:rPr>
          <w:u w:val="single"/>
        </w:rPr>
        <w:t>Raffat</w:t>
      </w:r>
      <w:proofErr w:type="spellEnd"/>
      <w:r w:rsidRPr="00893487">
        <w:rPr>
          <w:u w:val="single"/>
        </w:rPr>
        <w:t xml:space="preserve"> wrote in a note to </w:t>
      </w:r>
      <w:r w:rsidRPr="00893487">
        <w:rPr>
          <w:u w:val="single"/>
        </w:rPr>
        <w:lastRenderedPageBreak/>
        <w:t>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893487">
        <w:t xml:space="preserve"> </w:t>
      </w:r>
      <w:r w:rsidRPr="00893487">
        <w:rPr>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6B6E9D86" w14:textId="77777777" w:rsidR="007D45F2" w:rsidRPr="00893487" w:rsidRDefault="007D45F2" w:rsidP="007D45F2">
      <w:pPr>
        <w:pStyle w:val="Heading2"/>
      </w:pPr>
      <w:r w:rsidRPr="00893487">
        <w:lastRenderedPageBreak/>
        <w:t>A2 Vaccines</w:t>
      </w:r>
    </w:p>
    <w:p w14:paraId="0D9E187E" w14:textId="77777777" w:rsidR="007D45F2" w:rsidRPr="00893487" w:rsidRDefault="007D45F2" w:rsidP="007D45F2">
      <w:pPr>
        <w:pStyle w:val="Heading4"/>
        <w:rPr>
          <w:rFonts w:cs="Calibri"/>
        </w:rPr>
      </w:pPr>
      <w:r w:rsidRPr="00893487">
        <w:rPr>
          <w:rFonts w:cs="Calibri"/>
        </w:rPr>
        <w:t>IPR hasn’t harmed access – manufacturing capacity alt cause</w:t>
      </w:r>
    </w:p>
    <w:p w14:paraId="051E422A" w14:textId="77777777" w:rsidR="007D45F2" w:rsidRPr="00893487" w:rsidRDefault="007D45F2" w:rsidP="007D45F2">
      <w:proofErr w:type="spellStart"/>
      <w:r w:rsidRPr="00893487">
        <w:rPr>
          <w:rStyle w:val="Style13ptBold"/>
        </w:rPr>
        <w:t>Mercurio</w:t>
      </w:r>
      <w:proofErr w:type="spellEnd"/>
      <w:r w:rsidRPr="00893487">
        <w:rPr>
          <w:rStyle w:val="Style13ptBold"/>
        </w:rPr>
        <w:t xml:space="preserve"> 2/12</w:t>
      </w:r>
      <w:r w:rsidRPr="00893487">
        <w:t xml:space="preserve"> (Bryan </w:t>
      </w:r>
      <w:proofErr w:type="spellStart"/>
      <w:r w:rsidRPr="00893487">
        <w:t>Mercurio</w:t>
      </w:r>
      <w:proofErr w:type="spellEnd"/>
      <w:r w:rsidRPr="00893487">
        <w:t xml:space="preserve">, [Simon F.S. Li Professor of Law at the Chinese University of Hong Kong (CUHK), having served as Associate Dean (Research) from 2010-14 and again from 2017-19. Professor </w:t>
      </w:r>
      <w:proofErr w:type="spellStart"/>
      <w:r w:rsidRPr="00893487">
        <w:t>Mercurio</w:t>
      </w:r>
      <w:proofErr w:type="spellEnd"/>
      <w:r w:rsidRPr="00893487">
        <w:t xml:space="preserve"> </w:t>
      </w:r>
      <w:proofErr w:type="spellStart"/>
      <w:r w:rsidRPr="00893487">
        <w:t>specialises</w:t>
      </w:r>
      <w:proofErr w:type="spellEnd"/>
      <w:r w:rsidRPr="00893487">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893487">
        <w:t>Review“</w:t>
      </w:r>
      <w:proofErr w:type="gramEnd"/>
      <w:r w:rsidRPr="00893487">
        <w:t xml:space="preserve">, No Publication, accessed: 8-8-2021, https://papers.ssrn.com/sol3/papers.cfm?abstract_id=3789820)  </w:t>
      </w:r>
      <w:proofErr w:type="spellStart"/>
      <w:r w:rsidRPr="00893487">
        <w:t>ajs</w:t>
      </w:r>
      <w:proofErr w:type="spellEnd"/>
    </w:p>
    <w:p w14:paraId="74DCF50F" w14:textId="77777777" w:rsidR="007D45F2" w:rsidRPr="00893487" w:rsidRDefault="007D45F2" w:rsidP="007D45F2">
      <w:pPr>
        <w:rPr>
          <w:sz w:val="12"/>
        </w:rPr>
      </w:pPr>
      <w:r w:rsidRPr="00893487">
        <w:rPr>
          <w:sz w:val="12"/>
        </w:rPr>
        <w:t>2</w:t>
      </w:r>
      <w:r w:rsidRPr="00893487">
        <w:rPr>
          <w:sz w:val="12"/>
          <w:highlight w:val="cyan"/>
        </w:rPr>
        <w:t xml:space="preserve">. </w:t>
      </w:r>
      <w:r w:rsidRPr="00893487">
        <w:rPr>
          <w:rStyle w:val="StyleUnderline"/>
          <w:highlight w:val="cyan"/>
        </w:rPr>
        <w:t>I</w:t>
      </w:r>
      <w:r w:rsidRPr="00893487">
        <w:rPr>
          <w:rStyle w:val="StyleUnderline"/>
        </w:rPr>
        <w:t xml:space="preserve">ntellectual </w:t>
      </w:r>
      <w:r w:rsidRPr="00893487">
        <w:rPr>
          <w:rStyle w:val="StyleUnderline"/>
          <w:highlight w:val="cyan"/>
        </w:rPr>
        <w:t>p</w:t>
      </w:r>
      <w:r w:rsidRPr="00893487">
        <w:rPr>
          <w:rStyle w:val="StyleUnderline"/>
        </w:rPr>
        <w:t xml:space="preserve">roperty </w:t>
      </w:r>
      <w:r w:rsidRPr="00893487">
        <w:rPr>
          <w:rStyle w:val="StyleUnderline"/>
          <w:highlight w:val="cyan"/>
        </w:rPr>
        <w:t>rights have not hampered access to</w:t>
      </w:r>
      <w:r w:rsidRPr="00893487">
        <w:rPr>
          <w:rStyle w:val="StyleUnderline"/>
        </w:rPr>
        <w:t xml:space="preserve"> COVID-19 </w:t>
      </w:r>
      <w:r w:rsidRPr="00893487">
        <w:rPr>
          <w:rStyle w:val="StyleUnderline"/>
          <w:highlight w:val="cyan"/>
        </w:rPr>
        <w:t>vaccines</w:t>
      </w:r>
      <w:r w:rsidRPr="00893487">
        <w:rPr>
          <w:sz w:val="12"/>
        </w:rPr>
        <w:t xml:space="preserve"> A WTO waiver is an extreme measure which should only be used when existing WTO obligations prove inadequate. This was the case in relation to the compulsory </w:t>
      </w:r>
      <w:proofErr w:type="spellStart"/>
      <w:r w:rsidRPr="00893487">
        <w:rPr>
          <w:sz w:val="12"/>
        </w:rPr>
        <w:t>licencing</w:t>
      </w:r>
      <w:proofErr w:type="spellEnd"/>
      <w:r w:rsidRPr="00893487">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893487">
        <w:rPr>
          <w:sz w:val="12"/>
        </w:rPr>
        <w:t>licence</w:t>
      </w:r>
      <w:proofErr w:type="spellEnd"/>
      <w:r w:rsidRPr="00893487">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893487">
        <w:rPr>
          <w:rStyle w:val="StyleUnderline"/>
        </w:rPr>
        <w:t>the proposed waiver unnecessary and potentially harmful.</w:t>
      </w:r>
      <w:r w:rsidRPr="00893487">
        <w:rPr>
          <w:sz w:val="12"/>
        </w:rPr>
        <w:t xml:space="preserve"> </w:t>
      </w:r>
      <w:r w:rsidRPr="00893487">
        <w:rPr>
          <w:rStyle w:val="StyleUnderline"/>
          <w:highlight w:val="cyan"/>
        </w:rPr>
        <w:t>First, pharm</w:t>
      </w:r>
      <w:r w:rsidRPr="00893487">
        <w:rPr>
          <w:rStyle w:val="StyleUnderline"/>
        </w:rPr>
        <w:t xml:space="preserve">aceutical companies are </w:t>
      </w:r>
      <w:r w:rsidRPr="00893487">
        <w:rPr>
          <w:rStyle w:val="StyleUnderline"/>
          <w:highlight w:val="cyan"/>
        </w:rPr>
        <w:t>selling</w:t>
      </w:r>
      <w:r w:rsidRPr="00893487">
        <w:rPr>
          <w:rStyle w:val="StyleUnderline"/>
        </w:rPr>
        <w:t xml:space="preserve"> the </w:t>
      </w:r>
      <w:r w:rsidRPr="00893487">
        <w:rPr>
          <w:rStyle w:val="StyleUnderline"/>
          <w:highlight w:val="cyan"/>
        </w:rPr>
        <w:t>vaccine at extremely reasonable rates</w:t>
      </w:r>
      <w:r w:rsidRPr="00893487">
        <w:rPr>
          <w:rStyle w:val="StyleUnderline"/>
        </w:rPr>
        <w:t xml:space="preserve"> and several announced plans </w:t>
      </w:r>
      <w:r w:rsidRPr="00893487">
        <w:rPr>
          <w:rStyle w:val="StyleUnderline"/>
          <w:highlight w:val="cyan"/>
        </w:rPr>
        <w:t>for extensive not-for-profit sales</w:t>
      </w:r>
      <w:r w:rsidRPr="00893487">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893487">
        <w:rPr>
          <w:sz w:val="12"/>
        </w:rPr>
        <w:t>Moderna</w:t>
      </w:r>
      <w:proofErr w:type="spellEnd"/>
      <w:r w:rsidRPr="00893487">
        <w:rPr>
          <w:sz w:val="12"/>
        </w:rPr>
        <w:t xml:space="preserve"> (€18).31 While much as been made of the fact that South Africa agreed to purchase 1.5 million doses of the Oxford/AstraZeneca from the Serum Institute of India (SII) at a cost of €4.321 per dose,32 these </w:t>
      </w:r>
      <w:r w:rsidRPr="00893487">
        <w:rPr>
          <w:rStyle w:val="StyleUnderline"/>
          <w:highlight w:val="cyan"/>
        </w:rPr>
        <w:t>criticisms are directed at</w:t>
      </w:r>
      <w:r w:rsidRPr="00893487">
        <w:rPr>
          <w:rStyle w:val="StyleUnderline"/>
        </w:rPr>
        <w:t xml:space="preserve"> the </w:t>
      </w:r>
      <w:r w:rsidRPr="00893487">
        <w:rPr>
          <w:rStyle w:val="StyleUnderline"/>
          <w:highlight w:val="cyan"/>
        </w:rPr>
        <w:t>lack of transparency</w:t>
      </w:r>
      <w:r w:rsidRPr="00893487">
        <w:rPr>
          <w:rStyle w:val="StyleUnderline"/>
        </w:rPr>
        <w:t xml:space="preserve"> in pharmaceutical licenses and production contracts – an issue which would be </w:t>
      </w:r>
      <w:r w:rsidRPr="00893487">
        <w:rPr>
          <w:rStyle w:val="StyleUnderline"/>
          <w:highlight w:val="cyan"/>
        </w:rPr>
        <w:t>wholly unaddressed by a waiver</w:t>
      </w:r>
      <w:r w:rsidRPr="00893487">
        <w:rPr>
          <w:rStyle w:val="StyleUnderline"/>
        </w:rPr>
        <w:t xml:space="preserve"> of IPRs.</w:t>
      </w:r>
      <w:r w:rsidRPr="00893487">
        <w:rPr>
          <w:sz w:val="12"/>
        </w:rPr>
        <w:t xml:space="preserve"> Moreover, </w:t>
      </w:r>
      <w:r w:rsidRPr="00893487">
        <w:rPr>
          <w:rStyle w:val="StyleUnderline"/>
        </w:rPr>
        <w:t>while the disparity in pricing is concerning</w:t>
      </w:r>
      <w:r w:rsidRPr="00893487">
        <w:rPr>
          <w:sz w:val="12"/>
        </w:rPr>
        <w:t xml:space="preserve"> the overall per dosage rate South Africa is </w:t>
      </w:r>
      <w:r w:rsidRPr="00893487">
        <w:rPr>
          <w:rStyle w:val="StyleUnderline"/>
        </w:rPr>
        <w:t xml:space="preserve">paying </w:t>
      </w:r>
      <w:r w:rsidRPr="00893487">
        <w:rPr>
          <w:sz w:val="12"/>
        </w:rPr>
        <w:t>nevertheless</w:t>
      </w:r>
      <w:r w:rsidRPr="00893487">
        <w:rPr>
          <w:rStyle w:val="StyleUnderline"/>
        </w:rPr>
        <w:t xml:space="preserve"> represents value for money given the expected health and economic returns on investment</w:t>
      </w:r>
      <w:r w:rsidRPr="00893487">
        <w:rPr>
          <w:sz w:val="12"/>
        </w:rPr>
        <w:t xml:space="preserve">. Despite the disparity in pricing between nations, the larger point remains that the industry has not only rapidly produced vaccines for the novel coronavirus but is making them available at </w:t>
      </w:r>
      <w:r w:rsidRPr="00893487">
        <w:rPr>
          <w:rStyle w:val="StyleUnderline"/>
        </w:rPr>
        <w:t xml:space="preserve">unquestionably reasonable prices. </w:t>
      </w:r>
      <w:r w:rsidRPr="00893487">
        <w:rPr>
          <w:rStyle w:val="StyleUnderline"/>
          <w:highlight w:val="cyan"/>
        </w:rPr>
        <w:t>Second</w:t>
      </w:r>
      <w:r w:rsidRPr="00893487">
        <w:rPr>
          <w:rStyle w:val="StyleUnderline"/>
        </w:rPr>
        <w:t xml:space="preserve">, the proposed </w:t>
      </w:r>
      <w:r w:rsidRPr="00893487">
        <w:rPr>
          <w:rStyle w:val="StyleUnderline"/>
          <w:highlight w:val="cyan"/>
        </w:rPr>
        <w:t>waiver will do nothing to address</w:t>
      </w:r>
      <w:r w:rsidRPr="00893487">
        <w:rPr>
          <w:rStyle w:val="StyleUnderline"/>
        </w:rPr>
        <w:t xml:space="preserve"> the problem </w:t>
      </w:r>
      <w:r w:rsidRPr="00893487">
        <w:rPr>
          <w:rStyle w:val="StyleUnderline"/>
          <w:highlight w:val="cyan"/>
        </w:rPr>
        <w:t>of lack of capacity or</w:t>
      </w:r>
      <w:r w:rsidRPr="00893487">
        <w:rPr>
          <w:rStyle w:val="StyleUnderline"/>
        </w:rPr>
        <w:t xml:space="preserve"> the transfer of technology and </w:t>
      </w:r>
      <w:proofErr w:type="gramStart"/>
      <w:r w:rsidRPr="00893487">
        <w:rPr>
          <w:rStyle w:val="StyleUnderline"/>
          <w:highlight w:val="cyan"/>
        </w:rPr>
        <w:t>goodwill</w:t>
      </w:r>
      <w:r w:rsidRPr="00893487">
        <w:rPr>
          <w:rStyle w:val="StyleUnderline"/>
        </w:rPr>
        <w:t xml:space="preserve"> .</w:t>
      </w:r>
      <w:proofErr w:type="gramEnd"/>
      <w:r w:rsidRPr="00893487">
        <w:rPr>
          <w:rStyle w:val="StyleUnderline"/>
        </w:rPr>
        <w:t xml:space="preserve"> </w:t>
      </w:r>
      <w:r w:rsidRPr="00893487">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93487">
        <w:rPr>
          <w:rStyle w:val="StyleUnderline"/>
        </w:rPr>
        <w:t>Patents cannot be the problem in the countries where no patent applications have been filed</w:t>
      </w:r>
      <w:r w:rsidRPr="00893487">
        <w:rPr>
          <w:sz w:val="12"/>
        </w:rPr>
        <w:t xml:space="preserve">, but the lack of production in such countries points to the real problem </w:t>
      </w:r>
      <w:r w:rsidRPr="00893487">
        <w:rPr>
          <w:sz w:val="12"/>
          <w:highlight w:val="cyan"/>
        </w:rPr>
        <w:t xml:space="preserve">– </w:t>
      </w:r>
      <w:r w:rsidRPr="00893487">
        <w:rPr>
          <w:rStyle w:val="StyleUnderline"/>
          <w:highlight w:val="cyan"/>
        </w:rPr>
        <w:t>these countries lack manufacturing capacity and capability.</w:t>
      </w:r>
      <w:r w:rsidRPr="00893487">
        <w:rPr>
          <w:rStyle w:val="StyleUnderline"/>
        </w:rPr>
        <w:t xml:space="preserve"> </w:t>
      </w:r>
      <w:r w:rsidRPr="00893487">
        <w:rPr>
          <w:sz w:val="12"/>
        </w:rPr>
        <w:t xml:space="preserve">While advanced pharmaceutical companies will have the technology, know-how and readiness to manufacture, store and transport complex vaccine formulations, such </w:t>
      </w:r>
      <w:r w:rsidRPr="00893487">
        <w:rPr>
          <w:rStyle w:val="StyleUnderline"/>
        </w:rPr>
        <w:t>factories and logistics exist in only a handful of countries.34 Regardless of whether an IP waiver is granted,</w:t>
      </w:r>
      <w:r w:rsidRPr="00893487">
        <w:rPr>
          <w:sz w:val="12"/>
        </w:rPr>
        <w:t xml:space="preserve"> the remaining countries will be left without enhanced vaccine access and still reliant on imported supplies. With </w:t>
      </w:r>
      <w:r w:rsidRPr="00893487">
        <w:rPr>
          <w:rStyle w:val="StyleUnderline"/>
        </w:rPr>
        <w:t>prices for the vaccine already very low</w:t>
      </w:r>
      <w:r w:rsidRPr="00893487">
        <w:rPr>
          <w:rStyle w:val="StyleUnderline"/>
          <w:highlight w:val="cyan"/>
        </w:rPr>
        <w:t>, it is doubtful that generic suppliers will</w:t>
      </w:r>
      <w:r w:rsidRPr="00893487">
        <w:rPr>
          <w:rStyle w:val="StyleUnderline"/>
        </w:rPr>
        <w:t xml:space="preserve"> be able to </w:t>
      </w:r>
      <w:r w:rsidRPr="00893487">
        <w:rPr>
          <w:rStyle w:val="StyleUnderline"/>
          <w:highlight w:val="cyan"/>
        </w:rPr>
        <w:t>provide</w:t>
      </w:r>
      <w:r w:rsidRPr="00893487">
        <w:rPr>
          <w:rStyle w:val="StyleUnderline"/>
        </w:rPr>
        <w:t xml:space="preserve"> the vaccine </w:t>
      </w:r>
      <w:r w:rsidRPr="00893487">
        <w:rPr>
          <w:rStyle w:val="StyleUnderline"/>
          <w:highlight w:val="cyan"/>
        </w:rPr>
        <w:t>at significantly lower prices</w:t>
      </w:r>
      <w:r w:rsidRPr="00893487">
        <w:rPr>
          <w:rStyle w:val="StyleUnderline"/>
        </w:rPr>
        <w:t>.</w:t>
      </w:r>
      <w:r w:rsidRPr="00893487">
        <w:rPr>
          <w:sz w:val="12"/>
        </w:rPr>
        <w:t xml:space="preserve"> Under such a scenario, the benefit of the waiver would go not to the countries in need but to the generic supplier who would not need to pay the </w:t>
      </w:r>
      <w:proofErr w:type="spellStart"/>
      <w:r w:rsidRPr="00893487">
        <w:rPr>
          <w:sz w:val="12"/>
        </w:rPr>
        <w:t>licence</w:t>
      </w:r>
      <w:proofErr w:type="spellEnd"/>
      <w:r w:rsidRPr="00893487">
        <w:rPr>
          <w:sz w:val="12"/>
        </w:rPr>
        <w:t xml:space="preserve"> fee or royalty to the innovator. Thus, </w:t>
      </w:r>
      <w:r w:rsidRPr="00893487">
        <w:rPr>
          <w:rStyle w:val="StyleUnderline"/>
        </w:rPr>
        <w:t>the waiver would simply serve to benefit advanced generic manufacturers</w:t>
      </w:r>
      <w:r w:rsidRPr="00893487">
        <w:rPr>
          <w:sz w:val="12"/>
        </w:rPr>
        <w:t xml:space="preserve">,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893487">
        <w:rPr>
          <w:sz w:val="12"/>
        </w:rPr>
        <w:t>licence</w:t>
      </w:r>
      <w:proofErr w:type="spellEnd"/>
      <w:r w:rsidRPr="00893487">
        <w:rPr>
          <w:sz w:val="12"/>
        </w:rPr>
        <w:t xml:space="preserve"> from the patent holder, as such </w:t>
      </w:r>
      <w:proofErr w:type="spellStart"/>
      <w:r w:rsidRPr="00893487">
        <w:rPr>
          <w:sz w:val="12"/>
        </w:rPr>
        <w:t>licences</w:t>
      </w:r>
      <w:proofErr w:type="spellEnd"/>
      <w:r w:rsidRPr="00893487">
        <w:rPr>
          <w:sz w:val="12"/>
        </w:rPr>
        <w:t xml:space="preserve"> include provisions for the transfer of technology, know-how and ongoing quality assurance support.</w:t>
      </w:r>
    </w:p>
    <w:p w14:paraId="5BB23C4E" w14:textId="77777777" w:rsidR="007D45F2" w:rsidRPr="00893487" w:rsidRDefault="007D45F2" w:rsidP="007D45F2">
      <w:pPr>
        <w:pStyle w:val="Heading4"/>
      </w:pPr>
      <w:r w:rsidRPr="00893487">
        <w:t>The 1AC misdiagnoses the problem – the problem isn’t production of vaccines it’s the demand for them</w:t>
      </w:r>
    </w:p>
    <w:p w14:paraId="5FC05FEA" w14:textId="77777777" w:rsidR="007D45F2" w:rsidRPr="00893487" w:rsidRDefault="007D45F2" w:rsidP="007D45F2">
      <w:r w:rsidRPr="00893487">
        <w:rPr>
          <w:rStyle w:val="Style13ptBold"/>
        </w:rPr>
        <w:t>Reed 21</w:t>
      </w:r>
      <w:r w:rsidRPr="00893487">
        <w:t xml:space="preserve"> (TRISTAN REED|JUNE 17, 2021, In the COVID-19 vaccine market, the problem has always been demand, n, </w:t>
      </w:r>
      <w:proofErr w:type="spellStart"/>
      <w:r w:rsidRPr="00893487">
        <w:t>ot</w:t>
      </w:r>
      <w:proofErr w:type="spellEnd"/>
      <w:r w:rsidRPr="00893487">
        <w:t xml:space="preserve"> supply, </w:t>
      </w:r>
      <w:proofErr w:type="spellStart"/>
      <w:r w:rsidRPr="00893487">
        <w:t>WorldBank</w:t>
      </w:r>
      <w:proofErr w:type="spellEnd"/>
      <w:r w:rsidRPr="00893487">
        <w:t xml:space="preserve"> Blogs, </w:t>
      </w:r>
      <w:hyperlink r:id="rId28" w:history="1">
        <w:r w:rsidRPr="00893487">
          <w:rPr>
            <w:rStyle w:val="Hyperlink"/>
          </w:rPr>
          <w:t>https://blogs.worldbank.org/developmenttalk/covid-19-vaccine-market-problem-has-always-been-demand-not-supply)//ww</w:t>
        </w:r>
      </w:hyperlink>
      <w:r w:rsidRPr="00893487">
        <w:t xml:space="preserve"> </w:t>
      </w:r>
      <w:proofErr w:type="spellStart"/>
      <w:r w:rsidRPr="00893487">
        <w:t>pbj</w:t>
      </w:r>
      <w:proofErr w:type="spellEnd"/>
    </w:p>
    <w:p w14:paraId="722C7D34" w14:textId="77777777" w:rsidR="007D45F2" w:rsidRPr="00893487" w:rsidRDefault="007D45F2" w:rsidP="007D45F2">
      <w:pPr>
        <w:rPr>
          <w:sz w:val="16"/>
        </w:rPr>
      </w:pPr>
      <w:r w:rsidRPr="00893487">
        <w:rPr>
          <w:sz w:val="16"/>
        </w:rPr>
        <w:lastRenderedPageBreak/>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893487">
        <w:rPr>
          <w:rStyle w:val="Emphasis"/>
        </w:rPr>
        <w:t xml:space="preserve">, these </w:t>
      </w:r>
      <w:r w:rsidRPr="00893487">
        <w:rPr>
          <w:rStyle w:val="Emphasis"/>
          <w:highlight w:val="cyan"/>
        </w:rPr>
        <w:t>supply-side challenges are overemphasized</w:t>
      </w:r>
      <w:r w:rsidRPr="00893487">
        <w:rPr>
          <w:rStyle w:val="Emphasis"/>
        </w:rPr>
        <w:t xml:space="preserve">. The reason why low- and middle-income countries are not further along in their vaccination campaigns comes down to </w:t>
      </w:r>
      <w:r w:rsidRPr="00893487">
        <w:rPr>
          <w:rStyle w:val="Emphasis"/>
          <w:highlight w:val="cyan"/>
        </w:rPr>
        <w:t>insufficient demand</w:t>
      </w:r>
      <w:r w:rsidRPr="00893487">
        <w:rPr>
          <w:rStyle w:val="Emphasis"/>
        </w:rPr>
        <w:t xml:space="preserve">. </w:t>
      </w:r>
      <w:r w:rsidRPr="00893487">
        <w:rPr>
          <w:sz w:val="16"/>
        </w:rPr>
        <w:t xml:space="preserve">As </w:t>
      </w:r>
      <w:proofErr w:type="spellStart"/>
      <w:r w:rsidRPr="00893487">
        <w:rPr>
          <w:sz w:val="16"/>
        </w:rPr>
        <w:t>Ruchir</w:t>
      </w:r>
      <w:proofErr w:type="spellEnd"/>
      <w:r w:rsidRPr="00893487">
        <w:rPr>
          <w:sz w:val="16"/>
        </w:rPr>
        <w:t xml:space="preserve"> Agarwal of the IMF and I show in a recent research paper, </w:t>
      </w:r>
      <w:r w:rsidRPr="00893487">
        <w:rPr>
          <w:rStyle w:val="Emphasis"/>
        </w:rPr>
        <w:t xml:space="preserve">even though governments have substantial experience implementing vaccination campaigns and most individuals are not hesitant to take vaccines, </w:t>
      </w:r>
      <w:r w:rsidRPr="00893487">
        <w:rPr>
          <w:rStyle w:val="Emphasis"/>
          <w:highlight w:val="cyan"/>
        </w:rPr>
        <w:t>governments did not commit to buy Covid-19 vaccines</w:t>
      </w:r>
      <w:r w:rsidRPr="00893487">
        <w:rPr>
          <w:rStyle w:val="Emphasis"/>
        </w:rPr>
        <w:t xml:space="preserve"> from manufacturers early enough</w:t>
      </w:r>
      <w:r w:rsidRPr="00893487">
        <w:rPr>
          <w:sz w:val="16"/>
        </w:rPr>
        <w:t xml:space="preserve"> (Figure 1). Figure 1: As of April 2021, despite available capacity for 10 vaccines showing effectiveness in Phase 3 trials, there were not enough advance purchases to cover the world’s population</w:t>
      </w:r>
    </w:p>
    <w:p w14:paraId="2FCC34FE" w14:textId="77777777" w:rsidR="007D45F2" w:rsidRPr="00893487" w:rsidRDefault="007D45F2" w:rsidP="007D45F2">
      <w:pPr>
        <w:spacing w:after="0" w:line="240" w:lineRule="auto"/>
        <w:rPr>
          <w:rFonts w:ascii="Times New Roman" w:eastAsia="Times New Roman" w:hAnsi="Times New Roman" w:cs="Times New Roman"/>
          <w:sz w:val="24"/>
        </w:rPr>
      </w:pPr>
      <w:r w:rsidRPr="00893487">
        <w:rPr>
          <w:rFonts w:ascii="Times New Roman" w:eastAsia="Times New Roman" w:hAnsi="Times New Roman" w:cs="Times New Roman"/>
          <w:sz w:val="24"/>
        </w:rPr>
        <w:fldChar w:fldCharType="begin"/>
      </w:r>
      <w:r w:rsidRPr="00893487">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893487">
        <w:rPr>
          <w:rFonts w:ascii="Times New Roman" w:eastAsia="Times New Roman" w:hAnsi="Times New Roman" w:cs="Times New Roman"/>
          <w:sz w:val="24"/>
        </w:rPr>
        <w:fldChar w:fldCharType="separate"/>
      </w:r>
      <w:r w:rsidRPr="00893487">
        <w:rPr>
          <w:rFonts w:ascii="Times New Roman" w:eastAsia="Times New Roman" w:hAnsi="Times New Roman" w:cs="Times New Roman"/>
          <w:noProof/>
          <w:sz w:val="24"/>
        </w:rPr>
        <w:drawing>
          <wp:inline distT="0" distB="0" distL="0" distR="0" wp14:anchorId="20D70247" wp14:editId="737F2C64">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893487">
        <w:rPr>
          <w:rFonts w:ascii="Times New Roman" w:eastAsia="Times New Roman" w:hAnsi="Times New Roman" w:cs="Times New Roman"/>
          <w:sz w:val="24"/>
        </w:rPr>
        <w:fldChar w:fldCharType="end"/>
      </w:r>
    </w:p>
    <w:bookmarkEnd w:id="0"/>
    <w:p w14:paraId="4819CCEA" w14:textId="77777777" w:rsidR="007D45F2" w:rsidRPr="00413762" w:rsidRDefault="007D45F2" w:rsidP="007D45F2">
      <w:pPr>
        <w:pStyle w:val="Heading4"/>
      </w:pPr>
    </w:p>
    <w:p w14:paraId="00E504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7A7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7A79"/>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45F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5262C"/>
    <w:rsid w:val="00EC7DC4"/>
    <w:rsid w:val="00ED30CF"/>
    <w:rsid w:val="00F176EF"/>
    <w:rsid w:val="00F45E10"/>
    <w:rsid w:val="00F5606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EB924"/>
  <w15:chartTrackingRefBased/>
  <w15:docId w15:val="{85934BC5-D7A6-4C71-B67C-EA08F6E0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7A79"/>
    <w:rPr>
      <w:rFonts w:ascii="Calibri" w:hAnsi="Calibri"/>
    </w:rPr>
  </w:style>
  <w:style w:type="paragraph" w:styleId="Heading1">
    <w:name w:val="heading 1"/>
    <w:aliases w:val="Pocket"/>
    <w:basedOn w:val="Normal"/>
    <w:next w:val="Normal"/>
    <w:link w:val="Heading1Char"/>
    <w:qFormat/>
    <w:rsid w:val="00487A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7A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7A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487A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7A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A79"/>
  </w:style>
  <w:style w:type="character" w:customStyle="1" w:styleId="Heading1Char">
    <w:name w:val="Heading 1 Char"/>
    <w:aliases w:val="Pocket Char"/>
    <w:basedOn w:val="DefaultParagraphFont"/>
    <w:link w:val="Heading1"/>
    <w:rsid w:val="00487A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7A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7A7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87A79"/>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487A7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7A7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Underline Char"/>
    <w:basedOn w:val="DefaultParagraphFont"/>
    <w:uiPriority w:val="6"/>
    <w:qFormat/>
    <w:rsid w:val="00487A79"/>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87A79"/>
    <w:rPr>
      <w:color w:val="auto"/>
      <w:u w:val="none"/>
    </w:rPr>
  </w:style>
  <w:style w:type="character" w:styleId="FollowedHyperlink">
    <w:name w:val="FollowedHyperlink"/>
    <w:basedOn w:val="DefaultParagraphFont"/>
    <w:uiPriority w:val="99"/>
    <w:semiHidden/>
    <w:unhideWhenUsed/>
    <w:rsid w:val="00487A79"/>
    <w:rPr>
      <w:color w:val="auto"/>
      <w:u w:val="none"/>
    </w:rPr>
  </w:style>
  <w:style w:type="paragraph" w:customStyle="1" w:styleId="Emphasize">
    <w:name w:val="Emphasize"/>
    <w:basedOn w:val="Normal"/>
    <w:link w:val="Emphasis"/>
    <w:uiPriority w:val="7"/>
    <w:qFormat/>
    <w:rsid w:val="00F5606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F56067"/>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F560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F56067"/>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hyperlink" Target="https://archive.is/vsNXv" TargetMode="Externa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hyperlink" Target="https://ratical.org/radiation/NuclearExtinction/StevenStarr022815.html" TargetMode="Externa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28" Type="http://schemas.openxmlformats.org/officeDocument/2006/relationships/hyperlink" Target="https://blogs.worldbank.org/developmenttalk/covid-19-vaccine-market-problem-has-always-been-demand-not-supply)//ww" TargetMode="Externa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hyperlink" Target="https://www.statnews.com/2021/05/06/waiver-of-patent-rights-on-covid-19-vaccines-in-near-term-may-be-more-symbolic-than-substantiv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16</Pages>
  <Words>9901</Words>
  <Characters>56440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2021-09-24T16:11:00Z</dcterms:created>
  <dcterms:modified xsi:type="dcterms:W3CDTF">2021-09-24T16:39:00Z</dcterms:modified>
</cp:coreProperties>
</file>