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FB35E" w14:textId="77777777" w:rsidR="00DB454D" w:rsidRDefault="00DB454D" w:rsidP="00DB454D">
      <w:pPr>
        <w:pStyle w:val="Heading4"/>
      </w:pPr>
      <w:bookmarkStart w:id="0" w:name="_Hlk88290021"/>
      <w:r>
        <w:rPr>
          <w:rStyle w:val="Strong"/>
          <w:rFonts w:ascii="Open Sans" w:hAnsi="Open Sans" w:cs="Open Sans"/>
          <w:color w:val="5E514E"/>
          <w:sz w:val="21"/>
          <w:szCs w:val="21"/>
          <w:bdr w:val="none" w:sz="0" w:space="0" w:color="auto" w:frame="1"/>
          <w:shd w:val="clear" w:color="auto" w:fill="FFFFFF"/>
        </w:rPr>
        <w:t>Resolved: A just government ought to recognize an unconditional right of workers to strike.</w:t>
      </w:r>
      <w:r w:rsidRPr="0075061C">
        <w:t xml:space="preserve"> </w:t>
      </w:r>
    </w:p>
    <w:p w14:paraId="21BB23F8" w14:textId="77777777" w:rsidR="00DB454D" w:rsidRDefault="00DB454D" w:rsidP="00DB454D">
      <w:pPr>
        <w:pStyle w:val="Heading2"/>
        <w:jc w:val="left"/>
      </w:pPr>
    </w:p>
    <w:p w14:paraId="7A04C910" w14:textId="4E1BF60D" w:rsidR="00A83133" w:rsidRPr="0075061C" w:rsidRDefault="00A83133" w:rsidP="00A83133">
      <w:pPr>
        <w:pStyle w:val="Heading2"/>
      </w:pPr>
      <w:r w:rsidRPr="0075061C">
        <w:lastRenderedPageBreak/>
        <w:t>Util</w:t>
      </w:r>
    </w:p>
    <w:p w14:paraId="24A27236" w14:textId="77777777" w:rsidR="00A83133" w:rsidRPr="0075061C" w:rsidRDefault="00A83133" w:rsidP="00A83133">
      <w:pPr>
        <w:pStyle w:val="Heading4"/>
      </w:pPr>
      <w:r w:rsidRPr="0075061C">
        <w:t xml:space="preserve">The standard is maximizing expected well-being. </w:t>
      </w:r>
    </w:p>
    <w:p w14:paraId="07043DCA" w14:textId="77777777" w:rsidR="00A83133" w:rsidRPr="0075061C" w:rsidRDefault="00A83133" w:rsidP="00A83133">
      <w:pPr>
        <w:pStyle w:val="Heading4"/>
        <w:rPr>
          <w:rFonts w:asciiTheme="majorHAnsi" w:hAnsiTheme="majorHAnsi" w:cstheme="majorHAnsi"/>
          <w:b w:val="0"/>
        </w:rPr>
      </w:pPr>
      <w:r w:rsidRPr="0075061C">
        <w:t xml:space="preserve">1] </w:t>
      </w:r>
      <w:r w:rsidRPr="0075061C">
        <w:rPr>
          <w:rFonts w:asciiTheme="majorHAnsi" w:hAnsiTheme="majorHAnsi" w:cstheme="majorHAnsi"/>
        </w:rPr>
        <w:t>Only pleasure and pain are intrinsically valuable – all other frameworks collapse.</w:t>
      </w:r>
    </w:p>
    <w:p w14:paraId="48C31C63" w14:textId="77777777" w:rsidR="00A83133" w:rsidRPr="0075061C" w:rsidRDefault="00A83133" w:rsidP="00A83133">
      <w:pPr>
        <w:rPr>
          <w:rFonts w:asciiTheme="majorHAnsi" w:hAnsiTheme="majorHAnsi" w:cstheme="majorHAnsi"/>
        </w:rPr>
      </w:pPr>
      <w:r w:rsidRPr="0075061C">
        <w:rPr>
          <w:rStyle w:val="Style13ptBold"/>
          <w:rFonts w:asciiTheme="majorHAnsi" w:hAnsiTheme="majorHAnsi" w:cstheme="majorHAnsi"/>
        </w:rPr>
        <w:t>Moen 16</w:t>
      </w:r>
      <w:r w:rsidRPr="0075061C">
        <w:rPr>
          <w:rFonts w:asciiTheme="majorHAnsi" w:hAnsiTheme="majorHAnsi" w:cstheme="majorHAnsi"/>
        </w:rPr>
        <w:t xml:space="preserve"> </w:t>
      </w:r>
      <w:r w:rsidRPr="0075061C">
        <w:rPr>
          <w:rFonts w:asciiTheme="majorHAnsi" w:hAnsiTheme="majorHAnsi" w:cstheme="majorHAnsi"/>
          <w:sz w:val="18"/>
          <w:szCs w:val="18"/>
        </w:rPr>
        <w:t>[Ole Martin Moen, Research Fellow in Philosophy at University of Oslo “An Argument for Hedonism” Journal of Value Inquiry (Springer), 50 (2) 2016: 267–281] TDI</w:t>
      </w:r>
    </w:p>
    <w:p w14:paraId="0024F00A" w14:textId="77777777" w:rsidR="00A83133" w:rsidRPr="0075061C" w:rsidRDefault="00A83133" w:rsidP="00A83133">
      <w:pPr>
        <w:rPr>
          <w:rStyle w:val="StyleUnderline"/>
          <w:rFonts w:asciiTheme="majorHAnsi" w:hAnsiTheme="majorHAnsi" w:cstheme="majorHAnsi"/>
          <w:b/>
          <w:bCs/>
        </w:rPr>
      </w:pPr>
      <w:r w:rsidRPr="0075061C">
        <w:rPr>
          <w:rFonts w:asciiTheme="majorHAnsi" w:hAnsiTheme="majorHAnsi" w:cstheme="majorHAnsi"/>
          <w:sz w:val="14"/>
        </w:rPr>
        <w:t xml:space="preserve">Let us start by observing, empirically, that </w:t>
      </w:r>
      <w:r w:rsidRPr="0075061C">
        <w:rPr>
          <w:rStyle w:val="StyleUnderline"/>
          <w:rFonts w:asciiTheme="majorHAnsi" w:hAnsiTheme="majorHAnsi" w:cstheme="majorHAnsi"/>
        </w:rPr>
        <w:t xml:space="preserve">a widely shared judgment about intrinsic value and disvalue is that </w:t>
      </w:r>
      <w:r w:rsidRPr="0075061C">
        <w:rPr>
          <w:rStyle w:val="StyleUnderline"/>
          <w:rFonts w:asciiTheme="majorHAnsi" w:hAnsiTheme="majorHAnsi" w:cstheme="majorHAnsi"/>
          <w:highlight w:val="cyan"/>
        </w:rPr>
        <w:t xml:space="preserve">pleasure is intrinsically valuable </w:t>
      </w:r>
      <w:r w:rsidRPr="0075061C">
        <w:rPr>
          <w:rStyle w:val="StyleUnderline"/>
          <w:rFonts w:asciiTheme="majorHAnsi" w:hAnsiTheme="majorHAnsi" w:cstheme="majorHAnsi"/>
        </w:rPr>
        <w:t xml:space="preserve">and </w:t>
      </w:r>
      <w:r w:rsidRPr="0075061C">
        <w:rPr>
          <w:rStyle w:val="StyleUnderline"/>
          <w:rFonts w:asciiTheme="majorHAnsi" w:hAnsiTheme="majorHAnsi" w:cstheme="majorHAnsi"/>
          <w:highlight w:val="cyan"/>
        </w:rPr>
        <w:t xml:space="preserve">pain is intrinsically </w:t>
      </w:r>
      <w:proofErr w:type="spellStart"/>
      <w:r w:rsidRPr="0075061C">
        <w:rPr>
          <w:rStyle w:val="StyleUnderline"/>
          <w:rFonts w:asciiTheme="majorHAnsi" w:hAnsiTheme="majorHAnsi" w:cstheme="majorHAnsi"/>
          <w:highlight w:val="cyan"/>
        </w:rPr>
        <w:t>disvaluable</w:t>
      </w:r>
      <w:proofErr w:type="spellEnd"/>
      <w:r w:rsidRPr="0075061C">
        <w:rPr>
          <w:rStyle w:val="StyleUnderline"/>
          <w:rFonts w:asciiTheme="majorHAnsi" w:hAnsiTheme="majorHAnsi" w:cstheme="majorHAnsi"/>
        </w:rPr>
        <w:t>.</w:t>
      </w:r>
      <w:r w:rsidRPr="0075061C">
        <w:rPr>
          <w:rFonts w:asciiTheme="majorHAnsi" w:hAnsiTheme="majorHAnsi" w:cstheme="majorHAnsi"/>
          <w:sz w:val="14"/>
        </w:rPr>
        <w:t xml:space="preserve"> </w:t>
      </w:r>
      <w:r w:rsidRPr="0075061C">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5061C">
        <w:rPr>
          <w:rFonts w:asciiTheme="majorHAnsi" w:hAnsiTheme="majorHAnsi" w:cstheme="majorHAnsi"/>
          <w:sz w:val="14"/>
        </w:rPr>
        <w:t xml:space="preserve"> This inclusion makes intuitive sense, moreover, for </w:t>
      </w:r>
      <w:r w:rsidRPr="0075061C">
        <w:rPr>
          <w:rStyle w:val="StyleUnderline"/>
          <w:rFonts w:asciiTheme="majorHAnsi" w:hAnsiTheme="majorHAnsi" w:cstheme="majorHAnsi"/>
        </w:rPr>
        <w:t xml:space="preserve">there is </w:t>
      </w:r>
      <w:r w:rsidRPr="0075061C">
        <w:rPr>
          <w:rStyle w:val="StyleUnderline"/>
          <w:rFonts w:asciiTheme="majorHAnsi" w:hAnsiTheme="majorHAnsi" w:cstheme="majorHAnsi"/>
          <w:highlight w:val="cyan"/>
        </w:rPr>
        <w:t>something undeniably good about</w:t>
      </w:r>
      <w:r w:rsidRPr="0075061C">
        <w:rPr>
          <w:rStyle w:val="StyleUnderline"/>
          <w:rFonts w:asciiTheme="majorHAnsi" w:hAnsiTheme="majorHAnsi" w:cstheme="majorHAnsi"/>
        </w:rPr>
        <w:t xml:space="preserve"> the way </w:t>
      </w:r>
      <w:r w:rsidRPr="0075061C">
        <w:rPr>
          <w:rStyle w:val="StyleUnderline"/>
          <w:rFonts w:asciiTheme="majorHAnsi" w:hAnsiTheme="majorHAnsi" w:cstheme="majorHAnsi"/>
          <w:highlight w:val="cyan"/>
        </w:rPr>
        <w:t>pleasure</w:t>
      </w:r>
      <w:r w:rsidRPr="0075061C">
        <w:rPr>
          <w:rStyle w:val="StyleUnderline"/>
          <w:rFonts w:asciiTheme="majorHAnsi" w:hAnsiTheme="majorHAnsi" w:cstheme="majorHAnsi"/>
        </w:rPr>
        <w:t xml:space="preserve"> feels </w:t>
      </w:r>
      <w:r w:rsidRPr="0075061C">
        <w:rPr>
          <w:rStyle w:val="StyleUnderline"/>
          <w:rFonts w:asciiTheme="majorHAnsi" w:hAnsiTheme="majorHAnsi" w:cstheme="majorHAnsi"/>
          <w:highlight w:val="cyan"/>
        </w:rPr>
        <w:t xml:space="preserve">and </w:t>
      </w:r>
      <w:r w:rsidRPr="0075061C">
        <w:rPr>
          <w:rStyle w:val="StyleUnderline"/>
          <w:rFonts w:asciiTheme="majorHAnsi" w:hAnsiTheme="majorHAnsi" w:cstheme="majorHAnsi"/>
        </w:rPr>
        <w:t xml:space="preserve">something </w:t>
      </w:r>
      <w:r w:rsidRPr="0075061C">
        <w:rPr>
          <w:rStyle w:val="StyleUnderline"/>
          <w:rFonts w:asciiTheme="majorHAnsi" w:hAnsiTheme="majorHAnsi" w:cstheme="majorHAnsi"/>
          <w:highlight w:val="cyan"/>
        </w:rPr>
        <w:t>undeniably bad about</w:t>
      </w:r>
      <w:r w:rsidRPr="0075061C">
        <w:rPr>
          <w:rStyle w:val="StyleUnderline"/>
          <w:rFonts w:asciiTheme="majorHAnsi" w:hAnsiTheme="majorHAnsi" w:cstheme="majorHAnsi"/>
        </w:rPr>
        <w:t xml:space="preserve"> the way </w:t>
      </w:r>
      <w:r w:rsidRPr="0075061C">
        <w:rPr>
          <w:rStyle w:val="StyleUnderline"/>
          <w:rFonts w:asciiTheme="majorHAnsi" w:hAnsiTheme="majorHAnsi" w:cstheme="majorHAnsi"/>
          <w:highlight w:val="cyan"/>
        </w:rPr>
        <w:t>pain</w:t>
      </w:r>
      <w:r w:rsidRPr="0075061C">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5061C">
        <w:rPr>
          <w:rFonts w:asciiTheme="majorHAnsi" w:hAnsiTheme="majorHAnsi" w:cstheme="majorHAnsi"/>
          <w:sz w:val="14"/>
        </w:rPr>
        <w:t xml:space="preserve"> “Pleasure” and “pain” are here understood inclusively, as encompassing anything hedonically positive and anything hedonically negative.2 </w:t>
      </w:r>
      <w:r w:rsidRPr="0075061C">
        <w:rPr>
          <w:rStyle w:val="StyleUnderline"/>
          <w:rFonts w:asciiTheme="majorHAnsi" w:hAnsiTheme="majorHAnsi" w:cstheme="majorHAnsi"/>
        </w:rPr>
        <w:t xml:space="preserve">The special </w:t>
      </w:r>
      <w:r w:rsidRPr="0075061C">
        <w:rPr>
          <w:rStyle w:val="StyleUnderline"/>
          <w:rFonts w:asciiTheme="majorHAnsi" w:hAnsiTheme="majorHAnsi" w:cstheme="majorHAnsi"/>
          <w:highlight w:val="cyan"/>
        </w:rPr>
        <w:t xml:space="preserve">value </w:t>
      </w:r>
      <w:r w:rsidRPr="0075061C">
        <w:rPr>
          <w:rStyle w:val="StyleUnderline"/>
          <w:rFonts w:asciiTheme="majorHAnsi" w:hAnsiTheme="majorHAnsi" w:cstheme="majorHAnsi"/>
        </w:rPr>
        <w:t xml:space="preserve">statuses </w:t>
      </w:r>
      <w:r w:rsidRPr="0075061C">
        <w:rPr>
          <w:rStyle w:val="StyleUnderline"/>
          <w:rFonts w:asciiTheme="majorHAnsi" w:hAnsiTheme="majorHAnsi" w:cstheme="majorHAnsi"/>
          <w:highlight w:val="cyan"/>
        </w:rPr>
        <w:t xml:space="preserve">of pleasure and pain </w:t>
      </w:r>
      <w:r w:rsidRPr="0075061C">
        <w:rPr>
          <w:rStyle w:val="StyleUnderline"/>
          <w:rFonts w:asciiTheme="majorHAnsi" w:hAnsiTheme="majorHAnsi" w:cstheme="majorHAnsi"/>
        </w:rPr>
        <w:t xml:space="preserve">are </w:t>
      </w:r>
      <w:r w:rsidRPr="0075061C">
        <w:rPr>
          <w:rStyle w:val="StyleUnderline"/>
          <w:rFonts w:asciiTheme="majorHAnsi" w:hAnsiTheme="majorHAnsi" w:cstheme="majorHAnsi"/>
          <w:highlight w:val="cyan"/>
        </w:rPr>
        <w:t>manifested in how we treat</w:t>
      </w:r>
      <w:r w:rsidRPr="0075061C">
        <w:rPr>
          <w:rStyle w:val="StyleUnderline"/>
          <w:rFonts w:asciiTheme="majorHAnsi" w:hAnsiTheme="majorHAnsi" w:cstheme="majorHAnsi"/>
        </w:rPr>
        <w:t xml:space="preserve"> these </w:t>
      </w:r>
      <w:r w:rsidRPr="0075061C">
        <w:rPr>
          <w:rStyle w:val="StyleUnderline"/>
          <w:rFonts w:asciiTheme="majorHAnsi" w:hAnsiTheme="majorHAnsi" w:cstheme="majorHAnsi"/>
          <w:highlight w:val="cyan"/>
        </w:rPr>
        <w:t xml:space="preserve">experiences </w:t>
      </w:r>
      <w:r w:rsidRPr="0075061C">
        <w:rPr>
          <w:rStyle w:val="StyleUnderline"/>
          <w:rFonts w:asciiTheme="majorHAnsi" w:hAnsiTheme="majorHAnsi" w:cstheme="majorHAnsi"/>
        </w:rPr>
        <w:t>in our everyday reasoning about values.</w:t>
      </w:r>
      <w:r w:rsidRPr="0075061C">
        <w:rPr>
          <w:rFonts w:asciiTheme="majorHAnsi" w:hAnsiTheme="majorHAnsi" w:cstheme="majorHAnsi"/>
          <w:sz w:val="14"/>
        </w:rPr>
        <w:t xml:space="preserve"> If you tell me that you are heading for the convenience store, </w:t>
      </w:r>
      <w:r w:rsidRPr="0075061C">
        <w:rPr>
          <w:rStyle w:val="StyleUnderline"/>
          <w:rFonts w:asciiTheme="majorHAnsi" w:hAnsiTheme="majorHAnsi" w:cstheme="majorHAnsi"/>
        </w:rPr>
        <w:t>I might ask: “What for?” This is a reasonable question, for when you go to the convenience store you usually do so</w:t>
      </w:r>
      <w:r w:rsidRPr="0075061C">
        <w:rPr>
          <w:rFonts w:asciiTheme="majorHAnsi" w:hAnsiTheme="majorHAnsi" w:cstheme="majorHAnsi"/>
          <w:sz w:val="14"/>
        </w:rPr>
        <w:t xml:space="preserve">, not merely for the sake of going to the convenience store, but </w:t>
      </w:r>
      <w:r w:rsidRPr="0075061C">
        <w:rPr>
          <w:rStyle w:val="StyleUnderline"/>
          <w:rFonts w:asciiTheme="majorHAnsi" w:hAnsiTheme="majorHAnsi" w:cstheme="majorHAnsi"/>
        </w:rPr>
        <w:t>for the sake of achieving something further that you deem to be valuable.</w:t>
      </w:r>
      <w:r w:rsidRPr="0075061C">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5061C">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75061C">
        <w:rPr>
          <w:rStyle w:val="StyleUnderline"/>
          <w:rFonts w:asciiTheme="majorHAnsi" w:hAnsiTheme="majorHAnsi" w:cstheme="majorHAnsi"/>
          <w:highlight w:val="cyan"/>
        </w:rPr>
        <w:t>pleasure is not good for anything further</w:t>
      </w:r>
      <w:r w:rsidRPr="0075061C">
        <w:rPr>
          <w:rStyle w:val="StyleUnderline"/>
          <w:rFonts w:asciiTheme="majorHAnsi" w:hAnsiTheme="majorHAnsi" w:cstheme="majorHAnsi"/>
        </w:rPr>
        <w:t>; it is simply that for which going to the convenience store and buying the soda is good.</w:t>
      </w:r>
      <w:r w:rsidRPr="0075061C">
        <w:rPr>
          <w:rFonts w:asciiTheme="majorHAnsi" w:hAnsiTheme="majorHAnsi" w:cstheme="majorHAnsi"/>
          <w:sz w:val="14"/>
        </w:rPr>
        <w:t>3 As Aristotle observes</w:t>
      </w:r>
      <w:r w:rsidRPr="0075061C">
        <w:rPr>
          <w:rStyle w:val="StyleUnderline"/>
          <w:rFonts w:asciiTheme="majorHAnsi" w:hAnsiTheme="majorHAnsi" w:cstheme="majorHAnsi"/>
        </w:rPr>
        <w:t>: “We never ask [a man] what his end is in being pleased, because we assume that pleasure is choice worthy in itself.</w:t>
      </w:r>
      <w:r w:rsidRPr="0075061C">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5061C">
        <w:rPr>
          <w:rStyle w:val="StyleUnderline"/>
          <w:rFonts w:asciiTheme="majorHAnsi" w:hAnsiTheme="majorHAnsi" w:cstheme="majorHAnsi"/>
          <w:highlight w:val="cyan"/>
        </w:rPr>
        <w:t>pleasure and pain</w:t>
      </w:r>
      <w:r w:rsidRPr="0075061C">
        <w:rPr>
          <w:rStyle w:val="StyleUnderline"/>
          <w:rFonts w:asciiTheme="majorHAnsi" w:hAnsiTheme="majorHAnsi" w:cstheme="majorHAnsi"/>
        </w:rPr>
        <w:t xml:space="preserve"> are both places where we </w:t>
      </w:r>
      <w:r w:rsidRPr="0075061C">
        <w:rPr>
          <w:rStyle w:val="StyleUnderline"/>
          <w:rFonts w:asciiTheme="majorHAnsi" w:hAnsiTheme="majorHAnsi" w:cstheme="majorHAnsi"/>
          <w:highlight w:val="cyan"/>
        </w:rPr>
        <w:t xml:space="preserve">reach </w:t>
      </w:r>
      <w:r w:rsidRPr="0075061C">
        <w:rPr>
          <w:rStyle w:val="StyleUnderline"/>
          <w:rFonts w:asciiTheme="majorHAnsi" w:hAnsiTheme="majorHAnsi" w:cstheme="majorHAnsi"/>
        </w:rPr>
        <w:t xml:space="preserve">the </w:t>
      </w:r>
      <w:r w:rsidRPr="0075061C">
        <w:rPr>
          <w:rStyle w:val="StyleUnderline"/>
          <w:rFonts w:asciiTheme="majorHAnsi" w:hAnsiTheme="majorHAnsi" w:cstheme="majorHAnsi"/>
          <w:highlight w:val="cyan"/>
        </w:rPr>
        <w:t>end of the line in matters of value.</w:t>
      </w:r>
      <w:r w:rsidRPr="0075061C">
        <w:rPr>
          <w:rStyle w:val="StyleUnderline"/>
          <w:rFonts w:asciiTheme="majorHAnsi" w:hAnsiTheme="majorHAnsi" w:cstheme="majorHAnsi"/>
        </w:rPr>
        <w:t xml:space="preserve"> </w:t>
      </w:r>
    </w:p>
    <w:p w14:paraId="24195C98" w14:textId="77777777" w:rsidR="00A83133" w:rsidRPr="0075061C" w:rsidRDefault="00A83133" w:rsidP="00A83133">
      <w:pPr>
        <w:pStyle w:val="Heading4"/>
      </w:pPr>
      <w:r w:rsidRPr="0075061C">
        <w:t xml:space="preserve">2] Extinction first --- moral uncertainty. </w:t>
      </w:r>
    </w:p>
    <w:p w14:paraId="7C01E618" w14:textId="77777777" w:rsidR="00A83133" w:rsidRPr="0075061C" w:rsidRDefault="00A83133" w:rsidP="00A83133">
      <w:pPr>
        <w:rPr>
          <w:sz w:val="18"/>
          <w:szCs w:val="18"/>
        </w:rPr>
      </w:pPr>
      <w:r w:rsidRPr="0075061C">
        <w:rPr>
          <w:rStyle w:val="StyleUnderline"/>
          <w:szCs w:val="26"/>
        </w:rPr>
        <w:t>Bostrom 12</w:t>
      </w:r>
      <w:r w:rsidRPr="0075061C">
        <w:t xml:space="preserve"> </w:t>
      </w:r>
      <w:r w:rsidRPr="0075061C">
        <w:rPr>
          <w:sz w:val="18"/>
          <w:szCs w:val="18"/>
        </w:rPr>
        <w:t>[(Nick Bostrom, Faculty of Philosophy &amp; Oxford Martin School University of Oxford) “Existential Risk Prevention as Global Priority.” Global Policy, 2012] TDI</w:t>
      </w:r>
    </w:p>
    <w:p w14:paraId="6FE51BC1" w14:textId="77777777" w:rsidR="00A83133" w:rsidRPr="0075061C" w:rsidRDefault="00A83133" w:rsidP="00A83133">
      <w:pPr>
        <w:rPr>
          <w:rStyle w:val="StyleUnderline"/>
        </w:rPr>
      </w:pPr>
      <w:r w:rsidRPr="0075061C">
        <w:rPr>
          <w:sz w:val="16"/>
        </w:rPr>
        <w:t xml:space="preserve">These </w:t>
      </w:r>
      <w:r w:rsidRPr="0075061C">
        <w:rPr>
          <w:rStyle w:val="StyleUnderline"/>
        </w:rPr>
        <w:t>reflections on moral uncertainty suggest an alternative, complementary way of looking at existential risk</w:t>
      </w:r>
      <w:r w:rsidRPr="0075061C">
        <w:rPr>
          <w:sz w:val="16"/>
        </w:rPr>
        <w:t xml:space="preserve">; they also suggest a new way of thinking about the ideal of sustainability. Let me elaborate. </w:t>
      </w:r>
      <w:r w:rsidRPr="0075061C">
        <w:rPr>
          <w:rStyle w:val="StyleUnderline"/>
          <w:highlight w:val="cyan"/>
        </w:rPr>
        <w:t>Our</w:t>
      </w:r>
      <w:r w:rsidRPr="0075061C">
        <w:rPr>
          <w:rStyle w:val="StyleUnderline"/>
        </w:rPr>
        <w:t xml:space="preserve"> present </w:t>
      </w:r>
      <w:r w:rsidRPr="0075061C">
        <w:rPr>
          <w:rStyle w:val="StyleUnderline"/>
          <w:highlight w:val="cyan"/>
        </w:rPr>
        <w:t>understanding</w:t>
      </w:r>
      <w:r w:rsidRPr="0075061C">
        <w:rPr>
          <w:rStyle w:val="StyleUnderline"/>
        </w:rPr>
        <w:t xml:space="preserve"> of axiology </w:t>
      </w:r>
      <w:r w:rsidRPr="0075061C">
        <w:rPr>
          <w:rStyle w:val="StyleUnderline"/>
          <w:highlight w:val="cyan"/>
        </w:rPr>
        <w:t>might</w:t>
      </w:r>
      <w:r w:rsidRPr="0075061C">
        <w:rPr>
          <w:rStyle w:val="StyleUnderline"/>
        </w:rPr>
        <w:t xml:space="preserve"> well </w:t>
      </w:r>
      <w:r w:rsidRPr="0075061C">
        <w:rPr>
          <w:rStyle w:val="StyleUnderline"/>
          <w:highlight w:val="cyan"/>
        </w:rPr>
        <w:t>be confused</w:t>
      </w:r>
      <w:r w:rsidRPr="0075061C">
        <w:rPr>
          <w:rStyle w:val="StyleUnderline"/>
        </w:rPr>
        <w:t xml:space="preserve">. We may not now know — at least not in concrete detail — what outcomes would count as a big win for humanity; we might not even yet be able to imagine the best ends of our journey. </w:t>
      </w:r>
      <w:r w:rsidRPr="0075061C">
        <w:rPr>
          <w:rStyle w:val="StyleUnderline"/>
          <w:highlight w:val="cyan"/>
        </w:rPr>
        <w:t>If we are</w:t>
      </w:r>
      <w:r w:rsidRPr="0075061C">
        <w:rPr>
          <w:rStyle w:val="StyleUnderline"/>
        </w:rPr>
        <w:t xml:space="preserve"> indeed profoundly </w:t>
      </w:r>
      <w:r w:rsidRPr="0075061C">
        <w:rPr>
          <w:rStyle w:val="StyleUnderline"/>
          <w:highlight w:val="cyan"/>
        </w:rPr>
        <w:t xml:space="preserve">uncertain about </w:t>
      </w:r>
      <w:r w:rsidRPr="0075061C">
        <w:rPr>
          <w:rStyle w:val="StyleUnderline"/>
        </w:rPr>
        <w:t xml:space="preserve">our ultimate aims, then </w:t>
      </w:r>
      <w:r w:rsidRPr="0075061C">
        <w:rPr>
          <w:rStyle w:val="StyleUnderline"/>
          <w:highlight w:val="cyan"/>
        </w:rPr>
        <w:t>we should</w:t>
      </w:r>
      <w:r w:rsidRPr="0075061C">
        <w:rPr>
          <w:rStyle w:val="StyleUnderline"/>
        </w:rPr>
        <w:t xml:space="preserve"> recognize that there is a great option </w:t>
      </w:r>
      <w:r w:rsidRPr="0075061C">
        <w:rPr>
          <w:rStyle w:val="StyleUnderline"/>
          <w:highlight w:val="cyan"/>
        </w:rPr>
        <w:t>value</w:t>
      </w:r>
      <w:r w:rsidRPr="0075061C">
        <w:rPr>
          <w:rStyle w:val="StyleUnderline"/>
        </w:rPr>
        <w:t xml:space="preserve"> in preserving — and ideally improving — </w:t>
      </w:r>
      <w:r w:rsidRPr="0075061C">
        <w:rPr>
          <w:rStyle w:val="StyleUnderline"/>
          <w:highlight w:val="cyan"/>
        </w:rPr>
        <w:t>our ability to</w:t>
      </w:r>
      <w:r w:rsidRPr="0075061C">
        <w:rPr>
          <w:rStyle w:val="StyleUnderline"/>
        </w:rPr>
        <w:t xml:space="preserve"> recognize value and to </w:t>
      </w:r>
      <w:r w:rsidRPr="0075061C">
        <w:rPr>
          <w:rStyle w:val="StyleUnderline"/>
          <w:highlight w:val="cyan"/>
        </w:rPr>
        <w:t xml:space="preserve">steer the future </w:t>
      </w:r>
      <w:r w:rsidRPr="0075061C">
        <w:rPr>
          <w:rStyle w:val="StyleUnderline"/>
        </w:rPr>
        <w:t>accordingly</w:t>
      </w:r>
      <w:r w:rsidRPr="0075061C">
        <w:rPr>
          <w:rStyle w:val="StyleUnderline"/>
          <w:highlight w:val="cyan"/>
        </w:rPr>
        <w:t>. Ensuring</w:t>
      </w:r>
      <w:r w:rsidRPr="0075061C">
        <w:rPr>
          <w:rStyle w:val="StyleUnderline"/>
        </w:rPr>
        <w:t xml:space="preserve"> that there will be </w:t>
      </w:r>
      <w:r w:rsidRPr="0075061C">
        <w:rPr>
          <w:rStyle w:val="StyleUnderline"/>
          <w:highlight w:val="cyan"/>
        </w:rPr>
        <w:t>a future</w:t>
      </w:r>
      <w:r w:rsidRPr="0075061C">
        <w:rPr>
          <w:rStyle w:val="StyleUnderline"/>
        </w:rPr>
        <w:t xml:space="preserve"> version </w:t>
      </w:r>
      <w:r w:rsidRPr="0075061C">
        <w:rPr>
          <w:rStyle w:val="StyleUnderline"/>
          <w:highlight w:val="cyan"/>
        </w:rPr>
        <w:t>of humanity</w:t>
      </w:r>
      <w:r w:rsidRPr="0075061C">
        <w:rPr>
          <w:rStyle w:val="StyleUnderline"/>
        </w:rPr>
        <w:t xml:space="preserve"> with great powers and a propensity to use them wisely is plausibly the best way available to us to increase the probability that the future will contain a lot of value. To do this, </w:t>
      </w:r>
      <w:r w:rsidRPr="0075061C">
        <w:rPr>
          <w:rStyle w:val="StyleUnderline"/>
          <w:highlight w:val="cyan"/>
        </w:rPr>
        <w:t xml:space="preserve">we must prevent </w:t>
      </w:r>
      <w:r w:rsidRPr="0075061C">
        <w:rPr>
          <w:rStyle w:val="StyleUnderline"/>
        </w:rPr>
        <w:t xml:space="preserve">any </w:t>
      </w:r>
      <w:r w:rsidRPr="0075061C">
        <w:rPr>
          <w:rStyle w:val="StyleUnderline"/>
          <w:highlight w:val="cyan"/>
        </w:rPr>
        <w:t>existential catastrophe</w:t>
      </w:r>
      <w:r w:rsidRPr="0075061C">
        <w:rPr>
          <w:rStyle w:val="StyleUnderline"/>
        </w:rPr>
        <w:t>.</w:t>
      </w:r>
    </w:p>
    <w:p w14:paraId="4366B0D3" w14:textId="77777777" w:rsidR="00A83133" w:rsidRPr="0075061C" w:rsidRDefault="00A83133" w:rsidP="00A83133">
      <w:pPr>
        <w:pStyle w:val="Heading4"/>
        <w:rPr>
          <w:rFonts w:asciiTheme="majorHAnsi" w:hAnsiTheme="majorHAnsi" w:cstheme="majorHAnsi"/>
        </w:rPr>
      </w:pPr>
      <w:r w:rsidRPr="0075061C">
        <w:lastRenderedPageBreak/>
        <w:t xml:space="preserve">3] </w:t>
      </w:r>
      <w:r w:rsidRPr="0075061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w:t>
      </w:r>
    </w:p>
    <w:p w14:paraId="559A7647" w14:textId="77777777" w:rsidR="00A83133" w:rsidRPr="0075061C" w:rsidRDefault="00A83133" w:rsidP="00A83133">
      <w:pPr>
        <w:pStyle w:val="Heading4"/>
        <w:rPr>
          <w:rFonts w:asciiTheme="majorHAnsi" w:hAnsiTheme="majorHAnsi" w:cstheme="majorHAnsi"/>
        </w:rPr>
      </w:pPr>
      <w:r w:rsidRPr="0075061C">
        <w:rPr>
          <w:rFonts w:asciiTheme="majorHAnsi" w:hAnsiTheme="majorHAnsi" w:cstheme="majorHAnsi"/>
        </w:rPr>
        <w:t xml:space="preserve">The role of the ballot is to evaluate consequences. </w:t>
      </w:r>
    </w:p>
    <w:p w14:paraId="21B863A7" w14:textId="77777777" w:rsidR="00A83133" w:rsidRPr="0075061C" w:rsidRDefault="00A83133" w:rsidP="00A83133">
      <w:pPr>
        <w:pStyle w:val="Heading4"/>
        <w:rPr>
          <w:rFonts w:asciiTheme="majorHAnsi" w:hAnsiTheme="majorHAnsi" w:cstheme="majorHAnsi"/>
        </w:rPr>
      </w:pPr>
      <w:r w:rsidRPr="0075061C">
        <w:rPr>
          <w:rFonts w:asciiTheme="majorHAnsi" w:hAnsiTheme="majorHAnsi" w:cstheme="majorHAnsi"/>
        </w:rPr>
        <w:t>1] Consequences first — anything else is irresponsible and escapes valuable discussions.</w:t>
      </w:r>
    </w:p>
    <w:p w14:paraId="39D3B9B0" w14:textId="77777777" w:rsidR="00A83133" w:rsidRPr="0075061C" w:rsidRDefault="00A83133" w:rsidP="00A83133">
      <w:pPr>
        <w:rPr>
          <w:rFonts w:asciiTheme="majorHAnsi" w:hAnsiTheme="majorHAnsi" w:cstheme="majorHAnsi"/>
        </w:rPr>
      </w:pPr>
      <w:r w:rsidRPr="0075061C">
        <w:rPr>
          <w:rFonts w:asciiTheme="majorHAnsi" w:hAnsiTheme="majorHAnsi" w:cstheme="majorHAnsi"/>
          <w:b/>
          <w:bCs/>
          <w:sz w:val="26"/>
          <w:szCs w:val="26"/>
        </w:rPr>
        <w:t>Bracey 06</w:t>
      </w:r>
      <w:r w:rsidRPr="0075061C">
        <w:rPr>
          <w:rFonts w:asciiTheme="majorHAnsi" w:hAnsiTheme="majorHAnsi" w:cstheme="majorHAnsi"/>
        </w:rPr>
        <w:t xml:space="preserve"> </w:t>
      </w:r>
      <w:r w:rsidRPr="0075061C">
        <w:rPr>
          <w:rFonts w:asciiTheme="majorHAnsi" w:hAnsiTheme="majorHAnsi" w:cstheme="majorHAnsi"/>
          <w:sz w:val="18"/>
          <w:szCs w:val="18"/>
        </w:rPr>
        <w:t>(Christopher A. Bracey 6, Associate Professor of Law, Associate Professor of African &amp; African American Studies, Washington University in St. Louis, September, Southern California Law Review, 79 S. Cal. L. Rev. 1231, p. 1318)</w:t>
      </w:r>
    </w:p>
    <w:p w14:paraId="0A875B60" w14:textId="77777777" w:rsidR="00A83133" w:rsidRPr="0075061C" w:rsidRDefault="00A83133" w:rsidP="00A83133">
      <w:pPr>
        <w:rPr>
          <w:rStyle w:val="Emphasis"/>
          <w:rFonts w:asciiTheme="majorHAnsi" w:hAnsiTheme="majorHAnsi" w:cstheme="majorHAnsi"/>
        </w:rPr>
      </w:pPr>
      <w:r w:rsidRPr="0075061C">
        <w:rPr>
          <w:rFonts w:asciiTheme="majorHAnsi" w:hAnsiTheme="majorHAnsi" w:cstheme="majorHAnsi"/>
          <w:sz w:val="16"/>
          <w:szCs w:val="26"/>
        </w:rPr>
        <w:t xml:space="preserve">Second, </w:t>
      </w:r>
      <w:r w:rsidRPr="0075061C">
        <w:rPr>
          <w:rStyle w:val="Emphasis"/>
          <w:rFonts w:asciiTheme="majorHAnsi" w:hAnsiTheme="majorHAnsi" w:cstheme="majorHAnsi"/>
          <w:highlight w:val="cyan"/>
        </w:rPr>
        <w:t xml:space="preserve">reducing conversation on </w:t>
      </w:r>
      <w:r w:rsidRPr="0075061C">
        <w:rPr>
          <w:rStyle w:val="Emphasis"/>
          <w:rFonts w:asciiTheme="majorHAnsi" w:hAnsiTheme="majorHAnsi" w:cstheme="majorHAnsi"/>
        </w:rPr>
        <w:t xml:space="preserve">race </w:t>
      </w:r>
      <w:r w:rsidRPr="0075061C">
        <w:rPr>
          <w:rStyle w:val="Emphasis"/>
          <w:rFonts w:asciiTheme="majorHAnsi" w:hAnsiTheme="majorHAnsi" w:cstheme="majorHAnsi"/>
          <w:highlight w:val="cyan"/>
        </w:rPr>
        <w:t>matters to an ideological contest allows opponents to elide inquiry into whether the results of a particular</w:t>
      </w:r>
      <w:r w:rsidRPr="0075061C">
        <w:rPr>
          <w:rFonts w:asciiTheme="majorHAnsi" w:hAnsiTheme="majorHAnsi" w:cstheme="majorHAnsi"/>
          <w:sz w:val="16"/>
          <w:szCs w:val="26"/>
        </w:rPr>
        <w:t xml:space="preserve"> preference </w:t>
      </w:r>
      <w:r w:rsidRPr="0075061C">
        <w:rPr>
          <w:rStyle w:val="Emphasis"/>
          <w:rFonts w:asciiTheme="majorHAnsi" w:hAnsiTheme="majorHAnsi" w:cstheme="majorHAnsi"/>
          <w:highlight w:val="cyan"/>
        </w:rPr>
        <w:t>policy are desirable</w:t>
      </w:r>
      <w:r w:rsidRPr="0075061C">
        <w:rPr>
          <w:rStyle w:val="Emphasis"/>
          <w:rFonts w:asciiTheme="majorHAnsi" w:hAnsiTheme="majorHAnsi" w:cstheme="majorHAnsi"/>
        </w:rPr>
        <w:t>. Policy positions masquerading as</w:t>
      </w:r>
      <w:r w:rsidRPr="0075061C">
        <w:rPr>
          <w:rFonts w:asciiTheme="majorHAnsi" w:hAnsiTheme="majorHAnsi" w:cstheme="majorHAnsi"/>
          <w:sz w:val="16"/>
          <w:szCs w:val="26"/>
        </w:rPr>
        <w:t xml:space="preserve"> principled </w:t>
      </w:r>
      <w:r w:rsidRPr="0075061C">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75061C">
        <w:rPr>
          <w:rFonts w:asciiTheme="majorHAnsi" w:hAnsiTheme="majorHAnsi" w:cstheme="majorHAnsi"/>
          <w:sz w:val="16"/>
          <w:szCs w:val="26"/>
        </w:rPr>
        <w:t xml:space="preserve">. Thus, </w:t>
      </w:r>
      <w:r w:rsidRPr="0075061C">
        <w:rPr>
          <w:rStyle w:val="Emphasis"/>
          <w:rFonts w:asciiTheme="majorHAnsi" w:hAnsiTheme="majorHAnsi" w:cstheme="majorHAnsi"/>
        </w:rPr>
        <w:t>the "principle" becomes an end in itself, without reference to outcomes. Consider the prevailing view of colorblindness in constitutional discourse. Colorblindness has come to be understood as the embodiment of what is morally just,</w:t>
      </w:r>
      <w:r w:rsidRPr="0075061C">
        <w:rPr>
          <w:rFonts w:asciiTheme="majorHAnsi" w:hAnsiTheme="majorHAnsi" w:cstheme="majorHAnsi"/>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6">
        <w:r w:rsidRPr="0075061C">
          <w:rPr>
            <w:rFonts w:asciiTheme="majorHAnsi" w:hAnsiTheme="majorHAnsi" w:cstheme="majorHAnsi"/>
            <w:sz w:val="16"/>
            <w:szCs w:val="26"/>
          </w:rPr>
          <w:t>281</w:t>
        </w:r>
      </w:hyperlink>
      <w:r w:rsidRPr="0075061C">
        <w:rPr>
          <w:rFonts w:asciiTheme="majorHAnsi" w:hAnsiTheme="majorHAnsi" w:cstheme="majorHAnsi"/>
          <w:sz w:val="16"/>
          <w:szCs w:val="26"/>
        </w:rPr>
        <w:t xml:space="preserve"> For Thomas, there is no meaningful difference between laws designed to entrench racial subordination and those designed to alleviate conditions of oppression. </w:t>
      </w:r>
      <w:r w:rsidRPr="0075061C">
        <w:rPr>
          <w:rStyle w:val="Emphasis"/>
          <w:rFonts w:asciiTheme="majorHAnsi" w:hAnsiTheme="majorHAnsi" w:cstheme="majorHAnsi"/>
        </w:rPr>
        <w:t>Critics may point out that colorblindness in practice has the effect of entrenching existing racial disparities</w:t>
      </w:r>
      <w:r w:rsidRPr="0075061C">
        <w:rPr>
          <w:rFonts w:asciiTheme="majorHAnsi" w:hAnsiTheme="majorHAnsi" w:cstheme="majorHAnsi"/>
          <w:sz w:val="16"/>
          <w:szCs w:val="26"/>
        </w:rPr>
        <w:t xml:space="preserve"> in health, wealth, and society. </w:t>
      </w:r>
      <w:r w:rsidRPr="0075061C">
        <w:rPr>
          <w:rStyle w:val="Emphasis"/>
          <w:rFonts w:asciiTheme="majorHAnsi" w:hAnsiTheme="majorHAnsi" w:cstheme="majorHAnsi"/>
        </w:rPr>
        <w:t xml:space="preserve">But </w:t>
      </w:r>
      <w:r w:rsidRPr="0075061C">
        <w:rPr>
          <w:rStyle w:val="Emphasis"/>
          <w:rFonts w:asciiTheme="majorHAnsi" w:hAnsiTheme="majorHAnsi" w:cstheme="majorHAnsi"/>
          <w:highlight w:val="cyan"/>
        </w:rPr>
        <w:t>in framing the debate in purely ideological terms, opponents</w:t>
      </w:r>
      <w:r w:rsidRPr="0075061C">
        <w:rPr>
          <w:rStyle w:val="Emphasis"/>
          <w:rFonts w:asciiTheme="majorHAnsi" w:hAnsiTheme="majorHAnsi" w:cstheme="majorHAnsi"/>
        </w:rPr>
        <w:t xml:space="preserve"> are able to </w:t>
      </w:r>
      <w:r w:rsidRPr="0075061C">
        <w:rPr>
          <w:rStyle w:val="Emphasis"/>
          <w:rFonts w:asciiTheme="majorHAnsi" w:hAnsiTheme="majorHAnsi" w:cstheme="majorHAnsi"/>
          <w:highlight w:val="cyan"/>
        </w:rPr>
        <w:t xml:space="preserve">avoid the contentious issue of outcomes </w:t>
      </w:r>
      <w:r w:rsidRPr="0075061C">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75061C">
        <w:rPr>
          <w:rStyle w:val="Emphasis"/>
          <w:rFonts w:asciiTheme="majorHAnsi" w:hAnsiTheme="majorHAnsi" w:cstheme="majorHAnsi"/>
          <w:highlight w:val="cyan"/>
        </w:rPr>
        <w:t>Meaningful policy debate is replaced by ideological exchange, which</w:t>
      </w:r>
      <w:r w:rsidRPr="0075061C">
        <w:rPr>
          <w:rStyle w:val="Emphasis"/>
          <w:rFonts w:asciiTheme="majorHAnsi" w:hAnsiTheme="majorHAnsi" w:cstheme="majorHAnsi"/>
        </w:rPr>
        <w:t xml:space="preserve"> further </w:t>
      </w:r>
      <w:r w:rsidRPr="0075061C">
        <w:rPr>
          <w:rStyle w:val="Emphasis"/>
          <w:rFonts w:asciiTheme="majorHAnsi" w:hAnsiTheme="majorHAnsi" w:cstheme="majorHAnsi"/>
          <w:highlight w:val="cyan"/>
        </w:rPr>
        <w:t>exacerbates hostilities and deepens</w:t>
      </w:r>
      <w:r w:rsidRPr="0075061C">
        <w:rPr>
          <w:rStyle w:val="Emphasis"/>
          <w:rFonts w:asciiTheme="majorHAnsi" w:hAnsiTheme="majorHAnsi" w:cstheme="majorHAnsi"/>
        </w:rPr>
        <w:t xml:space="preserve"> the cycle of </w:t>
      </w:r>
      <w:r w:rsidRPr="0075061C">
        <w:rPr>
          <w:rStyle w:val="Emphasis"/>
          <w:rFonts w:asciiTheme="majorHAnsi" w:hAnsiTheme="majorHAnsi" w:cstheme="majorHAnsi"/>
          <w:highlight w:val="cyan"/>
        </w:rPr>
        <w:t>resentment</w:t>
      </w:r>
      <w:r w:rsidRPr="0075061C">
        <w:rPr>
          <w:rStyle w:val="Emphasis"/>
          <w:rFonts w:asciiTheme="majorHAnsi" w:hAnsiTheme="majorHAnsi" w:cstheme="majorHAnsi"/>
        </w:rPr>
        <w:t>.</w:t>
      </w:r>
    </w:p>
    <w:p w14:paraId="05C91B77" w14:textId="77777777" w:rsidR="00A83133" w:rsidRPr="0075061C" w:rsidRDefault="00A83133" w:rsidP="00A83133"/>
    <w:p w14:paraId="1B679D33" w14:textId="77777777" w:rsidR="00A83133" w:rsidRPr="0075061C" w:rsidRDefault="00A83133" w:rsidP="00A83133">
      <w:pPr>
        <w:pStyle w:val="Heading2"/>
      </w:pPr>
      <w:bookmarkStart w:id="1" w:name="_Hlk88290024"/>
      <w:bookmarkEnd w:id="0"/>
      <w:r w:rsidRPr="0075061C">
        <w:lastRenderedPageBreak/>
        <w:t>Econ DA</w:t>
      </w:r>
    </w:p>
    <w:p w14:paraId="710674DB" w14:textId="77777777" w:rsidR="00A83133" w:rsidRPr="0075061C" w:rsidRDefault="00A83133" w:rsidP="00A83133">
      <w:pPr>
        <w:pStyle w:val="Heading4"/>
      </w:pPr>
      <w:r w:rsidRPr="0075061C">
        <w:t xml:space="preserve">The Global Economy is </w:t>
      </w:r>
      <w:r w:rsidRPr="0075061C">
        <w:rPr>
          <w:u w:val="single"/>
        </w:rPr>
        <w:t>stabilizing</w:t>
      </w:r>
      <w:r w:rsidRPr="0075061C">
        <w:t xml:space="preserve"> and set for increases in 2021 but is </w:t>
      </w:r>
      <w:r w:rsidRPr="0075061C">
        <w:rPr>
          <w:u w:val="single"/>
        </w:rPr>
        <w:t>still vulnerable</w:t>
      </w:r>
      <w:r w:rsidRPr="0075061C">
        <w:t xml:space="preserve"> to shocks</w:t>
      </w:r>
    </w:p>
    <w:p w14:paraId="1FBDF2C4" w14:textId="77777777" w:rsidR="00A83133" w:rsidRPr="0075061C" w:rsidRDefault="00A83133" w:rsidP="00A83133">
      <w:r w:rsidRPr="0075061C">
        <w:rPr>
          <w:rStyle w:val="Style13ptBold"/>
        </w:rPr>
        <w:t>World Bank 6-8</w:t>
      </w:r>
      <w:r w:rsidRPr="0075061C">
        <w:t xml:space="preserve"> 6-8-2021 "The Global Economy: on Track for Strong but Uneven Growth as COVID-19 Still Weighs" </w:t>
      </w:r>
      <w:hyperlink r:id="rId7" w:history="1">
        <w:r w:rsidRPr="0075061C">
          <w:rPr>
            <w:rStyle w:val="Hyperlink"/>
          </w:rPr>
          <w:t>https://www.worldbank.org/en/news/feature/2021/06/08/the-global-economy-on-track-for-strong-but-uneven-growth-as-covid-19-still-weighs</w:t>
        </w:r>
      </w:hyperlink>
      <w:r w:rsidRPr="0075061C">
        <w:t xml:space="preserve"> </w:t>
      </w:r>
    </w:p>
    <w:p w14:paraId="551710C2" w14:textId="77777777" w:rsidR="00A83133" w:rsidRDefault="00A83133" w:rsidP="00A83133">
      <w:pPr>
        <w:rPr>
          <w:u w:val="single"/>
        </w:rPr>
      </w:pPr>
      <w:r w:rsidRPr="0075061C">
        <w:rPr>
          <w:sz w:val="16"/>
        </w:rPr>
        <w:t xml:space="preserve">A year and a half since the onset of the COVID-19 pandemic, </w:t>
      </w:r>
      <w:r w:rsidRPr="0075061C">
        <w:rPr>
          <w:u w:val="single"/>
        </w:rPr>
        <w:t xml:space="preserve">the </w:t>
      </w:r>
      <w:r w:rsidRPr="0075061C">
        <w:rPr>
          <w:highlight w:val="cyan"/>
          <w:u w:val="single"/>
        </w:rPr>
        <w:t xml:space="preserve">global economy </w:t>
      </w:r>
      <w:r w:rsidRPr="0075061C">
        <w:rPr>
          <w:u w:val="single"/>
        </w:rPr>
        <w:t xml:space="preserve">is </w:t>
      </w:r>
      <w:r w:rsidRPr="0075061C">
        <w:rPr>
          <w:highlight w:val="cyan"/>
          <w:u w:val="single"/>
        </w:rPr>
        <w:t xml:space="preserve">poised to stage </w:t>
      </w:r>
      <w:r w:rsidRPr="0075061C">
        <w:rPr>
          <w:u w:val="single"/>
        </w:rPr>
        <w:t xml:space="preserve">its </w:t>
      </w:r>
      <w:r w:rsidRPr="0075061C">
        <w:rPr>
          <w:highlight w:val="cyan"/>
          <w:u w:val="single"/>
        </w:rPr>
        <w:t xml:space="preserve">most </w:t>
      </w:r>
      <w:r w:rsidRPr="0075061C">
        <w:rPr>
          <w:b/>
          <w:bCs/>
          <w:highlight w:val="cyan"/>
          <w:u w:val="single"/>
        </w:rPr>
        <w:t>robust post-recession recovery</w:t>
      </w:r>
      <w:r w:rsidRPr="0075061C">
        <w:rPr>
          <w:highlight w:val="cyan"/>
          <w:u w:val="single"/>
        </w:rPr>
        <w:t xml:space="preserve"> in 80 years </w:t>
      </w:r>
      <w:r w:rsidRPr="0075061C">
        <w:rPr>
          <w:u w:val="single"/>
        </w:rPr>
        <w:t>in 2021.</w:t>
      </w:r>
      <w:r w:rsidRPr="0075061C">
        <w:rPr>
          <w:sz w:val="16"/>
        </w:rPr>
        <w:t xml:space="preserve"> But the </w:t>
      </w:r>
      <w:r w:rsidRPr="0075061C">
        <w:rPr>
          <w:highlight w:val="cyan"/>
          <w:u w:val="single"/>
        </w:rPr>
        <w:t>rebound</w:t>
      </w:r>
      <w:r w:rsidRPr="0075061C">
        <w:rPr>
          <w:sz w:val="16"/>
          <w:highlight w:val="cyan"/>
        </w:rPr>
        <w:t xml:space="preserve"> </w:t>
      </w:r>
      <w:r w:rsidRPr="0075061C">
        <w:rPr>
          <w:sz w:val="16"/>
        </w:rPr>
        <w:t xml:space="preserve">is </w:t>
      </w:r>
      <w:r w:rsidRPr="0075061C">
        <w:rPr>
          <w:highlight w:val="cyan"/>
          <w:u w:val="single"/>
        </w:rPr>
        <w:t xml:space="preserve">expected to be </w:t>
      </w:r>
      <w:r w:rsidRPr="0075061C">
        <w:rPr>
          <w:b/>
          <w:bCs/>
          <w:highlight w:val="cyan"/>
          <w:u w:val="single"/>
        </w:rPr>
        <w:t>uneven across countries</w:t>
      </w:r>
      <w:r w:rsidRPr="0075061C">
        <w:rPr>
          <w:sz w:val="16"/>
        </w:rPr>
        <w:t xml:space="preserve">, as major economies look set to register strong growth even as many developing economies lag. </w:t>
      </w:r>
      <w:r w:rsidRPr="0075061C">
        <w:rPr>
          <w:u w:val="single"/>
        </w:rPr>
        <w:t xml:space="preserve">Global </w:t>
      </w:r>
      <w:r w:rsidRPr="0075061C">
        <w:rPr>
          <w:highlight w:val="cyan"/>
          <w:u w:val="single"/>
        </w:rPr>
        <w:t xml:space="preserve">growth </w:t>
      </w:r>
      <w:r w:rsidRPr="0075061C">
        <w:rPr>
          <w:u w:val="single"/>
        </w:rPr>
        <w:t xml:space="preserve">is </w:t>
      </w:r>
      <w:r w:rsidRPr="0075061C">
        <w:rPr>
          <w:highlight w:val="cyan"/>
          <w:u w:val="single"/>
        </w:rPr>
        <w:t>expected to accelerate to 5.6% this year</w:t>
      </w:r>
      <w:r w:rsidRPr="0075061C">
        <w:rPr>
          <w:u w:val="single"/>
        </w:rPr>
        <w:t>, largely on the strength in major economies such as the United States and China</w:t>
      </w:r>
      <w:r w:rsidRPr="0075061C">
        <w:rPr>
          <w:sz w:val="16"/>
        </w:rPr>
        <w:t xml:space="preserve">. And while growth for almost every region of the world has been revised upward for 2021, many continue to grapple with COVID-19 and what is likely to be its long shadow. </w:t>
      </w:r>
      <w:r w:rsidRPr="0075061C">
        <w:rPr>
          <w:highlight w:val="cyan"/>
          <w:u w:val="single"/>
        </w:rPr>
        <w:t xml:space="preserve">Despite </w:t>
      </w:r>
      <w:r w:rsidRPr="0075061C">
        <w:rPr>
          <w:u w:val="single"/>
        </w:rPr>
        <w:t xml:space="preserve">this year’s </w:t>
      </w:r>
      <w:r w:rsidRPr="0075061C">
        <w:rPr>
          <w:highlight w:val="cyan"/>
          <w:u w:val="single"/>
        </w:rPr>
        <w:t>pickup</w:t>
      </w:r>
      <w:r w:rsidRPr="0075061C">
        <w:rPr>
          <w:u w:val="single"/>
        </w:rPr>
        <w:t xml:space="preserve">, the </w:t>
      </w:r>
      <w:r w:rsidRPr="0075061C">
        <w:rPr>
          <w:highlight w:val="cyan"/>
          <w:u w:val="single"/>
        </w:rPr>
        <w:t xml:space="preserve">level of global GDP </w:t>
      </w:r>
      <w:r w:rsidRPr="0075061C">
        <w:rPr>
          <w:u w:val="single"/>
        </w:rPr>
        <w:t xml:space="preserve">in 2021 </w:t>
      </w:r>
      <w:r w:rsidRPr="0075061C">
        <w:rPr>
          <w:highlight w:val="cyan"/>
          <w:u w:val="single"/>
        </w:rPr>
        <w:t>is expected to be</w:t>
      </w:r>
      <w:r w:rsidRPr="0075061C">
        <w:rPr>
          <w:b/>
          <w:bCs/>
          <w:highlight w:val="cyan"/>
          <w:u w:val="single"/>
        </w:rPr>
        <w:t xml:space="preserve"> 3.2% below</w:t>
      </w:r>
      <w:r w:rsidRPr="0075061C">
        <w:rPr>
          <w:highlight w:val="cyan"/>
          <w:u w:val="single"/>
        </w:rPr>
        <w:t xml:space="preserve"> pre-pandemic projections</w:t>
      </w:r>
      <w:r w:rsidRPr="0075061C">
        <w:rPr>
          <w:u w:val="single"/>
        </w:rPr>
        <w:t xml:space="preserve">, and per capita GDP among many emerging market and developing economies is anticipated to remain below pre-COVID-19 peaks for an extended period. </w:t>
      </w:r>
      <w:r w:rsidRPr="0075061C">
        <w:rPr>
          <w:highlight w:val="cyan"/>
          <w:u w:val="single"/>
        </w:rPr>
        <w:t xml:space="preserve">As </w:t>
      </w:r>
      <w:r w:rsidRPr="0075061C">
        <w:rPr>
          <w:u w:val="single"/>
        </w:rPr>
        <w:t xml:space="preserve">the </w:t>
      </w:r>
      <w:r w:rsidRPr="0075061C">
        <w:rPr>
          <w:b/>
          <w:bCs/>
          <w:highlight w:val="cyan"/>
          <w:u w:val="single"/>
        </w:rPr>
        <w:t>pandemic continues to flare</w:t>
      </w:r>
      <w:r w:rsidRPr="0075061C">
        <w:rPr>
          <w:u w:val="single"/>
        </w:rPr>
        <w:t xml:space="preserve">, it will shape the path of global economic activity. </w:t>
      </w:r>
    </w:p>
    <w:p w14:paraId="70EACE39" w14:textId="77777777" w:rsidR="00A83133" w:rsidRPr="0075061C" w:rsidRDefault="00A83133" w:rsidP="00A83133">
      <w:pPr>
        <w:rPr>
          <w:sz w:val="16"/>
        </w:rPr>
      </w:pPr>
    </w:p>
    <w:p w14:paraId="7AF6422F" w14:textId="77777777" w:rsidR="00A83133" w:rsidRPr="0075061C" w:rsidRDefault="00A83133" w:rsidP="00A83133">
      <w:pPr>
        <w:pStyle w:val="Heading4"/>
      </w:pPr>
      <w:r w:rsidRPr="0075061C">
        <w:t xml:space="preserve">Strikes </w:t>
      </w:r>
      <w:r w:rsidRPr="0075061C">
        <w:rPr>
          <w:u w:val="single"/>
        </w:rPr>
        <w:t>hurt</w:t>
      </w:r>
      <w:r w:rsidRPr="0075061C">
        <w:t xml:space="preserve"> the Economy – two warrants:</w:t>
      </w:r>
    </w:p>
    <w:p w14:paraId="5456116A" w14:textId="77777777" w:rsidR="00A83133" w:rsidRPr="0075061C" w:rsidRDefault="00A83133" w:rsidP="00A83133">
      <w:pPr>
        <w:pStyle w:val="Heading4"/>
      </w:pPr>
      <w:r w:rsidRPr="0075061C">
        <w:t xml:space="preserve">1] They hurt critical </w:t>
      </w:r>
      <w:r w:rsidRPr="0075061C">
        <w:rPr>
          <w:u w:val="single"/>
        </w:rPr>
        <w:t>core industries</w:t>
      </w:r>
      <w:r w:rsidRPr="0075061C">
        <w:t xml:space="preserve"> that are necessary for economic growth</w:t>
      </w:r>
    </w:p>
    <w:p w14:paraId="04E6F198" w14:textId="77777777" w:rsidR="00A83133" w:rsidRPr="0075061C" w:rsidRDefault="00A83133" w:rsidP="00A83133">
      <w:r w:rsidRPr="0075061C">
        <w:rPr>
          <w:rStyle w:val="Style13ptBold"/>
        </w:rPr>
        <w:t>McElroy 19</w:t>
      </w:r>
      <w:r w:rsidRPr="0075061C">
        <w:t xml:space="preserve"> John McElroy 10-25-2019 "</w:t>
      </w:r>
      <w:r w:rsidRPr="0075061C">
        <w:rPr>
          <w:highlight w:val="cyan"/>
          <w:u w:val="single"/>
        </w:rPr>
        <w:t>Strikes</w:t>
      </w:r>
      <w:r w:rsidRPr="0075061C">
        <w:rPr>
          <w:highlight w:val="cyan"/>
        </w:rPr>
        <w:t xml:space="preserve"> </w:t>
      </w:r>
      <w:r w:rsidRPr="0075061C">
        <w:t xml:space="preserve">Hurt Everybody" </w:t>
      </w:r>
      <w:hyperlink r:id="rId8" w:history="1">
        <w:r w:rsidRPr="0075061C">
          <w:rPr>
            <w:rStyle w:val="Hyperlink"/>
          </w:rPr>
          <w:t>https://www.wardsauto.com/ideaxchange/strikes-hurt-everybody</w:t>
        </w:r>
      </w:hyperlink>
      <w:r w:rsidRPr="0075061C">
        <w:t xml:space="preserve"> (MPA at McCombs school of Business)</w:t>
      </w:r>
    </w:p>
    <w:p w14:paraId="2ACEFEC8" w14:textId="77777777" w:rsidR="00A83133" w:rsidRDefault="00A83133" w:rsidP="00A83133">
      <w:pPr>
        <w:rPr>
          <w:sz w:val="16"/>
        </w:rPr>
      </w:pPr>
      <w:r w:rsidRPr="0075061C">
        <w:rPr>
          <w:u w:val="single"/>
        </w:rPr>
        <w:t xml:space="preserve">This </w:t>
      </w:r>
      <w:r w:rsidRPr="0075061C">
        <w:rPr>
          <w:highlight w:val="cyan"/>
          <w:u w:val="single"/>
        </w:rPr>
        <w:t xml:space="preserve">creates a </w:t>
      </w:r>
      <w:r w:rsidRPr="0075061C">
        <w:rPr>
          <w:b/>
          <w:bCs/>
          <w:highlight w:val="cyan"/>
          <w:u w:val="single"/>
        </w:rPr>
        <w:t>poisonous relationship</w:t>
      </w:r>
      <w:r w:rsidRPr="0075061C">
        <w:rPr>
          <w:highlight w:val="cyan"/>
          <w:u w:val="single"/>
        </w:rPr>
        <w:t xml:space="preserve"> between </w:t>
      </w:r>
      <w:r w:rsidRPr="0075061C">
        <w:rPr>
          <w:u w:val="single"/>
        </w:rPr>
        <w:t xml:space="preserve">the </w:t>
      </w:r>
      <w:r w:rsidRPr="0075061C">
        <w:rPr>
          <w:highlight w:val="cyan"/>
          <w:u w:val="single"/>
        </w:rPr>
        <w:t>company and its workforce</w:t>
      </w:r>
      <w:r w:rsidRPr="0075061C">
        <w:rPr>
          <w:u w:val="single"/>
        </w:rPr>
        <w:t>.  Many GM hourly workers don’t identify as GM employees</w:t>
      </w:r>
      <w:r w:rsidRPr="0075061C">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75061C">
        <w:rPr>
          <w:u w:val="single"/>
        </w:rPr>
        <w:t xml:space="preserve">Attacking the company in the media also </w:t>
      </w:r>
      <w:r w:rsidRPr="0075061C">
        <w:rPr>
          <w:b/>
          <w:bCs/>
          <w:highlight w:val="cyan"/>
          <w:u w:val="single"/>
        </w:rPr>
        <w:t>drives away customers</w:t>
      </w:r>
      <w:r w:rsidRPr="0075061C">
        <w:rPr>
          <w:u w:val="single"/>
        </w:rPr>
        <w:t>. Who wants to buy a shiny new car from a company that’s accused of underpaying its workers and treating them unfairly?</w:t>
      </w:r>
      <w:r w:rsidRPr="0075061C">
        <w:rPr>
          <w:sz w:val="16"/>
        </w:rPr>
        <w:t xml:space="preserve"> </w:t>
      </w:r>
      <w:r w:rsidRPr="0075061C">
        <w:rPr>
          <w:u w:val="single"/>
        </w:rPr>
        <w:t xml:space="preserve">Data from the Center for Automotive Research (CAR) in Ann Arbor, MI, show that </w:t>
      </w:r>
      <w:r w:rsidRPr="0075061C">
        <w:rPr>
          <w:b/>
          <w:bCs/>
          <w:highlight w:val="cyan"/>
          <w:u w:val="single"/>
          <w:bdr w:val="single" w:sz="4" w:space="0" w:color="auto"/>
        </w:rPr>
        <w:t>GM loses market share during strikes and never gets it back</w:t>
      </w:r>
      <w:r w:rsidRPr="0075061C">
        <w:rPr>
          <w:u w:val="single"/>
        </w:rPr>
        <w:t xml:space="preserve">. GM </w:t>
      </w:r>
      <w:r w:rsidRPr="0075061C">
        <w:rPr>
          <w:highlight w:val="cyan"/>
          <w:u w:val="single"/>
        </w:rPr>
        <w:t xml:space="preserve">lost two percentage points </w:t>
      </w:r>
      <w:r w:rsidRPr="0075061C">
        <w:rPr>
          <w:u w:val="single"/>
        </w:rPr>
        <w:t xml:space="preserve">during the 1998 strike, which in today’s market </w:t>
      </w:r>
      <w:r w:rsidRPr="0075061C">
        <w:rPr>
          <w:highlight w:val="cyan"/>
          <w:u w:val="single"/>
        </w:rPr>
        <w:t xml:space="preserve">would represent </w:t>
      </w:r>
      <w:r w:rsidRPr="0075061C">
        <w:rPr>
          <w:b/>
          <w:bCs/>
          <w:highlight w:val="cyan"/>
          <w:u w:val="single"/>
        </w:rPr>
        <w:t>a loss of 340,000 sales</w:t>
      </w:r>
      <w:r w:rsidRPr="0075061C">
        <w:rPr>
          <w:u w:val="single"/>
        </w:rPr>
        <w:t>. Because GM reports sales on a quarterly basis we’ll only find out at the end of December if it lost market share from this strike</w:t>
      </w:r>
      <w:r w:rsidRPr="0075061C">
        <w:rPr>
          <w:sz w:val="16"/>
        </w:rPr>
        <w:t xml:space="preserve">. UAW members say one of their greatest concerns is job security. </w:t>
      </w:r>
      <w:r w:rsidRPr="0075061C">
        <w:rPr>
          <w:u w:val="single"/>
        </w:rPr>
        <w:t xml:space="preserve">But causing a company to lose market share is </w:t>
      </w:r>
      <w:r w:rsidRPr="0075061C">
        <w:rPr>
          <w:highlight w:val="cyan"/>
          <w:u w:val="single"/>
        </w:rPr>
        <w:t xml:space="preserve">a sure-fire path to </w:t>
      </w:r>
      <w:r w:rsidRPr="0075061C">
        <w:rPr>
          <w:b/>
          <w:bCs/>
          <w:highlight w:val="cyan"/>
          <w:u w:val="single"/>
        </w:rPr>
        <w:t>more plant closings and layoffs</w:t>
      </w:r>
      <w:r w:rsidRPr="0075061C">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75061C">
        <w:rPr>
          <w:u w:val="single"/>
        </w:rPr>
        <w:t xml:space="preserve">But </w:t>
      </w:r>
      <w:r w:rsidRPr="0075061C">
        <w:rPr>
          <w:highlight w:val="cyan"/>
          <w:u w:val="single"/>
        </w:rPr>
        <w:t xml:space="preserve">strikes </w:t>
      </w:r>
      <w:r w:rsidRPr="0075061C">
        <w:rPr>
          <w:u w:val="single"/>
        </w:rPr>
        <w:t xml:space="preserve">don’t just hurt the people walking the picket lines or the company they’re striking against. They </w:t>
      </w:r>
      <w:r w:rsidRPr="0075061C">
        <w:rPr>
          <w:highlight w:val="cyan"/>
          <w:u w:val="single"/>
        </w:rPr>
        <w:t xml:space="preserve">hurt </w:t>
      </w:r>
      <w:r w:rsidRPr="0075061C">
        <w:rPr>
          <w:b/>
          <w:bCs/>
          <w:highlight w:val="cyan"/>
          <w:u w:val="single"/>
        </w:rPr>
        <w:t>suppliers, car dealers and the communities located near the plants.</w:t>
      </w:r>
      <w:r w:rsidRPr="0075061C">
        <w:rPr>
          <w:sz w:val="16"/>
          <w:highlight w:val="cyan"/>
        </w:rPr>
        <w:t xml:space="preserve"> </w:t>
      </w:r>
      <w:r w:rsidRPr="0075061C">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75061C">
        <w:rPr>
          <w:u w:val="single"/>
        </w:rPr>
        <w:t xml:space="preserve">So now they’re cutting budgets and delaying capital </w:t>
      </w:r>
      <w:r w:rsidRPr="0075061C">
        <w:rPr>
          <w:u w:val="single"/>
        </w:rPr>
        <w:lastRenderedPageBreak/>
        <w:t xml:space="preserve">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75061C">
        <w:rPr>
          <w:highlight w:val="cyan"/>
          <w:u w:val="single"/>
        </w:rPr>
        <w:t xml:space="preserve">if </w:t>
      </w:r>
      <w:r w:rsidRPr="0075061C">
        <w:rPr>
          <w:u w:val="single"/>
        </w:rPr>
        <w:t xml:space="preserve">the </w:t>
      </w:r>
      <w:r w:rsidRPr="0075061C">
        <w:rPr>
          <w:highlight w:val="cyan"/>
          <w:u w:val="single"/>
        </w:rPr>
        <w:t xml:space="preserve">strike were prolonged it could knock the state </w:t>
      </w:r>
      <w:r w:rsidRPr="0075061C">
        <w:rPr>
          <w:u w:val="single"/>
        </w:rPr>
        <w:t xml:space="preserve">of Michigan – home to GM and the UAW – </w:t>
      </w:r>
      <w:r w:rsidRPr="0075061C">
        <w:rPr>
          <w:b/>
          <w:bCs/>
          <w:highlight w:val="cyan"/>
          <w:u w:val="single"/>
        </w:rPr>
        <w:t>into a recession.</w:t>
      </w:r>
      <w:r w:rsidRPr="0075061C">
        <w:rPr>
          <w:sz w:val="16"/>
          <w:highlight w:val="cyan"/>
        </w:rPr>
        <w:t xml:space="preserve"> </w:t>
      </w:r>
      <w:r w:rsidRPr="0075061C">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75061C">
        <w:rPr>
          <w:sz w:val="16"/>
        </w:rPr>
        <w:t>McElroyI’m</w:t>
      </w:r>
      <w:proofErr w:type="spellEnd"/>
      <w:r w:rsidRPr="0075061C">
        <w:rPr>
          <w:sz w:val="16"/>
        </w:rPr>
        <w:t xml:space="preserve"> not sure how this will ever be resolved. I understand the need for collective bargaining and the threat of a strike. But there’s got to be a better way to get workers a raise without torching the countryside.</w:t>
      </w:r>
    </w:p>
    <w:p w14:paraId="6210F8B9" w14:textId="77777777" w:rsidR="00A83133" w:rsidRPr="0075061C" w:rsidRDefault="00A83133" w:rsidP="00A83133">
      <w:pPr>
        <w:rPr>
          <w:sz w:val="16"/>
        </w:rPr>
      </w:pPr>
    </w:p>
    <w:p w14:paraId="4022C8A5" w14:textId="77777777" w:rsidR="00A83133" w:rsidRPr="0075061C" w:rsidRDefault="00A83133" w:rsidP="00A83133">
      <w:pPr>
        <w:pStyle w:val="Heading4"/>
      </w:pPr>
      <w:r w:rsidRPr="0075061C">
        <w:t xml:space="preserve">2] Strikes create a stigmatization effect over labor and consumption that </w:t>
      </w:r>
      <w:r w:rsidRPr="0075061C">
        <w:rPr>
          <w:u w:val="single"/>
        </w:rPr>
        <w:t>devastates</w:t>
      </w:r>
      <w:r w:rsidRPr="0075061C">
        <w:t xml:space="preserve"> the Economy</w:t>
      </w:r>
    </w:p>
    <w:p w14:paraId="117829F3" w14:textId="77777777" w:rsidR="00A83133" w:rsidRPr="0075061C" w:rsidRDefault="00A83133" w:rsidP="00A83133">
      <w:proofErr w:type="spellStart"/>
      <w:r w:rsidRPr="0075061C">
        <w:rPr>
          <w:rStyle w:val="Style13ptBold"/>
        </w:rPr>
        <w:t>Tenza</w:t>
      </w:r>
      <w:proofErr w:type="spellEnd"/>
      <w:r w:rsidRPr="0075061C">
        <w:rPr>
          <w:rStyle w:val="Style13ptBold"/>
        </w:rPr>
        <w:t xml:space="preserve"> 20</w:t>
      </w:r>
      <w:r w:rsidRPr="0075061C">
        <w:t xml:space="preserve">, </w:t>
      </w:r>
      <w:proofErr w:type="spellStart"/>
      <w:r w:rsidRPr="0075061C">
        <w:t>Mlungisi</w:t>
      </w:r>
      <w:proofErr w:type="spellEnd"/>
      <w:r w:rsidRPr="0075061C">
        <w:t>. "The effects of violent strikes on the economy of a developing country: a case of South Africa." Obiter 41.3 (2020): 519-537. (Senior Lecturer, University of KwaZulu-Natal)</w:t>
      </w:r>
    </w:p>
    <w:p w14:paraId="49EE181B" w14:textId="77777777" w:rsidR="00A83133" w:rsidRDefault="00A83133" w:rsidP="00A83133">
      <w:pPr>
        <w:rPr>
          <w:u w:val="single"/>
        </w:rPr>
      </w:pPr>
      <w:r w:rsidRPr="0075061C">
        <w:rPr>
          <w:u w:val="single"/>
        </w:rPr>
        <w:t xml:space="preserve">When South Africa obtained democracy in 1994, there was a dream of a better country with a new vision for industrial relations.5 </w:t>
      </w:r>
      <w:r w:rsidRPr="0075061C">
        <w:rPr>
          <w:sz w:val="16"/>
        </w:rPr>
        <w:t xml:space="preserve">However, the number of violent strikes that have </w:t>
      </w:r>
      <w:proofErr w:type="spellStart"/>
      <w:r w:rsidRPr="0075061C">
        <w:rPr>
          <w:sz w:val="16"/>
        </w:rPr>
        <w:t>bedevilled</w:t>
      </w:r>
      <w:proofErr w:type="spellEnd"/>
      <w:r w:rsidRPr="0075061C">
        <w:rPr>
          <w:sz w:val="16"/>
        </w:rPr>
        <w:t xml:space="preserve"> this country in recent years seems to have shattered-down the aspirations of a better South Africa. </w:t>
      </w:r>
      <w:r w:rsidRPr="0075061C">
        <w:rPr>
          <w:u w:val="single"/>
        </w:rPr>
        <w:t xml:space="preserve">South Africa recorded </w:t>
      </w:r>
      <w:r w:rsidRPr="0075061C">
        <w:rPr>
          <w:highlight w:val="cyan"/>
          <w:u w:val="single"/>
        </w:rPr>
        <w:t xml:space="preserve">114 strikes </w:t>
      </w:r>
      <w:r w:rsidRPr="0075061C">
        <w:rPr>
          <w:u w:val="single"/>
        </w:rPr>
        <w:t xml:space="preserve">in 2013 and 88 strikes in 2014, which </w:t>
      </w:r>
      <w:r w:rsidRPr="0075061C">
        <w:rPr>
          <w:highlight w:val="cyan"/>
          <w:u w:val="single"/>
        </w:rPr>
        <w:t xml:space="preserve">cost the country </w:t>
      </w:r>
      <w:r w:rsidRPr="0075061C">
        <w:rPr>
          <w:u w:val="single"/>
        </w:rPr>
        <w:t xml:space="preserve">about </w:t>
      </w:r>
      <w:r w:rsidRPr="0075061C">
        <w:rPr>
          <w:b/>
          <w:bCs/>
          <w:highlight w:val="cyan"/>
          <w:u w:val="single"/>
        </w:rPr>
        <w:t>R6.1 billion</w:t>
      </w:r>
      <w:r w:rsidRPr="0075061C">
        <w:rPr>
          <w:highlight w:val="cyan"/>
          <w:u w:val="single"/>
        </w:rPr>
        <w:t xml:space="preserve"> </w:t>
      </w:r>
      <w:r w:rsidRPr="0075061C">
        <w:rPr>
          <w:u w:val="single"/>
        </w:rPr>
        <w:t>according to the Department of Labour.6 The impact of these strikes has been hugely felt by the mining sector, particularly the platinum industry</w:t>
      </w:r>
      <w:r w:rsidRPr="0075061C">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75061C">
        <w:rPr>
          <w:u w:val="single"/>
        </w:rPr>
        <w:t xml:space="preserve">. All these </w:t>
      </w:r>
      <w:r w:rsidRPr="0075061C">
        <w:rPr>
          <w:highlight w:val="cyan"/>
          <w:u w:val="single"/>
        </w:rPr>
        <w:t xml:space="preserve">strikes </w:t>
      </w:r>
      <w:r w:rsidRPr="0075061C">
        <w:rPr>
          <w:u w:val="single"/>
        </w:rPr>
        <w:t xml:space="preserve">(and those not mentioned here) were </w:t>
      </w:r>
      <w:proofErr w:type="spellStart"/>
      <w:r w:rsidRPr="0075061C">
        <w:rPr>
          <w:highlight w:val="cyan"/>
          <w:u w:val="single"/>
        </w:rPr>
        <w:t>characterised</w:t>
      </w:r>
      <w:proofErr w:type="spellEnd"/>
      <w:r w:rsidRPr="0075061C">
        <w:rPr>
          <w:highlight w:val="cyan"/>
          <w:u w:val="single"/>
        </w:rPr>
        <w:t xml:space="preserve"> with violence </w:t>
      </w:r>
      <w:r w:rsidRPr="0075061C">
        <w:rPr>
          <w:u w:val="single"/>
        </w:rPr>
        <w:t>accompanied by damage to property, intimidation, assault and sometimes the killing of people</w:t>
      </w:r>
      <w:r w:rsidRPr="0075061C">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75061C">
        <w:rPr>
          <w:sz w:val="16"/>
        </w:rPr>
        <w:t>characterise</w:t>
      </w:r>
      <w:proofErr w:type="spellEnd"/>
      <w:r w:rsidRPr="0075061C">
        <w:rPr>
          <w:sz w:val="16"/>
        </w:rPr>
        <w:t xml:space="preserve"> the South African </w:t>
      </w:r>
      <w:proofErr w:type="spellStart"/>
      <w:r w:rsidRPr="0075061C">
        <w:rPr>
          <w:sz w:val="16"/>
        </w:rPr>
        <w:t>labour</w:t>
      </w:r>
      <w:proofErr w:type="spellEnd"/>
      <w:r w:rsidRPr="0075061C">
        <w:rPr>
          <w:sz w:val="16"/>
        </w:rPr>
        <w:t xml:space="preserve"> market provide a broad explanation for strike violence.9 </w:t>
      </w:r>
      <w:r w:rsidRPr="0075061C">
        <w:rPr>
          <w:u w:val="single"/>
        </w:rPr>
        <w:t>While participating in a strike, workers’ stress levels leave them feeling frustrated at their seeming powerlessness, which in turn provokes further violent behaviour</w:t>
      </w:r>
      <w:r w:rsidRPr="0075061C">
        <w:rPr>
          <w:sz w:val="16"/>
        </w:rPr>
        <w:t xml:space="preserve">.10 </w:t>
      </w:r>
      <w:r w:rsidRPr="0075061C">
        <w:rPr>
          <w:u w:val="single"/>
        </w:rPr>
        <w:t xml:space="preserve">These strikes are not only violent but </w:t>
      </w:r>
      <w:r w:rsidRPr="0075061C">
        <w:rPr>
          <w:b/>
          <w:bCs/>
          <w:highlight w:val="cyan"/>
          <w:u w:val="single"/>
        </w:rPr>
        <w:t>take long to resolve.</w:t>
      </w:r>
      <w:r w:rsidRPr="0075061C">
        <w:rPr>
          <w:highlight w:val="cyan"/>
          <w:u w:val="single"/>
        </w:rPr>
        <w:t xml:space="preserve"> </w:t>
      </w:r>
      <w:r w:rsidRPr="0075061C">
        <w:rPr>
          <w:u w:val="single"/>
        </w:rPr>
        <w:t xml:space="preserve">Generally, a lengthy strike has a </w:t>
      </w:r>
      <w:r w:rsidRPr="0075061C">
        <w:rPr>
          <w:b/>
          <w:bCs/>
          <w:highlight w:val="cyan"/>
          <w:u w:val="single"/>
        </w:rPr>
        <w:t>negative effect on employment</w:t>
      </w:r>
      <w:r w:rsidRPr="0075061C">
        <w:rPr>
          <w:b/>
          <w:bCs/>
          <w:u w:val="single"/>
        </w:rPr>
        <w:t xml:space="preserve">, </w:t>
      </w:r>
      <w:r w:rsidRPr="0075061C">
        <w:rPr>
          <w:b/>
          <w:bCs/>
          <w:highlight w:val="cyan"/>
          <w:u w:val="single"/>
        </w:rPr>
        <w:t>reduces business confidence and increases the risk of economic stagflation</w:t>
      </w:r>
      <w:r w:rsidRPr="0075061C">
        <w:rPr>
          <w:u w:val="single"/>
        </w:rPr>
        <w:t>.</w:t>
      </w:r>
      <w:r w:rsidRPr="0075061C">
        <w:rPr>
          <w:sz w:val="16"/>
        </w:rPr>
        <w:t xml:space="preserve"> In addition, </w:t>
      </w:r>
      <w:r w:rsidRPr="0075061C">
        <w:rPr>
          <w:u w:val="single"/>
        </w:rPr>
        <w:t xml:space="preserve">such strikes </w:t>
      </w:r>
      <w:r w:rsidRPr="0075061C">
        <w:rPr>
          <w:highlight w:val="cyan"/>
          <w:u w:val="single"/>
        </w:rPr>
        <w:t xml:space="preserve">have </w:t>
      </w:r>
      <w:r w:rsidRPr="0075061C">
        <w:rPr>
          <w:u w:val="single"/>
        </w:rPr>
        <w:t xml:space="preserve">a major </w:t>
      </w:r>
      <w:r w:rsidRPr="0075061C">
        <w:rPr>
          <w:highlight w:val="cyan"/>
          <w:u w:val="single"/>
        </w:rPr>
        <w:t xml:space="preserve">setback on </w:t>
      </w:r>
      <w:r w:rsidRPr="0075061C">
        <w:rPr>
          <w:u w:val="single"/>
        </w:rPr>
        <w:t xml:space="preserve">the </w:t>
      </w:r>
      <w:r w:rsidRPr="0075061C">
        <w:rPr>
          <w:highlight w:val="cyan"/>
          <w:u w:val="single"/>
        </w:rPr>
        <w:t xml:space="preserve">growth </w:t>
      </w:r>
      <w:r w:rsidRPr="0075061C">
        <w:rPr>
          <w:u w:val="single"/>
        </w:rPr>
        <w:t xml:space="preserve">of the economy </w:t>
      </w:r>
      <w:r w:rsidRPr="0075061C">
        <w:rPr>
          <w:highlight w:val="cyan"/>
          <w:u w:val="single"/>
        </w:rPr>
        <w:t xml:space="preserve">and investment </w:t>
      </w:r>
      <w:r w:rsidRPr="0075061C">
        <w:rPr>
          <w:u w:val="single"/>
        </w:rPr>
        <w:t>opportunities</w:t>
      </w:r>
      <w:r w:rsidRPr="0075061C">
        <w:rPr>
          <w:sz w:val="16"/>
        </w:rPr>
        <w:t xml:space="preserve">. It is common knowledge that consumer spending is directly linked to economic growth. </w:t>
      </w:r>
      <w:r w:rsidRPr="0075061C">
        <w:rPr>
          <w:u w:val="single"/>
        </w:rPr>
        <w:t>At the same time, if the economy is not showing signs of growth, employment opportunities are shed, and poverty becomes the end result</w:t>
      </w:r>
      <w:r w:rsidRPr="0075061C">
        <w:rPr>
          <w:sz w:val="16"/>
        </w:rPr>
        <w:t xml:space="preserve">. The economy of South Africa is in need of rapid growth to enable it to deal with the high levels of unemployment and resultant poverty. </w:t>
      </w:r>
      <w:r w:rsidRPr="0075061C">
        <w:rPr>
          <w:u w:val="single"/>
        </w:rPr>
        <w:t xml:space="preserve">One of the measures that may boost the country’s economic growth is by </w:t>
      </w:r>
      <w:r w:rsidRPr="0075061C">
        <w:rPr>
          <w:highlight w:val="cyan"/>
          <w:u w:val="single"/>
        </w:rPr>
        <w:t xml:space="preserve">attracting potential investors </w:t>
      </w:r>
      <w:r w:rsidRPr="0075061C">
        <w:rPr>
          <w:u w:val="single"/>
        </w:rPr>
        <w:t xml:space="preserve">to invest in the country. However, this might be </w:t>
      </w:r>
      <w:r w:rsidRPr="0075061C">
        <w:rPr>
          <w:highlight w:val="cyan"/>
          <w:u w:val="single"/>
        </w:rPr>
        <w:t xml:space="preserve">difficult </w:t>
      </w:r>
      <w:r w:rsidRPr="0075061C">
        <w:rPr>
          <w:u w:val="single"/>
        </w:rPr>
        <w:t xml:space="preserve">as investors would want to invest in a country where there is a likelihood of getting returns for their investments. The wish of getting returns for </w:t>
      </w:r>
      <w:r w:rsidRPr="0075061C">
        <w:rPr>
          <w:highlight w:val="cyan"/>
          <w:u w:val="single"/>
        </w:rPr>
        <w:t xml:space="preserve">investment may not </w:t>
      </w:r>
      <w:proofErr w:type="spellStart"/>
      <w:r w:rsidRPr="0075061C">
        <w:rPr>
          <w:highlight w:val="cyan"/>
          <w:u w:val="single"/>
        </w:rPr>
        <w:t>materialise</w:t>
      </w:r>
      <w:proofErr w:type="spellEnd"/>
      <w:r w:rsidRPr="0075061C">
        <w:rPr>
          <w:highlight w:val="cyan"/>
          <w:u w:val="single"/>
        </w:rPr>
        <w:t xml:space="preserve"> if </w:t>
      </w:r>
      <w:r w:rsidRPr="0075061C">
        <w:rPr>
          <w:u w:val="single"/>
        </w:rPr>
        <w:t xml:space="preserve">the </w:t>
      </w:r>
      <w:proofErr w:type="spellStart"/>
      <w:r w:rsidRPr="0075061C">
        <w:rPr>
          <w:highlight w:val="cyan"/>
          <w:u w:val="single"/>
        </w:rPr>
        <w:t>labour</w:t>
      </w:r>
      <w:proofErr w:type="spellEnd"/>
      <w:r w:rsidRPr="0075061C">
        <w:rPr>
          <w:highlight w:val="cyan"/>
          <w:u w:val="single"/>
        </w:rPr>
        <w:t xml:space="preserve"> environment </w:t>
      </w:r>
      <w:r w:rsidRPr="0075061C">
        <w:rPr>
          <w:b/>
          <w:bCs/>
          <w:highlight w:val="cyan"/>
          <w:u w:val="single"/>
        </w:rPr>
        <w:t>is not fertile</w:t>
      </w:r>
      <w:r w:rsidRPr="0075061C">
        <w:rPr>
          <w:highlight w:val="cyan"/>
          <w:u w:val="single"/>
        </w:rPr>
        <w:t xml:space="preserve"> </w:t>
      </w:r>
      <w:r w:rsidRPr="0075061C">
        <w:rPr>
          <w:u w:val="single"/>
        </w:rPr>
        <w:t xml:space="preserve">for such investments as a result of, for example, unstable </w:t>
      </w:r>
      <w:proofErr w:type="spellStart"/>
      <w:r w:rsidRPr="0075061C">
        <w:rPr>
          <w:u w:val="single"/>
        </w:rPr>
        <w:t>labour</w:t>
      </w:r>
      <w:proofErr w:type="spellEnd"/>
      <w:r w:rsidRPr="0075061C">
        <w:rPr>
          <w:u w:val="single"/>
        </w:rPr>
        <w:t xml:space="preserve"> relations.</w:t>
      </w:r>
      <w:r w:rsidRPr="0075061C">
        <w:rPr>
          <w:sz w:val="16"/>
        </w:rPr>
        <w:t xml:space="preserve"> Therefore, investors may be reluctant to invest where there is an unstable or fragile </w:t>
      </w:r>
      <w:proofErr w:type="spellStart"/>
      <w:r w:rsidRPr="0075061C">
        <w:rPr>
          <w:sz w:val="16"/>
        </w:rPr>
        <w:t>labour</w:t>
      </w:r>
      <w:proofErr w:type="spellEnd"/>
      <w:r w:rsidRPr="0075061C">
        <w:rPr>
          <w:sz w:val="16"/>
        </w:rPr>
        <w:t xml:space="preserve"> relations environment. 3 THE COMMISSION OF VIOLENCE DURING A STRIKE AND CONSEQUENCES The Constitution guarantees every worker the right to join a trade union, participate in the activities and </w:t>
      </w:r>
      <w:proofErr w:type="spellStart"/>
      <w:r w:rsidRPr="0075061C">
        <w:rPr>
          <w:sz w:val="16"/>
        </w:rPr>
        <w:t>programmes</w:t>
      </w:r>
      <w:proofErr w:type="spellEnd"/>
      <w:r w:rsidRPr="0075061C">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75061C">
        <w:rPr>
          <w:sz w:val="16"/>
        </w:rPr>
        <w:t>Labour</w:t>
      </w:r>
      <w:proofErr w:type="spellEnd"/>
      <w:r w:rsidRPr="0075061C">
        <w:rPr>
          <w:sz w:val="16"/>
        </w:rPr>
        <w:t xml:space="preserve"> Relations Act 66 of 199515 (LRA). The main purpose of the LRA is to “advance economic development, social justice, </w:t>
      </w:r>
      <w:proofErr w:type="spellStart"/>
      <w:r w:rsidRPr="0075061C">
        <w:rPr>
          <w:sz w:val="16"/>
        </w:rPr>
        <w:t>labour</w:t>
      </w:r>
      <w:proofErr w:type="spellEnd"/>
      <w:r w:rsidRPr="0075061C">
        <w:rPr>
          <w:sz w:val="16"/>
        </w:rPr>
        <w:t xml:space="preserve"> peace and the </w:t>
      </w:r>
      <w:proofErr w:type="spellStart"/>
      <w:r w:rsidRPr="0075061C">
        <w:rPr>
          <w:sz w:val="16"/>
        </w:rPr>
        <w:t>democratisation</w:t>
      </w:r>
      <w:proofErr w:type="spellEnd"/>
      <w:r w:rsidRPr="0075061C">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w:t>
      </w:r>
      <w:r w:rsidRPr="0075061C">
        <w:rPr>
          <w:sz w:val="16"/>
        </w:rPr>
        <w:lastRenderedPageBreak/>
        <w:t xml:space="preserve">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75061C">
        <w:rPr>
          <w:sz w:val="16"/>
        </w:rPr>
        <w:t>emphasise</w:t>
      </w:r>
      <w:proofErr w:type="spellEnd"/>
      <w:r w:rsidRPr="0075061C">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75061C">
        <w:rPr>
          <w:sz w:val="16"/>
        </w:rPr>
        <w:t>ou</w:t>
      </w:r>
      <w:proofErr w:type="spellEnd"/>
      <w:r w:rsidRPr="0075061C">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75061C">
        <w:rPr>
          <w:sz w:val="16"/>
        </w:rPr>
        <w:t>labour</w:t>
      </w:r>
      <w:proofErr w:type="spellEnd"/>
      <w:r w:rsidRPr="0075061C">
        <w:rPr>
          <w:sz w:val="16"/>
        </w:rPr>
        <w:t xml:space="preserve">. 22 This points to the fact that for many workers and their families’ living conditions remain unsafe and vulnerable to damage due to violence. In Security Services Employers </w:t>
      </w:r>
      <w:proofErr w:type="spellStart"/>
      <w:r w:rsidRPr="0075061C">
        <w:rPr>
          <w:sz w:val="16"/>
        </w:rPr>
        <w:t>Organisation</w:t>
      </w:r>
      <w:proofErr w:type="spellEnd"/>
      <w:r w:rsidRPr="0075061C">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75061C">
        <w:rPr>
          <w:sz w:val="16"/>
        </w:rPr>
        <w:t>Mr</w:t>
      </w:r>
      <w:proofErr w:type="spellEnd"/>
      <w:r w:rsidRPr="0075061C">
        <w:rPr>
          <w:sz w:val="16"/>
        </w:rPr>
        <w:t xml:space="preserve"> </w:t>
      </w:r>
      <w:proofErr w:type="spellStart"/>
      <w:r w:rsidRPr="0075061C">
        <w:rPr>
          <w:sz w:val="16"/>
        </w:rPr>
        <w:t>Nqoko</w:t>
      </w:r>
      <w:proofErr w:type="spellEnd"/>
      <w:r w:rsidRPr="0075061C">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75061C">
        <w:rPr>
          <w:u w:val="single"/>
        </w:rPr>
        <w:t>Effects of violent and long strikes on the economy Generally, South Africa’s economy is on a downward scale</w:t>
      </w:r>
      <w:r w:rsidRPr="0075061C">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75061C">
        <w:rPr>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75061C">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75061C">
        <w:rPr>
          <w:sz w:val="16"/>
        </w:rPr>
        <w:t>labour</w:t>
      </w:r>
      <w:proofErr w:type="spellEnd"/>
      <w:r w:rsidRPr="0075061C">
        <w:rPr>
          <w:sz w:val="16"/>
        </w:rPr>
        <w:t xml:space="preserve"> available to the economy. </w:t>
      </w:r>
      <w:r w:rsidRPr="0075061C">
        <w:rPr>
          <w:u w:val="single"/>
        </w:rPr>
        <w:t xml:space="preserve">This resulted in a sharp increase in the price of the output by 5.8% with a </w:t>
      </w:r>
      <w:r w:rsidRPr="0075061C">
        <w:rPr>
          <w:b/>
          <w:bCs/>
          <w:highlight w:val="cyan"/>
          <w:u w:val="single"/>
        </w:rPr>
        <w:t>GDP declined by 0.72 and 0.78%</w:t>
      </w:r>
      <w:r w:rsidRPr="0075061C">
        <w:rPr>
          <w:u w:val="single"/>
        </w:rPr>
        <w:t>.32</w:t>
      </w:r>
    </w:p>
    <w:p w14:paraId="4E1FB2ED" w14:textId="77777777" w:rsidR="00A83133" w:rsidRPr="0075061C" w:rsidRDefault="00A83133" w:rsidP="00A83133">
      <w:pPr>
        <w:rPr>
          <w:sz w:val="16"/>
        </w:rPr>
      </w:pPr>
    </w:p>
    <w:p w14:paraId="31201640" w14:textId="77777777" w:rsidR="00A83133" w:rsidRPr="0075061C" w:rsidRDefault="00A83133" w:rsidP="00A83133">
      <w:pPr>
        <w:pStyle w:val="Heading4"/>
      </w:pPr>
      <w:r w:rsidRPr="0075061C">
        <w:t xml:space="preserve">Err Negative – over-estimate the effect on Strikes on the economy since traditional economic measures </w:t>
      </w:r>
      <w:r w:rsidRPr="0075061C">
        <w:rPr>
          <w:u w:val="single"/>
        </w:rPr>
        <w:t>underestimate</w:t>
      </w:r>
      <w:r w:rsidRPr="0075061C">
        <w:t xml:space="preserve"> the damage.</w:t>
      </w:r>
    </w:p>
    <w:p w14:paraId="37025B29" w14:textId="77777777" w:rsidR="00A83133" w:rsidRPr="0075061C" w:rsidRDefault="00A83133" w:rsidP="00A83133">
      <w:r w:rsidRPr="0075061C">
        <w:rPr>
          <w:rStyle w:val="Style13ptBold"/>
        </w:rPr>
        <w:t>Babb No Date</w:t>
      </w:r>
      <w:r w:rsidRPr="0075061C">
        <w:t xml:space="preserve"> Katrina Babb "Chapter 11: The Economic Impact of Unions" </w:t>
      </w:r>
      <w:hyperlink r:id="rId9" w:history="1">
        <w:r w:rsidRPr="0075061C">
          <w:rPr>
            <w:rStyle w:val="Hyperlink"/>
          </w:rPr>
          <w:t>http://isu.indstate.edu/conant/ecn351/ch11/chapter11.htm</w:t>
        </w:r>
      </w:hyperlink>
      <w:r w:rsidRPr="0075061C">
        <w:t xml:space="preserve"> (Professor of </w:t>
      </w:r>
      <w:proofErr w:type="spellStart"/>
      <w:r w:rsidRPr="0075061C">
        <w:t>Economic</w:t>
      </w:r>
      <w:proofErr w:type="spellEnd"/>
      <w:r w:rsidRPr="0075061C">
        <w:t xml:space="preserve"> at Indiana State)</w:t>
      </w:r>
    </w:p>
    <w:p w14:paraId="706FF96D" w14:textId="77777777" w:rsidR="00A83133" w:rsidRDefault="00A83133" w:rsidP="00A83133">
      <w:pPr>
        <w:rPr>
          <w:u w:val="single"/>
        </w:rPr>
      </w:pPr>
      <w:r w:rsidRPr="0075061C">
        <w:rPr>
          <w:sz w:val="16"/>
        </w:rPr>
        <w:t xml:space="preserve">Strikes ­ </w:t>
      </w:r>
      <w:r w:rsidRPr="0075061C">
        <w:rPr>
          <w:highlight w:val="cyan"/>
          <w:u w:val="single"/>
        </w:rPr>
        <w:t>Simple statistics</w:t>
      </w:r>
      <w:r w:rsidRPr="0075061C">
        <w:rPr>
          <w:sz w:val="16"/>
          <w:highlight w:val="cyan"/>
        </w:rPr>
        <w:t xml:space="preserve"> </w:t>
      </w:r>
      <w:r w:rsidRPr="0075061C">
        <w:rPr>
          <w:sz w:val="16"/>
        </w:rPr>
        <w:t xml:space="preserve">on strike activity </w:t>
      </w:r>
      <w:r w:rsidRPr="0075061C">
        <w:rPr>
          <w:highlight w:val="cyan"/>
          <w:u w:val="single"/>
        </w:rPr>
        <w:t>suggest</w:t>
      </w:r>
      <w:r w:rsidRPr="0075061C">
        <w:rPr>
          <w:sz w:val="16"/>
          <w:highlight w:val="cyan"/>
        </w:rPr>
        <w:t xml:space="preserve"> </w:t>
      </w:r>
      <w:r w:rsidRPr="0075061C">
        <w:rPr>
          <w:sz w:val="16"/>
        </w:rPr>
        <w:t xml:space="preserve">that </w:t>
      </w:r>
      <w:r w:rsidRPr="0075061C">
        <w:rPr>
          <w:highlight w:val="cyan"/>
          <w:u w:val="single"/>
        </w:rPr>
        <w:t>strikes</w:t>
      </w:r>
      <w:r w:rsidRPr="0075061C">
        <w:rPr>
          <w:sz w:val="16"/>
          <w:highlight w:val="cyan"/>
        </w:rPr>
        <w:t xml:space="preserve"> </w:t>
      </w:r>
      <w:r w:rsidRPr="0075061C">
        <w:rPr>
          <w:sz w:val="16"/>
        </w:rPr>
        <w:t xml:space="preserve">are relatively rare and the associated aggregate </w:t>
      </w:r>
      <w:r w:rsidRPr="0075061C">
        <w:rPr>
          <w:highlight w:val="cyan"/>
          <w:u w:val="single"/>
        </w:rPr>
        <w:t>economic losses are relatively minimal</w:t>
      </w:r>
      <w:r w:rsidRPr="0075061C">
        <w:rPr>
          <w:sz w:val="16"/>
        </w:rPr>
        <w:t xml:space="preserve">. Table 11-3 provides data on major work stoppages, defined as those involving 1000 or more workers and lasting at least one full day or one work shift. But </w:t>
      </w:r>
      <w:r w:rsidRPr="0075061C">
        <w:rPr>
          <w:highlight w:val="cyan"/>
          <w:u w:val="single"/>
        </w:rPr>
        <w:t xml:space="preserve">these data </w:t>
      </w:r>
      <w:r w:rsidRPr="0075061C">
        <w:rPr>
          <w:b/>
          <w:bCs/>
          <w:highlight w:val="cyan"/>
          <w:u w:val="single"/>
          <w:bdr w:val="single" w:sz="4" w:space="0" w:color="auto"/>
        </w:rPr>
        <w:t>can be misleading</w:t>
      </w:r>
      <w:r w:rsidRPr="0075061C">
        <w:rPr>
          <w:sz w:val="16"/>
          <w:highlight w:val="cyan"/>
          <w:bdr w:val="single" w:sz="4" w:space="0" w:color="auto"/>
        </w:rPr>
        <w:t xml:space="preserve"> </w:t>
      </w:r>
      <w:r w:rsidRPr="0075061C">
        <w:rPr>
          <w:b/>
          <w:bCs/>
          <w:highlight w:val="cyan"/>
          <w:u w:val="single"/>
          <w:bdr w:val="single" w:sz="4" w:space="0" w:color="auto"/>
        </w:rPr>
        <w:t>as a measure of the costliness of a strike.</w:t>
      </w:r>
      <w:r w:rsidRPr="0075061C">
        <w:rPr>
          <w:b/>
          <w:bCs/>
          <w:highlight w:val="cyan"/>
          <w:u w:val="single"/>
        </w:rPr>
        <w:t xml:space="preserve"> </w:t>
      </w:r>
      <w:r w:rsidRPr="0075061C">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75061C">
        <w:rPr>
          <w:highlight w:val="cyan"/>
          <w:u w:val="single"/>
        </w:rPr>
        <w:t xml:space="preserve">amount lost </w:t>
      </w:r>
      <w:r w:rsidRPr="0075061C">
        <w:rPr>
          <w:b/>
          <w:bCs/>
          <w:highlight w:val="cyan"/>
          <w:u w:val="single"/>
        </w:rPr>
        <w:t>can be understated</w:t>
      </w:r>
      <w:r w:rsidRPr="0075061C">
        <w:rPr>
          <w:highlight w:val="cyan"/>
          <w:u w:val="single"/>
        </w:rPr>
        <w:t xml:space="preserve"> </w:t>
      </w:r>
      <w:r w:rsidRPr="0075061C">
        <w:rPr>
          <w:u w:val="single"/>
        </w:rPr>
        <w:t xml:space="preserve">by the data if </w:t>
      </w:r>
      <w:r w:rsidRPr="0075061C">
        <w:rPr>
          <w:highlight w:val="cyan"/>
          <w:u w:val="single"/>
        </w:rPr>
        <w:t xml:space="preserve">production in associated industries </w:t>
      </w:r>
      <w:r w:rsidRPr="0075061C">
        <w:rPr>
          <w:u w:val="single"/>
        </w:rPr>
        <w:t xml:space="preserve">( </w:t>
      </w:r>
      <w:r w:rsidRPr="0075061C">
        <w:rPr>
          <w:highlight w:val="cyan"/>
          <w:u w:val="single"/>
        </w:rPr>
        <w:t>those that buy</w:t>
      </w:r>
      <w:r w:rsidRPr="0075061C">
        <w:rPr>
          <w:u w:val="single"/>
        </w:rPr>
        <w:t xml:space="preserve"> </w:t>
      </w:r>
      <w:r w:rsidRPr="0075061C">
        <w:rPr>
          <w:u w:val="single"/>
        </w:rPr>
        <w:lastRenderedPageBreak/>
        <w:t xml:space="preserve">inputs from the struck industry </w:t>
      </w:r>
      <w:r w:rsidRPr="0075061C">
        <w:rPr>
          <w:highlight w:val="cyan"/>
          <w:u w:val="single"/>
        </w:rPr>
        <w:t xml:space="preserve">or sell products to it) </w:t>
      </w:r>
      <w:r w:rsidRPr="0075061C">
        <w:rPr>
          <w:b/>
          <w:bCs/>
          <w:highlight w:val="cyan"/>
          <w:u w:val="single"/>
        </w:rPr>
        <w:t>is disrupted</w:t>
      </w:r>
      <w:r w:rsidRPr="0075061C">
        <w:rPr>
          <w:u w:val="single"/>
        </w:rPr>
        <w:t xml:space="preserve">. As a broad generalization, the </w:t>
      </w:r>
      <w:r w:rsidRPr="0075061C">
        <w:rPr>
          <w:highlight w:val="cyan"/>
          <w:u w:val="single"/>
        </w:rPr>
        <w:t xml:space="preserve">adverse effects </w:t>
      </w:r>
      <w:r w:rsidRPr="0075061C">
        <w:rPr>
          <w:u w:val="single"/>
        </w:rPr>
        <w:t xml:space="preserve">of a strike on </w:t>
      </w:r>
      <w:proofErr w:type="spellStart"/>
      <w:r w:rsidRPr="0075061C">
        <w:rPr>
          <w:u w:val="single"/>
        </w:rPr>
        <w:t>nonstriking</w:t>
      </w:r>
      <w:proofErr w:type="spellEnd"/>
      <w:r w:rsidRPr="0075061C">
        <w:rPr>
          <w:u w:val="single"/>
        </w:rPr>
        <w:t xml:space="preserve"> firms and customers </w:t>
      </w:r>
      <w:r w:rsidRPr="0075061C">
        <w:rPr>
          <w:highlight w:val="cyan"/>
          <w:u w:val="single"/>
        </w:rPr>
        <w:t xml:space="preserve">are likely to be greater </w:t>
      </w:r>
      <w:r w:rsidRPr="0075061C">
        <w:rPr>
          <w:b/>
          <w:bCs/>
          <w:highlight w:val="cyan"/>
          <w:u w:val="single"/>
        </w:rPr>
        <w:t>when services are involved</w:t>
      </w:r>
      <w:r w:rsidRPr="0075061C">
        <w:rPr>
          <w:highlight w:val="cyan"/>
          <w:u w:val="single"/>
        </w:rPr>
        <w:t xml:space="preserve"> </w:t>
      </w:r>
      <w:r w:rsidRPr="0075061C">
        <w:rPr>
          <w:u w:val="single"/>
        </w:rPr>
        <w:t>and less when products are involved. Remember, that strikes are the result of the failure of both parties to the negotiation, so it is inaccurate to attribute all of the costs associated with a strike to labor alone.</w:t>
      </w:r>
    </w:p>
    <w:p w14:paraId="12C0BA05" w14:textId="77777777" w:rsidR="00A83133" w:rsidRPr="0075061C" w:rsidRDefault="00A83133" w:rsidP="00A83133">
      <w:pPr>
        <w:rPr>
          <w:sz w:val="16"/>
        </w:rPr>
      </w:pPr>
    </w:p>
    <w:p w14:paraId="06AD0931" w14:textId="77777777" w:rsidR="00A83133" w:rsidRPr="0075061C" w:rsidRDefault="00A83133" w:rsidP="00A83133">
      <w:pPr>
        <w:pStyle w:val="Heading4"/>
      </w:pPr>
      <w:r w:rsidRPr="0075061C">
        <w:t xml:space="preserve">Economic Collapse goes </w:t>
      </w:r>
      <w:r w:rsidRPr="0075061C">
        <w:rPr>
          <w:u w:val="single"/>
        </w:rPr>
        <w:t>Nuclear</w:t>
      </w:r>
      <w:r w:rsidRPr="0075061C">
        <w:t>.</w:t>
      </w:r>
    </w:p>
    <w:p w14:paraId="37465932" w14:textId="77777777" w:rsidR="00A83133" w:rsidRPr="0075061C" w:rsidRDefault="00A83133" w:rsidP="00A83133">
      <w:proofErr w:type="spellStart"/>
      <w:r w:rsidRPr="0075061C">
        <w:rPr>
          <w:rStyle w:val="Style13ptBold"/>
        </w:rPr>
        <w:t>Tønnesson</w:t>
      </w:r>
      <w:proofErr w:type="spellEnd"/>
      <w:r w:rsidRPr="0075061C">
        <w:rPr>
          <w:rStyle w:val="Style13ptBold"/>
        </w:rPr>
        <w:t xml:space="preserve"> 15</w:t>
      </w:r>
      <w:r w:rsidRPr="0075061C">
        <w:t xml:space="preserve">, Stein. "Deterrence, interdependence and Sino–US peace." International Area Studies Review 18.3 (2015): 297-311. (the Department of Peace and Conflict, Uppsala University, Sweden, and Peace research Institute Oslo (PRIO), Norway) </w:t>
      </w:r>
    </w:p>
    <w:p w14:paraId="20D89614" w14:textId="77777777" w:rsidR="00A83133" w:rsidRPr="0075061C" w:rsidRDefault="00A83133" w:rsidP="00A83133">
      <w:pPr>
        <w:rPr>
          <w:sz w:val="16"/>
        </w:rPr>
      </w:pPr>
      <w:r w:rsidRPr="0075061C">
        <w:rPr>
          <w:sz w:val="16"/>
        </w:rPr>
        <w:t xml:space="preserve">Several </w:t>
      </w:r>
      <w:r w:rsidRPr="0075061C">
        <w:rPr>
          <w:rStyle w:val="StyleUnderline"/>
          <w:sz w:val="24"/>
        </w:rPr>
        <w:t>recent works on China and Sino–US relations have made substantial contributions to</w:t>
      </w:r>
      <w:r w:rsidRPr="0075061C">
        <w:rPr>
          <w:sz w:val="16"/>
        </w:rPr>
        <w:t xml:space="preserve"> the </w:t>
      </w:r>
      <w:r w:rsidRPr="0075061C">
        <w:rPr>
          <w:rStyle w:val="StyleUnderline"/>
          <w:sz w:val="24"/>
        </w:rPr>
        <w:t>current understanding of how and under what circumstances a combination of nuclear deterrence and economic interdependence may reduce the risk of war between major powers</w:t>
      </w:r>
      <w:r w:rsidRPr="0075061C">
        <w:rPr>
          <w:sz w:val="16"/>
        </w:rPr>
        <w:t xml:space="preserve">. At least four conclusions can be drawn from the review above: first, </w:t>
      </w:r>
      <w:r w:rsidRPr="0075061C">
        <w:rPr>
          <w:rStyle w:val="StyleUnderline"/>
          <w:sz w:val="24"/>
        </w:rPr>
        <w:t>those who say that interdependence may both inhibit and drive conflict are righ</w:t>
      </w:r>
      <w:r w:rsidRPr="0075061C">
        <w:rPr>
          <w:sz w:val="16"/>
        </w:rPr>
        <w:t xml:space="preserve">t. </w:t>
      </w:r>
      <w:r w:rsidRPr="0075061C">
        <w:rPr>
          <w:rStyle w:val="StyleUnderline"/>
          <w:sz w:val="24"/>
        </w:rPr>
        <w:t xml:space="preserve">Interdependence raises the cost of conflict for all sides but </w:t>
      </w:r>
      <w:r w:rsidRPr="0075061C">
        <w:rPr>
          <w:sz w:val="16"/>
        </w:rPr>
        <w:t>asymmetrical or unbalanced dependencies and negative trade expectations may generate tensions leading to trade wars among inter-dependent states that in turn increase the risk of military conflict</w:t>
      </w:r>
      <w:r w:rsidRPr="0075061C">
        <w:rPr>
          <w:rStyle w:val="StyleUnderline"/>
          <w:sz w:val="24"/>
        </w:rPr>
        <w:t xml:space="preserve"> </w:t>
      </w:r>
      <w:r w:rsidRPr="0075061C">
        <w:rPr>
          <w:sz w:val="16"/>
        </w:rPr>
        <w:t xml:space="preserve">(Copeland, 2015: 1, 14, 437; Roach, 2014). The risk may increase if one of the interdependent countries is governed by an inward-looking socio-economic coalition (Solingen, 2015); second, the </w:t>
      </w:r>
      <w:r w:rsidRPr="0075061C">
        <w:rPr>
          <w:rStyle w:val="StyleUnderline"/>
          <w:sz w:val="24"/>
        </w:rPr>
        <w:t xml:space="preserve">risk of war between China and the US should not just be </w:t>
      </w:r>
      <w:proofErr w:type="spellStart"/>
      <w:r w:rsidRPr="0075061C">
        <w:rPr>
          <w:rStyle w:val="StyleUnderline"/>
          <w:sz w:val="24"/>
        </w:rPr>
        <w:t>analysed</w:t>
      </w:r>
      <w:proofErr w:type="spellEnd"/>
      <w:r w:rsidRPr="0075061C">
        <w:rPr>
          <w:rStyle w:val="StyleUnderline"/>
          <w:sz w:val="24"/>
        </w:rPr>
        <w:t xml:space="preserve"> bilaterally but include their allies and partners</w:t>
      </w:r>
      <w:r w:rsidRPr="0075061C">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75061C">
        <w:rPr>
          <w:rStyle w:val="Emphasis"/>
          <w:sz w:val="24"/>
          <w:highlight w:val="cyan"/>
        </w:rPr>
        <w:t>decisions</w:t>
      </w:r>
      <w:r w:rsidRPr="0075061C">
        <w:rPr>
          <w:rStyle w:val="Emphasis"/>
          <w:sz w:val="24"/>
        </w:rPr>
        <w:t xml:space="preserve"> </w:t>
      </w:r>
      <w:r w:rsidRPr="0075061C">
        <w:rPr>
          <w:rStyle w:val="Emphasis"/>
          <w:sz w:val="24"/>
          <w:highlight w:val="cyan"/>
        </w:rPr>
        <w:t>for</w:t>
      </w:r>
      <w:r w:rsidRPr="0075061C">
        <w:rPr>
          <w:rStyle w:val="Emphasis"/>
          <w:sz w:val="24"/>
        </w:rPr>
        <w:t xml:space="preserve"> </w:t>
      </w:r>
      <w:r w:rsidRPr="0075061C">
        <w:rPr>
          <w:rStyle w:val="Emphasis"/>
          <w:sz w:val="24"/>
          <w:highlight w:val="cyan"/>
        </w:rPr>
        <w:t>war</w:t>
      </w:r>
      <w:r w:rsidRPr="0075061C">
        <w:rPr>
          <w:rStyle w:val="Emphasis"/>
          <w:sz w:val="24"/>
        </w:rPr>
        <w:t xml:space="preserve"> and peace are </w:t>
      </w:r>
      <w:r w:rsidRPr="0075061C">
        <w:rPr>
          <w:rStyle w:val="Emphasis"/>
          <w:sz w:val="24"/>
          <w:highlight w:val="cyan"/>
        </w:rPr>
        <w:t>taken</w:t>
      </w:r>
      <w:r w:rsidRPr="0075061C">
        <w:rPr>
          <w:rStyle w:val="Emphasis"/>
          <w:sz w:val="24"/>
        </w:rPr>
        <w:t xml:space="preserve"> </w:t>
      </w:r>
      <w:r w:rsidRPr="0075061C">
        <w:rPr>
          <w:rStyle w:val="Emphasis"/>
          <w:sz w:val="24"/>
          <w:highlight w:val="cyan"/>
        </w:rPr>
        <w:t>by</w:t>
      </w:r>
      <w:r w:rsidRPr="0075061C">
        <w:rPr>
          <w:rStyle w:val="Emphasis"/>
          <w:sz w:val="24"/>
        </w:rPr>
        <w:t xml:space="preserve"> very </w:t>
      </w:r>
      <w:r w:rsidRPr="0075061C">
        <w:rPr>
          <w:rStyle w:val="Emphasis"/>
          <w:sz w:val="24"/>
          <w:highlight w:val="cyan"/>
        </w:rPr>
        <w:t>few people, who act on</w:t>
      </w:r>
      <w:r w:rsidRPr="0075061C">
        <w:rPr>
          <w:rStyle w:val="Emphasis"/>
          <w:sz w:val="24"/>
        </w:rPr>
        <w:t xml:space="preserve"> the basis of their </w:t>
      </w:r>
      <w:r w:rsidRPr="0075061C">
        <w:rPr>
          <w:rStyle w:val="Emphasis"/>
          <w:sz w:val="24"/>
          <w:highlight w:val="cyan"/>
        </w:rPr>
        <w:t>future</w:t>
      </w:r>
      <w:r w:rsidRPr="0075061C">
        <w:rPr>
          <w:rStyle w:val="Emphasis"/>
          <w:sz w:val="24"/>
        </w:rPr>
        <w:t xml:space="preserve"> </w:t>
      </w:r>
      <w:r w:rsidRPr="0075061C">
        <w:rPr>
          <w:rStyle w:val="Emphasis"/>
          <w:sz w:val="24"/>
          <w:highlight w:val="cyan"/>
        </w:rPr>
        <w:t>expectations</w:t>
      </w:r>
      <w:r w:rsidRPr="0075061C">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75061C">
        <w:rPr>
          <w:rStyle w:val="StyleUnderline"/>
          <w:sz w:val="24"/>
          <w:highlight w:val="cyan"/>
        </w:rPr>
        <w:t>If</w:t>
      </w:r>
      <w:r w:rsidRPr="0075061C">
        <w:rPr>
          <w:rStyle w:val="StyleUnderline"/>
          <w:sz w:val="24"/>
        </w:rPr>
        <w:t xml:space="preserve"> </w:t>
      </w:r>
      <w:r w:rsidRPr="0075061C">
        <w:rPr>
          <w:rStyle w:val="StyleUnderline"/>
          <w:sz w:val="24"/>
          <w:highlight w:val="cyan"/>
        </w:rPr>
        <w:t>leaders</w:t>
      </w:r>
      <w:r w:rsidRPr="0075061C">
        <w:rPr>
          <w:rStyle w:val="StyleUnderline"/>
          <w:sz w:val="24"/>
        </w:rPr>
        <w:t xml:space="preserve"> on either side of the Atlantic begin to </w:t>
      </w:r>
      <w:r w:rsidRPr="0075061C">
        <w:rPr>
          <w:rStyle w:val="StyleUnderline"/>
          <w:sz w:val="24"/>
          <w:highlight w:val="cyan"/>
        </w:rPr>
        <w:t>seriously</w:t>
      </w:r>
      <w:r w:rsidRPr="0075061C">
        <w:rPr>
          <w:rStyle w:val="StyleUnderline"/>
          <w:sz w:val="24"/>
        </w:rPr>
        <w:t xml:space="preserve"> fear or </w:t>
      </w:r>
      <w:r w:rsidRPr="0075061C">
        <w:rPr>
          <w:rStyle w:val="StyleUnderline"/>
          <w:sz w:val="24"/>
          <w:highlight w:val="cyan"/>
        </w:rPr>
        <w:t>anticipate</w:t>
      </w:r>
      <w:r w:rsidRPr="0075061C">
        <w:rPr>
          <w:rStyle w:val="StyleUnderline"/>
          <w:sz w:val="24"/>
        </w:rPr>
        <w:t xml:space="preserve"> their own nation’s </w:t>
      </w:r>
      <w:r w:rsidRPr="0075061C">
        <w:rPr>
          <w:rStyle w:val="StyleUnderline"/>
          <w:sz w:val="24"/>
          <w:highlight w:val="cyan"/>
        </w:rPr>
        <w:t>decline</w:t>
      </w:r>
      <w:r w:rsidRPr="0075061C">
        <w:rPr>
          <w:rStyle w:val="StyleUnderline"/>
          <w:sz w:val="24"/>
        </w:rPr>
        <w:t xml:space="preserve"> </w:t>
      </w:r>
      <w:r w:rsidRPr="0075061C">
        <w:rPr>
          <w:rStyle w:val="StyleUnderline"/>
          <w:sz w:val="24"/>
          <w:highlight w:val="cyan"/>
        </w:rPr>
        <w:t>then</w:t>
      </w:r>
      <w:r w:rsidRPr="0075061C">
        <w:rPr>
          <w:rStyle w:val="StyleUnderline"/>
          <w:sz w:val="24"/>
        </w:rPr>
        <w:t xml:space="preserve"> </w:t>
      </w:r>
      <w:r w:rsidRPr="0075061C">
        <w:rPr>
          <w:rStyle w:val="StyleUnderline"/>
          <w:sz w:val="24"/>
          <w:highlight w:val="cyan"/>
        </w:rPr>
        <w:t xml:space="preserve">they may </w:t>
      </w:r>
      <w:r w:rsidRPr="0075061C">
        <w:rPr>
          <w:rStyle w:val="StyleUnderline"/>
          <w:sz w:val="24"/>
        </w:rPr>
        <w:t xml:space="preserve">blame </w:t>
      </w:r>
      <w:r w:rsidRPr="0075061C">
        <w:rPr>
          <w:sz w:val="16"/>
        </w:rPr>
        <w:t>this on external dependence, appeal to anti-foreign sentiments,</w:t>
      </w:r>
      <w:r w:rsidRPr="0075061C">
        <w:rPr>
          <w:rStyle w:val="StyleUnderline"/>
          <w:sz w:val="24"/>
        </w:rPr>
        <w:t xml:space="preserve"> </w:t>
      </w:r>
      <w:r w:rsidRPr="0075061C">
        <w:rPr>
          <w:rStyle w:val="StyleUnderline"/>
          <w:sz w:val="24"/>
          <w:highlight w:val="cyan"/>
        </w:rPr>
        <w:t>contemplate</w:t>
      </w:r>
      <w:r w:rsidRPr="0075061C">
        <w:rPr>
          <w:rStyle w:val="StyleUnderline"/>
          <w:sz w:val="24"/>
        </w:rPr>
        <w:t xml:space="preserve"> the </w:t>
      </w:r>
      <w:r w:rsidRPr="0075061C">
        <w:rPr>
          <w:rStyle w:val="StyleUnderline"/>
          <w:sz w:val="24"/>
          <w:highlight w:val="cyan"/>
        </w:rPr>
        <w:t>use of force to gain</w:t>
      </w:r>
      <w:r w:rsidRPr="0075061C">
        <w:rPr>
          <w:rStyle w:val="StyleUnderline"/>
          <w:sz w:val="24"/>
        </w:rPr>
        <w:t xml:space="preserve"> respect or </w:t>
      </w:r>
      <w:r w:rsidRPr="0075061C">
        <w:rPr>
          <w:rStyle w:val="StyleUnderline"/>
          <w:sz w:val="24"/>
          <w:highlight w:val="cyan"/>
        </w:rPr>
        <w:t>credibility</w:t>
      </w:r>
      <w:r w:rsidRPr="0075061C">
        <w:rPr>
          <w:rStyle w:val="StyleUnderline"/>
          <w:sz w:val="24"/>
        </w:rPr>
        <w:t xml:space="preserve">, adopt protectionist policies, </w:t>
      </w:r>
      <w:r w:rsidRPr="0075061C">
        <w:rPr>
          <w:rStyle w:val="StyleUnderline"/>
          <w:sz w:val="24"/>
          <w:highlight w:val="cyan"/>
        </w:rPr>
        <w:t>and</w:t>
      </w:r>
      <w:r w:rsidRPr="0075061C">
        <w:rPr>
          <w:rStyle w:val="StyleUnderline"/>
          <w:sz w:val="24"/>
        </w:rPr>
        <w:t xml:space="preserve"> ultimately </w:t>
      </w:r>
      <w:r w:rsidRPr="0075061C">
        <w:rPr>
          <w:rStyle w:val="StyleUnderline"/>
          <w:sz w:val="24"/>
          <w:highlight w:val="cyan"/>
        </w:rPr>
        <w:t>refuse to be deterred by</w:t>
      </w:r>
      <w:r w:rsidRPr="0075061C">
        <w:rPr>
          <w:rStyle w:val="StyleUnderline"/>
          <w:sz w:val="24"/>
        </w:rPr>
        <w:t xml:space="preserve"> either </w:t>
      </w:r>
      <w:r w:rsidRPr="0075061C">
        <w:rPr>
          <w:rStyle w:val="StyleUnderline"/>
          <w:sz w:val="24"/>
          <w:highlight w:val="cyan"/>
        </w:rPr>
        <w:t>nuclear</w:t>
      </w:r>
      <w:r w:rsidRPr="0075061C">
        <w:rPr>
          <w:rStyle w:val="StyleUnderline"/>
          <w:sz w:val="24"/>
        </w:rPr>
        <w:t xml:space="preserve"> </w:t>
      </w:r>
      <w:r w:rsidRPr="0075061C">
        <w:rPr>
          <w:rStyle w:val="StyleUnderline"/>
          <w:sz w:val="24"/>
          <w:highlight w:val="cyan"/>
        </w:rPr>
        <w:t>arms</w:t>
      </w:r>
      <w:r w:rsidRPr="0075061C">
        <w:rPr>
          <w:rStyle w:val="StyleUnderline"/>
          <w:sz w:val="24"/>
        </w:rPr>
        <w:t xml:space="preserve"> or prospects of socioeconomic calamities. </w:t>
      </w:r>
      <w:r w:rsidRPr="0075061C">
        <w:rPr>
          <w:rStyle w:val="Emphasis"/>
          <w:sz w:val="24"/>
        </w:rPr>
        <w:t xml:space="preserve">Such a </w:t>
      </w:r>
      <w:r w:rsidRPr="0075061C">
        <w:rPr>
          <w:rStyle w:val="Emphasis"/>
          <w:sz w:val="24"/>
          <w:highlight w:val="cyan"/>
        </w:rPr>
        <w:t>dangerous</w:t>
      </w:r>
      <w:r w:rsidRPr="0075061C">
        <w:rPr>
          <w:rStyle w:val="Emphasis"/>
          <w:sz w:val="24"/>
        </w:rPr>
        <w:t xml:space="preserve"> </w:t>
      </w:r>
      <w:r w:rsidRPr="0075061C">
        <w:rPr>
          <w:rStyle w:val="Emphasis"/>
          <w:sz w:val="24"/>
          <w:highlight w:val="cyan"/>
        </w:rPr>
        <w:t>shift</w:t>
      </w:r>
      <w:r w:rsidRPr="0075061C">
        <w:rPr>
          <w:rStyle w:val="Emphasis"/>
          <w:sz w:val="24"/>
        </w:rPr>
        <w:t xml:space="preserve"> </w:t>
      </w:r>
      <w:r w:rsidRPr="0075061C">
        <w:rPr>
          <w:rStyle w:val="Emphasis"/>
          <w:sz w:val="24"/>
          <w:highlight w:val="cyan"/>
        </w:rPr>
        <w:t>could</w:t>
      </w:r>
      <w:r w:rsidRPr="0075061C">
        <w:rPr>
          <w:rStyle w:val="Emphasis"/>
          <w:sz w:val="24"/>
        </w:rPr>
        <w:t xml:space="preserve"> </w:t>
      </w:r>
      <w:r w:rsidRPr="0075061C">
        <w:rPr>
          <w:rStyle w:val="Emphasis"/>
          <w:sz w:val="24"/>
          <w:highlight w:val="cyan"/>
        </w:rPr>
        <w:t>happen</w:t>
      </w:r>
      <w:r w:rsidRPr="0075061C">
        <w:rPr>
          <w:rStyle w:val="Emphasis"/>
          <w:sz w:val="24"/>
        </w:rPr>
        <w:t xml:space="preserve"> </w:t>
      </w:r>
      <w:r w:rsidRPr="0075061C">
        <w:rPr>
          <w:rStyle w:val="Emphasis"/>
          <w:sz w:val="24"/>
          <w:highlight w:val="cyan"/>
        </w:rPr>
        <w:t>abruptly</w:t>
      </w:r>
      <w:r w:rsidRPr="0075061C">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75061C">
        <w:rPr>
          <w:rStyle w:val="StyleUnderline"/>
          <w:sz w:val="24"/>
        </w:rPr>
        <w:t xml:space="preserve">The </w:t>
      </w:r>
      <w:r w:rsidRPr="0075061C">
        <w:rPr>
          <w:rStyle w:val="Emphasis"/>
          <w:sz w:val="24"/>
          <w:highlight w:val="cyan"/>
        </w:rPr>
        <w:t>greatest</w:t>
      </w:r>
      <w:r w:rsidRPr="0075061C">
        <w:rPr>
          <w:rStyle w:val="Emphasis"/>
          <w:sz w:val="24"/>
        </w:rPr>
        <w:t xml:space="preserve"> </w:t>
      </w:r>
      <w:r w:rsidRPr="0075061C">
        <w:rPr>
          <w:rStyle w:val="Emphasis"/>
          <w:sz w:val="24"/>
          <w:highlight w:val="cyan"/>
        </w:rPr>
        <w:t xml:space="preserve">risk is </w:t>
      </w:r>
      <w:r w:rsidRPr="0075061C">
        <w:rPr>
          <w:rStyle w:val="Emphasis"/>
          <w:sz w:val="24"/>
        </w:rPr>
        <w:t xml:space="preserve">not that a territorial dispute leads to war under present circumstances but that </w:t>
      </w:r>
      <w:r w:rsidRPr="0075061C">
        <w:rPr>
          <w:rStyle w:val="Emphasis"/>
          <w:sz w:val="24"/>
          <w:highlight w:val="cyan"/>
        </w:rPr>
        <w:t>changes</w:t>
      </w:r>
      <w:r w:rsidRPr="0075061C">
        <w:rPr>
          <w:rStyle w:val="Emphasis"/>
          <w:sz w:val="24"/>
        </w:rPr>
        <w:t xml:space="preserve"> </w:t>
      </w:r>
      <w:r w:rsidRPr="0075061C">
        <w:rPr>
          <w:rStyle w:val="Emphasis"/>
          <w:sz w:val="24"/>
          <w:highlight w:val="cyan"/>
        </w:rPr>
        <w:t>in</w:t>
      </w:r>
      <w:r w:rsidRPr="0075061C">
        <w:rPr>
          <w:rStyle w:val="Emphasis"/>
          <w:sz w:val="24"/>
        </w:rPr>
        <w:t xml:space="preserve"> the world </w:t>
      </w:r>
      <w:r w:rsidRPr="0075061C">
        <w:rPr>
          <w:rStyle w:val="Emphasis"/>
          <w:sz w:val="24"/>
          <w:highlight w:val="cyan"/>
        </w:rPr>
        <w:t>econ</w:t>
      </w:r>
      <w:r w:rsidRPr="0075061C">
        <w:rPr>
          <w:rStyle w:val="Emphasis"/>
          <w:sz w:val="24"/>
        </w:rPr>
        <w:t xml:space="preserve">omy </w:t>
      </w:r>
      <w:r w:rsidRPr="0075061C">
        <w:rPr>
          <w:rStyle w:val="StyleUnderline"/>
          <w:sz w:val="24"/>
        </w:rPr>
        <w:t>alter those circumstances in ways that render inter-state peace more precarious</w:t>
      </w:r>
      <w:r w:rsidRPr="0075061C">
        <w:rPr>
          <w:sz w:val="16"/>
        </w:rPr>
        <w:t xml:space="preserve">. If China and the US fail to rebalance their financial and trading relations (Roach, 2014) then </w:t>
      </w:r>
      <w:r w:rsidRPr="0075061C">
        <w:rPr>
          <w:rStyle w:val="StyleUnderline"/>
          <w:sz w:val="24"/>
        </w:rPr>
        <w:t>a trade war could</w:t>
      </w:r>
      <w:r w:rsidRPr="0075061C">
        <w:rPr>
          <w:sz w:val="16"/>
        </w:rPr>
        <w:t xml:space="preserve"> result, </w:t>
      </w:r>
      <w:r w:rsidRPr="0075061C">
        <w:rPr>
          <w:rStyle w:val="StyleUnderline"/>
          <w:sz w:val="24"/>
        </w:rPr>
        <w:t>interrupt</w:t>
      </w:r>
      <w:r w:rsidRPr="0075061C">
        <w:rPr>
          <w:sz w:val="16"/>
        </w:rPr>
        <w:t xml:space="preserve">ing </w:t>
      </w:r>
      <w:r w:rsidRPr="0075061C">
        <w:rPr>
          <w:rStyle w:val="StyleUnderline"/>
          <w:sz w:val="24"/>
        </w:rPr>
        <w:t>transnational production networks, provoking social distress, and exacerbating nationalist emotions.</w:t>
      </w:r>
      <w:r w:rsidRPr="0075061C">
        <w:rPr>
          <w:sz w:val="16"/>
        </w:rPr>
        <w:t xml:space="preserve"> </w:t>
      </w:r>
      <w:r w:rsidRPr="0075061C">
        <w:rPr>
          <w:rStyle w:val="StyleUnderline"/>
          <w:sz w:val="24"/>
        </w:rPr>
        <w:t xml:space="preserve">This could have </w:t>
      </w:r>
      <w:r w:rsidRPr="0075061C">
        <w:rPr>
          <w:rStyle w:val="StyleUnderline"/>
          <w:sz w:val="24"/>
          <w:highlight w:val="cyan"/>
        </w:rPr>
        <w:t>unforeseen consequences in the field of security, with nuclear deterrence remaining</w:t>
      </w:r>
      <w:r w:rsidRPr="0075061C">
        <w:rPr>
          <w:sz w:val="16"/>
        </w:rPr>
        <w:t xml:space="preserve"> the only factor to protect the world from Armageddon, and </w:t>
      </w:r>
      <w:r w:rsidRPr="0075061C">
        <w:rPr>
          <w:rStyle w:val="StyleUnderline"/>
          <w:sz w:val="24"/>
        </w:rPr>
        <w:t>unreliably</w:t>
      </w:r>
      <w:r w:rsidRPr="0075061C">
        <w:rPr>
          <w:sz w:val="16"/>
        </w:rPr>
        <w:t xml:space="preserve"> so. Deterrence could lose its credibility: one of the two </w:t>
      </w:r>
      <w:r w:rsidRPr="0075061C">
        <w:rPr>
          <w:rStyle w:val="StyleUnderline"/>
          <w:sz w:val="24"/>
          <w:highlight w:val="cyan"/>
        </w:rPr>
        <w:t>great powers might gamble</w:t>
      </w:r>
      <w:r w:rsidRPr="0075061C">
        <w:rPr>
          <w:rStyle w:val="StyleUnderline"/>
          <w:sz w:val="24"/>
        </w:rPr>
        <w:t xml:space="preserve"> that the other</w:t>
      </w:r>
      <w:r w:rsidRPr="0075061C">
        <w:rPr>
          <w:sz w:val="16"/>
        </w:rPr>
        <w:t xml:space="preserve"> </w:t>
      </w:r>
      <w:r w:rsidRPr="0075061C">
        <w:rPr>
          <w:rStyle w:val="StyleUnderline"/>
          <w:sz w:val="24"/>
        </w:rPr>
        <w:t>yield in a cyber-war or conventional limited war,</w:t>
      </w:r>
      <w:r w:rsidRPr="0075061C">
        <w:rPr>
          <w:sz w:val="16"/>
        </w:rPr>
        <w:t xml:space="preserve"> </w:t>
      </w:r>
      <w:r w:rsidRPr="0075061C">
        <w:rPr>
          <w:rStyle w:val="StyleUnderline"/>
          <w:sz w:val="24"/>
        </w:rPr>
        <w:t xml:space="preserve">or </w:t>
      </w:r>
      <w:r w:rsidRPr="0075061C">
        <w:rPr>
          <w:rStyle w:val="StyleUnderline"/>
          <w:sz w:val="24"/>
          <w:highlight w:val="cyan"/>
        </w:rPr>
        <w:t>third party countries might engage</w:t>
      </w:r>
      <w:r w:rsidRPr="0075061C">
        <w:rPr>
          <w:sz w:val="16"/>
        </w:rPr>
        <w:t xml:space="preserve"> in conflict with each other, </w:t>
      </w:r>
      <w:r w:rsidRPr="0075061C">
        <w:rPr>
          <w:rStyle w:val="StyleUnderline"/>
          <w:sz w:val="24"/>
        </w:rPr>
        <w:t xml:space="preserve">with a view to </w:t>
      </w:r>
      <w:r w:rsidRPr="0075061C">
        <w:rPr>
          <w:rStyle w:val="StyleUnderline"/>
          <w:sz w:val="24"/>
          <w:highlight w:val="cyan"/>
          <w:bdr w:val="single" w:sz="4" w:space="0" w:color="auto"/>
        </w:rPr>
        <w:t>obliging</w:t>
      </w:r>
      <w:r w:rsidRPr="0075061C">
        <w:rPr>
          <w:rStyle w:val="StyleUnderline"/>
          <w:sz w:val="24"/>
          <w:bdr w:val="single" w:sz="4" w:space="0" w:color="auto"/>
        </w:rPr>
        <w:t xml:space="preserve"> </w:t>
      </w:r>
      <w:r w:rsidRPr="0075061C">
        <w:rPr>
          <w:rStyle w:val="StyleUnderline"/>
          <w:sz w:val="24"/>
          <w:highlight w:val="cyan"/>
          <w:bdr w:val="single" w:sz="4" w:space="0" w:color="auto"/>
        </w:rPr>
        <w:t>Washington</w:t>
      </w:r>
      <w:r w:rsidRPr="0075061C">
        <w:rPr>
          <w:rStyle w:val="StyleUnderline"/>
          <w:sz w:val="24"/>
          <w:bdr w:val="single" w:sz="4" w:space="0" w:color="auto"/>
        </w:rPr>
        <w:t xml:space="preserve"> or Beijing </w:t>
      </w:r>
      <w:r w:rsidRPr="0075061C">
        <w:rPr>
          <w:rStyle w:val="StyleUnderline"/>
          <w:sz w:val="24"/>
          <w:highlight w:val="cyan"/>
          <w:bdr w:val="single" w:sz="4" w:space="0" w:color="auto"/>
        </w:rPr>
        <w:t>to</w:t>
      </w:r>
      <w:r w:rsidRPr="0075061C">
        <w:rPr>
          <w:rStyle w:val="StyleUnderline"/>
          <w:sz w:val="24"/>
          <w:bdr w:val="single" w:sz="4" w:space="0" w:color="auto"/>
        </w:rPr>
        <w:t xml:space="preserve"> </w:t>
      </w:r>
      <w:r w:rsidRPr="0075061C">
        <w:rPr>
          <w:rStyle w:val="StyleUnderline"/>
          <w:sz w:val="24"/>
          <w:highlight w:val="cyan"/>
          <w:bdr w:val="single" w:sz="4" w:space="0" w:color="auto"/>
        </w:rPr>
        <w:t>intervene</w:t>
      </w:r>
      <w:r w:rsidRPr="0075061C">
        <w:rPr>
          <w:sz w:val="16"/>
        </w:rPr>
        <w:t xml:space="preserve">. </w:t>
      </w:r>
    </w:p>
    <w:bookmarkEnd w:id="1"/>
    <w:p w14:paraId="3002389C" w14:textId="175D22B8" w:rsidR="00A83133" w:rsidRDefault="00A83133" w:rsidP="00A83133"/>
    <w:p w14:paraId="6B09A9FC" w14:textId="4469533A" w:rsidR="00F7259C" w:rsidRDefault="00F7259C" w:rsidP="00F7259C">
      <w:pPr>
        <w:pStyle w:val="Heading2"/>
      </w:pPr>
      <w:r>
        <w:lastRenderedPageBreak/>
        <w:t>1</w:t>
      </w:r>
    </w:p>
    <w:p w14:paraId="17AAB74F" w14:textId="4101B6F5" w:rsidR="00F7259C" w:rsidRPr="00F7259C" w:rsidRDefault="00F7259C" w:rsidP="00F7259C">
      <w:pPr>
        <w:pStyle w:val="Heading4"/>
      </w:pPr>
      <w:r>
        <w:t xml:space="preserve">Presumption negates because there are infinite ways I can prove something wrong whereas theoretical </w:t>
      </w:r>
      <w:proofErr w:type="spellStart"/>
      <w:r>
        <w:t>args</w:t>
      </w:r>
      <w:proofErr w:type="spellEnd"/>
      <w:r>
        <w:t xml:space="preserve"> have no way to be proven </w:t>
      </w:r>
    </w:p>
    <w:p w14:paraId="0B7A250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Lucida Grande"/>
    <w:charset w:val="00"/>
    <w:family w:val="swiss"/>
    <w:pitch w:val="variable"/>
    <w:sig w:usb0="E1000AEF" w:usb1="5000A1FF" w:usb2="00000000" w:usb3="00000000" w:csb0="000001B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E13EF"/>
    <w:rsid w:val="000139A3"/>
    <w:rsid w:val="00100833"/>
    <w:rsid w:val="00104529"/>
    <w:rsid w:val="00105942"/>
    <w:rsid w:val="00107396"/>
    <w:rsid w:val="00144A4C"/>
    <w:rsid w:val="00176AB0"/>
    <w:rsid w:val="00177B7D"/>
    <w:rsid w:val="0018322D"/>
    <w:rsid w:val="001B5776"/>
    <w:rsid w:val="001E527A"/>
    <w:rsid w:val="001F4EA6"/>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13EF"/>
    <w:rsid w:val="0091627E"/>
    <w:rsid w:val="0097032B"/>
    <w:rsid w:val="009D2EAD"/>
    <w:rsid w:val="009D54B2"/>
    <w:rsid w:val="009E1922"/>
    <w:rsid w:val="009F7ED2"/>
    <w:rsid w:val="00A83133"/>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454D"/>
    <w:rsid w:val="00E15E75"/>
    <w:rsid w:val="00E5262C"/>
    <w:rsid w:val="00EC7DC4"/>
    <w:rsid w:val="00ED30CF"/>
    <w:rsid w:val="00F176EF"/>
    <w:rsid w:val="00F45E10"/>
    <w:rsid w:val="00F6364A"/>
    <w:rsid w:val="00F7259C"/>
    <w:rsid w:val="00F83C2D"/>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DCAC8"/>
  <w15:chartTrackingRefBased/>
  <w15:docId w15:val="{ED75DB1C-4A69-4D45-81DB-BAA163D7E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13EF"/>
    <w:rPr>
      <w:rFonts w:ascii="Calibri" w:hAnsi="Calibri"/>
    </w:rPr>
  </w:style>
  <w:style w:type="paragraph" w:styleId="Heading1">
    <w:name w:val="heading 1"/>
    <w:aliases w:val="Pocket"/>
    <w:basedOn w:val="Normal"/>
    <w:next w:val="Normal"/>
    <w:link w:val="Heading1Char"/>
    <w:qFormat/>
    <w:rsid w:val="008E13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13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8E13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8E13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E13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13EF"/>
  </w:style>
  <w:style w:type="character" w:customStyle="1" w:styleId="Heading1Char">
    <w:name w:val="Heading 1 Char"/>
    <w:aliases w:val="Pocket Char"/>
    <w:basedOn w:val="DefaultParagraphFont"/>
    <w:link w:val="Heading1"/>
    <w:rsid w:val="008E13E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E13EF"/>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8E13E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8E13E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8E13E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E13EF"/>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8E13EF"/>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E13EF"/>
    <w:rPr>
      <w:color w:val="auto"/>
      <w:u w:val="none"/>
    </w:rPr>
  </w:style>
  <w:style w:type="character" w:styleId="FollowedHyperlink">
    <w:name w:val="FollowedHyperlink"/>
    <w:basedOn w:val="DefaultParagraphFont"/>
    <w:uiPriority w:val="99"/>
    <w:semiHidden/>
    <w:unhideWhenUsed/>
    <w:rsid w:val="008E13EF"/>
    <w:rPr>
      <w:color w:val="auto"/>
      <w:u w:val="none"/>
    </w:rPr>
  </w:style>
  <w:style w:type="paragraph" w:styleId="DocumentMap">
    <w:name w:val="Document Map"/>
    <w:basedOn w:val="Normal"/>
    <w:link w:val="DocumentMapChar"/>
    <w:uiPriority w:val="99"/>
    <w:semiHidden/>
    <w:unhideWhenUsed/>
    <w:rsid w:val="00A831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3133"/>
    <w:rPr>
      <w:rFonts w:ascii="Lucida Grande" w:hAnsi="Lucida Grande" w:cs="Lucida Grande"/>
      <w:sz w:val="24"/>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
    <w:basedOn w:val="Heading1"/>
    <w:link w:val="Hyperlink"/>
    <w:autoRedefine/>
    <w:uiPriority w:val="99"/>
    <w:qFormat/>
    <w:rsid w:val="00A8313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83133"/>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20"/>
    <w:qFormat/>
    <w:rsid w:val="00A8313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20"/>
    <w:qFormat/>
    <w:rsid w:val="00A8313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basedOn w:val="DefaultParagraphFont"/>
    <w:uiPriority w:val="22"/>
    <w:qFormat/>
    <w:rsid w:val="00DB45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rdsauto.com/ideaxchange/strikes-hurt-everybody" TargetMode="External"/><Relationship Id="rId3" Type="http://schemas.openxmlformats.org/officeDocument/2006/relationships/styles" Target="styles.xml"/><Relationship Id="rId7" Type="http://schemas.openxmlformats.org/officeDocument/2006/relationships/hyperlink" Target="https://www.worldbank.org/en/news/feature/2021/06/08/the-global-economy-on-track-for-strong-but-uneven-growth-as-covid-19-still-weigh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eb.lexis-nexis.com/universe/document?_m=cd9713b340d60abd42c2b34c36d8ef95&amp;_docnum=9&amp;wchp=dGLbVzz-zSkVA&amp;_md5=9645fa92f5740655bdc1c9ae7c82b328"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su.indstate.edu/conant/ecn351/ch11/chapter11.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9</Pages>
  <Words>4027</Words>
  <Characters>22959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cp:lastModifiedBy>
  <cp:revision>4</cp:revision>
  <dcterms:created xsi:type="dcterms:W3CDTF">2021-11-20T17:50:00Z</dcterms:created>
  <dcterms:modified xsi:type="dcterms:W3CDTF">2021-11-20T18:29:00Z</dcterms:modified>
</cp:coreProperties>
</file>