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047FC" w14:textId="77777777" w:rsidR="001D02FD" w:rsidRPr="008628F6" w:rsidRDefault="001D02FD" w:rsidP="001D02FD">
      <w:pPr>
        <w:pStyle w:val="Heading2"/>
      </w:pPr>
      <w:r w:rsidRPr="008628F6">
        <w:t>Framework</w:t>
      </w:r>
    </w:p>
    <w:p w14:paraId="1B2661DF" w14:textId="77777777" w:rsidR="001D02FD" w:rsidRPr="008628F6" w:rsidRDefault="001D02FD" w:rsidP="001D02FD">
      <w:pPr>
        <w:pStyle w:val="Heading3"/>
        <w:ind w:firstLine="720"/>
      </w:pPr>
      <w:r w:rsidRPr="008628F6">
        <w:lastRenderedPageBreak/>
        <w:t>Serial Policy Failure (0.40)</w:t>
      </w:r>
    </w:p>
    <w:p w14:paraId="2A855AE4" w14:textId="77777777" w:rsidR="001D02FD" w:rsidRPr="008628F6" w:rsidRDefault="001D02FD" w:rsidP="001D02FD">
      <w:pPr>
        <w:pStyle w:val="Heading4"/>
      </w:pPr>
      <w:r w:rsidRPr="008628F6">
        <w:t xml:space="preserve">The K is a prior question – Orientalism has shaped the way we perceive Asia and form stereotypes. Only </w:t>
      </w:r>
      <w:bookmarkStart w:id="0" w:name="_Hlk90715901"/>
      <w:r w:rsidRPr="008628F6">
        <w:t>challenging the root of the problem ensures effective representations and policy action</w:t>
      </w:r>
      <w:bookmarkEnd w:id="0"/>
    </w:p>
    <w:p w14:paraId="58FC9D1E" w14:textId="77777777" w:rsidR="001D02FD" w:rsidRPr="008628F6" w:rsidRDefault="001D02FD" w:rsidP="001D02FD">
      <w:proofErr w:type="spellStart"/>
      <w:r w:rsidRPr="008628F6">
        <w:rPr>
          <w:rStyle w:val="Style13ptBold"/>
        </w:rPr>
        <w:t>Bakli</w:t>
      </w:r>
      <w:proofErr w:type="spellEnd"/>
      <w:r w:rsidRPr="008628F6">
        <w:rPr>
          <w:rStyle w:val="Style13ptBold"/>
        </w:rPr>
        <w:t xml:space="preserve"> 14</w:t>
      </w:r>
      <w:r w:rsidRPr="008628F6">
        <w:t xml:space="preserve"> (Sara, Free-lance writer and blogger, Published by Jenn Incorporation, Published April 17 2014, “What is Orientalism, and how is it also racism?”, </w:t>
      </w:r>
      <w:hyperlink r:id="rId6" w:history="1">
        <w:r w:rsidRPr="008628F6">
          <w:rPr>
            <w:rStyle w:val="Hyperlink"/>
          </w:rPr>
          <w:t>http://reappropriate.co/2014/04/what-is-orientalism-and-how-is-it-also-racism/</w:t>
        </w:r>
      </w:hyperlink>
      <w:r w:rsidRPr="008628F6">
        <w:t>) RR Jr</w:t>
      </w:r>
    </w:p>
    <w:p w14:paraId="6E245BE4" w14:textId="77777777" w:rsidR="001D02FD" w:rsidRPr="008628F6" w:rsidRDefault="001D02FD" w:rsidP="001D02FD">
      <w:pPr>
        <w:rPr>
          <w:sz w:val="12"/>
        </w:rPr>
      </w:pPr>
      <w:r w:rsidRPr="008628F6">
        <w:rPr>
          <w:sz w:val="12"/>
        </w:rPr>
        <w:t xml:space="preserve">A quick consideration of the many </w:t>
      </w:r>
      <w:r w:rsidRPr="008628F6">
        <w:rPr>
          <w:rStyle w:val="StyleUnderline"/>
          <w:highlight w:val="green"/>
        </w:rPr>
        <w:t>anti-Asian stereotypes</w:t>
      </w:r>
      <w:r w:rsidRPr="008628F6">
        <w:rPr>
          <w:rStyle w:val="StyleUnderline"/>
        </w:rPr>
        <w:t xml:space="preserve"> of today </w:t>
      </w:r>
      <w:r w:rsidRPr="008628F6">
        <w:rPr>
          <w:rStyle w:val="StyleUnderline"/>
          <w:highlight w:val="green"/>
        </w:rPr>
        <w:t>reveal</w:t>
      </w:r>
      <w:r w:rsidRPr="008628F6">
        <w:rPr>
          <w:rStyle w:val="StyleUnderline"/>
        </w:rPr>
        <w:t xml:space="preserve"> their </w:t>
      </w:r>
      <w:r w:rsidRPr="008628F6">
        <w:rPr>
          <w:rStyle w:val="StyleUnderline"/>
          <w:highlight w:val="green"/>
        </w:rPr>
        <w:t>roots in</w:t>
      </w:r>
      <w:r w:rsidRPr="008628F6">
        <w:rPr>
          <w:rStyle w:val="StyleUnderline"/>
        </w:rPr>
        <w:t xml:space="preserve"> the over-arching </w:t>
      </w:r>
      <w:r w:rsidRPr="008628F6">
        <w:rPr>
          <w:rStyle w:val="StyleUnderline"/>
          <w:highlight w:val="green"/>
        </w:rPr>
        <w:t xml:space="preserve">Orientalism that </w:t>
      </w:r>
      <w:proofErr w:type="gramStart"/>
      <w:r w:rsidRPr="008628F6">
        <w:rPr>
          <w:rStyle w:val="StyleUnderline"/>
          <w:highlight w:val="green"/>
        </w:rPr>
        <w:t>still persists</w:t>
      </w:r>
      <w:proofErr w:type="gramEnd"/>
      <w:r w:rsidRPr="008628F6">
        <w:rPr>
          <w:rStyle w:val="StyleUnderline"/>
          <w:highlight w:val="green"/>
        </w:rPr>
        <w:t xml:space="preserve"> in the West’s conception</w:t>
      </w:r>
      <w:r w:rsidRPr="008628F6">
        <w:rPr>
          <w:rStyle w:val="StyleUnderline"/>
        </w:rPr>
        <w:t xml:space="preserve"> of the East</w:t>
      </w:r>
      <w:r w:rsidRPr="008628F6">
        <w:rPr>
          <w:sz w:val="12"/>
        </w:rPr>
        <w:t xml:space="preserve">. We are </w:t>
      </w:r>
      <w:r w:rsidRPr="008628F6">
        <w:rPr>
          <w:rStyle w:val="StyleUnderline"/>
          <w:highlight w:val="green"/>
        </w:rPr>
        <w:t>the Perpetual Foreigner</w:t>
      </w:r>
      <w:r w:rsidRPr="008628F6">
        <w:rPr>
          <w:rStyle w:val="StyleUnderline"/>
        </w:rPr>
        <w:t xml:space="preserve"> — </w:t>
      </w:r>
      <w:r w:rsidRPr="008628F6">
        <w:rPr>
          <w:rStyle w:val="StyleUnderline"/>
          <w:highlight w:val="green"/>
        </w:rPr>
        <w:t>never</w:t>
      </w:r>
      <w:r w:rsidRPr="008628F6">
        <w:rPr>
          <w:rStyle w:val="StyleUnderline"/>
        </w:rPr>
        <w:t xml:space="preserve"> quite </w:t>
      </w:r>
      <w:r w:rsidRPr="008628F6">
        <w:rPr>
          <w:rStyle w:val="StyleUnderline"/>
          <w:highlight w:val="green"/>
        </w:rPr>
        <w:t>normal</w:t>
      </w:r>
      <w:r w:rsidRPr="008628F6">
        <w:rPr>
          <w:sz w:val="12"/>
        </w:rPr>
        <w:t xml:space="preserve">, never quite “one of us”: </w:t>
      </w:r>
      <w:r w:rsidRPr="008628F6">
        <w:rPr>
          <w:rStyle w:val="StyleUnderline"/>
        </w:rPr>
        <w:t xml:space="preserve">this is a </w:t>
      </w:r>
      <w:r w:rsidRPr="008628F6">
        <w:rPr>
          <w:rStyle w:val="StyleUnderline"/>
          <w:highlight w:val="green"/>
        </w:rPr>
        <w:t>contemporary recapitulation of the Asian as the “Orientalized Other</w:t>
      </w:r>
      <w:r w:rsidRPr="008628F6">
        <w:rPr>
          <w:rStyle w:val="StyleUnderline"/>
        </w:rPr>
        <w:t>”.</w:t>
      </w:r>
      <w:r w:rsidRPr="008628F6">
        <w:rPr>
          <w:sz w:val="12"/>
        </w:rPr>
        <w:t xml:space="preserve"> Sexually, many of the </w:t>
      </w:r>
      <w:r w:rsidRPr="008628F6">
        <w:rPr>
          <w:rStyle w:val="StyleUnderline"/>
          <w:highlight w:val="green"/>
        </w:rPr>
        <w:t>gender stereotypes</w:t>
      </w:r>
      <w:r w:rsidRPr="008628F6">
        <w:rPr>
          <w:rStyle w:val="StyleUnderline"/>
        </w:rPr>
        <w:t xml:space="preserve"> that were first invented during Marco Polo’s time — </w:t>
      </w:r>
      <w:r w:rsidRPr="008628F6">
        <w:rPr>
          <w:rStyle w:val="StyleUnderline"/>
          <w:highlight w:val="green"/>
        </w:rPr>
        <w:t>the hypersexualized lotus blossoms and dragon ladies</w:t>
      </w:r>
      <w:r w:rsidRPr="008628F6">
        <w:rPr>
          <w:rStyle w:val="StyleUnderline"/>
        </w:rPr>
        <w:t xml:space="preserve">; </w:t>
      </w:r>
      <w:r w:rsidRPr="008628F6">
        <w:rPr>
          <w:rStyle w:val="StyleUnderline"/>
          <w:highlight w:val="green"/>
        </w:rPr>
        <w:t>the barbaric and cowardly effeminate men</w:t>
      </w:r>
      <w:r w:rsidRPr="008628F6">
        <w:rPr>
          <w:sz w:val="12"/>
        </w:rPr>
        <w:t xml:space="preserve"> — still thrive today. </w:t>
      </w:r>
      <w:r w:rsidRPr="008628F6">
        <w:rPr>
          <w:rStyle w:val="StyleUnderline"/>
        </w:rPr>
        <w:t>Even the Model Minority myth has its roots in Orientalism</w:t>
      </w:r>
      <w:r w:rsidRPr="008628F6">
        <w:rPr>
          <w:sz w:val="12"/>
        </w:rPr>
        <w:t xml:space="preserve">: simultaneous </w:t>
      </w:r>
      <w:r w:rsidRPr="008628F6">
        <w:rPr>
          <w:rStyle w:val="StyleUnderline"/>
          <w:highlight w:val="green"/>
        </w:rPr>
        <w:t>awe of exotic Asian cultural traditions</w:t>
      </w:r>
      <w:r w:rsidRPr="008628F6">
        <w:rPr>
          <w:rStyle w:val="StyleUnderline"/>
        </w:rPr>
        <w:t xml:space="preserve"> that </w:t>
      </w:r>
      <w:r w:rsidRPr="008628F6">
        <w:rPr>
          <w:rStyle w:val="StyleUnderline"/>
          <w:highlight w:val="green"/>
        </w:rPr>
        <w:t>emphasize</w:t>
      </w:r>
      <w:r w:rsidRPr="008628F6">
        <w:rPr>
          <w:rStyle w:val="StyleUnderline"/>
        </w:rPr>
        <w:t xml:space="preserve"> academia with </w:t>
      </w:r>
      <w:r w:rsidRPr="008628F6">
        <w:rPr>
          <w:rStyle w:val="StyleUnderline"/>
          <w:highlight w:val="green"/>
        </w:rPr>
        <w:t>fear of the</w:t>
      </w:r>
      <w:r w:rsidRPr="008628F6">
        <w:rPr>
          <w:rStyle w:val="StyleUnderline"/>
        </w:rPr>
        <w:t xml:space="preserve"> intellectual </w:t>
      </w:r>
      <w:r w:rsidRPr="008628F6">
        <w:rPr>
          <w:rStyle w:val="StyleUnderline"/>
          <w:highlight w:val="green"/>
        </w:rPr>
        <w:t>Chinese</w:t>
      </w:r>
      <w:r w:rsidRPr="008628F6">
        <w:rPr>
          <w:rStyle w:val="StyleUnderline"/>
        </w:rPr>
        <w:t xml:space="preserve"> Yellow Peril </w:t>
      </w:r>
      <w:r w:rsidRPr="008628F6">
        <w:rPr>
          <w:rStyle w:val="StyleUnderline"/>
          <w:highlight w:val="green"/>
        </w:rPr>
        <w:t>threat</w:t>
      </w:r>
      <w:r w:rsidRPr="008628F6">
        <w:rPr>
          <w:sz w:val="12"/>
        </w:rPr>
        <w:t xml:space="preserve">. Orientalism is frequently mistaken as being synonymous with cultural appropriation and misappropriation because </w:t>
      </w:r>
      <w:r w:rsidRPr="008628F6">
        <w:rPr>
          <w:rStyle w:val="StyleUnderline"/>
        </w:rPr>
        <w:t xml:space="preserve">the fantasy of </w:t>
      </w:r>
      <w:r w:rsidRPr="008628F6">
        <w:rPr>
          <w:rStyle w:val="StyleUnderline"/>
          <w:highlight w:val="green"/>
        </w:rPr>
        <w:t>Orientalism</w:t>
      </w:r>
      <w:r w:rsidRPr="008628F6">
        <w:rPr>
          <w:rStyle w:val="StyleUnderline"/>
        </w:rPr>
        <w:t xml:space="preserve"> has been </w:t>
      </w:r>
      <w:r w:rsidRPr="008628F6">
        <w:rPr>
          <w:rStyle w:val="StyleUnderline"/>
          <w:highlight w:val="green"/>
        </w:rPr>
        <w:t>constructed and reinforced</w:t>
      </w:r>
      <w:r w:rsidRPr="008628F6">
        <w:rPr>
          <w:rStyle w:val="StyleUnderline"/>
        </w:rPr>
        <w:t xml:space="preserve"> </w:t>
      </w:r>
      <w:r w:rsidRPr="008628F6">
        <w:rPr>
          <w:rStyle w:val="StyleUnderline"/>
          <w:highlight w:val="green"/>
        </w:rPr>
        <w:t>through</w:t>
      </w:r>
      <w:r w:rsidRPr="008628F6">
        <w:rPr>
          <w:rStyle w:val="StyleUnderline"/>
        </w:rPr>
        <w:t xml:space="preserve"> the </w:t>
      </w:r>
      <w:r w:rsidRPr="008628F6">
        <w:rPr>
          <w:rStyle w:val="StyleUnderline"/>
          <w:highlight w:val="green"/>
        </w:rPr>
        <w:t>misappropriation of exaggerated Eastern</w:t>
      </w:r>
      <w:r w:rsidRPr="008628F6">
        <w:rPr>
          <w:rStyle w:val="StyleUnderline"/>
        </w:rPr>
        <w:t xml:space="preserve"> cultural </w:t>
      </w:r>
      <w:r w:rsidRPr="008628F6">
        <w:rPr>
          <w:rStyle w:val="StyleUnderline"/>
          <w:highlight w:val="green"/>
        </w:rPr>
        <w:t>traits</w:t>
      </w:r>
      <w:r w:rsidRPr="008628F6">
        <w:rPr>
          <w:rStyle w:val="StyleUnderline"/>
        </w:rPr>
        <w:t xml:space="preserve"> and practices </w:t>
      </w:r>
      <w:r w:rsidRPr="008628F6">
        <w:rPr>
          <w:rStyle w:val="StyleUnderline"/>
          <w:highlight w:val="green"/>
        </w:rPr>
        <w:t>to build</w:t>
      </w:r>
      <w:r w:rsidRPr="008628F6">
        <w:rPr>
          <w:rStyle w:val="StyleUnderline"/>
        </w:rPr>
        <w:t xml:space="preserve"> and maintain the East as </w:t>
      </w:r>
      <w:r w:rsidRPr="008628F6">
        <w:rPr>
          <w:rStyle w:val="StyleUnderline"/>
          <w:highlight w:val="green"/>
        </w:rPr>
        <w:t>an exotic place of beauty and terror</w:t>
      </w:r>
      <w:r w:rsidRPr="008628F6">
        <w:rPr>
          <w:sz w:val="12"/>
        </w:rPr>
        <w:t xml:space="preserve">. When Katy Perry goes all-out geisha, she is invoking and perpetuating the theatre of </w:t>
      </w:r>
      <w:r w:rsidRPr="008628F6">
        <w:rPr>
          <w:rStyle w:val="StyleUnderline"/>
        </w:rPr>
        <w:t>Orientalism</w:t>
      </w:r>
      <w:r w:rsidRPr="008628F6">
        <w:rPr>
          <w:sz w:val="12"/>
        </w:rPr>
        <w:t xml:space="preserve">. When challenged, defenders of Orientalism will claim that this theatre is a “love declaration” (as Vincent Vidal writes above), forgetting that these “love declarations” bear little resemblance to the culture from which they are appropriated, and </w:t>
      </w:r>
      <w:r w:rsidRPr="008628F6">
        <w:rPr>
          <w:rStyle w:val="Emphasis"/>
          <w:highlight w:val="green"/>
        </w:rPr>
        <w:t>further removes the agency of the East</w:t>
      </w:r>
      <w:r w:rsidRPr="008628F6">
        <w:rPr>
          <w:rStyle w:val="Emphasis"/>
        </w:rPr>
        <w:t xml:space="preserve"> to “represent itself, [thereby preventing] true understanding</w:t>
      </w:r>
      <w:r w:rsidRPr="008628F6">
        <w:rPr>
          <w:sz w:val="12"/>
        </w:rPr>
        <w:t xml:space="preserve">”, as Said writes. Furthermore, </w:t>
      </w:r>
      <w:r w:rsidRPr="008628F6">
        <w:rPr>
          <w:rStyle w:val="StyleUnderline"/>
        </w:rPr>
        <w:t xml:space="preserve">Orientalism refers not just to the cultural appropriation, </w:t>
      </w:r>
      <w:r w:rsidRPr="008628F6">
        <w:rPr>
          <w:rStyle w:val="Emphasis"/>
        </w:rPr>
        <w:t xml:space="preserve">but to the impact this appropriation has on our </w:t>
      </w:r>
      <w:proofErr w:type="spellStart"/>
      <w:r w:rsidRPr="008628F6">
        <w:rPr>
          <w:rStyle w:val="Emphasis"/>
        </w:rPr>
        <w:t>percepetion</w:t>
      </w:r>
      <w:proofErr w:type="spellEnd"/>
      <w:r w:rsidRPr="008628F6">
        <w:rPr>
          <w:rStyle w:val="Emphasis"/>
        </w:rPr>
        <w:t xml:space="preserve"> of Asia and Asian-ness</w:t>
      </w:r>
      <w:r w:rsidRPr="008628F6">
        <w:rPr>
          <w:sz w:val="12"/>
        </w:rPr>
        <w:t xml:space="preserve">. Orientalism is more fundamentally the positioning of Asian people as the proverbial “Other”, always serving as a </w:t>
      </w:r>
      <w:proofErr w:type="gramStart"/>
      <w:r w:rsidRPr="008628F6">
        <w:rPr>
          <w:sz w:val="12"/>
        </w:rPr>
        <w:t>counter-point</w:t>
      </w:r>
      <w:proofErr w:type="gramEnd"/>
      <w:r w:rsidRPr="008628F6">
        <w:rPr>
          <w:sz w:val="12"/>
        </w:rPr>
        <w:t xml:space="preserve"> to the normative West, forever an orbiting satellite, never able to define itself for itself within the Western cannon. </w:t>
      </w:r>
      <w:r w:rsidRPr="008628F6">
        <w:rPr>
          <w:rStyle w:val="StyleUnderline"/>
        </w:rPr>
        <w:t>Orientalism eternally casts the Asian person as stereotype, and never allows the Asian body to be “normal</w:t>
      </w:r>
      <w:r w:rsidRPr="008628F6">
        <w:rPr>
          <w:sz w:val="12"/>
        </w:rPr>
        <w:t>”.</w:t>
      </w:r>
    </w:p>
    <w:p w14:paraId="03E62B6C" w14:textId="77777777" w:rsidR="001D02FD" w:rsidRPr="008628F6" w:rsidRDefault="001D02FD" w:rsidP="001D02FD">
      <w:pPr>
        <w:pStyle w:val="Heading3"/>
      </w:pPr>
      <w:r w:rsidRPr="008628F6">
        <w:lastRenderedPageBreak/>
        <w:t>Try or Die (0.55)</w:t>
      </w:r>
    </w:p>
    <w:p w14:paraId="301C8FCC" w14:textId="77777777" w:rsidR="001D02FD" w:rsidRPr="008628F6" w:rsidRDefault="001D02FD" w:rsidP="001D02FD">
      <w:pPr>
        <w:pStyle w:val="Heading4"/>
      </w:pPr>
      <w:r w:rsidRPr="008628F6">
        <w:t>The ROB is to engage and critique orientalism. We control uniqueness – Orientalism as a social construct is still perpetuated through academic discourse, flips try or die because the debate space is one of our last fighting grounds</w:t>
      </w:r>
    </w:p>
    <w:p w14:paraId="52C55C7A" w14:textId="77777777" w:rsidR="001D02FD" w:rsidRPr="008628F6" w:rsidRDefault="001D02FD" w:rsidP="001D02FD">
      <w:r w:rsidRPr="008628F6">
        <w:rPr>
          <w:rStyle w:val="Style13ptBold"/>
        </w:rPr>
        <w:t>Said 85</w:t>
      </w:r>
      <w:r w:rsidRPr="008628F6">
        <w:t xml:space="preserve"> (Edward, literary theoretician, professor of English, history and comparative literature at Columbia University, </w:t>
      </w:r>
      <w:proofErr w:type="gramStart"/>
      <w:r w:rsidRPr="008628F6">
        <w:t>Published</w:t>
      </w:r>
      <w:proofErr w:type="gramEnd"/>
      <w:r w:rsidRPr="008628F6">
        <w:t xml:space="preserve"> in 1985, Page 90-91, “Orientalism Reconsidered”, </w:t>
      </w:r>
      <w:hyperlink r:id="rId7" w:history="1">
        <w:r w:rsidRPr="008628F6">
          <w:rPr>
            <w:rStyle w:val="Hyperlink"/>
          </w:rPr>
          <w:t>http://courses.arch.vt.edu/courses/wdunaway/gia5524/said85.pdf</w:t>
        </w:r>
      </w:hyperlink>
      <w:r w:rsidRPr="008628F6">
        <w:t>) RR Jr</w:t>
      </w:r>
    </w:p>
    <w:p w14:paraId="78798637" w14:textId="77777777" w:rsidR="001D02FD" w:rsidRPr="008628F6" w:rsidRDefault="001D02FD" w:rsidP="001D02FD">
      <w:pPr>
        <w:rPr>
          <w:sz w:val="12"/>
        </w:rPr>
      </w:pPr>
      <w:r w:rsidRPr="008628F6">
        <w:rPr>
          <w:sz w:val="12"/>
        </w:rPr>
        <w:t xml:space="preserve">Now let me quickly sketch the two sets of problems I'd like to deal with here. As a department of thought and expertise, </w:t>
      </w:r>
      <w:r w:rsidRPr="008628F6">
        <w:rPr>
          <w:rStyle w:val="StyleUnderline"/>
          <w:highlight w:val="green"/>
        </w:rPr>
        <w:t>Orientalism</w:t>
      </w:r>
      <w:r w:rsidRPr="008628F6">
        <w:rPr>
          <w:sz w:val="12"/>
        </w:rPr>
        <w:t xml:space="preserve"> of course </w:t>
      </w:r>
      <w:r w:rsidRPr="008628F6">
        <w:rPr>
          <w:rStyle w:val="StyleUnderline"/>
          <w:highlight w:val="green"/>
        </w:rPr>
        <w:t>refers</w:t>
      </w:r>
      <w:r w:rsidRPr="008628F6">
        <w:rPr>
          <w:rStyle w:val="StyleUnderline"/>
        </w:rPr>
        <w:t xml:space="preserve"> </w:t>
      </w:r>
      <w:r w:rsidRPr="008628F6">
        <w:rPr>
          <w:rStyle w:val="StyleUnderline"/>
          <w:highlight w:val="green"/>
        </w:rPr>
        <w:t>to</w:t>
      </w:r>
      <w:r w:rsidRPr="008628F6">
        <w:rPr>
          <w:rStyle w:val="StyleUnderline"/>
        </w:rPr>
        <w:t xml:space="preserve"> several </w:t>
      </w:r>
      <w:r w:rsidRPr="008628F6">
        <w:rPr>
          <w:rStyle w:val="StyleUnderline"/>
          <w:highlight w:val="green"/>
        </w:rPr>
        <w:t>overlapping domains</w:t>
      </w:r>
      <w:r w:rsidRPr="008628F6">
        <w:rPr>
          <w:sz w:val="12"/>
        </w:rPr>
        <w:t xml:space="preserve">: firstly, the changing historical and cultural relationship between Europe and Asia, a relationship with a 4000 year old history; secondly, </w:t>
      </w:r>
      <w:r w:rsidRPr="008628F6">
        <w:rPr>
          <w:rStyle w:val="StyleUnderline"/>
        </w:rPr>
        <w:t xml:space="preserve">the </w:t>
      </w:r>
      <w:r w:rsidRPr="008628F6">
        <w:rPr>
          <w:rStyle w:val="StyleUnderline"/>
          <w:highlight w:val="green"/>
        </w:rPr>
        <w:t>scientific discipline in the West</w:t>
      </w:r>
      <w:r w:rsidRPr="008628F6">
        <w:rPr>
          <w:rStyle w:val="StyleUnderline"/>
        </w:rPr>
        <w:t xml:space="preserve"> according to which beginning in the early 19th century one </w:t>
      </w:r>
      <w:r w:rsidRPr="008628F6">
        <w:rPr>
          <w:rStyle w:val="StyleUnderline"/>
          <w:highlight w:val="green"/>
        </w:rPr>
        <w:t>specialized in</w:t>
      </w:r>
      <w:r w:rsidRPr="008628F6">
        <w:rPr>
          <w:rStyle w:val="StyleUnderline"/>
        </w:rPr>
        <w:t xml:space="preserve"> the study of various </w:t>
      </w:r>
      <w:r w:rsidRPr="008628F6">
        <w:rPr>
          <w:rStyle w:val="StyleUnderline"/>
          <w:highlight w:val="green"/>
        </w:rPr>
        <w:t>Oriental cultures and traditions</w:t>
      </w:r>
      <w:r w:rsidRPr="008628F6">
        <w:rPr>
          <w:rStyle w:val="StyleUnderline"/>
        </w:rPr>
        <w:t>; and</w:t>
      </w:r>
      <w:r w:rsidRPr="008628F6">
        <w:rPr>
          <w:sz w:val="12"/>
        </w:rPr>
        <w:t xml:space="preserve">, thirdly, </w:t>
      </w:r>
      <w:r w:rsidRPr="008628F6">
        <w:rPr>
          <w:rStyle w:val="StyleUnderline"/>
          <w:highlight w:val="green"/>
        </w:rPr>
        <w:t>the ideological suppositions, images, and fantasies</w:t>
      </w:r>
      <w:r w:rsidRPr="008628F6">
        <w:rPr>
          <w:rStyle w:val="StyleUnderline"/>
        </w:rPr>
        <w:t xml:space="preserve"> about a currently important and politically urgent region of the world called the Orient. The relatively common denominator</w:t>
      </w:r>
      <w:r w:rsidRPr="008628F6">
        <w:rPr>
          <w:sz w:val="12"/>
        </w:rPr>
        <w:t xml:space="preserve"> between these three aspects of Orientalism </w:t>
      </w:r>
      <w:r w:rsidRPr="008628F6">
        <w:rPr>
          <w:rStyle w:val="StyleUnderline"/>
        </w:rPr>
        <w:t xml:space="preserve">is </w:t>
      </w:r>
      <w:r w:rsidRPr="008628F6">
        <w:rPr>
          <w:rStyle w:val="StyleUnderline"/>
          <w:highlight w:val="green"/>
        </w:rPr>
        <w:t>the line separating Occident from Orient</w:t>
      </w:r>
      <w:r w:rsidRPr="008628F6">
        <w:rPr>
          <w:sz w:val="12"/>
        </w:rPr>
        <w:t xml:space="preserve">, and this, I have argued, is less a fact of nature than it is a fact of human production, which I have called imaginative geography. This is, however, neither to say that the division between Orient and Occident is unchanging nor is it to say that it is simply fictional. It is to say emphatically - that as with all aspects of what </w:t>
      </w:r>
      <w:proofErr w:type="spellStart"/>
      <w:r w:rsidRPr="008628F6">
        <w:rPr>
          <w:sz w:val="12"/>
        </w:rPr>
        <w:t>Vico</w:t>
      </w:r>
      <w:proofErr w:type="spellEnd"/>
      <w:r w:rsidRPr="008628F6">
        <w:rPr>
          <w:sz w:val="12"/>
        </w:rPr>
        <w:t xml:space="preserve"> calls the world of nations, </w:t>
      </w:r>
      <w:r w:rsidRPr="008628F6">
        <w:rPr>
          <w:rStyle w:val="StyleUnderline"/>
          <w:highlight w:val="green"/>
        </w:rPr>
        <w:t>the Orient and the Occident are facts</w:t>
      </w:r>
      <w:r w:rsidRPr="008628F6">
        <w:rPr>
          <w:rStyle w:val="StyleUnderline"/>
        </w:rPr>
        <w:t xml:space="preserve"> produced </w:t>
      </w:r>
      <w:r w:rsidRPr="008628F6">
        <w:rPr>
          <w:rStyle w:val="StyleUnderline"/>
          <w:highlight w:val="green"/>
        </w:rPr>
        <w:t>by human beings</w:t>
      </w:r>
      <w:r w:rsidRPr="001371B0">
        <w:rPr>
          <w:rStyle w:val="StyleUnderline"/>
        </w:rPr>
        <w:t>, and as such must be studied as integral components of the social</w:t>
      </w:r>
      <w:r w:rsidRPr="001371B0">
        <w:rPr>
          <w:sz w:val="12"/>
        </w:rPr>
        <w:t xml:space="preserve">, and not the divine or natural, </w:t>
      </w:r>
      <w:r w:rsidRPr="001371B0">
        <w:rPr>
          <w:rStyle w:val="StyleUnderline"/>
        </w:rPr>
        <w:t>world</w:t>
      </w:r>
      <w:r w:rsidRPr="001371B0">
        <w:rPr>
          <w:sz w:val="12"/>
        </w:rPr>
        <w:t xml:space="preserve">. And </w:t>
      </w:r>
      <w:r w:rsidRPr="001371B0">
        <w:rPr>
          <w:rStyle w:val="StyleUnderline"/>
        </w:rPr>
        <w:t>because the social world</w:t>
      </w:r>
      <w:r w:rsidRPr="008628F6">
        <w:rPr>
          <w:rStyle w:val="StyleUnderline"/>
        </w:rPr>
        <w:t xml:space="preserve"> includes the person or subject doing the studying as well as the object or realm being studied, </w:t>
      </w:r>
      <w:r w:rsidRPr="00B07448">
        <w:rPr>
          <w:rStyle w:val="StyleUnderline"/>
        </w:rPr>
        <w:t>it is imperative to include them both in any consideration</w:t>
      </w:r>
      <w:r w:rsidRPr="008628F6">
        <w:rPr>
          <w:rStyle w:val="StyleUnderline"/>
        </w:rPr>
        <w:t xml:space="preserve"> of Orientalism</w:t>
      </w:r>
      <w:r w:rsidRPr="008628F6">
        <w:rPr>
          <w:sz w:val="12"/>
        </w:rPr>
        <w:t>, for, obviously enough</w:t>
      </w:r>
      <w:r w:rsidRPr="00D46789">
        <w:rPr>
          <w:sz w:val="12"/>
        </w:rPr>
        <w:t xml:space="preserve">, </w:t>
      </w:r>
      <w:r w:rsidRPr="00D46789">
        <w:rPr>
          <w:rStyle w:val="StyleUnderline"/>
        </w:rPr>
        <w:t>there could be no Orientalism without</w:t>
      </w:r>
      <w:r w:rsidRPr="00D46789">
        <w:rPr>
          <w:sz w:val="12"/>
        </w:rPr>
        <w:t>, on the one hand</w:t>
      </w:r>
      <w:r w:rsidRPr="00D46789">
        <w:rPr>
          <w:rStyle w:val="StyleUnderline"/>
        </w:rPr>
        <w:t>, the Orientalists, and</w:t>
      </w:r>
      <w:r w:rsidRPr="00D46789">
        <w:rPr>
          <w:sz w:val="12"/>
        </w:rPr>
        <w:t xml:space="preserve"> on the other, </w:t>
      </w:r>
      <w:r w:rsidRPr="00D46789">
        <w:rPr>
          <w:rStyle w:val="StyleUnderline"/>
        </w:rPr>
        <w:t>the Orientals</w:t>
      </w:r>
      <w:r w:rsidRPr="008628F6">
        <w:rPr>
          <w:sz w:val="12"/>
        </w:rPr>
        <w:t xml:space="preserve">. Far from being a crudely political apprehension of what has been called the problem of Orientalism, this is </w:t>
      </w:r>
      <w:proofErr w:type="gramStart"/>
      <w:r w:rsidRPr="008628F6">
        <w:rPr>
          <w:sz w:val="12"/>
        </w:rPr>
        <w:t>in reality a</w:t>
      </w:r>
      <w:proofErr w:type="gramEnd"/>
      <w:r w:rsidRPr="008628F6">
        <w:rPr>
          <w:sz w:val="12"/>
        </w:rPr>
        <w:t xml:space="preserve"> fact basic to any theory of interpretation, or hermeneutics. Yet, and t</w:t>
      </w:r>
      <w:r w:rsidRPr="008628F6">
        <w:rPr>
          <w:rStyle w:val="StyleUnderline"/>
        </w:rPr>
        <w:t xml:space="preserve">his is the first set of problems I want to consider, </w:t>
      </w:r>
      <w:r w:rsidRPr="008628F6">
        <w:rPr>
          <w:rStyle w:val="Emphasis"/>
          <w:highlight w:val="green"/>
        </w:rPr>
        <w:t>there is still a remarkable unwillingness to discuss the problems of Orientalism in the political or ethical</w:t>
      </w:r>
      <w:r w:rsidRPr="008628F6">
        <w:rPr>
          <w:rStyle w:val="Emphasis"/>
        </w:rPr>
        <w:t xml:space="preserve"> or even epistemological </w:t>
      </w:r>
      <w:r w:rsidRPr="008628F6">
        <w:rPr>
          <w:rStyle w:val="Emphasis"/>
          <w:highlight w:val="green"/>
        </w:rPr>
        <w:t>contexts proper to it</w:t>
      </w:r>
      <w:r w:rsidRPr="008628F6">
        <w:rPr>
          <w:sz w:val="12"/>
        </w:rPr>
        <w:t xml:space="preserve">. This is as true of professional literary critics who have written about my book, as it is of course of the Orientalists themselves. </w:t>
      </w:r>
      <w:r w:rsidRPr="008628F6">
        <w:rPr>
          <w:rStyle w:val="StyleUnderline"/>
        </w:rPr>
        <w:t xml:space="preserve">Since it seems to me patently </w:t>
      </w:r>
      <w:r w:rsidRPr="008628F6">
        <w:rPr>
          <w:rStyle w:val="StyleUnderline"/>
          <w:highlight w:val="green"/>
        </w:rPr>
        <w:t xml:space="preserve">impossible to dismiss the truth of </w:t>
      </w:r>
      <w:r w:rsidRPr="00D46789">
        <w:rPr>
          <w:rStyle w:val="StyleUnderline"/>
        </w:rPr>
        <w:t xml:space="preserve">Orientalism's </w:t>
      </w:r>
      <w:r w:rsidRPr="008628F6">
        <w:rPr>
          <w:rStyle w:val="StyleUnderline"/>
          <w:highlight w:val="green"/>
        </w:rPr>
        <w:t xml:space="preserve">political origin and its continuing political actuality, we are </w:t>
      </w:r>
      <w:r w:rsidRPr="00E965C5">
        <w:rPr>
          <w:rStyle w:val="StyleUnderline"/>
          <w:highlight w:val="green"/>
        </w:rPr>
        <w:t>obliged</w:t>
      </w:r>
      <w:r w:rsidRPr="00A41663">
        <w:rPr>
          <w:rStyle w:val="StyleUnderline"/>
        </w:rPr>
        <w:t xml:space="preserve"> on intellectual as well as political grounds </w:t>
      </w:r>
      <w:r w:rsidRPr="008628F6">
        <w:rPr>
          <w:rStyle w:val="StyleUnderline"/>
          <w:highlight w:val="green"/>
        </w:rPr>
        <w:t>to investigate the resistance to the politics of Orientalism</w:t>
      </w:r>
      <w:r w:rsidRPr="00A41663">
        <w:t>, a resistance that is richly symptomatic of precisely what is denied</w:t>
      </w:r>
    </w:p>
    <w:p w14:paraId="691EDA46" w14:textId="77777777" w:rsidR="001D02FD" w:rsidRPr="008628F6" w:rsidRDefault="001D02FD" w:rsidP="001D02FD">
      <w:pPr>
        <w:pStyle w:val="Heading2"/>
      </w:pPr>
      <w:r w:rsidRPr="008628F6">
        <w:lastRenderedPageBreak/>
        <w:t>Links</w:t>
      </w:r>
    </w:p>
    <w:p w14:paraId="5FA897A7" w14:textId="77777777" w:rsidR="001D02FD" w:rsidRPr="008628F6" w:rsidRDefault="001D02FD" w:rsidP="001D02FD">
      <w:pPr>
        <w:pStyle w:val="Heading3"/>
      </w:pPr>
      <w:r w:rsidRPr="008628F6">
        <w:lastRenderedPageBreak/>
        <w:t>Discourse (0:54)</w:t>
      </w:r>
    </w:p>
    <w:p w14:paraId="61CED4E8" w14:textId="77777777" w:rsidR="001D02FD" w:rsidRPr="008628F6" w:rsidRDefault="001D02FD" w:rsidP="001D02FD">
      <w:pPr>
        <w:pStyle w:val="Heading4"/>
      </w:pPr>
      <w:r w:rsidRPr="008628F6">
        <w:t xml:space="preserve">Technological discourse isn’t neutral, it’s rooted in a techno-orientalist drive which epitomizes East Asian territories as the locus of modern innovation. </w:t>
      </w:r>
      <w:r>
        <w:t>Their</w:t>
      </w:r>
      <w:r w:rsidRPr="008628F6">
        <w:t xml:space="preserve"> deployment of targeted discourse in the debate space is emblematic of broader civil discourse against East Asian bodies </w:t>
      </w:r>
    </w:p>
    <w:p w14:paraId="56CAB00E" w14:textId="77777777" w:rsidR="001D02FD" w:rsidRPr="008628F6" w:rsidRDefault="001D02FD" w:rsidP="001D02FD">
      <w:r w:rsidRPr="008628F6">
        <w:rPr>
          <w:rStyle w:val="Style13ptBold"/>
        </w:rPr>
        <w:t>Lozano-Mendez 10</w:t>
      </w:r>
      <w:r w:rsidRPr="008628F6">
        <w:t xml:space="preserve"> (Artur, Undergraduate Student Majoring in East Asian Studies, Published in 2010, “TECHNO-ORIENTALISM IN EAST-ASIAN CONTEXTS: REITERATION, DIVERSIFICATION, ADAPTATION”, pg. 184) RR Jr</w:t>
      </w:r>
    </w:p>
    <w:p w14:paraId="38D0F8E1" w14:textId="77777777" w:rsidR="001D02FD" w:rsidRPr="008628F6" w:rsidRDefault="001D02FD" w:rsidP="001D02FD">
      <w:pPr>
        <w:rPr>
          <w:sz w:val="12"/>
        </w:rPr>
      </w:pPr>
      <w:r w:rsidRPr="008628F6">
        <w:rPr>
          <w:rStyle w:val="StyleUnderline"/>
          <w:highlight w:val="green"/>
        </w:rPr>
        <w:t xml:space="preserve">Techno-orientalism is an orientalist discourse that the West established </w:t>
      </w:r>
      <w:r w:rsidRPr="00130D9F">
        <w:rPr>
          <w:rStyle w:val="StyleUnderline"/>
        </w:rPr>
        <w:t>hegemonically</w:t>
      </w:r>
      <w:r w:rsidRPr="008628F6">
        <w:rPr>
          <w:sz w:val="12"/>
        </w:rPr>
        <w:t xml:space="preserve"> at a global scale </w:t>
      </w:r>
      <w:r w:rsidRPr="008628F6">
        <w:rPr>
          <w:rStyle w:val="StyleUnderline"/>
        </w:rPr>
        <w:t xml:space="preserve">as </w:t>
      </w:r>
      <w:r w:rsidRPr="008628F6">
        <w:rPr>
          <w:rStyle w:val="StyleUnderline"/>
          <w:highlight w:val="green"/>
        </w:rPr>
        <w:t>a</w:t>
      </w:r>
      <w:r w:rsidRPr="008628F6">
        <w:rPr>
          <w:rStyle w:val="StyleUnderline"/>
        </w:rPr>
        <w:t xml:space="preserve"> </w:t>
      </w:r>
      <w:r w:rsidRPr="008628F6">
        <w:rPr>
          <w:rStyle w:val="StyleUnderline"/>
          <w:highlight w:val="green"/>
        </w:rPr>
        <w:t>power-knowledge structure</w:t>
      </w:r>
      <w:r w:rsidRPr="008628F6">
        <w:rPr>
          <w:rStyle w:val="StyleUnderline"/>
        </w:rPr>
        <w:t xml:space="preserve">. It is </w:t>
      </w:r>
      <w:r w:rsidRPr="008628F6">
        <w:rPr>
          <w:rStyle w:val="StyleUnderline"/>
          <w:highlight w:val="green"/>
        </w:rPr>
        <w:t>a discourse</w:t>
      </w:r>
      <w:r w:rsidRPr="008628F6">
        <w:rPr>
          <w:sz w:val="12"/>
        </w:rPr>
        <w:t xml:space="preserve"> in the Foucauldian sense </w:t>
      </w:r>
      <w:r w:rsidRPr="008628F6">
        <w:rPr>
          <w:rStyle w:val="StyleUnderline"/>
          <w:highlight w:val="green"/>
        </w:rPr>
        <w:t>that derives from the orientalist knowledge</w:t>
      </w:r>
      <w:r w:rsidRPr="008628F6">
        <w:rPr>
          <w:rStyle w:val="StyleUnderline"/>
        </w:rPr>
        <w:t xml:space="preserve"> referring to Japan, </w:t>
      </w:r>
      <w:proofErr w:type="gramStart"/>
      <w:r w:rsidRPr="008628F6">
        <w:rPr>
          <w:rStyle w:val="StyleUnderline"/>
        </w:rPr>
        <w:t>and also</w:t>
      </w:r>
      <w:proofErr w:type="gramEnd"/>
      <w:r w:rsidRPr="008628F6">
        <w:rPr>
          <w:rStyle w:val="StyleUnderline"/>
        </w:rPr>
        <w:t xml:space="preserve"> from the orientalist knowledge </w:t>
      </w:r>
      <w:r w:rsidRPr="008628F6">
        <w:rPr>
          <w:rStyle w:val="StyleUnderline"/>
          <w:highlight w:val="green"/>
        </w:rPr>
        <w:t>built around the “imaginative geography”</w:t>
      </w:r>
      <w:r w:rsidRPr="008628F6">
        <w:rPr>
          <w:rStyle w:val="StyleUnderline"/>
        </w:rPr>
        <w:t xml:space="preserve"> </w:t>
      </w:r>
      <w:r w:rsidRPr="008628F6">
        <w:rPr>
          <w:rStyle w:val="StyleUnderline"/>
          <w:highlight w:val="green"/>
        </w:rPr>
        <w:t>that is</w:t>
      </w:r>
      <w:r w:rsidRPr="008628F6">
        <w:rPr>
          <w:rStyle w:val="StyleUnderline"/>
        </w:rPr>
        <w:t xml:space="preserve"> usually </w:t>
      </w:r>
      <w:r w:rsidRPr="008628F6">
        <w:rPr>
          <w:rStyle w:val="StyleUnderline"/>
          <w:highlight w:val="green"/>
        </w:rPr>
        <w:t>labeled “East Asia.”</w:t>
      </w:r>
      <w:r w:rsidRPr="008628F6">
        <w:rPr>
          <w:rStyle w:val="StyleUnderline"/>
        </w:rPr>
        <w:t xml:space="preserve"> Techno-orientalism recycles and adapts objects, archival lore, and even many of the strategies from both discursive formations on Japan and East Asia</w:t>
      </w:r>
      <w:r w:rsidRPr="008628F6">
        <w:rPr>
          <w:sz w:val="12"/>
        </w:rPr>
        <w:t xml:space="preserve">. At the same time, </w:t>
      </w:r>
      <w:r w:rsidRPr="004F6F74">
        <w:rPr>
          <w:rStyle w:val="Emphasis"/>
        </w:rPr>
        <w:t>its rules of formation allow for novelty and the incorporation of new words</w:t>
      </w:r>
      <w:r w:rsidRPr="008628F6">
        <w:rPr>
          <w:rStyle w:val="StyleUnderline"/>
        </w:rPr>
        <w:t xml:space="preserve"> to the lexicon inherited from those two preexisting discourses. The </w:t>
      </w:r>
      <w:r w:rsidRPr="008628F6">
        <w:rPr>
          <w:rStyle w:val="StyleUnderline"/>
          <w:highlight w:val="green"/>
        </w:rPr>
        <w:t>discursive relations enacting techno-orientalist discourse allow us to reveal</w:t>
      </w:r>
      <w:r w:rsidRPr="008628F6">
        <w:rPr>
          <w:rStyle w:val="StyleUnderline"/>
        </w:rPr>
        <w:t xml:space="preserve"> what kind of </w:t>
      </w:r>
      <w:r w:rsidRPr="008628F6">
        <w:rPr>
          <w:rStyle w:val="StyleUnderline"/>
          <w:highlight w:val="green"/>
        </w:rPr>
        <w:t>statements about the discursive objects</w:t>
      </w:r>
      <w:r w:rsidRPr="008628F6">
        <w:rPr>
          <w:rStyle w:val="StyleUnderline"/>
        </w:rPr>
        <w:t xml:space="preserve"> have become central to that discourse</w:t>
      </w:r>
      <w:r w:rsidRPr="008628F6">
        <w:rPr>
          <w:sz w:val="12"/>
        </w:rPr>
        <w:t xml:space="preserve">. The knowledge generated through </w:t>
      </w:r>
      <w:r w:rsidRPr="008628F6">
        <w:rPr>
          <w:rStyle w:val="StyleUnderline"/>
        </w:rPr>
        <w:t>techno-orientalist “discursive practice”8 attempted to explain both the role of Japan</w:t>
      </w:r>
      <w:r w:rsidRPr="008628F6">
        <w:rPr>
          <w:sz w:val="12"/>
        </w:rPr>
        <w:t xml:space="preserve">, first, and then the role of East Asia in the configuration of global economy after World War II, in a context of technological leap and acceleration of globalization.9 Nevertheless, it is not just a matter of objects and the content of statements about them. </w:t>
      </w:r>
      <w:r w:rsidRPr="008628F6">
        <w:rPr>
          <w:rStyle w:val="StyleUnderline"/>
          <w:highlight w:val="green"/>
        </w:rPr>
        <w:t>Discourse is a practice, and so it implies the entanglement of attitude,</w:t>
      </w:r>
      <w:r w:rsidRPr="008628F6">
        <w:rPr>
          <w:rStyle w:val="StyleUnderline"/>
        </w:rPr>
        <w:t xml:space="preserve"> medium, </w:t>
      </w:r>
      <w:r w:rsidRPr="00130D9F">
        <w:rPr>
          <w:rStyle w:val="StyleUnderline"/>
        </w:rPr>
        <w:t>support, opportunity, expectations</w:t>
      </w:r>
      <w:r w:rsidRPr="008628F6">
        <w:rPr>
          <w:rStyle w:val="StyleUnderline"/>
        </w:rPr>
        <w:t xml:space="preserve"> (even cultural horizon), and a range of other factors whose relevance is sorted out by the rules of formation</w:t>
      </w:r>
      <w:r w:rsidRPr="008628F6">
        <w:rPr>
          <w:sz w:val="12"/>
        </w:rPr>
        <w:t xml:space="preserve">. </w:t>
      </w:r>
      <w:r w:rsidRPr="008628F6">
        <w:rPr>
          <w:rStyle w:val="StyleUnderline"/>
        </w:rPr>
        <w:t xml:space="preserve">Techno-orientalist </w:t>
      </w:r>
      <w:r w:rsidRPr="008628F6">
        <w:rPr>
          <w:rStyle w:val="StyleUnderline"/>
          <w:highlight w:val="green"/>
        </w:rPr>
        <w:t xml:space="preserve">discourse </w:t>
      </w:r>
      <w:r w:rsidRPr="00130D9F">
        <w:rPr>
          <w:rStyle w:val="StyleUnderline"/>
        </w:rPr>
        <w:t xml:space="preserve">both </w:t>
      </w:r>
      <w:r w:rsidRPr="008628F6">
        <w:rPr>
          <w:rStyle w:val="StyleUnderline"/>
          <w:highlight w:val="green"/>
        </w:rPr>
        <w:t>produces</w:t>
      </w:r>
      <w:r w:rsidRPr="008628F6">
        <w:rPr>
          <w:rStyle w:val="StyleUnderline"/>
        </w:rPr>
        <w:t xml:space="preserve"> and consists of </w:t>
      </w:r>
      <w:r w:rsidRPr="008628F6">
        <w:rPr>
          <w:rStyle w:val="StyleUnderline"/>
          <w:highlight w:val="green"/>
        </w:rPr>
        <w:t xml:space="preserve">complex </w:t>
      </w:r>
      <w:r w:rsidRPr="00130D9F">
        <w:rPr>
          <w:rStyle w:val="StyleUnderline"/>
        </w:rPr>
        <w:t xml:space="preserve">and cohesive </w:t>
      </w:r>
      <w:r w:rsidRPr="008628F6">
        <w:rPr>
          <w:rStyle w:val="StyleUnderline"/>
          <w:highlight w:val="green"/>
        </w:rPr>
        <w:t>“technologies of recognition</w:t>
      </w:r>
      <w:r w:rsidRPr="008628F6">
        <w:rPr>
          <w:rStyle w:val="StyleUnderline"/>
        </w:rPr>
        <w:t xml:space="preserve">,”10 </w:t>
      </w:r>
      <w:r w:rsidRPr="008628F6">
        <w:rPr>
          <w:rStyle w:val="StyleUnderline"/>
          <w:highlight w:val="green"/>
        </w:rPr>
        <w:t>which frame the perception of everything</w:t>
      </w:r>
      <w:r w:rsidRPr="008628F6">
        <w:rPr>
          <w:rStyle w:val="StyleUnderline"/>
        </w:rPr>
        <w:t xml:space="preserve"> “Japanese”—they tell us what is to be reckoned “Japanese” to begin with</w:t>
      </w:r>
      <w:r w:rsidRPr="008628F6">
        <w:rPr>
          <w:sz w:val="12"/>
        </w:rPr>
        <w:t>. Such power-knowledge structure relies on “schema of co-figuration” through “regimes of translation.”11 Techno-orientalism is not a substitute of “traditional” orientalism—rather, it co-exists with it coherently.12 Thus, techno-orientalism incorporates and gives a new spin to prejudices and misjudgments that can be traced as far back as the writings by the first Jesuit missionaries that traveled to the archipelago after St. Francis Xavier arrived to Kagoshima in 1549.</w:t>
      </w:r>
    </w:p>
    <w:p w14:paraId="43E8A9E1" w14:textId="77777777" w:rsidR="001D02FD" w:rsidRPr="008628F6" w:rsidRDefault="001D02FD" w:rsidP="001D02FD">
      <w:pPr>
        <w:pStyle w:val="Heading3"/>
      </w:pPr>
      <w:r w:rsidRPr="008628F6">
        <w:lastRenderedPageBreak/>
        <w:t>Speculative-Fic</w:t>
      </w:r>
    </w:p>
    <w:p w14:paraId="4FC9E3EB" w14:textId="77777777" w:rsidR="001D02FD" w:rsidRPr="008628F6" w:rsidRDefault="001D02FD" w:rsidP="001D02FD">
      <w:pPr>
        <w:pStyle w:val="Heading4"/>
      </w:pPr>
      <w:r w:rsidRPr="008628F6">
        <w:t>The sphere of technology serves as instruments for American expansion to create fantastical narratives on the “Asians horde” and assert the white, masculine identity. The orient is flattened and misshaped by the violent American nationalism and propaganda. (0.44)</w:t>
      </w:r>
    </w:p>
    <w:p w14:paraId="0F399DA5" w14:textId="77777777" w:rsidR="001D02FD" w:rsidRPr="008628F6" w:rsidRDefault="001D02FD" w:rsidP="001D02FD">
      <w:pPr>
        <w:shd w:val="clear" w:color="auto" w:fill="FFFFFF"/>
        <w:rPr>
          <w:rFonts w:ascii="Roboto" w:eastAsia="Times New Roman" w:hAnsi="Roboto" w:cs="Times New Roman"/>
          <w:color w:val="000000"/>
          <w:sz w:val="18"/>
          <w:szCs w:val="18"/>
          <w:lang w:eastAsia="zh-CN"/>
        </w:rPr>
      </w:pPr>
      <w:proofErr w:type="spellStart"/>
      <w:r w:rsidRPr="008628F6">
        <w:rPr>
          <w:rStyle w:val="Style13ptBold"/>
        </w:rPr>
        <w:t>Roh</w:t>
      </w:r>
      <w:proofErr w:type="spellEnd"/>
      <w:r w:rsidRPr="008628F6">
        <w:rPr>
          <w:rStyle w:val="Style13ptBold"/>
        </w:rPr>
        <w:t xml:space="preserve"> et al 15</w:t>
      </w:r>
      <w:r w:rsidRPr="008628F6">
        <w:t xml:space="preserve"> </w:t>
      </w:r>
      <w:r w:rsidRPr="008628F6">
        <w:rPr>
          <w:sz w:val="18"/>
          <w:szCs w:val="18"/>
        </w:rPr>
        <w:t>(</w:t>
      </w:r>
      <w:proofErr w:type="spellStart"/>
      <w:r w:rsidRPr="008628F6">
        <w:rPr>
          <w:sz w:val="18"/>
          <w:szCs w:val="18"/>
        </w:rPr>
        <w:t>Roh</w:t>
      </w:r>
      <w:proofErr w:type="spellEnd"/>
      <w:r w:rsidRPr="008628F6">
        <w:rPr>
          <w:sz w:val="18"/>
          <w:szCs w:val="18"/>
        </w:rPr>
        <w:t>, David S. [</w:t>
      </w:r>
      <w:r w:rsidRPr="008628F6">
        <w:rPr>
          <w:rFonts w:ascii="Roboto" w:hAnsi="Roboto"/>
          <w:color w:val="000000"/>
          <w:sz w:val="18"/>
          <w:szCs w:val="18"/>
          <w:shd w:val="clear" w:color="auto" w:fill="FFFFFF"/>
        </w:rPr>
        <w:t>DAVID S. ROH is an assistant professor of American literature and digital humanities at Old Dominion University. He is the author of </w:t>
      </w:r>
      <w:r w:rsidRPr="008628F6">
        <w:rPr>
          <w:rFonts w:ascii="Roboto" w:hAnsi="Roboto"/>
          <w:i/>
          <w:iCs/>
          <w:color w:val="000000"/>
          <w:sz w:val="18"/>
          <w:szCs w:val="18"/>
          <w:shd w:val="clear" w:color="auto" w:fill="FFFFFF"/>
        </w:rPr>
        <w:t>Illegal Literature: Toward a Disruptive Creativity</w:t>
      </w:r>
      <w:r w:rsidRPr="008628F6">
        <w:rPr>
          <w:rFonts w:ascii="Roboto" w:hAnsi="Roboto"/>
          <w:color w:val="000000"/>
          <w:sz w:val="18"/>
          <w:szCs w:val="18"/>
          <w:shd w:val="clear" w:color="auto" w:fill="FFFFFF"/>
        </w:rPr>
        <w:t>.], Huang, Betsey [</w:t>
      </w:r>
      <w:r w:rsidRPr="008628F6">
        <w:rPr>
          <w:rFonts w:ascii="Roboto" w:eastAsia="Times New Roman" w:hAnsi="Roboto" w:cs="Times New Roman"/>
          <w:color w:val="000000"/>
          <w:sz w:val="18"/>
          <w:szCs w:val="18"/>
          <w:lang w:eastAsia="zh-CN"/>
        </w:rPr>
        <w:t>BETSY HUANG is an associate professor of English and chief officer of Diversity and Inclusion at Clark University. She is the author of </w:t>
      </w:r>
      <w:r w:rsidRPr="008628F6">
        <w:rPr>
          <w:rFonts w:ascii="Roboto" w:eastAsia="Times New Roman" w:hAnsi="Roboto" w:cs="Times New Roman"/>
          <w:i/>
          <w:iCs/>
          <w:color w:val="000000"/>
          <w:sz w:val="18"/>
          <w:szCs w:val="18"/>
          <w:lang w:eastAsia="zh-CN"/>
        </w:rPr>
        <w:t>Contesting Genres in Contemporary Asian American Fiction</w:t>
      </w:r>
      <w:r w:rsidRPr="008628F6">
        <w:rPr>
          <w:rFonts w:ascii="Roboto" w:eastAsia="Times New Roman" w:hAnsi="Roboto" w:cs="Times New Roman"/>
          <w:color w:val="000000"/>
          <w:sz w:val="18"/>
          <w:szCs w:val="18"/>
          <w:lang w:eastAsia="zh-CN"/>
        </w:rPr>
        <w:t xml:space="preserve">.], </w:t>
      </w:r>
      <w:proofErr w:type="spellStart"/>
      <w:r w:rsidRPr="008628F6">
        <w:rPr>
          <w:rFonts w:ascii="Roboto" w:eastAsia="Times New Roman" w:hAnsi="Roboto" w:cs="Times New Roman"/>
          <w:color w:val="000000"/>
          <w:sz w:val="18"/>
          <w:szCs w:val="18"/>
          <w:lang w:eastAsia="zh-CN"/>
        </w:rPr>
        <w:t>Niu</w:t>
      </w:r>
      <w:proofErr w:type="spellEnd"/>
      <w:r w:rsidRPr="008628F6">
        <w:rPr>
          <w:rFonts w:ascii="Roboto" w:eastAsia="Times New Roman" w:hAnsi="Roboto" w:cs="Times New Roman"/>
          <w:color w:val="000000"/>
          <w:sz w:val="18"/>
          <w:szCs w:val="18"/>
          <w:lang w:eastAsia="zh-CN"/>
        </w:rPr>
        <w:t xml:space="preserve">, Greta A. [GRETA A. NIU earned her Ph.D. in English from Duke University and has taught at SUNY Brockport, University of Rochester, and St. John Fisher College.], </w:t>
      </w:r>
      <w:r w:rsidRPr="008628F6">
        <w:rPr>
          <w:rFonts w:ascii="Roboto" w:eastAsia="Times New Roman" w:hAnsi="Roboto" w:cs="Times New Roman"/>
          <w:i/>
          <w:iCs/>
          <w:color w:val="000000"/>
          <w:sz w:val="18"/>
          <w:szCs w:val="18"/>
          <w:lang w:eastAsia="zh-CN"/>
        </w:rPr>
        <w:t>Techno-Orientalism: Imagining Asia in Speculative Fiction, History, and Media</w:t>
      </w:r>
      <w:r w:rsidRPr="008628F6">
        <w:rPr>
          <w:rFonts w:ascii="Roboto" w:eastAsia="Times New Roman" w:hAnsi="Roboto" w:cs="Times New Roman"/>
          <w:color w:val="000000"/>
          <w:sz w:val="18"/>
          <w:szCs w:val="18"/>
          <w:lang w:eastAsia="zh-CN"/>
        </w:rPr>
        <w:t xml:space="preserve">, Contributions by David S. </w:t>
      </w:r>
      <w:proofErr w:type="spellStart"/>
      <w:r w:rsidRPr="008628F6">
        <w:rPr>
          <w:rFonts w:ascii="Roboto" w:eastAsia="Times New Roman" w:hAnsi="Roboto" w:cs="Times New Roman"/>
          <w:color w:val="000000"/>
          <w:sz w:val="18"/>
          <w:szCs w:val="18"/>
          <w:lang w:eastAsia="zh-CN"/>
        </w:rPr>
        <w:t>Roh</w:t>
      </w:r>
      <w:proofErr w:type="spellEnd"/>
      <w:r w:rsidRPr="008628F6">
        <w:rPr>
          <w:rFonts w:ascii="Roboto" w:eastAsia="Times New Roman" w:hAnsi="Roboto" w:cs="Times New Roman"/>
          <w:color w:val="000000"/>
          <w:sz w:val="18"/>
          <w:szCs w:val="18"/>
          <w:lang w:eastAsia="zh-CN"/>
        </w:rPr>
        <w:t xml:space="preserve">, Betsy Huang, Greta A. </w:t>
      </w:r>
      <w:proofErr w:type="spellStart"/>
      <w:r w:rsidRPr="008628F6">
        <w:rPr>
          <w:rFonts w:ascii="Roboto" w:eastAsia="Times New Roman" w:hAnsi="Roboto" w:cs="Times New Roman"/>
          <w:color w:val="000000"/>
          <w:sz w:val="18"/>
          <w:szCs w:val="18"/>
          <w:lang w:eastAsia="zh-CN"/>
        </w:rPr>
        <w:t>Niu</w:t>
      </w:r>
      <w:proofErr w:type="spellEnd"/>
      <w:r w:rsidRPr="008628F6">
        <w:rPr>
          <w:rFonts w:ascii="Roboto" w:eastAsia="Times New Roman" w:hAnsi="Roboto" w:cs="Times New Roman"/>
          <w:color w:val="000000"/>
          <w:sz w:val="18"/>
          <w:szCs w:val="18"/>
          <w:lang w:eastAsia="zh-CN"/>
        </w:rPr>
        <w:t xml:space="preserve">, Kenneth Hough, Jason Crum, Victor </w:t>
      </w:r>
      <w:proofErr w:type="spellStart"/>
      <w:r w:rsidRPr="008628F6">
        <w:rPr>
          <w:rFonts w:ascii="Roboto" w:eastAsia="Times New Roman" w:hAnsi="Roboto" w:cs="Times New Roman"/>
          <w:color w:val="000000"/>
          <w:sz w:val="18"/>
          <w:szCs w:val="18"/>
          <w:lang w:eastAsia="zh-CN"/>
        </w:rPr>
        <w:t>Bascara</w:t>
      </w:r>
      <w:proofErr w:type="spellEnd"/>
      <w:r w:rsidRPr="008628F6">
        <w:rPr>
          <w:rFonts w:ascii="Roboto" w:eastAsia="Times New Roman" w:hAnsi="Roboto" w:cs="Times New Roman"/>
          <w:color w:val="000000"/>
          <w:sz w:val="18"/>
          <w:szCs w:val="18"/>
          <w:lang w:eastAsia="zh-CN"/>
        </w:rPr>
        <w:t xml:space="preserve">, Warren Liu, </w:t>
      </w:r>
      <w:proofErr w:type="spellStart"/>
      <w:r w:rsidRPr="008628F6">
        <w:rPr>
          <w:rFonts w:ascii="Roboto" w:eastAsia="Times New Roman" w:hAnsi="Roboto" w:cs="Times New Roman"/>
          <w:color w:val="000000"/>
          <w:sz w:val="18"/>
          <w:szCs w:val="18"/>
          <w:lang w:eastAsia="zh-CN"/>
        </w:rPr>
        <w:t>Seo</w:t>
      </w:r>
      <w:proofErr w:type="spellEnd"/>
      <w:r w:rsidRPr="008628F6">
        <w:rPr>
          <w:rFonts w:ascii="Roboto" w:eastAsia="Times New Roman" w:hAnsi="Roboto" w:cs="Times New Roman"/>
          <w:color w:val="000000"/>
          <w:sz w:val="18"/>
          <w:szCs w:val="18"/>
          <w:lang w:eastAsia="zh-CN"/>
        </w:rPr>
        <w:t xml:space="preserve">-Young Chu, Abigail De </w:t>
      </w:r>
      <w:proofErr w:type="spellStart"/>
      <w:r w:rsidRPr="008628F6">
        <w:rPr>
          <w:rFonts w:ascii="Roboto" w:eastAsia="Times New Roman" w:hAnsi="Roboto" w:cs="Times New Roman"/>
          <w:color w:val="000000"/>
          <w:sz w:val="18"/>
          <w:szCs w:val="18"/>
          <w:lang w:eastAsia="zh-CN"/>
        </w:rPr>
        <w:t>Kosnik</w:t>
      </w:r>
      <w:proofErr w:type="spellEnd"/>
      <w:r w:rsidRPr="008628F6">
        <w:rPr>
          <w:rFonts w:ascii="Roboto" w:eastAsia="Times New Roman" w:hAnsi="Roboto" w:cs="Times New Roman"/>
          <w:color w:val="000000"/>
          <w:sz w:val="18"/>
          <w:szCs w:val="18"/>
          <w:lang w:eastAsia="zh-CN"/>
        </w:rPr>
        <w:t xml:space="preserve">, Jinny Huh, Steve Choe, Se Young Kim, Dylan Yeats, Julie Ha Tran, Kathryn Allan, Aimee </w:t>
      </w:r>
      <w:proofErr w:type="spellStart"/>
      <w:r w:rsidRPr="008628F6">
        <w:rPr>
          <w:rFonts w:ascii="Roboto" w:eastAsia="Times New Roman" w:hAnsi="Roboto" w:cs="Times New Roman"/>
          <w:color w:val="000000"/>
          <w:sz w:val="18"/>
          <w:szCs w:val="18"/>
          <w:lang w:eastAsia="zh-CN"/>
        </w:rPr>
        <w:t>Bahng</w:t>
      </w:r>
      <w:proofErr w:type="spellEnd"/>
      <w:r w:rsidRPr="008628F6">
        <w:rPr>
          <w:rFonts w:ascii="Roboto" w:eastAsia="Times New Roman" w:hAnsi="Roboto" w:cs="Times New Roman"/>
          <w:color w:val="000000"/>
          <w:sz w:val="18"/>
          <w:szCs w:val="18"/>
          <w:lang w:eastAsia="zh-CN"/>
        </w:rPr>
        <w:t>, Douglas S. Ishii, Tzarina T. Prater, Catherine Fung, Charles Park. RUTGERS UNIVERSITY PRESS. 2015. Accessed 11 December 2021.)</w:t>
      </w:r>
    </w:p>
    <w:p w14:paraId="30616C4E" w14:textId="77777777" w:rsidR="001D02FD" w:rsidRPr="008628F6" w:rsidRDefault="001D02FD" w:rsidP="001D02FD">
      <w:pPr>
        <w:rPr>
          <w:rFonts w:cs="Garamond Premr Pro"/>
          <w:color w:val="000000"/>
          <w:sz w:val="14"/>
          <w:szCs w:val="21"/>
        </w:rPr>
      </w:pPr>
      <w:r w:rsidRPr="008628F6">
        <w:rPr>
          <w:rStyle w:val="Emphasis"/>
        </w:rPr>
        <w:t xml:space="preserve">Asian </w:t>
      </w:r>
      <w:r w:rsidRPr="008628F6">
        <w:rPr>
          <w:rStyle w:val="Emphasis"/>
          <w:highlight w:val="green"/>
        </w:rPr>
        <w:t>subjects abound in</w:t>
      </w:r>
      <w:r w:rsidRPr="008628F6">
        <w:rPr>
          <w:rStyle w:val="Emphasis"/>
        </w:rPr>
        <w:t xml:space="preserve"> early twentieth-century U.S. radio </w:t>
      </w:r>
      <w:r w:rsidRPr="008628F6">
        <w:rPr>
          <w:rStyle w:val="Emphasis"/>
          <w:highlight w:val="green"/>
        </w:rPr>
        <w:t>programs</w:t>
      </w:r>
      <w:r w:rsidRPr="008628F6">
        <w:rPr>
          <w:rStyle w:val="Emphasis"/>
        </w:rPr>
        <w:t xml:space="preserve">. From Fu Manchu and the Dragon Lady to Omar Khayyam and the Indo-Asian Consortium, stories </w:t>
      </w:r>
      <w:r w:rsidRPr="008628F6">
        <w:rPr>
          <w:rStyle w:val="Emphasis"/>
          <w:highlight w:val="green"/>
        </w:rPr>
        <w:t>of</w:t>
      </w:r>
      <w:r w:rsidRPr="008628F6">
        <w:rPr>
          <w:rStyle w:val="Emphasis"/>
        </w:rPr>
        <w:t xml:space="preserve"> “yellow peril” and </w:t>
      </w:r>
      <w:r w:rsidRPr="008628F6">
        <w:rPr>
          <w:rStyle w:val="Emphasis"/>
          <w:highlight w:val="green"/>
        </w:rPr>
        <w:t>the exotic Orient</w:t>
      </w:r>
      <w:r w:rsidRPr="008628F6">
        <w:rPr>
          <w:rStyle w:val="Emphasis"/>
        </w:rPr>
        <w:t xml:space="preserve"> played on the </w:t>
      </w:r>
      <w:proofErr w:type="spellStart"/>
      <w:r w:rsidRPr="008628F6">
        <w:rPr>
          <w:rStyle w:val="Emphasis"/>
        </w:rPr>
        <w:t>lis-tening</w:t>
      </w:r>
      <w:proofErr w:type="spellEnd"/>
      <w:r w:rsidRPr="008628F6">
        <w:rPr>
          <w:rStyle w:val="Emphasis"/>
        </w:rPr>
        <w:t xml:space="preserve"> public’s cravings for adventure, excitement, and international affairs.</w:t>
      </w:r>
      <w:r w:rsidRPr="008628F6">
        <w:rPr>
          <w:rFonts w:cs="Garamond Premr Pro"/>
          <w:color w:val="000000"/>
          <w:sz w:val="14"/>
          <w:szCs w:val="21"/>
        </w:rPr>
        <w:t xml:space="preserve"> Programs such as </w:t>
      </w:r>
      <w:r w:rsidRPr="008628F6">
        <w:rPr>
          <w:rFonts w:cs="Garamond Premr Pro"/>
          <w:i/>
          <w:iCs/>
          <w:color w:val="000000"/>
          <w:sz w:val="14"/>
          <w:szCs w:val="21"/>
        </w:rPr>
        <w:t>Buck Rogers</w:t>
      </w:r>
      <w:r w:rsidRPr="008628F6">
        <w:rPr>
          <w:rFonts w:cs="Garamond Premr Pro"/>
          <w:color w:val="000000"/>
          <w:sz w:val="14"/>
          <w:szCs w:val="21"/>
        </w:rPr>
        <w:t xml:space="preserve">, </w:t>
      </w:r>
      <w:r w:rsidRPr="008628F6">
        <w:rPr>
          <w:rFonts w:cs="Garamond Premr Pro"/>
          <w:i/>
          <w:iCs/>
          <w:color w:val="000000"/>
          <w:sz w:val="14"/>
          <w:szCs w:val="21"/>
        </w:rPr>
        <w:t>Terry and the Pirates</w:t>
      </w:r>
      <w:r w:rsidRPr="008628F6">
        <w:rPr>
          <w:rFonts w:cs="Garamond Premr Pro"/>
          <w:color w:val="000000"/>
          <w:sz w:val="14"/>
          <w:szCs w:val="21"/>
        </w:rPr>
        <w:t xml:space="preserve">, </w:t>
      </w:r>
      <w:r w:rsidRPr="008628F6">
        <w:rPr>
          <w:rFonts w:cs="Garamond Premr Pro"/>
          <w:i/>
          <w:iCs/>
          <w:color w:val="000000"/>
          <w:sz w:val="14"/>
          <w:szCs w:val="21"/>
        </w:rPr>
        <w:t>Omar, the Wizard of Per-</w:t>
      </w:r>
      <w:proofErr w:type="spellStart"/>
      <w:r w:rsidRPr="008628F6">
        <w:rPr>
          <w:rFonts w:cs="Garamond Premr Pro"/>
          <w:i/>
          <w:iCs/>
          <w:color w:val="000000"/>
          <w:sz w:val="14"/>
          <w:szCs w:val="21"/>
        </w:rPr>
        <w:t>sia</w:t>
      </w:r>
      <w:proofErr w:type="spellEnd"/>
      <w:r w:rsidRPr="008628F6">
        <w:rPr>
          <w:rFonts w:cs="Garamond Premr Pro"/>
          <w:color w:val="000000"/>
          <w:sz w:val="14"/>
          <w:szCs w:val="21"/>
        </w:rPr>
        <w:t xml:space="preserve">, </w:t>
      </w:r>
      <w:r w:rsidRPr="008628F6">
        <w:rPr>
          <w:rFonts w:cs="Garamond Premr Pro"/>
          <w:i/>
          <w:iCs/>
          <w:color w:val="000000"/>
          <w:sz w:val="14"/>
          <w:szCs w:val="21"/>
        </w:rPr>
        <w:t>Fu Manchu</w:t>
      </w:r>
      <w:r w:rsidRPr="008628F6">
        <w:rPr>
          <w:rFonts w:cs="Garamond Premr Pro"/>
          <w:color w:val="000000"/>
          <w:sz w:val="14"/>
          <w:szCs w:val="21"/>
        </w:rPr>
        <w:t xml:space="preserve">, and </w:t>
      </w:r>
      <w:r w:rsidRPr="00130D9F">
        <w:rPr>
          <w:rFonts w:cs="Garamond Premr Pro"/>
          <w:color w:val="000000"/>
          <w:u w:val="single"/>
        </w:rPr>
        <w:t xml:space="preserve">dozens of others serialized in fifteen-to thirty-minute time slots performed the affairs of rational, </w:t>
      </w:r>
      <w:r w:rsidRPr="004626F2">
        <w:rPr>
          <w:rFonts w:cs="Garamond Premr Pro"/>
          <w:color w:val="000000"/>
          <w:u w:val="single"/>
        </w:rPr>
        <w:t xml:space="preserve">modern U.S. whites against </w:t>
      </w:r>
      <w:r w:rsidRPr="00B61B47">
        <w:rPr>
          <w:rFonts w:cs="Garamond Premr Pro"/>
          <w:color w:val="000000"/>
          <w:u w:val="single"/>
        </w:rPr>
        <w:t xml:space="preserve">the </w:t>
      </w:r>
      <w:r w:rsidRPr="004626F2">
        <w:rPr>
          <w:rStyle w:val="Emphasis"/>
        </w:rPr>
        <w:t>imagined cultural and technological inferiority of the Asian Other</w:t>
      </w:r>
      <w:r w:rsidRPr="008628F6">
        <w:rPr>
          <w:rStyle w:val="Emphasis"/>
        </w:rPr>
        <w:t xml:space="preserve">. These and other such programs, concomitant with U.S. </w:t>
      </w:r>
      <w:r w:rsidRPr="008628F6">
        <w:rPr>
          <w:rStyle w:val="Emphasis"/>
          <w:highlight w:val="green"/>
        </w:rPr>
        <w:t xml:space="preserve">global </w:t>
      </w:r>
      <w:r w:rsidRPr="00130D9F">
        <w:rPr>
          <w:rStyle w:val="Emphasis"/>
          <w:highlight w:val="green"/>
        </w:rPr>
        <w:t>expansion, flatten</w:t>
      </w:r>
      <w:r w:rsidRPr="008628F6">
        <w:rPr>
          <w:rStyle w:val="Emphasis"/>
        </w:rPr>
        <w:t xml:space="preserve"> Near East and Far East </w:t>
      </w:r>
      <w:r w:rsidRPr="00130D9F">
        <w:rPr>
          <w:rStyle w:val="Emphasis"/>
          <w:highlight w:val="green"/>
        </w:rPr>
        <w:t xml:space="preserve">subjects into one vast foreign </w:t>
      </w:r>
      <w:r w:rsidRPr="008628F6">
        <w:rPr>
          <w:rStyle w:val="Emphasis"/>
          <w:highlight w:val="green"/>
        </w:rPr>
        <w:t>horde</w:t>
      </w:r>
      <w:r w:rsidRPr="008628F6">
        <w:rPr>
          <w:rStyle w:val="Emphasis"/>
        </w:rPr>
        <w:t xml:space="preserve"> that, by being </w:t>
      </w:r>
      <w:r w:rsidRPr="008628F6">
        <w:rPr>
          <w:rStyle w:val="Emphasis"/>
          <w:highlight w:val="green"/>
        </w:rPr>
        <w:t>robbed of technological prowess</w:t>
      </w:r>
      <w:r w:rsidRPr="008628F6">
        <w:rPr>
          <w:rStyle w:val="Emphasis"/>
        </w:rPr>
        <w:t xml:space="preserve">, is both </w:t>
      </w:r>
      <w:r w:rsidRPr="008628F6">
        <w:rPr>
          <w:rStyle w:val="Emphasis"/>
          <w:highlight w:val="green"/>
        </w:rPr>
        <w:t xml:space="preserve">dehumanized </w:t>
      </w:r>
      <w:r w:rsidRPr="00130D9F">
        <w:rPr>
          <w:rStyle w:val="Emphasis"/>
        </w:rPr>
        <w:t>and exoticized</w:t>
      </w:r>
      <w:r w:rsidRPr="008628F6">
        <w:rPr>
          <w:rStyle w:val="Emphasis"/>
          <w:b w:val="0"/>
          <w:bCs/>
          <w:sz w:val="14"/>
          <w:u w:val="none"/>
        </w:rPr>
        <w:t>. The programs play on a U.S. desire to be both modern and, ironically, grounded in a more authentic premodern past.</w:t>
      </w:r>
      <w:r w:rsidRPr="008628F6">
        <w:rPr>
          <w:rStyle w:val="Emphasis"/>
        </w:rPr>
        <w:t xml:space="preserve"> In addition to these serials, for-profit network adult programs and government-sponsored programs further </w:t>
      </w:r>
      <w:proofErr w:type="spellStart"/>
      <w:r w:rsidRPr="00E000F3">
        <w:rPr>
          <w:rStyle w:val="Emphasis"/>
        </w:rPr>
        <w:t>nar</w:t>
      </w:r>
      <w:proofErr w:type="spellEnd"/>
      <w:r w:rsidRPr="00E000F3">
        <w:rPr>
          <w:rStyle w:val="Emphasis"/>
        </w:rPr>
        <w:t xml:space="preserve">-rated </w:t>
      </w:r>
      <w:r w:rsidRPr="00130D9F">
        <w:rPr>
          <w:rStyle w:val="Emphasis"/>
        </w:rPr>
        <w:t>a white, masculine modern U.S. identity</w:t>
      </w:r>
      <w:r w:rsidRPr="008628F6">
        <w:rPr>
          <w:rStyle w:val="Emphasis"/>
        </w:rPr>
        <w:t xml:space="preserve">. Male characters are almost universally the protagonists of such serialized programs, women being </w:t>
      </w:r>
      <w:proofErr w:type="spellStart"/>
      <w:r w:rsidRPr="008628F6">
        <w:rPr>
          <w:rStyle w:val="Emphasis"/>
        </w:rPr>
        <w:t>rel-egated</w:t>
      </w:r>
      <w:proofErr w:type="spellEnd"/>
      <w:r w:rsidRPr="008628F6">
        <w:rPr>
          <w:rStyle w:val="Emphasis"/>
        </w:rPr>
        <w:t xml:space="preserve"> to supporting roles or to domestic spheres. While programs such as The Goldbergs and daytime soap operas feature female protagonists, the trend of adventure-based, </w:t>
      </w:r>
      <w:r w:rsidRPr="008628F6">
        <w:rPr>
          <w:rStyle w:val="Emphasis"/>
          <w:highlight w:val="green"/>
        </w:rPr>
        <w:t xml:space="preserve">techno-Orientalist </w:t>
      </w:r>
      <w:r w:rsidRPr="004626F2">
        <w:rPr>
          <w:rStyle w:val="Emphasis"/>
        </w:rPr>
        <w:t xml:space="preserve">programs </w:t>
      </w:r>
      <w:r w:rsidRPr="008628F6">
        <w:rPr>
          <w:rStyle w:val="Emphasis"/>
          <w:highlight w:val="green"/>
        </w:rPr>
        <w:t xml:space="preserve">reasserts American </w:t>
      </w:r>
      <w:proofErr w:type="spellStart"/>
      <w:r w:rsidRPr="008628F6">
        <w:rPr>
          <w:rStyle w:val="Emphasis"/>
          <w:highlight w:val="green"/>
        </w:rPr>
        <w:t>masculin-ity</w:t>
      </w:r>
      <w:proofErr w:type="spellEnd"/>
      <w:r w:rsidRPr="008628F6">
        <w:rPr>
          <w:rStyle w:val="Emphasis"/>
          <w:highlight w:val="green"/>
        </w:rPr>
        <w:t xml:space="preserve"> and </w:t>
      </w:r>
      <w:proofErr w:type="gramStart"/>
      <w:r w:rsidRPr="008628F6">
        <w:rPr>
          <w:rStyle w:val="Emphasis"/>
          <w:highlight w:val="green"/>
        </w:rPr>
        <w:t>patriarchy</w:t>
      </w:r>
      <w:r w:rsidRPr="005E514D">
        <w:rPr>
          <w:rStyle w:val="Emphasis"/>
        </w:rPr>
        <w:t>, and</w:t>
      </w:r>
      <w:proofErr w:type="gramEnd"/>
      <w:r w:rsidRPr="005E514D">
        <w:rPr>
          <w:rStyle w:val="Emphasis"/>
        </w:rPr>
        <w:t xml:space="preserve"> emphasizes the need to protect American womanhood from Asian hordes.</w:t>
      </w:r>
      <w:r w:rsidRPr="008628F6">
        <w:rPr>
          <w:rFonts w:cs="Garamond Premr Pro"/>
          <w:color w:val="000000"/>
          <w:sz w:val="14"/>
          <w:szCs w:val="21"/>
        </w:rPr>
        <w:t xml:space="preserve"> Production companies such as Orson Welles’s Mercury Theatre, the Free World Theatre, and the Free Company, though progressive and working on behalf of organized labor or the Roosevelt administration, or working for Depression-relief efforts, nonetheless participate in </w:t>
      </w:r>
      <w:r w:rsidRPr="00B61B47">
        <w:rPr>
          <w:rFonts w:cs="Garamond Premr Pro"/>
          <w:color w:val="000000"/>
          <w:highlight w:val="green"/>
        </w:rPr>
        <w:t>a flattening of the</w:t>
      </w:r>
      <w:r w:rsidRPr="00B61B47">
        <w:rPr>
          <w:rFonts w:cs="Garamond Premr Pro"/>
          <w:color w:val="000000"/>
        </w:rPr>
        <w:t xml:space="preserve"> Asian </w:t>
      </w:r>
      <w:r w:rsidRPr="00B61B47">
        <w:rPr>
          <w:rFonts w:cs="Garamond Premr Pro"/>
          <w:color w:val="000000"/>
          <w:highlight w:val="green"/>
        </w:rPr>
        <w:t>Other</w:t>
      </w:r>
      <w:r w:rsidRPr="008628F6">
        <w:rPr>
          <w:rFonts w:cs="Garamond Premr Pro"/>
          <w:color w:val="000000"/>
          <w:sz w:val="14"/>
          <w:szCs w:val="21"/>
        </w:rPr>
        <w:t xml:space="preserve"> and play on nativist anxieties in a growing U.S. Empire. These different types of programs underscore the breadth and pervasiveness of techno-Orientalism on the radio. </w:t>
      </w:r>
      <w:r w:rsidRPr="008628F6">
        <w:rPr>
          <w:rStyle w:val="Emphasis"/>
        </w:rPr>
        <w:t xml:space="preserve">For-profit serial programs, aimed at </w:t>
      </w:r>
      <w:proofErr w:type="spellStart"/>
      <w:r w:rsidRPr="008628F6">
        <w:rPr>
          <w:rStyle w:val="Emphasis"/>
        </w:rPr>
        <w:t>chil-dren</w:t>
      </w:r>
      <w:proofErr w:type="spellEnd"/>
      <w:r w:rsidRPr="008628F6">
        <w:rPr>
          <w:rStyle w:val="Emphasis"/>
        </w:rPr>
        <w:t xml:space="preserve"> and young adults, generally include </w:t>
      </w:r>
      <w:r w:rsidRPr="008628F6">
        <w:rPr>
          <w:rStyle w:val="Emphasis"/>
          <w:highlight w:val="green"/>
        </w:rPr>
        <w:t>fantastical narratives</w:t>
      </w:r>
      <w:r w:rsidRPr="008628F6">
        <w:rPr>
          <w:rStyle w:val="Emphasis"/>
        </w:rPr>
        <w:t xml:space="preserve"> that play </w:t>
      </w:r>
      <w:r w:rsidRPr="00130D9F">
        <w:rPr>
          <w:rStyle w:val="Emphasis"/>
        </w:rPr>
        <w:t>on mystical themes</w:t>
      </w:r>
      <w:r w:rsidRPr="008628F6">
        <w:rPr>
          <w:rStyle w:val="Emphasis"/>
        </w:rPr>
        <w:t xml:space="preserve"> and conflate Asian subjects into one vast horde. Government-sponsored companies, aimed at older teens and adults, employ more realistic narratives that </w:t>
      </w:r>
      <w:r w:rsidRPr="008628F6">
        <w:rPr>
          <w:rStyle w:val="Emphasis"/>
          <w:highlight w:val="green"/>
        </w:rPr>
        <w:t>emphasize racial</w:t>
      </w:r>
      <w:r w:rsidRPr="008628F6">
        <w:rPr>
          <w:rStyle w:val="Emphasis"/>
        </w:rPr>
        <w:t xml:space="preserve">, cultural, </w:t>
      </w:r>
      <w:r w:rsidRPr="008628F6">
        <w:rPr>
          <w:rStyle w:val="Emphasis"/>
          <w:highlight w:val="green"/>
        </w:rPr>
        <w:t>and nationalistic differences</w:t>
      </w:r>
      <w:r w:rsidRPr="008628F6">
        <w:rPr>
          <w:rStyle w:val="Emphasis"/>
        </w:rPr>
        <w:t xml:space="preserve"> among Asian subjects. Nonetheless, both varieties posit the </w:t>
      </w:r>
      <w:r w:rsidRPr="00BD2D72">
        <w:rPr>
          <w:rStyle w:val="Emphasis"/>
        </w:rPr>
        <w:t>United States as the locus of cultural and technological power.</w:t>
      </w:r>
      <w:r w:rsidRPr="008628F6">
        <w:rPr>
          <w:rStyle w:val="Emphasis"/>
        </w:rPr>
        <w:t xml:space="preserve"> </w:t>
      </w:r>
      <w:r w:rsidRPr="008628F6">
        <w:rPr>
          <w:rFonts w:cs="Garamond Premr Pro"/>
          <w:color w:val="000000"/>
          <w:sz w:val="14"/>
          <w:szCs w:val="21"/>
        </w:rPr>
        <w:t xml:space="preserve">As hobby broadcasting gave way to licensed commercial programs in the mid-to late 1920s, radio broadcasting became an extremely popular form of entertainment and information for millions of Americans. In this era, sports broadcasts, serialized comedy, and drama programs boomed and garnered wide audiences. In addition, the consumerism of radio grew tremendously in the late 1920s and early 1930s, leading critic James </w:t>
      </w:r>
      <w:proofErr w:type="spellStart"/>
      <w:r w:rsidRPr="008628F6">
        <w:rPr>
          <w:rFonts w:cs="Garamond Premr Pro"/>
          <w:color w:val="000000"/>
          <w:sz w:val="14"/>
          <w:szCs w:val="21"/>
        </w:rPr>
        <w:t>Rorty</w:t>
      </w:r>
      <w:proofErr w:type="spellEnd"/>
      <w:r w:rsidRPr="008628F6">
        <w:rPr>
          <w:rFonts w:cs="Garamond Premr Pro"/>
          <w:color w:val="000000"/>
          <w:sz w:val="14"/>
          <w:szCs w:val="21"/>
        </w:rPr>
        <w:t xml:space="preserve"> to call U.S. radio advertising “a grotesque, smirking gargoyle set at the very top of America’s sky-scraping adventure in acquisition” (Denning 435). The radio itself became more ubiquitous as prices of manufactured sets (as opposed to build-it-yourself hobbyist kits popular in the 1920s) became affordable to middle-class families. By 1940, over 80 percent of U.S. households had at least one radio and over 27 percent of automobiles were equipped (Butch 176).1</w:t>
      </w:r>
    </w:p>
    <w:p w14:paraId="2484AA01" w14:textId="77777777" w:rsidR="001D02FD" w:rsidRPr="008628F6" w:rsidRDefault="001D02FD" w:rsidP="001D02FD">
      <w:pPr>
        <w:pStyle w:val="Heading4"/>
      </w:pPr>
      <w:r w:rsidRPr="008628F6">
        <w:lastRenderedPageBreak/>
        <w:t xml:space="preserve">Futuristic tech development and speculation fetishizes </w:t>
      </w:r>
      <w:proofErr w:type="spellStart"/>
      <w:r w:rsidRPr="008628F6">
        <w:t>Asianness</w:t>
      </w:r>
      <w:proofErr w:type="spellEnd"/>
      <w:r w:rsidRPr="008628F6">
        <w:t xml:space="preserve"> but lacks accurate representation. Utopias where tech is revolutionary are devoid of Asians while dystopias simplify and scapegoat Asian cultures.</w:t>
      </w:r>
    </w:p>
    <w:p w14:paraId="107AAEA6" w14:textId="77777777" w:rsidR="001D02FD" w:rsidRPr="008628F6" w:rsidRDefault="001D02FD" w:rsidP="001D02FD">
      <w:r w:rsidRPr="008628F6">
        <w:rPr>
          <w:rStyle w:val="Style13ptBold"/>
        </w:rPr>
        <w:t>Emerson 17</w:t>
      </w:r>
      <w:r w:rsidRPr="008628F6">
        <w:t xml:space="preserve"> </w:t>
      </w:r>
      <w:r w:rsidRPr="008628F6">
        <w:rPr>
          <w:sz w:val="16"/>
          <w:szCs w:val="16"/>
        </w:rPr>
        <w:t xml:space="preserve">(Emerson, Sarah [Sarah is a San Francisco-based Motherboard reporter covering the environment, tech culture, and science oddities. You can reach her on email or on Twitter (@SarahNEmerson).] </w:t>
      </w:r>
      <w:r w:rsidRPr="008628F6">
        <w:rPr>
          <w:i/>
          <w:iCs/>
          <w:sz w:val="16"/>
          <w:szCs w:val="16"/>
        </w:rPr>
        <w:t xml:space="preserve">Cyberpunk Cities Fetishize Asian Culture </w:t>
      </w:r>
      <w:proofErr w:type="gramStart"/>
      <w:r w:rsidRPr="008628F6">
        <w:rPr>
          <w:i/>
          <w:iCs/>
          <w:sz w:val="16"/>
          <w:szCs w:val="16"/>
        </w:rPr>
        <w:t>But</w:t>
      </w:r>
      <w:proofErr w:type="gramEnd"/>
      <w:r w:rsidRPr="008628F6">
        <w:rPr>
          <w:i/>
          <w:iCs/>
          <w:sz w:val="16"/>
          <w:szCs w:val="16"/>
        </w:rPr>
        <w:t xml:space="preserve"> Have No Asians.</w:t>
      </w:r>
      <w:r w:rsidRPr="008628F6">
        <w:rPr>
          <w:sz w:val="16"/>
          <w:szCs w:val="16"/>
        </w:rPr>
        <w:t xml:space="preserve"> VICE NEWS. October 10, 2017. </w:t>
      </w:r>
      <w:proofErr w:type="gramStart"/>
      <w:r w:rsidRPr="008628F6">
        <w:rPr>
          <w:sz w:val="16"/>
          <w:szCs w:val="16"/>
        </w:rPr>
        <w:t>TAGGED:TECHMOTHERBOARD</w:t>
      </w:r>
      <w:proofErr w:type="gramEnd"/>
      <w:r w:rsidRPr="008628F6">
        <w:rPr>
          <w:sz w:val="16"/>
          <w:szCs w:val="16"/>
        </w:rPr>
        <w:t xml:space="preserve"> JAPAN DIVERSITY SCIENCE FICTION CHINATOWN ASIANS CYBERPUNK BLADE RUNNER 2049 ORIENTALISM. Accessed December 15, 2021.)</w:t>
      </w:r>
    </w:p>
    <w:p w14:paraId="4D8AD851" w14:textId="77777777" w:rsidR="001D02FD" w:rsidRDefault="001D02FD" w:rsidP="001D02FD">
      <w:pPr>
        <w:rPr>
          <w:rStyle w:val="StyleUnderline"/>
          <w:sz w:val="12"/>
          <w:u w:val="none"/>
        </w:rPr>
      </w:pPr>
      <w:r w:rsidRPr="008628F6">
        <w:rPr>
          <w:rStyle w:val="StyleUnderline"/>
          <w:sz w:val="12"/>
          <w:u w:val="none"/>
        </w:rPr>
        <w:t xml:space="preserve">The grimy, glitched-out world we saw in </w:t>
      </w:r>
      <w:r w:rsidRPr="00CB2064">
        <w:rPr>
          <w:rStyle w:val="StyleUnderline"/>
          <w:b/>
          <w:bCs/>
        </w:rPr>
        <w:t>Blade Runner is</w:t>
      </w:r>
      <w:r w:rsidRPr="00CB2064">
        <w:rPr>
          <w:rStyle w:val="StyleUnderline"/>
          <w:sz w:val="12"/>
          <w:u w:val="none"/>
        </w:rPr>
        <w:t xml:space="preserve"> back and beautifully remastered. As the title conveys, Blade Runner 2049 picks up decades after the original film—</w:t>
      </w:r>
      <w:r w:rsidRPr="00CB2064">
        <w:rPr>
          <w:rStyle w:val="StyleUnderline"/>
          <w:b/>
          <w:bCs/>
        </w:rPr>
        <w:t>a sort of post-post-apocalypse</w:t>
      </w:r>
      <w:r w:rsidRPr="008628F6">
        <w:rPr>
          <w:rStyle w:val="StyleUnderline"/>
          <w:b/>
          <w:bCs/>
        </w:rPr>
        <w:t xml:space="preserve">, more vividly, and terrifyingly imagined than 1980s cinematography could ever allow. </w:t>
      </w:r>
      <w:r w:rsidRPr="00E944ED">
        <w:rPr>
          <w:rStyle w:val="StyleUnderline"/>
          <w:b/>
          <w:bCs/>
        </w:rPr>
        <w:t>We're back in Los Angeles, and it's still irradiated and miserable. Home to the dregs of humanity</w:t>
      </w:r>
      <w:r w:rsidRPr="008628F6">
        <w:rPr>
          <w:rStyle w:val="StyleUnderline"/>
          <w:sz w:val="12"/>
          <w:u w:val="none"/>
        </w:rPr>
        <w:t>, atoning for the blight their forefathers wrought upon the earth. Replicants hiding in plain sight. Megalithic ziggurats keeping watch over the city, like a pantheon of new corporate gods. Each scene is a self-contained work of art, and I'd have loved it even more if it weren't for one thing</w:t>
      </w:r>
      <w:r w:rsidRPr="00E944ED">
        <w:rPr>
          <w:rStyle w:val="StyleUnderline"/>
          <w:sz w:val="12"/>
          <w:u w:val="none"/>
        </w:rPr>
        <w:t xml:space="preserve">. </w:t>
      </w:r>
      <w:r w:rsidRPr="00E944ED">
        <w:rPr>
          <w:rStyle w:val="StyleUnderline"/>
          <w:b/>
          <w:bCs/>
        </w:rPr>
        <w:t>Like the original</w:t>
      </w:r>
      <w:r w:rsidRPr="008628F6">
        <w:rPr>
          <w:rStyle w:val="StyleUnderline"/>
          <w:b/>
          <w:bCs/>
        </w:rPr>
        <w:t>, 20</w:t>
      </w:r>
      <w:r w:rsidRPr="008628F6">
        <w:rPr>
          <w:rStyle w:val="StyleUnderline"/>
          <w:b/>
          <w:bCs/>
          <w:highlight w:val="green"/>
        </w:rPr>
        <w:t xml:space="preserve">49 uses </w:t>
      </w:r>
      <w:proofErr w:type="spellStart"/>
      <w:r w:rsidRPr="008628F6">
        <w:rPr>
          <w:rStyle w:val="StyleUnderline"/>
          <w:b/>
          <w:bCs/>
          <w:highlight w:val="green"/>
        </w:rPr>
        <w:t>Asianness</w:t>
      </w:r>
      <w:proofErr w:type="spellEnd"/>
      <w:r w:rsidRPr="008628F6">
        <w:rPr>
          <w:rStyle w:val="StyleUnderline"/>
          <w:b/>
          <w:bCs/>
          <w:highlight w:val="green"/>
        </w:rPr>
        <w:t xml:space="preserve"> as a visual cue for the future. </w:t>
      </w:r>
      <w:r w:rsidRPr="008628F6">
        <w:rPr>
          <w:rStyle w:val="StyleUnderline"/>
          <w:b/>
          <w:bCs/>
        </w:rPr>
        <w:t xml:space="preserve">You might have missed it, since </w:t>
      </w:r>
      <w:r w:rsidRPr="008628F6">
        <w:rPr>
          <w:rStyle w:val="StyleUnderline"/>
          <w:b/>
          <w:bCs/>
          <w:highlight w:val="green"/>
        </w:rPr>
        <w:t xml:space="preserve">the film </w:t>
      </w:r>
      <w:r w:rsidRPr="00E944ED">
        <w:rPr>
          <w:rStyle w:val="StyleUnderline"/>
          <w:b/>
          <w:bCs/>
        </w:rPr>
        <w:t xml:space="preserve">wholly </w:t>
      </w:r>
      <w:r w:rsidRPr="008628F6">
        <w:rPr>
          <w:rStyle w:val="StyleUnderline"/>
          <w:b/>
          <w:bCs/>
          <w:highlight w:val="green"/>
        </w:rPr>
        <w:t>lacks Asian characters</w:t>
      </w:r>
      <w:r w:rsidRPr="008628F6">
        <w:rPr>
          <w:rStyle w:val="StyleUnderline"/>
          <w:b/>
          <w:bCs/>
        </w:rPr>
        <w:t>. Save for Dave Bautista, who is part-Filipino and played the Replicant Sapper (spoiler: he is promptly killed off</w:t>
      </w:r>
      <w:proofErr w:type="gramStart"/>
      <w:r w:rsidRPr="008628F6">
        <w:rPr>
          <w:rStyle w:val="StyleUnderline"/>
          <w:b/>
          <w:bCs/>
        </w:rPr>
        <w:t>),  .</w:t>
      </w:r>
      <w:proofErr w:type="gramEnd"/>
      <w:r w:rsidRPr="008628F6">
        <w:rPr>
          <w:rStyle w:val="StyleUnderline"/>
          <w:b/>
          <w:bCs/>
        </w:rPr>
        <w:t xml:space="preserve"> I've seen it twice now, and spotted one or two others in </w:t>
      </w:r>
      <w:proofErr w:type="gramStart"/>
      <w:r w:rsidRPr="008628F6">
        <w:rPr>
          <w:rStyle w:val="StyleUnderline"/>
          <w:b/>
          <w:bCs/>
        </w:rPr>
        <w:t>passing;</w:t>
      </w:r>
      <w:proofErr w:type="gramEnd"/>
      <w:r w:rsidRPr="008628F6">
        <w:rPr>
          <w:rStyle w:val="StyleUnderline"/>
          <w:b/>
          <w:bCs/>
        </w:rPr>
        <w:t xml:space="preserve"> none with speaking roles</w:t>
      </w:r>
      <w:r w:rsidRPr="00B61B47">
        <w:rPr>
          <w:rStyle w:val="StyleUnderline"/>
          <w:b/>
          <w:bCs/>
        </w:rPr>
        <w:t>. The neon kanji billboards. Neander Wallace's yukata, and Joi's cheongsam. The busy Chinatown. The interactive wall of anime apps. K's rice-filled bento box. The dual Japanese-English text on everything.</w:t>
      </w:r>
      <w:r w:rsidRPr="008628F6">
        <w:rPr>
          <w:rStyle w:val="StyleUnderline"/>
          <w:b/>
          <w:bCs/>
        </w:rPr>
        <w:t xml:space="preserve"> </w:t>
      </w:r>
      <w:r w:rsidRPr="008628F6">
        <w:rPr>
          <w:rStyle w:val="StyleUnderline"/>
          <w:b/>
          <w:bCs/>
          <w:highlight w:val="green"/>
        </w:rPr>
        <w:t>All signs that point to a vibrant, multicultural city, but somehow devoid of non-white characters</w:t>
      </w:r>
      <w:r w:rsidRPr="00BD2D72">
        <w:rPr>
          <w:rStyle w:val="StyleUnderline"/>
          <w:b/>
          <w:bCs/>
          <w:highlight w:val="green"/>
        </w:rPr>
        <w:t xml:space="preserve">. </w:t>
      </w:r>
      <w:r w:rsidRPr="00B92238">
        <w:rPr>
          <w:rStyle w:val="StyleUnderline"/>
          <w:b/>
          <w:bCs/>
        </w:rPr>
        <w:t>If Asians shaped this cyberpunk future, where are they</w:t>
      </w:r>
      <w:r w:rsidRPr="00B92238">
        <w:rPr>
          <w:rStyle w:val="StyleUnderline"/>
          <w:bCs/>
          <w:sz w:val="12"/>
          <w:u w:val="none"/>
        </w:rPr>
        <w:t>?</w:t>
      </w:r>
      <w:r w:rsidRPr="008628F6">
        <w:rPr>
          <w:rStyle w:val="StyleUnderline"/>
          <w:b/>
          <w:bCs/>
        </w:rPr>
        <w:t xml:space="preserve"> Blade Runner and 2049 are like Orientalist art. </w:t>
      </w:r>
      <w:r w:rsidRPr="00BD2D72">
        <w:rPr>
          <w:rStyle w:val="StyleUnderline"/>
          <w:b/>
          <w:bCs/>
        </w:rPr>
        <w:t>Gorgeous</w:t>
      </w:r>
      <w:r w:rsidRPr="00D46789">
        <w:rPr>
          <w:rStyle w:val="StyleUnderline"/>
          <w:b/>
          <w:bCs/>
        </w:rPr>
        <w:t xml:space="preserve">, albeit skewed, </w:t>
      </w:r>
      <w:r w:rsidRPr="008628F6">
        <w:rPr>
          <w:rStyle w:val="StyleUnderline"/>
          <w:b/>
          <w:bCs/>
          <w:highlight w:val="green"/>
        </w:rPr>
        <w:t xml:space="preserve">depictions of "other" cultures meant to justify colonialism with their backwardness. </w:t>
      </w:r>
      <w:r w:rsidRPr="008628F6">
        <w:rPr>
          <w:rStyle w:val="StyleUnderline"/>
          <w:b/>
          <w:bCs/>
        </w:rPr>
        <w:t xml:space="preserve">Only, </w:t>
      </w:r>
      <w:r w:rsidRPr="00BD2D72">
        <w:rPr>
          <w:rStyle w:val="StyleUnderline"/>
          <w:b/>
          <w:bCs/>
        </w:rPr>
        <w:t xml:space="preserve">in these inverted futures, the colonists are invisible </w:t>
      </w:r>
      <w:proofErr w:type="spellStart"/>
      <w:r w:rsidRPr="00BD2D72">
        <w:rPr>
          <w:rStyle w:val="StyleUnderline"/>
          <w:b/>
          <w:bCs/>
        </w:rPr>
        <w:t>megacorps</w:t>
      </w:r>
      <w:proofErr w:type="spellEnd"/>
      <w:r w:rsidRPr="00D46789">
        <w:rPr>
          <w:rStyle w:val="StyleUnderline"/>
          <w:b/>
          <w:bCs/>
        </w:rPr>
        <w:t>—Japanese, Chinese, Korean—</w:t>
      </w:r>
      <w:r w:rsidRPr="008628F6">
        <w:rPr>
          <w:rStyle w:val="StyleUnderline"/>
          <w:b/>
          <w:bCs/>
        </w:rPr>
        <w:t xml:space="preserve">whose temples we see looming over Los Angeles. The reason why signs are bilingual; </w:t>
      </w:r>
      <w:r w:rsidRPr="00CB2064">
        <w:rPr>
          <w:rStyle w:val="StyleUnderline"/>
          <w:b/>
          <w:bCs/>
        </w:rPr>
        <w:t>a future so outlandish that Japanese could be a lingua franca</w:t>
      </w:r>
      <w:r w:rsidRPr="008628F6">
        <w:rPr>
          <w:rStyle w:val="StyleUnderline"/>
          <w:b/>
          <w:bCs/>
        </w:rPr>
        <w:t xml:space="preserve">. Where </w:t>
      </w:r>
      <w:r w:rsidRPr="008628F6">
        <w:rPr>
          <w:rStyle w:val="StyleUnderline"/>
          <w:b/>
          <w:bCs/>
          <w:highlight w:val="green"/>
        </w:rPr>
        <w:t xml:space="preserve">communities are ghettoized beneath Asian-branded skyscrapers, and the enslaved population, </w:t>
      </w:r>
      <w:r w:rsidRPr="00D46789">
        <w:rPr>
          <w:rStyle w:val="StyleUnderline"/>
          <w:b/>
          <w:bCs/>
        </w:rPr>
        <w:t>Replicants</w:t>
      </w:r>
      <w:r w:rsidRPr="008628F6">
        <w:rPr>
          <w:rStyle w:val="StyleUnderline"/>
          <w:b/>
          <w:bCs/>
          <w:highlight w:val="green"/>
        </w:rPr>
        <w:t>, are overwhelmingly white.</w:t>
      </w:r>
      <w:r w:rsidRPr="008628F6">
        <w:rPr>
          <w:rStyle w:val="StyleUnderline"/>
          <w:sz w:val="12"/>
          <w:u w:val="none"/>
        </w:rPr>
        <w:t xml:space="preserve"> Cyberpunk gained popularity, in part, thanks to Blade Runner and William Gibson's Neuromancer, which was heavily inspired by Japan. This was during the 1980s, amid Japan's technological revolution. At the time, computer manufacturing was being propelled by the new information age, and a global desire for consumer electronics. Brands like Sony and Nintendo became household names. American kids became versed in anime. Japan's economy swelled into the world's </w:t>
      </w:r>
      <w:proofErr w:type="gramStart"/>
      <w:r w:rsidRPr="008628F6">
        <w:rPr>
          <w:rStyle w:val="StyleUnderline"/>
          <w:sz w:val="12"/>
          <w:u w:val="none"/>
        </w:rPr>
        <w:t>second-largest</w:t>
      </w:r>
      <w:proofErr w:type="gramEnd"/>
      <w:r w:rsidRPr="008628F6">
        <w:rPr>
          <w:rStyle w:val="StyleUnderline"/>
          <w:sz w:val="12"/>
          <w:u w:val="none"/>
        </w:rPr>
        <w:t xml:space="preserve"> by the turn of the century. Gibson, after visiting Tokyo, once said that "modern Japan simply was cyberpunk. The Japanese themselves knew it and delighted in it." Some Asian cities did look futuristic, even then. Tokyo, for example, with its urban mosaic of fluorescent laneways. The impossibly new juxtaposed with the old. There's a reason why holographic geisha </w:t>
      </w:r>
      <w:proofErr w:type="gramStart"/>
      <w:r w:rsidRPr="008628F6">
        <w:rPr>
          <w:rStyle w:val="StyleUnderline"/>
          <w:sz w:val="12"/>
          <w:u w:val="none"/>
        </w:rPr>
        <w:t>are</w:t>
      </w:r>
      <w:proofErr w:type="gramEnd"/>
      <w:r w:rsidRPr="008628F6">
        <w:rPr>
          <w:rStyle w:val="StyleUnderline"/>
          <w:sz w:val="12"/>
          <w:u w:val="none"/>
        </w:rPr>
        <w:t xml:space="preserve"> a common motif in cyberpunk films. </w:t>
      </w:r>
      <w:r w:rsidRPr="008628F6">
        <w:rPr>
          <w:rStyle w:val="StyleUnderline"/>
          <w:b/>
          <w:bCs/>
        </w:rPr>
        <w:t xml:space="preserve">But Cold War anxieties, which were a popular muse for 20th century sci-fi, coupled with Japan's economic ascension, only stoked the West's dystopian fears. It's important to remember that Blade Runner's vision is solidly tethered to the 1980s. The omnipotence of its corporate monoliths was no accident. </w:t>
      </w:r>
      <w:r w:rsidRPr="00BD2D72">
        <w:rPr>
          <w:rStyle w:val="StyleUnderline"/>
          <w:b/>
          <w:bCs/>
        </w:rPr>
        <w:t>Creeping globalization is what kept Americans awake at night. Modern cyberpunk circles, too, can perpetuate these stereotypes</w:t>
      </w:r>
      <w:r w:rsidRPr="00BD2D72">
        <w:rPr>
          <w:rStyle w:val="StyleUnderline"/>
          <w:sz w:val="12"/>
          <w:u w:val="none"/>
        </w:rPr>
        <w:t>.</w:t>
      </w:r>
      <w:r w:rsidRPr="008628F6">
        <w:rPr>
          <w:rStyle w:val="StyleUnderline"/>
          <w:sz w:val="12"/>
          <w:u w:val="none"/>
        </w:rPr>
        <w:t xml:space="preserve"> Images uploaded to Reddit's r/cyberpunk as canon often mimic the aesthetic of these films. That's not to say there aren't people pushing the envelope—Neill Blomkamp's District 9 helped to popularize African cyberpunk, for instance—but the genre has been slow to diversify. "Since the late 1970s</w:t>
      </w:r>
      <w:r w:rsidRPr="008628F6">
        <w:rPr>
          <w:rStyle w:val="StyleUnderline"/>
          <w:b/>
          <w:bCs/>
        </w:rPr>
        <w:t xml:space="preserve">, </w:t>
      </w:r>
      <w:r w:rsidRPr="00D46789">
        <w:rPr>
          <w:rStyle w:val="StyleUnderline"/>
          <w:b/>
          <w:bCs/>
        </w:rPr>
        <w:t xml:space="preserve">a key idea in Western science fiction has been that Japan represents the future. Japan's 'weird' culture is a figure for an incomprehensible tomorrow," wrote Annalee </w:t>
      </w:r>
      <w:proofErr w:type="spellStart"/>
      <w:r w:rsidRPr="00D46789">
        <w:rPr>
          <w:rStyle w:val="StyleUnderline"/>
          <w:b/>
          <w:bCs/>
        </w:rPr>
        <w:t>Newitz</w:t>
      </w:r>
      <w:proofErr w:type="spellEnd"/>
      <w:r w:rsidRPr="00D46789">
        <w:rPr>
          <w:rStyle w:val="StyleUnderline"/>
          <w:b/>
          <w:bCs/>
        </w:rPr>
        <w:t xml:space="preserve"> about our fetishization of Japan's idiosyncrasies. Today, there's no excuse for imagining a world that's so regressively homogenous</w:t>
      </w:r>
      <w:r w:rsidRPr="008628F6">
        <w:rPr>
          <w:rStyle w:val="StyleUnderline"/>
          <w:b/>
          <w:bCs/>
        </w:rPr>
        <w:t xml:space="preserve">. I won't believe the argument that Blade Runner is largely white because most humans left for off-world colonies. That's just silly. This is a film that figured out hologram-on-Replicant sex. </w:t>
      </w:r>
      <w:r w:rsidRPr="008628F6">
        <w:rPr>
          <w:rStyle w:val="StyleUnderline"/>
          <w:b/>
          <w:bCs/>
          <w:highlight w:val="green"/>
        </w:rPr>
        <w:t>When persons of color can't see themselves in speculative futures, that sends a depressing message about the path of human progress.</w:t>
      </w:r>
      <w:r w:rsidRPr="008628F6">
        <w:rPr>
          <w:rStyle w:val="StyleUnderline"/>
          <w:sz w:val="12"/>
          <w:u w:val="none"/>
        </w:rPr>
        <w:t xml:space="preserve"> Thankfully, the pendulum is finally swinging toward a more diverse sci-fi universe. But first Hollywood had to fail miserably at it. The road to representation has been </w:t>
      </w:r>
      <w:r w:rsidRPr="008628F6">
        <w:rPr>
          <w:rStyle w:val="StyleUnderline"/>
          <w:b/>
          <w:bCs/>
          <w:highlight w:val="green"/>
        </w:rPr>
        <w:t>especially hard for Asian-Americans</w:t>
      </w:r>
      <w:r w:rsidRPr="008628F6">
        <w:rPr>
          <w:rStyle w:val="StyleUnderline"/>
          <w:sz w:val="12"/>
          <w:u w:val="none"/>
        </w:rPr>
        <w:t>. They are, perhaps, the most neglected demographic in film. Often typecast or whitewashed, as we've seen countless times in recent years. "People of color have always been here," said novelist N.K. Jemisin, describing sci-fi as a genre that prides itself on "infinite diversity in infinite combinations," but has yet to equally recognize its non-white authors. Together, Blade Runner and 2049 represent the best of cyberpunk film. But imagine how much better, richer they could've been with a cast that looked the way the real world does, now and in the future. For a universe that's so preoccupied with the soul, in this regard, Blade Runner is utterly devoid of one.</w:t>
      </w:r>
    </w:p>
    <w:p w14:paraId="5E765715" w14:textId="77777777" w:rsidR="001D02FD" w:rsidRPr="008628F6" w:rsidRDefault="001D02FD" w:rsidP="001D02FD">
      <w:pPr>
        <w:pStyle w:val="Heading2"/>
      </w:pPr>
      <w:r w:rsidRPr="008628F6">
        <w:lastRenderedPageBreak/>
        <w:t>Impact</w:t>
      </w:r>
    </w:p>
    <w:p w14:paraId="7CF7BA9C" w14:textId="77777777" w:rsidR="001D02FD" w:rsidRPr="008628F6" w:rsidRDefault="001D02FD" w:rsidP="001D02FD">
      <w:pPr>
        <w:pStyle w:val="Heading3"/>
      </w:pPr>
      <w:bookmarkStart w:id="1" w:name="_Toc455340902"/>
      <w:r w:rsidRPr="008628F6">
        <w:lastRenderedPageBreak/>
        <w:t>Epistemology</w:t>
      </w:r>
      <w:bookmarkEnd w:id="1"/>
    </w:p>
    <w:p w14:paraId="46BEE7C9" w14:textId="77777777" w:rsidR="001D02FD" w:rsidRPr="008628F6" w:rsidRDefault="001D02FD" w:rsidP="001D02FD">
      <w:pPr>
        <w:pStyle w:val="Heading4"/>
      </w:pPr>
      <w:r w:rsidRPr="008628F6">
        <w:t>Trying to ‘fix’ the East is grounded in paternalistic Orientalism—all their arguments stand on shaky epistemological ground that legitimizes endless violence—turns the case (2:37)</w:t>
      </w:r>
    </w:p>
    <w:p w14:paraId="24CEE044" w14:textId="77777777" w:rsidR="001D02FD" w:rsidRPr="008628F6" w:rsidRDefault="001D02FD" w:rsidP="001D02FD">
      <w:r w:rsidRPr="008628F6">
        <w:rPr>
          <w:rStyle w:val="Heading4Char"/>
        </w:rPr>
        <w:t xml:space="preserve">Anand </w:t>
      </w:r>
      <w:r w:rsidRPr="00675890">
        <w:t>20</w:t>
      </w:r>
      <w:r w:rsidRPr="008628F6">
        <w:rPr>
          <w:rStyle w:val="Heading4Char"/>
        </w:rPr>
        <w:t>07</w:t>
      </w:r>
      <w:r w:rsidRPr="008628F6">
        <w:t xml:space="preserve"> (</w:t>
      </w:r>
      <w:proofErr w:type="spellStart"/>
      <w:r w:rsidRPr="008628F6">
        <w:t>Dibyesh</w:t>
      </w:r>
      <w:proofErr w:type="spellEnd"/>
      <w:r w:rsidRPr="008628F6">
        <w:t xml:space="preserve">, Westminster University International Relations Reader, Western Colonial Representations of the Other, </w:t>
      </w:r>
      <w:hyperlink r:id="rId8" w:history="1">
        <w:r w:rsidRPr="008628F6">
          <w:rPr>
            <w:rStyle w:val="Hyperlink"/>
          </w:rPr>
          <w:t>http://westminsterresearch.wmin.ac.uk/4657/1/Anand_2007_final_author.pdf</w:t>
        </w:r>
      </w:hyperlink>
      <w:r w:rsidRPr="008628F6">
        <w:t>, pg. 1-22, BEN)</w:t>
      </w:r>
    </w:p>
    <w:p w14:paraId="2F7E46CD" w14:textId="77777777" w:rsidR="001D02FD" w:rsidRPr="008628F6" w:rsidRDefault="001D02FD" w:rsidP="001D02FD">
      <w:r w:rsidRPr="008628F6">
        <w:rPr>
          <w:sz w:val="14"/>
        </w:rPr>
        <w:t xml:space="preserve">Within the context of European imperialism, the issue of the representation of natives was often considered as belonging to the realm of scientific objective ethnography, journalistic commentaries, or fiction.2 A clear boundary was said to exist between fiction and non-fiction writing. It was presumed that, unlike fiction, non-fiction writing such as literary and popular journalism, exploration and travel writings, memoirs of colonial officials, and so on are unmediated by the consciously aesthetic requirements of imaginative literature. Emphasis was on the recording of observed facts. However, as argued by scholars from fields as diverse as postcolonial studies,3 anthropology,4 and international relations,5 such views are no longer tenable. Starting with Said,6 the enterprise of postcolonial theory has unpacked the notion of neutral academic expertise and highlighted how </w:t>
      </w:r>
      <w:r w:rsidRPr="008628F6">
        <w:rPr>
          <w:b/>
          <w:bCs/>
          <w:szCs w:val="24"/>
          <w:highlight w:val="green"/>
          <w:u w:val="single"/>
        </w:rPr>
        <w:t>Western knowledge and representations of the non-Western world are neither innocent nor based on some pre-existing ‘reality’, but implicated in the West’s will to power</w:t>
      </w:r>
      <w:r w:rsidRPr="00FB6365">
        <w:rPr>
          <w:b/>
          <w:bCs/>
          <w:szCs w:val="24"/>
          <w:u w:val="single"/>
        </w:rPr>
        <w:t>, and its imperial adventures</w:t>
      </w:r>
      <w:r w:rsidRPr="00FB6365">
        <w:rPr>
          <w:sz w:val="14"/>
        </w:rPr>
        <w:t xml:space="preserve">. </w:t>
      </w:r>
      <w:r w:rsidRPr="00FB6365">
        <w:rPr>
          <w:u w:val="single"/>
        </w:rPr>
        <w:t>The image of a scientific, apolitical, disinterested, knowledge-seeking</w:t>
      </w:r>
      <w:r w:rsidRPr="00FB6365">
        <w:rPr>
          <w:sz w:val="14"/>
        </w:rPr>
        <w:t xml:space="preserve"> ‘gentleman’ braving all odds to study non-Western cultures </w:t>
      </w:r>
      <w:r w:rsidRPr="00FB6365">
        <w:rPr>
          <w:u w:val="single"/>
        </w:rPr>
        <w:t>has been revealed as hollow</w:t>
      </w:r>
      <w:r w:rsidRPr="008628F6">
        <w:rPr>
          <w:sz w:val="14"/>
        </w:rPr>
        <w:t xml:space="preserve">. For instance, Colin Mackenzie, the first surveyor general of Madras in India, was clear about his necessary complicity in the brute realities of colonial power. He conflated the role of the soldier and the scientist and wrote: That science may derive assistance, and knowledge be diffused, in the leisure moments of [military] camps and voyages, is no new discovery; but … I am also desirous of proving that, in the vacant moments of an Indian sojourn and campaign in particular… such collected observations may be found useful, at least in directing the observation of those more highly gifted to matters of utility, if not to record facts of importance to philosophy and science.7 </w:t>
      </w:r>
      <w:r w:rsidRPr="008628F6">
        <w:rPr>
          <w:b/>
          <w:bCs/>
          <w:szCs w:val="24"/>
          <w:highlight w:val="green"/>
          <w:u w:val="single"/>
        </w:rPr>
        <w:t>The mask of objectivity in the colonial discourse hid relations of inequality and domination</w:t>
      </w:r>
      <w:r w:rsidRPr="008628F6">
        <w:rPr>
          <w:sz w:val="14"/>
        </w:rPr>
        <w:t xml:space="preserve">. Fiction as well as non-fiction writings were permeated with various strategies of representation. </w:t>
      </w:r>
      <w:r w:rsidRPr="00FB6365">
        <w:rPr>
          <w:u w:val="single"/>
        </w:rPr>
        <w:t>These were not epiphenomenal but central to the ways in which the Other was sought to be known</w:t>
      </w:r>
      <w:r w:rsidRPr="008628F6">
        <w:rPr>
          <w:u w:val="single"/>
        </w:rPr>
        <w:t>.</w:t>
      </w:r>
      <w:r w:rsidRPr="008628F6">
        <w:rPr>
          <w:sz w:val="14"/>
        </w:rPr>
        <w:t xml:space="preserve"> What Rana </w:t>
      </w:r>
      <w:proofErr w:type="spellStart"/>
      <w:r w:rsidRPr="008628F6">
        <w:rPr>
          <w:sz w:val="14"/>
        </w:rPr>
        <w:t>Kabbani</w:t>
      </w:r>
      <w:proofErr w:type="spellEnd"/>
      <w:r w:rsidRPr="008628F6">
        <w:rPr>
          <w:sz w:val="14"/>
        </w:rPr>
        <w:t xml:space="preserve"> points out about travel writing holds true for non-fictional writings in general: during imperialism, </w:t>
      </w:r>
      <w:r w:rsidRPr="008628F6">
        <w:rPr>
          <w:highlight w:val="green"/>
          <w:u w:val="single"/>
        </w:rPr>
        <w:t xml:space="preserve">it ultimately produced ‘a communal image of the East’, which ‘sustained a political structure </w:t>
      </w:r>
      <w:r w:rsidRPr="00176E43">
        <w:rPr>
          <w:u w:val="single"/>
        </w:rPr>
        <w:t>and was sustained by it</w:t>
      </w:r>
      <w:r w:rsidRPr="008628F6">
        <w:rPr>
          <w:u w:val="single"/>
        </w:rPr>
        <w:t>.</w:t>
      </w:r>
      <w:r w:rsidRPr="008628F6">
        <w:rPr>
          <w:sz w:val="14"/>
        </w:rPr>
        <w:t xml:space="preserve">’8 Various forms of representing the non-West – visual (films, television, photographs, paintings, advertisements, and so on) as well as textual (such as fiction, travelogue, journalism, ethnography, and anthropology) – were closely linked to the production of imperial encounters. Asymmetry of productive power is a common trait shared by these encounters. The contemporary neocolonial world too ‘bears witness to the unequal and uneven forces of cultural representation involved in the contest for political and social within the modern world order.’9 It is not only the represented (here the </w:t>
      </w:r>
      <w:proofErr w:type="spellStart"/>
      <w:r w:rsidRPr="008628F6">
        <w:rPr>
          <w:sz w:val="14"/>
        </w:rPr>
        <w:t>colonised</w:t>
      </w:r>
      <w:proofErr w:type="spellEnd"/>
      <w:r w:rsidRPr="008628F6">
        <w:rPr>
          <w:sz w:val="14"/>
        </w:rPr>
        <w:t xml:space="preserve">, the third world, the South) who are subjects of and subjected to the process; </w:t>
      </w:r>
      <w:r w:rsidRPr="004F6F74">
        <w:rPr>
          <w:u w:val="single"/>
        </w:rPr>
        <w:t>even the representer</w:t>
      </w:r>
      <w:r w:rsidRPr="004F6F74">
        <w:rPr>
          <w:sz w:val="14"/>
        </w:rPr>
        <w:t xml:space="preserve"> (the </w:t>
      </w:r>
      <w:proofErr w:type="spellStart"/>
      <w:r w:rsidRPr="004F6F74">
        <w:rPr>
          <w:sz w:val="14"/>
        </w:rPr>
        <w:t>coloniser</w:t>
      </w:r>
      <w:proofErr w:type="spellEnd"/>
      <w:r w:rsidRPr="004F6F74">
        <w:rPr>
          <w:sz w:val="14"/>
        </w:rPr>
        <w:t xml:space="preserve">, the first world, the West) </w:t>
      </w:r>
      <w:r w:rsidRPr="004F6F74">
        <w:rPr>
          <w:u w:val="single"/>
        </w:rPr>
        <w:t>is constructed by representational practices</w:t>
      </w:r>
      <w:r w:rsidRPr="008628F6">
        <w:rPr>
          <w:sz w:val="14"/>
        </w:rPr>
        <w:t xml:space="preserve">. This in no way implies similar experiences for the </w:t>
      </w:r>
      <w:proofErr w:type="spellStart"/>
      <w:r w:rsidRPr="008628F6">
        <w:rPr>
          <w:sz w:val="14"/>
        </w:rPr>
        <w:t>coloniser</w:t>
      </w:r>
      <w:proofErr w:type="spellEnd"/>
      <w:r w:rsidRPr="008628F6">
        <w:rPr>
          <w:sz w:val="14"/>
        </w:rPr>
        <w:t xml:space="preserve"> and the </w:t>
      </w:r>
      <w:proofErr w:type="spellStart"/>
      <w:r w:rsidRPr="008628F6">
        <w:rPr>
          <w:sz w:val="14"/>
        </w:rPr>
        <w:t>colonised</w:t>
      </w:r>
      <w:proofErr w:type="spellEnd"/>
      <w:r w:rsidRPr="008628F6">
        <w:rPr>
          <w:sz w:val="14"/>
        </w:rPr>
        <w:t xml:space="preserve"> (the representer and the represented). It only indicates that </w:t>
      </w:r>
      <w:r w:rsidRPr="008628F6">
        <w:rPr>
          <w:b/>
          <w:bCs/>
          <w:szCs w:val="24"/>
          <w:highlight w:val="green"/>
          <w:u w:val="single"/>
        </w:rPr>
        <w:t>though everyone is subjected to representational practices, the impact differs according to the existing power relations</w:t>
      </w:r>
      <w:r w:rsidRPr="008628F6">
        <w:rPr>
          <w:sz w:val="14"/>
        </w:rPr>
        <w:t xml:space="preserve">. To illustrate this point, while both the West and Tibetans are subjects of Exotica Tibet, and the latter are not mere victims but exercise their agency through creative negotiations, the West does not have to construct its identity according to the perception of Tibetans. Westerners </w:t>
      </w:r>
      <w:proofErr w:type="spellStart"/>
      <w:r w:rsidRPr="008628F6">
        <w:rPr>
          <w:sz w:val="14"/>
        </w:rPr>
        <w:t>exoticise</w:t>
      </w:r>
      <w:proofErr w:type="spellEnd"/>
      <w:r w:rsidRPr="008628F6">
        <w:rPr>
          <w:sz w:val="14"/>
        </w:rPr>
        <w:t xml:space="preserve"> Tibet, and in turn, Tibetans </w:t>
      </w:r>
      <w:proofErr w:type="spellStart"/>
      <w:r w:rsidRPr="008628F6">
        <w:rPr>
          <w:sz w:val="14"/>
        </w:rPr>
        <w:t>exoticise</w:t>
      </w:r>
      <w:proofErr w:type="spellEnd"/>
      <w:r w:rsidRPr="008628F6">
        <w:rPr>
          <w:sz w:val="14"/>
        </w:rPr>
        <w:t xml:space="preserve"> the West. But while Western </w:t>
      </w:r>
      <w:proofErr w:type="spellStart"/>
      <w:r w:rsidRPr="008628F6">
        <w:rPr>
          <w:sz w:val="14"/>
        </w:rPr>
        <w:t>exoticisation</w:t>
      </w:r>
      <w:proofErr w:type="spellEnd"/>
      <w:r w:rsidRPr="008628F6">
        <w:rPr>
          <w:sz w:val="14"/>
        </w:rPr>
        <w:t xml:space="preserve"> has a defining productive impact on Tibetan identity discourse,10 the same cannot be said of Tibetan </w:t>
      </w:r>
      <w:proofErr w:type="spellStart"/>
      <w:r w:rsidRPr="008628F6">
        <w:rPr>
          <w:sz w:val="14"/>
        </w:rPr>
        <w:t>exoticisation</w:t>
      </w:r>
      <w:proofErr w:type="spellEnd"/>
      <w:r w:rsidRPr="008628F6">
        <w:rPr>
          <w:sz w:val="14"/>
        </w:rPr>
        <w:t xml:space="preserve"> of the West. This reflects the asymmetry in their power relations. A concentration on Western representations does not deny the fact that representational practices were prevalent in non-Western societies too. In fact, historically, all cultures and </w:t>
      </w:r>
      <w:proofErr w:type="spellStart"/>
      <w:r w:rsidRPr="008628F6">
        <w:rPr>
          <w:sz w:val="14"/>
        </w:rPr>
        <w:t>civilisations</w:t>
      </w:r>
      <w:proofErr w:type="spellEnd"/>
      <w:r w:rsidRPr="008628F6">
        <w:rPr>
          <w:sz w:val="14"/>
        </w:rPr>
        <w:t xml:space="preserve"> have had their own </w:t>
      </w:r>
      <w:proofErr w:type="gramStart"/>
      <w:r w:rsidRPr="008628F6">
        <w:rPr>
          <w:sz w:val="14"/>
        </w:rPr>
        <w:t>particular representational</w:t>
      </w:r>
      <w:proofErr w:type="gramEnd"/>
      <w:r w:rsidRPr="008628F6">
        <w:rPr>
          <w:sz w:val="14"/>
        </w:rPr>
        <w:t xml:space="preserve"> practices for perceiving those they considered as Other. But – and this is a crucial qualification – </w:t>
      </w:r>
      <w:r w:rsidRPr="008628F6">
        <w:rPr>
          <w:b/>
          <w:bCs/>
          <w:szCs w:val="24"/>
          <w:highlight w:val="green"/>
          <w:u w:val="single"/>
        </w:rPr>
        <w:t>it was only with modern European imperialism that the capacity to convert these representations into truth on a systematic and mass scale emerged</w:t>
      </w:r>
      <w:r w:rsidRPr="008628F6">
        <w:rPr>
          <w:sz w:val="14"/>
        </w:rPr>
        <w:t xml:space="preserve">. What makes such representational practices distinctly modern is their productive capacity. </w:t>
      </w:r>
      <w:r w:rsidRPr="00A41663">
        <w:rPr>
          <w:rStyle w:val="Emphasis"/>
        </w:rPr>
        <w:t xml:space="preserve">Production of knowledge about the Other through representations goes hand in hand with the construction, articulation, and affirmation of differences between the Self and Other, which in turn feeds into the identity politics amongst the representer as well as the represented. The practices of </w:t>
      </w:r>
      <w:proofErr w:type="spellStart"/>
      <w:r w:rsidRPr="00A41663">
        <w:rPr>
          <w:rStyle w:val="Emphasis"/>
        </w:rPr>
        <w:t>essentialising</w:t>
      </w:r>
      <w:proofErr w:type="spellEnd"/>
      <w:r w:rsidRPr="00A41663">
        <w:rPr>
          <w:rStyle w:val="Emphasis"/>
        </w:rPr>
        <w:t xml:space="preserve"> and stereotyping the Other</w:t>
      </w:r>
      <w:r w:rsidRPr="00A41663">
        <w:rPr>
          <w:u w:val="single"/>
        </w:rPr>
        <w:t xml:space="preserve"> </w:t>
      </w:r>
      <w:r w:rsidRPr="00BD2D72">
        <w:rPr>
          <w:u w:val="single"/>
        </w:rPr>
        <w:t>underlie different strategies of Western representations</w:t>
      </w:r>
      <w:r w:rsidRPr="00BD2D72">
        <w:rPr>
          <w:sz w:val="14"/>
        </w:rPr>
        <w:t>.</w:t>
      </w:r>
      <w:r w:rsidRPr="008628F6">
        <w:rPr>
          <w:sz w:val="14"/>
        </w:rPr>
        <w:t xml:space="preserve"> Essentialism is the notion that some core </w:t>
      </w:r>
      <w:proofErr w:type="gramStart"/>
      <w:r w:rsidRPr="008628F6">
        <w:rPr>
          <w:sz w:val="14"/>
        </w:rPr>
        <w:t>meaning</w:t>
      </w:r>
      <w:proofErr w:type="gramEnd"/>
      <w:r w:rsidRPr="008628F6">
        <w:rPr>
          <w:sz w:val="14"/>
        </w:rPr>
        <w:t xml:space="preserve"> or identity is determinate and not subject to interpretation. Ronald </w:t>
      </w:r>
      <w:proofErr w:type="spellStart"/>
      <w:r w:rsidRPr="008628F6">
        <w:rPr>
          <w:sz w:val="14"/>
        </w:rPr>
        <w:t>Inden</w:t>
      </w:r>
      <w:proofErr w:type="spellEnd"/>
      <w:r w:rsidRPr="008628F6">
        <w:rPr>
          <w:sz w:val="14"/>
        </w:rPr>
        <w:t xml:space="preserve"> writes that essentialist ways of seeing tend to ignore the ‘intricacies of agency’ pertinent to the flux and development of any social system.11 In colonial context, we find essentialism in the reduction of the indigenous people to an ‘essential’ idea of what it means to be ‘native’ – say Africans as </w:t>
      </w:r>
      <w:proofErr w:type="spellStart"/>
      <w:r w:rsidRPr="008628F6">
        <w:rPr>
          <w:sz w:val="14"/>
        </w:rPr>
        <w:t>singingdancing</w:t>
      </w:r>
      <w:proofErr w:type="spellEnd"/>
      <w:r w:rsidRPr="008628F6">
        <w:rPr>
          <w:sz w:val="14"/>
        </w:rPr>
        <w:t xml:space="preserve">- fighting, Chinese as duplicitous, Arabs as cruel and oppressors of women, Tibetans as religious, and so on. Imperialism drew its strength from representations of natives as quintessentially lazy, ignorant, deceitful, passive, incapable of self-governing, and the native rulers as corrupt and despotic. Therefore, it should come as no surprise that the British officials involved during the 1903-04 invasion of Tibet saw it as something welcomed by ‘ordinary’ Tibetans seeking deliverance from their Chinese and monastic overlords. Captain Cecil Rawling in a military report in 1905 wrote: ‘It seems to be the general wish of the inhabitants of that country (Tibet) that they should come under British administration.’12 Curiously, Alistair Lamb’s own assessment that ‘when dealing with the primitive peoples of Central Asia, the problem often was not how to </w:t>
      </w:r>
      <w:r w:rsidRPr="008628F6">
        <w:rPr>
          <w:sz w:val="14"/>
        </w:rPr>
        <w:lastRenderedPageBreak/>
        <w:t xml:space="preserve">expand one’s power but how to prevent its indefinite expansion,’13 too puts the onus of responsibility for imperial expansion on the victims themselves. This is made possible by their essentialist representations as requiring paternal imperialism – a mix of iron fist and velvet glove. A stereotype is a one-sided description of a group/culture resulting from the collapsing of complex differences into a simple ‘cardboard cut-out’, seeing people as pre-set image and ‘more of a formula than a human being.’14 It reduces people to a few, simple characteristics, which are then represented as fixed by nature. ‘Stereotyping reduces, </w:t>
      </w:r>
      <w:proofErr w:type="spellStart"/>
      <w:r w:rsidRPr="008628F6">
        <w:rPr>
          <w:sz w:val="14"/>
        </w:rPr>
        <w:t>essentialises</w:t>
      </w:r>
      <w:proofErr w:type="spellEnd"/>
      <w:r w:rsidRPr="008628F6">
        <w:rPr>
          <w:sz w:val="14"/>
        </w:rPr>
        <w:t xml:space="preserve">, </w:t>
      </w:r>
      <w:proofErr w:type="spellStart"/>
      <w:r w:rsidRPr="008628F6">
        <w:rPr>
          <w:sz w:val="14"/>
        </w:rPr>
        <w:t>naturalises</w:t>
      </w:r>
      <w:proofErr w:type="spellEnd"/>
      <w:r w:rsidRPr="008628F6">
        <w:rPr>
          <w:sz w:val="14"/>
        </w:rPr>
        <w:t xml:space="preserve"> and fixes “difference.”’15 Stereotypes function as a marker between norm and deviancy, between ‘us’ and ‘them’. As Said argues, </w:t>
      </w:r>
      <w:r w:rsidRPr="00675890">
        <w:rPr>
          <w:u w:val="single"/>
        </w:rPr>
        <w:t>stereotypical images of the Orient’s separateness</w:t>
      </w:r>
      <w:r w:rsidRPr="00675890">
        <w:rPr>
          <w:sz w:val="14"/>
        </w:rPr>
        <w:t xml:space="preserve"> – ‘its eccentricity, its backwardness, its silent indifference, its feminine penetrability, its supine malleability’ – </w:t>
      </w:r>
      <w:r w:rsidRPr="00675890">
        <w:rPr>
          <w:u w:val="single"/>
        </w:rPr>
        <w:t>have been part of Western discursive practices for a long time</w:t>
      </w:r>
      <w:r w:rsidRPr="008628F6">
        <w:rPr>
          <w:sz w:val="14"/>
        </w:rPr>
        <w:t xml:space="preserve">.16 Stereotyping flourished to justify imperialism as a </w:t>
      </w:r>
      <w:proofErr w:type="spellStart"/>
      <w:r w:rsidRPr="008628F6">
        <w:rPr>
          <w:sz w:val="14"/>
        </w:rPr>
        <w:t>civilising</w:t>
      </w:r>
      <w:proofErr w:type="spellEnd"/>
      <w:r w:rsidRPr="008628F6">
        <w:rPr>
          <w:sz w:val="14"/>
        </w:rPr>
        <w:t xml:space="preserve"> mission – the restless, honest, active, exploratory, masculine, enlightened, modern spirit of the ‘white man’ stood in contrast to the laziness, deceit, passivity, fatalism, femininity, backwardness, and traditional </w:t>
      </w:r>
      <w:proofErr w:type="spellStart"/>
      <w:r w:rsidRPr="008628F6">
        <w:rPr>
          <w:sz w:val="14"/>
        </w:rPr>
        <w:t>spiritlessness</w:t>
      </w:r>
      <w:proofErr w:type="spellEnd"/>
      <w:r w:rsidRPr="008628F6">
        <w:rPr>
          <w:sz w:val="14"/>
        </w:rPr>
        <w:t xml:space="preserve"> of the natives. For example, Captain John Noel’s films Climbing Mount Everest (1922) and The Epic of Everest (1924) developed the ‘contrast between the extroverted, aggressive, and manly British climbers with the introverted, passive, and squalid but mystical Tibetans.’17 Stereotyping is a simplification not because it is a false representation of a given reality but because it is an arrested, fixated form of representation that denies the play of difference. Let me illustrate this with an example from the story of the first two men to reach Mount Everest – </w:t>
      </w:r>
      <w:proofErr w:type="spellStart"/>
      <w:r w:rsidRPr="008628F6">
        <w:rPr>
          <w:sz w:val="14"/>
        </w:rPr>
        <w:t>Tenzing</w:t>
      </w:r>
      <w:proofErr w:type="spellEnd"/>
      <w:r w:rsidRPr="008628F6">
        <w:rPr>
          <w:sz w:val="14"/>
        </w:rPr>
        <w:t xml:space="preserve"> Norgay and Edmund Hillary. Reaching the summit, </w:t>
      </w:r>
      <w:proofErr w:type="spellStart"/>
      <w:r w:rsidRPr="008628F6">
        <w:rPr>
          <w:sz w:val="14"/>
        </w:rPr>
        <w:t>Tenzing</w:t>
      </w:r>
      <w:proofErr w:type="spellEnd"/>
      <w:r w:rsidRPr="008628F6">
        <w:rPr>
          <w:sz w:val="14"/>
        </w:rPr>
        <w:t xml:space="preserve"> Norgay says he felt the warm presence of the mountain, buried an offering to the gods, and said in prayer: ‘I am grateful, Chomolungma’; Hillary took photographs to survey the area, urinated on the summit, and later told one of the other climbers George Lowe: ‘Well, George, we knocked the bastard off.’18 This difference in attitude may be due to cultural factors. But to interpret humility as passivity and fix the identity of </w:t>
      </w:r>
      <w:proofErr w:type="spellStart"/>
      <w:r w:rsidRPr="008628F6">
        <w:rPr>
          <w:sz w:val="14"/>
        </w:rPr>
        <w:t>Tenzing</w:t>
      </w:r>
      <w:proofErr w:type="spellEnd"/>
      <w:r w:rsidRPr="008628F6">
        <w:rPr>
          <w:sz w:val="14"/>
        </w:rPr>
        <w:t xml:space="preserve"> Norgay (read as representative of sherpas and other natives) as essentially passive in contrast to adventurous, scientific Hillary (read as white man) leads to a reified and fixated form of representation (excluding those who do not ‘fit’ in the image – women for instance). Stereotyping is not about expressing cultural </w:t>
      </w:r>
      <w:proofErr w:type="gramStart"/>
      <w:r w:rsidRPr="008628F6">
        <w:rPr>
          <w:sz w:val="14"/>
        </w:rPr>
        <w:t>difference, but</w:t>
      </w:r>
      <w:proofErr w:type="gramEnd"/>
      <w:r w:rsidRPr="008628F6">
        <w:rPr>
          <w:sz w:val="14"/>
        </w:rPr>
        <w:t xml:space="preserve"> fixing it in a pre-given socio-cultural milieu with extreme power differentials. </w:t>
      </w:r>
      <w:r w:rsidRPr="008628F6">
        <w:rPr>
          <w:b/>
          <w:bCs/>
          <w:szCs w:val="24"/>
          <w:highlight w:val="green"/>
          <w:u w:val="single"/>
        </w:rPr>
        <w:t>Stereotyping served imperialism at both representational and psychic levels – supporting the idea of paternal domination and acting as a kind of perceptual</w:t>
      </w:r>
      <w:r>
        <w:rPr>
          <w:b/>
          <w:bCs/>
          <w:szCs w:val="24"/>
          <w:highlight w:val="green"/>
          <w:u w:val="single"/>
        </w:rPr>
        <w:t xml:space="preserve"> binder </w:t>
      </w:r>
      <w:r w:rsidRPr="008628F6">
        <w:rPr>
          <w:b/>
          <w:bCs/>
          <w:szCs w:val="24"/>
          <w:highlight w:val="green"/>
          <w:u w:val="single"/>
        </w:rPr>
        <w:t xml:space="preserve">protecting the </w:t>
      </w:r>
      <w:proofErr w:type="spellStart"/>
      <w:r w:rsidRPr="008628F6">
        <w:rPr>
          <w:b/>
          <w:bCs/>
          <w:szCs w:val="24"/>
          <w:highlight w:val="green"/>
          <w:u w:val="single"/>
        </w:rPr>
        <w:t>colonisers</w:t>
      </w:r>
      <w:proofErr w:type="spellEnd"/>
      <w:r w:rsidRPr="008628F6">
        <w:rPr>
          <w:b/>
          <w:bCs/>
          <w:szCs w:val="24"/>
          <w:highlight w:val="green"/>
          <w:u w:val="single"/>
        </w:rPr>
        <w:t xml:space="preserve"> from discomforting consciousness of either poverty or guilt</w:t>
      </w:r>
      <w:r w:rsidRPr="008628F6">
        <w:rPr>
          <w:sz w:val="14"/>
          <w:highlight w:val="green"/>
        </w:rPr>
        <w:t>.</w:t>
      </w:r>
      <w:r w:rsidRPr="008628F6">
        <w:rPr>
          <w:sz w:val="14"/>
        </w:rPr>
        <w:t xml:space="preserve">19 It allowed the participants in the massacre of Tibetans at Guru (31 March 1904) that took place during the British invasion of Tibet to blame it on the ‘crass stupidity and childishness of the Tibetan general,’20 malevolent monks, superstitious Tibetan soldiers – everyone except themselves. We must liberate the ordinary natives from their brutal leaders – this sentiment can be seen in Colonel Francis Younghusband’s account of the 1903-04 ‘expedition’ to Tibet where after criticizing Tibetans for being crafty, immoral, over-religious, dirty, and lazy, he says ‘there are in them latent potentialities for good, which only await the right touch to bring them into being.’21 We may recall Napoleon’s proclamation in 1798 upon entering Egypt: ‘Peoples of Egypt, you will be told that I have come to destroy your religion; do not believe it! Reply that I have come to restore your rights, to punish the usurpers, and that I respect more than the Mamluks God, His Prophet, and the Quran.’22 Though in everyday conversation we tend to use stereotype only for negative images, stereotyping has within it dualism and ambivalence23 As Michael Hunt in his study of hierarchy of race and American foreign policy points out, the Americans created for ‘Orientals’ two distinctly different images: ‘a positive one, appropriate for happy times when paternalism and benevolence were in season, and a negative one, suited to those tense periods when abuse or aggrandizement became the order of the day.’24 </w:t>
      </w:r>
      <w:r w:rsidRPr="00675890">
        <w:rPr>
          <w:u w:val="single"/>
        </w:rPr>
        <w:t>While sometimes a positive stereotype may be politically and socially helpful for a group, in the long run it reifies and imprisons the represented subjects in their own arrested image</w:t>
      </w:r>
      <w:r w:rsidRPr="008628F6">
        <w:rPr>
          <w:sz w:val="14"/>
        </w:rPr>
        <w:t xml:space="preserve">. This problem can be seen most clearly in the case of Tibetans who seem to be prisoners of their stereotyped images. Alluding to the real effects of the language of stereotype about Tibet, Donald Lopez points out that it ‘not only creates knowledge about Tibet, in many ways it creates Tibet, a Tibet that Tibetans in exile have come to appropriate and deploy in an effort to gain both standing in exile and independence for their country.’25 However, these stereotypes </w:t>
      </w:r>
      <w:proofErr w:type="spellStart"/>
      <w:r w:rsidRPr="008628F6">
        <w:rPr>
          <w:sz w:val="14"/>
        </w:rPr>
        <w:t>legitimise</w:t>
      </w:r>
      <w:proofErr w:type="spellEnd"/>
      <w:r w:rsidRPr="008628F6">
        <w:rPr>
          <w:sz w:val="14"/>
        </w:rPr>
        <w:t xml:space="preserve"> only certain goals and actions geared toward achieving them – the prevalent stereotypes paint Tibetans mainly as passive victims requiring outside help. And this outside support comes at a price. As </w:t>
      </w:r>
      <w:proofErr w:type="spellStart"/>
      <w:r w:rsidRPr="008628F6">
        <w:rPr>
          <w:sz w:val="14"/>
        </w:rPr>
        <w:t>Jamyang</w:t>
      </w:r>
      <w:proofErr w:type="spellEnd"/>
      <w:r w:rsidRPr="008628F6">
        <w:rPr>
          <w:sz w:val="14"/>
        </w:rPr>
        <w:t xml:space="preserve"> Norbu says, ‘however hopeless their cause or marginal their survival, Tibetans are better off living their own reality than being typecast in ethereal roles in the fantasies of the West.’26 In spite of commonalities and consistencies</w:t>
      </w:r>
      <w:r w:rsidRPr="00675890">
        <w:rPr>
          <w:sz w:val="14"/>
        </w:rPr>
        <w:t xml:space="preserve">, </w:t>
      </w:r>
      <w:r w:rsidRPr="00675890">
        <w:rPr>
          <w:u w:val="single"/>
        </w:rPr>
        <w:t>it is complexity, oppositionality, and ambivalence that lie at the heart of Western colonial representations</w:t>
      </w:r>
      <w:r w:rsidRPr="00675890">
        <w:rPr>
          <w:sz w:val="14"/>
        </w:rPr>
        <w:t xml:space="preserve">. </w:t>
      </w:r>
      <w:r w:rsidRPr="008628F6">
        <w:rPr>
          <w:b/>
          <w:bCs/>
          <w:szCs w:val="24"/>
          <w:highlight w:val="green"/>
          <w:u w:val="single"/>
        </w:rPr>
        <w:t>Imaginative practices through which the imperial West came to represent the Other can be interrogated through the various strategies of representation involved</w:t>
      </w:r>
      <w:r w:rsidRPr="008628F6">
        <w:rPr>
          <w:sz w:val="14"/>
        </w:rPr>
        <w:t xml:space="preserve">. Though there was always a will to reify the represented, this was undermined by the nature of representation – it was not a singular act, but one necessitating repetition. There always was a paradox in the Western representations of other cultures – an unresolvable tension between transparency and inscrutability, desire and disavowal, difference and 25 </w:t>
      </w:r>
      <w:proofErr w:type="gramStart"/>
      <w:r w:rsidRPr="008628F6">
        <w:rPr>
          <w:sz w:val="14"/>
        </w:rPr>
        <w:t>familiarity</w:t>
      </w:r>
      <w:proofErr w:type="gramEnd"/>
      <w:r w:rsidRPr="008628F6">
        <w:rPr>
          <w:sz w:val="14"/>
        </w:rPr>
        <w:t xml:space="preserve">. </w:t>
      </w:r>
      <w:proofErr w:type="gramStart"/>
      <w:r w:rsidRPr="008628F6">
        <w:rPr>
          <w:sz w:val="14"/>
        </w:rPr>
        <w:t>Therefore</w:t>
      </w:r>
      <w:proofErr w:type="gramEnd"/>
      <w:r w:rsidRPr="008628F6">
        <w:rPr>
          <w:sz w:val="14"/>
        </w:rPr>
        <w:t xml:space="preserve"> Exotica Tibet is not a distinct phenomenon devoid of contrariety; rather, it is defined by a ‘true </w:t>
      </w:r>
      <w:proofErr w:type="spellStart"/>
      <w:r w:rsidRPr="008628F6">
        <w:rPr>
          <w:sz w:val="14"/>
        </w:rPr>
        <w:t>complexio</w:t>
      </w:r>
      <w:proofErr w:type="spellEnd"/>
      <w:r w:rsidRPr="008628F6">
        <w:rPr>
          <w:sz w:val="14"/>
        </w:rPr>
        <w:t xml:space="preserve"> </w:t>
      </w:r>
      <w:proofErr w:type="spellStart"/>
      <w:r w:rsidRPr="008628F6">
        <w:rPr>
          <w:sz w:val="14"/>
        </w:rPr>
        <w:t>oppositorum</w:t>
      </w:r>
      <w:proofErr w:type="spellEnd"/>
      <w:r w:rsidRPr="008628F6">
        <w:rPr>
          <w:sz w:val="14"/>
        </w:rPr>
        <w:t xml:space="preserve">, a rich complexity of contradictions and oppositions.’27 So near, yet so far! As </w:t>
      </w:r>
      <w:proofErr w:type="spellStart"/>
      <w:r w:rsidRPr="008628F6">
        <w:rPr>
          <w:sz w:val="14"/>
        </w:rPr>
        <w:t>Slavoj</w:t>
      </w:r>
      <w:proofErr w:type="spellEnd"/>
      <w:r w:rsidRPr="008628F6">
        <w:rPr>
          <w:sz w:val="14"/>
        </w:rPr>
        <w:t xml:space="preserve"> Zizek puts it: The very inconsistency of this image of Tibet, with its direct coincidence of opposites seems to bear witness to its </w:t>
      </w:r>
      <w:proofErr w:type="spellStart"/>
      <w:r w:rsidRPr="008628F6">
        <w:rPr>
          <w:sz w:val="14"/>
        </w:rPr>
        <w:t>fantasmatic</w:t>
      </w:r>
      <w:proofErr w:type="spellEnd"/>
      <w:r w:rsidRPr="008628F6">
        <w:rPr>
          <w:sz w:val="14"/>
        </w:rPr>
        <w:t xml:space="preserve"> status. Tibetans are portrayed as people leading a simple life of spiritual satisfaction, fully accepting their fate, liberated from the excessive craving of the Western subject who is always searching for more, AND as a bunch of filthy, cheating, cruel, sexually promiscuous primitives… The social order is presented as a model of organic harmony, AND as the tyranny of the cruel corrupted theocracy keeping ordinary people ignorant…28 The following section of the paper identifies the most common discursive strategies marshalled in the representation of the non-Western Other in the context of Western imperialism and uses Exotica Tibet as the main empirical site of investigation. Archive is commonly understood as a place or collection containing records, documents, photographs, film, or other materials of historical interest. But archive can be taken to refer to a repository of stored memories, information, myths, </w:t>
      </w:r>
      <w:proofErr w:type="spellStart"/>
      <w:r w:rsidRPr="008628F6">
        <w:rPr>
          <w:sz w:val="14"/>
        </w:rPr>
        <w:t>rumours</w:t>
      </w:r>
      <w:proofErr w:type="spellEnd"/>
      <w:r w:rsidRPr="008628F6">
        <w:rPr>
          <w:sz w:val="14"/>
        </w:rPr>
        <w:t xml:space="preserve">, and legends.29 Encounter with the Other did not take place in vacuum – it was understood within pre-given images. </w:t>
      </w:r>
      <w:r w:rsidRPr="00E000F3">
        <w:rPr>
          <w:u w:val="single"/>
        </w:rPr>
        <w:t>What was knowable then was shaped by imperial prerogatives as well as pre-existing ‘knowledge’</w:t>
      </w:r>
      <w:r w:rsidRPr="008628F6">
        <w:rPr>
          <w:sz w:val="14"/>
          <w:highlight w:val="green"/>
        </w:rPr>
        <w:t>.</w:t>
      </w:r>
      <w:r w:rsidRPr="008628F6">
        <w:rPr>
          <w:sz w:val="14"/>
        </w:rPr>
        <w:t xml:space="preserve"> This included those found in classical writings, religious and biblical sources, mythology, </w:t>
      </w:r>
      <w:proofErr w:type="spellStart"/>
      <w:r w:rsidRPr="008628F6">
        <w:rPr>
          <w:sz w:val="14"/>
        </w:rPr>
        <w:t>traveller’s</w:t>
      </w:r>
      <w:proofErr w:type="spellEnd"/>
      <w:r w:rsidRPr="008628F6">
        <w:rPr>
          <w:sz w:val="14"/>
        </w:rPr>
        <w:t xml:space="preserve"> tales (which in any case made little distinction between description and legend), and fictional writings. These provided the cultural framework through which others were seen, described and represented. Orientalism itself performed an archival function – </w:t>
      </w:r>
      <w:proofErr w:type="spellStart"/>
      <w:r w:rsidRPr="008628F6">
        <w:rPr>
          <w:sz w:val="14"/>
        </w:rPr>
        <w:t>generalisations</w:t>
      </w:r>
      <w:proofErr w:type="spellEnd"/>
      <w:r w:rsidRPr="008628F6">
        <w:rPr>
          <w:sz w:val="14"/>
        </w:rPr>
        <w:t xml:space="preserve"> abounded as the attitude was ‘pick an East, any East’30 (Sardar 1999: 66) and the story will be the same. As Said puts it: ‘In a sense Orientalism was a library or archive of information commonly and, in some of its aspects, unanimously held.’31 In situations where the culture was relatively unknown – like the Tibetan – hearsay, legends, and fantasies performed an ever more important archival function.32 Representers of Tibet especially before the nineteenth century often drew upon these archives, supplementing the rare missionary and </w:t>
      </w:r>
      <w:proofErr w:type="spellStart"/>
      <w:r w:rsidRPr="008628F6">
        <w:rPr>
          <w:sz w:val="14"/>
        </w:rPr>
        <w:t>travellers’</w:t>
      </w:r>
      <w:proofErr w:type="spellEnd"/>
      <w:r w:rsidRPr="008628F6">
        <w:rPr>
          <w:sz w:val="14"/>
        </w:rPr>
        <w:t xml:space="preserve"> accounts. Hugh Richardson’s argument that the early allusions of Westerners reveal little more than that the Tibetans had a reputation in </w:t>
      </w:r>
      <w:proofErr w:type="spellStart"/>
      <w:r w:rsidRPr="008628F6">
        <w:rPr>
          <w:sz w:val="14"/>
        </w:rPr>
        <w:t>neighbouring</w:t>
      </w:r>
      <w:proofErr w:type="spellEnd"/>
      <w:r w:rsidRPr="008628F6">
        <w:rPr>
          <w:sz w:val="14"/>
        </w:rPr>
        <w:t xml:space="preserve"> countries for ‘strange ways and rare magical powers’33 holds true even for the twentieth century. Evaluation of Tibet and its people was based on an archive that made very little distinction between myths, legends, hearsay, and facts. Western writers constructed ‘facts’ not by referring to the place of Tibet but through repetition and cross-reference. Surveillance is a technique through which, under an over-powering gaze, the non-Western subject is rendered ‘a knowable, visible </w:t>
      </w:r>
      <w:r w:rsidRPr="008628F6">
        <w:rPr>
          <w:sz w:val="14"/>
        </w:rPr>
        <w:lastRenderedPageBreak/>
        <w:t xml:space="preserve">object of disciplinary power.’34 The gaze is not mere innocent curiosity: ‘to gaze implies more than to look at – it signifies a psychological relationship of power, in which the gazer is superior to the object of the gaze.’35 </w:t>
      </w:r>
      <w:r w:rsidRPr="009224EB">
        <w:rPr>
          <w:b/>
          <w:bCs/>
          <w:szCs w:val="24"/>
          <w:u w:val="single"/>
        </w:rPr>
        <w:t xml:space="preserve">Through observation, examination and interpretation objects are differentiated, </w:t>
      </w:r>
      <w:proofErr w:type="spellStart"/>
      <w:r w:rsidRPr="009224EB">
        <w:rPr>
          <w:b/>
          <w:bCs/>
          <w:szCs w:val="24"/>
          <w:u w:val="single"/>
        </w:rPr>
        <w:t>categorised</w:t>
      </w:r>
      <w:proofErr w:type="spellEnd"/>
      <w:r w:rsidRPr="009224EB">
        <w:rPr>
          <w:b/>
          <w:bCs/>
          <w:szCs w:val="24"/>
          <w:u w:val="single"/>
        </w:rPr>
        <w:t xml:space="preserve">, and identified, and made ready to be acted upon. </w:t>
      </w:r>
      <w:r w:rsidRPr="004626F2">
        <w:rPr>
          <w:b/>
          <w:bCs/>
          <w:szCs w:val="24"/>
          <w:u w:val="single"/>
        </w:rPr>
        <w:t>Objectification (fixing its essence) of the gazed goes hand in hand with its subjectification – gaze and surveillance are productive of identity of the gazed</w:t>
      </w:r>
      <w:r w:rsidRPr="004626F2">
        <w:rPr>
          <w:sz w:val="14"/>
        </w:rPr>
        <w:t>.</w:t>
      </w:r>
      <w:r w:rsidRPr="008628F6">
        <w:rPr>
          <w:sz w:val="14"/>
        </w:rPr>
        <w:t xml:space="preserve"> Surveillance as a strategy for representing the Other and rendering it disciplined is </w:t>
      </w:r>
      <w:proofErr w:type="spellStart"/>
      <w:r w:rsidRPr="008628F6">
        <w:rPr>
          <w:sz w:val="14"/>
        </w:rPr>
        <w:t>characterised</w:t>
      </w:r>
      <w:proofErr w:type="spellEnd"/>
      <w:r w:rsidRPr="008628F6">
        <w:rPr>
          <w:sz w:val="14"/>
        </w:rPr>
        <w:t xml:space="preserve"> by the all-knowing gaze of a white ‘man’, the colonial master, the West. It enables both the visual possession of the body of the gazed and an interposition of technique which safely conceals the body of the gazer.36 Observations then are presented as dispassionate, objective facts. The gaze is disembodied – statements are made as if there is no seer behind the observations. This is not to say that non-Westerners are visually impaired, powerless to gaze back at the West. </w:t>
      </w:r>
      <w:proofErr w:type="gramStart"/>
      <w:r w:rsidRPr="008628F6">
        <w:rPr>
          <w:sz w:val="14"/>
        </w:rPr>
        <w:t>But,</w:t>
      </w:r>
      <w:proofErr w:type="gramEnd"/>
      <w:r w:rsidRPr="008628F6">
        <w:rPr>
          <w:sz w:val="14"/>
        </w:rPr>
        <w:t xml:space="preserve"> the authority of imperialism for a large part of the modern period ensured that mastery and control remained a possession of Western ‘man’. The ‘monarch of all I survey’ rhetorical gesture remained peculiar to the West.37 Establishment of mastery through surveillance, gaze, and observation were accompanied by consolidation of shades of political dominance over the object of the gaze. Appropriation was done in the name of scientific curiosity, ethnographic material gathering, protection of simple masses from their own despotic rulers, or the spread of progress. British colonial and military officials who went inside Tibet often wrote their accounts as scientific exploration, or as exciting adventure,38 or simply as ‘everyday’ observation.39 Behind the innocent sounding descriptions of travel like the ‘narrative of a plant hunter’s adventures and discoveries’40 lay the violence of imperialism. Though their gaze might be considered as one of adventurer or romantic in Europe, the effect on the natives was the same as some steely-eyed militarist – the establishment and </w:t>
      </w:r>
      <w:proofErr w:type="spellStart"/>
      <w:r w:rsidRPr="008628F6">
        <w:rPr>
          <w:sz w:val="14"/>
        </w:rPr>
        <w:t>institutionalisation</w:t>
      </w:r>
      <w:proofErr w:type="spellEnd"/>
      <w:r w:rsidRPr="008628F6">
        <w:rPr>
          <w:sz w:val="14"/>
        </w:rPr>
        <w:t xml:space="preserve"> of control through political rule and knowledge formation. </w:t>
      </w:r>
      <w:r w:rsidRPr="00E000F3">
        <w:rPr>
          <w:b/>
          <w:bCs/>
          <w:szCs w:val="24"/>
          <w:u w:val="single"/>
        </w:rPr>
        <w:t>To know is a prelude to possess, especially if there is a huge asymmetry of power</w:t>
      </w:r>
      <w:r w:rsidRPr="008628F6">
        <w:rPr>
          <w:sz w:val="14"/>
        </w:rPr>
        <w:t xml:space="preserve">. Such asymmetry led to situations where it was perfectly acceptable for a participant in the Tibet mission of 1903-04 to say: ‘In fact the visible riches and treasures of Lhasa fairly made our mouths water. The Tibetans however would not sell, and to our </w:t>
      </w:r>
      <w:proofErr w:type="spellStart"/>
      <w:r w:rsidRPr="008628F6">
        <w:rPr>
          <w:sz w:val="14"/>
        </w:rPr>
        <w:t>honour</w:t>
      </w:r>
      <w:proofErr w:type="spellEnd"/>
      <w:r w:rsidRPr="008628F6">
        <w:rPr>
          <w:sz w:val="14"/>
        </w:rPr>
        <w:t xml:space="preserve"> be it said; although Lhasa was a fair object to loot, and lay in our power, not a farthings worth was forcibly [author adds this word in pen in a typed text] taken from it.’41 Securing priceless artefacts through coercion and displaying them in the private and public collections in the West was an essential feature of Western imperialism. Paradoxically, the project of rendering the Other knowable and the image of it as primitive and </w:t>
      </w:r>
      <w:proofErr w:type="gramStart"/>
      <w:r w:rsidRPr="008628F6">
        <w:rPr>
          <w:sz w:val="14"/>
        </w:rPr>
        <w:t>simple</w:t>
      </w:r>
      <w:proofErr w:type="gramEnd"/>
      <w:r w:rsidRPr="008628F6">
        <w:rPr>
          <w:sz w:val="14"/>
        </w:rPr>
        <w:t xml:space="preserve"> went had in hand with recognition that there are elements of inscrutability and mystery that eluded complete understanding of the Other. While discussing his own failure to fathom the unease of </w:t>
      </w:r>
      <w:proofErr w:type="spellStart"/>
      <w:r w:rsidRPr="008628F6">
        <w:rPr>
          <w:sz w:val="14"/>
        </w:rPr>
        <w:t>Phuntsog</w:t>
      </w:r>
      <w:proofErr w:type="spellEnd"/>
      <w:r w:rsidRPr="008628F6">
        <w:rPr>
          <w:sz w:val="14"/>
        </w:rPr>
        <w:t xml:space="preserve">, a Tibetan who is seen no longer as ‘authentic’ native as he has learnt the language of the imperialist, Edmund Candler, an early example of embedded reporter (a Daily Mail reporter accompanying the British invasion of Tibet in 1903-04), calls him a ‘strange hybrid product of restless western energies, stirring and muddying the shallows of the Eastern mind. Or are they depths? Who knows? I know nothing, only that these men are inscrutable, and one cannot see into their hearts.’42 Frustrated with the inaccessibility, invisibility and inscrutability of ‘the Orientals’, Western desire subjects them to a relentless investigation. Veil becomes a metaphor for all that invites, titillates, and yet resists Western knowing. It is ‘one of those tropes through which Western fantasies of penetration into the mysteries of the Orient and access to the interiority of the other are </w:t>
      </w:r>
      <w:proofErr w:type="spellStart"/>
      <w:r w:rsidRPr="008628F6">
        <w:rPr>
          <w:sz w:val="14"/>
        </w:rPr>
        <w:t>fantasmatically</w:t>
      </w:r>
      <w:proofErr w:type="spellEnd"/>
      <w:r w:rsidRPr="008628F6">
        <w:rPr>
          <w:sz w:val="14"/>
        </w:rPr>
        <w:t xml:space="preserve"> achieved.’43 Surveillance and gaze facilitate other representational strategies that fix the Orient, the Other, particularly those that seek to classify, differentiate and provide identity to the Other (and in turn to the Self). Differentiation and Classification, two crucial factors in the formation of the modern subject,44 are also evident in Western representations of the Other. The ideational differentiation between the West and the Rest underpins these representations. The need to articulate one’s personal and collective self in terms of identity comes from an </w:t>
      </w:r>
      <w:proofErr w:type="spellStart"/>
      <w:r w:rsidRPr="008628F6">
        <w:rPr>
          <w:sz w:val="14"/>
        </w:rPr>
        <w:t>internalisation</w:t>
      </w:r>
      <w:proofErr w:type="spellEnd"/>
      <w:r w:rsidRPr="008628F6">
        <w:rPr>
          <w:sz w:val="14"/>
        </w:rPr>
        <w:t xml:space="preserve"> of this principle of differentiation. </w:t>
      </w:r>
      <w:r w:rsidRPr="008628F6">
        <w:rPr>
          <w:u w:val="single"/>
        </w:rPr>
        <w:t>Classification occupies a central place in any account of non- Western people. It polices discourses, assigns positions, regulates groups, and enforces boundaries</w:t>
      </w:r>
      <w:r w:rsidRPr="008628F6">
        <w:rPr>
          <w:sz w:val="14"/>
        </w:rPr>
        <w:t xml:space="preserve">.45 What </w:t>
      </w:r>
      <w:proofErr w:type="spellStart"/>
      <w:r w:rsidRPr="008628F6">
        <w:rPr>
          <w:sz w:val="14"/>
        </w:rPr>
        <w:t>Lobsang</w:t>
      </w:r>
      <w:proofErr w:type="spellEnd"/>
      <w:r w:rsidRPr="008628F6">
        <w:rPr>
          <w:sz w:val="14"/>
        </w:rPr>
        <w:t xml:space="preserve"> Rampa46 says about his own treatment in the West reflects the dominant Western attitude toward the exhibition of Oriental curiosities: ‘Unfortunately, western people looked upon me as a curio, as a specimen who should be put in a cage and shown off as a freak from the unknown. It made me wonder what would happen to my old friends, the Yetis, if the westerners got hold of them- as they are trying to do.’47 Given the </w:t>
      </w:r>
      <w:proofErr w:type="spellStart"/>
      <w:r w:rsidRPr="008628F6">
        <w:rPr>
          <w:sz w:val="14"/>
        </w:rPr>
        <w:t>taxonomising</w:t>
      </w:r>
      <w:proofErr w:type="spellEnd"/>
      <w:r w:rsidRPr="008628F6">
        <w:rPr>
          <w:sz w:val="14"/>
        </w:rPr>
        <w:t xml:space="preserve"> predilection and conceit of Western imperialism, we can hardly disagree with Rampa’s conjecture about the fate of the yetis: ‘(If) Western Man had his way, our poor old yetis would be captured, dissected, and preserved in spirit.’48 While some classifications may be essential for understanding, often </w:t>
      </w:r>
      <w:r w:rsidRPr="00A41663">
        <w:rPr>
          <w:b/>
          <w:bCs/>
          <w:szCs w:val="24"/>
          <w:u w:val="single"/>
        </w:rPr>
        <w:t xml:space="preserve">the classification of non-Western peoples went hand in hand with </w:t>
      </w:r>
      <w:r w:rsidRPr="00A41663">
        <w:rPr>
          <w:b/>
          <w:bCs/>
          <w:szCs w:val="24"/>
          <w:highlight w:val="green"/>
          <w:u w:val="single"/>
        </w:rPr>
        <w:t xml:space="preserve">the </w:t>
      </w:r>
      <w:proofErr w:type="spellStart"/>
      <w:r w:rsidRPr="00A41663">
        <w:rPr>
          <w:b/>
          <w:bCs/>
          <w:szCs w:val="24"/>
          <w:highlight w:val="green"/>
          <w:u w:val="single"/>
        </w:rPr>
        <w:t>hierarchisation</w:t>
      </w:r>
      <w:proofErr w:type="spellEnd"/>
      <w:r w:rsidRPr="00A41663">
        <w:rPr>
          <w:b/>
          <w:bCs/>
          <w:szCs w:val="24"/>
          <w:highlight w:val="green"/>
          <w:u w:val="single"/>
        </w:rPr>
        <w:t xml:space="preserve"> and </w:t>
      </w:r>
      <w:proofErr w:type="spellStart"/>
      <w:r w:rsidRPr="00A41663">
        <w:rPr>
          <w:b/>
          <w:bCs/>
          <w:szCs w:val="24"/>
          <w:highlight w:val="green"/>
          <w:u w:val="single"/>
        </w:rPr>
        <w:t>racialisation</w:t>
      </w:r>
      <w:proofErr w:type="spellEnd"/>
      <w:r w:rsidRPr="00A41663">
        <w:rPr>
          <w:b/>
          <w:bCs/>
          <w:szCs w:val="24"/>
          <w:highlight w:val="green"/>
          <w:u w:val="single"/>
        </w:rPr>
        <w:t xml:space="preserve"> of cultures</w:t>
      </w:r>
      <w:r w:rsidRPr="008628F6">
        <w:rPr>
          <w:sz w:val="14"/>
        </w:rPr>
        <w:t xml:space="preserve">. Classifying the Other as barbarian or savage validated its </w:t>
      </w:r>
      <w:proofErr w:type="spellStart"/>
      <w:r w:rsidRPr="008628F6">
        <w:rPr>
          <w:sz w:val="14"/>
        </w:rPr>
        <w:t>dehumanisation</w:t>
      </w:r>
      <w:proofErr w:type="spellEnd"/>
      <w:r w:rsidRPr="008628F6">
        <w:rPr>
          <w:sz w:val="14"/>
        </w:rPr>
        <w:t xml:space="preserve"> and was seen as justification for use of violence to impose European norms.49 At the top were the white Europeans and at the bottom were ‘primitive’ Africans and aboriginal populations in the ‘new world’. Chinese, Arabs, Indians, and others occupied different positions in the hierarchical table. The nineteenth and twentieth century obsession with </w:t>
      </w:r>
      <w:proofErr w:type="spellStart"/>
      <w:r w:rsidRPr="008628F6">
        <w:rPr>
          <w:sz w:val="14"/>
        </w:rPr>
        <w:t>racialising</w:t>
      </w:r>
      <w:proofErr w:type="spellEnd"/>
      <w:r w:rsidRPr="008628F6">
        <w:rPr>
          <w:sz w:val="14"/>
        </w:rPr>
        <w:t xml:space="preserve"> culture </w:t>
      </w:r>
      <w:proofErr w:type="spellStart"/>
      <w:r w:rsidRPr="008628F6">
        <w:rPr>
          <w:sz w:val="14"/>
        </w:rPr>
        <w:t>racialising</w:t>
      </w:r>
      <w:proofErr w:type="spellEnd"/>
      <w:r w:rsidRPr="008628F6">
        <w:rPr>
          <w:sz w:val="14"/>
        </w:rPr>
        <w:t xml:space="preserve"> culture can be seen in the case of Tibetans too where different commentators sought to identify characteristics of the Tibetan ‘race’. A typical example was Graham Sandberg who was unflattering in his comments about the ‘Tibetan race as “a weak and cowardly people, their pusillanimity rendering them readily submissive.”’50 The fact that racism has less to do with </w:t>
      </w:r>
      <w:proofErr w:type="spellStart"/>
      <w:r w:rsidRPr="008628F6">
        <w:rPr>
          <w:sz w:val="14"/>
        </w:rPr>
        <w:t>colour</w:t>
      </w:r>
      <w:proofErr w:type="spellEnd"/>
      <w:r w:rsidRPr="008628F6">
        <w:rPr>
          <w:sz w:val="14"/>
        </w:rPr>
        <w:t xml:space="preserve"> and more to do with power relations becomes evident in the British treatment of Irish as ‘</w:t>
      </w:r>
      <w:proofErr w:type="spellStart"/>
      <w:r w:rsidRPr="008628F6">
        <w:rPr>
          <w:sz w:val="14"/>
        </w:rPr>
        <w:t>coloured</w:t>
      </w:r>
      <w:proofErr w:type="spellEnd"/>
      <w:r w:rsidRPr="008628F6">
        <w:rPr>
          <w:sz w:val="14"/>
        </w:rPr>
        <w:t xml:space="preserve">’, as ‘white negroes’51 during the nineteenth century. Captain William Frederick O’Connor observation at the start of the twentieth century about Tibet is illustrative: ‘Common people are cheerful, happy-go-lucky creatures, absurdly like the Irish in their ways, and sometimes even in their features.’52 On the other hand, French </w:t>
      </w:r>
      <w:proofErr w:type="spellStart"/>
      <w:r w:rsidRPr="008628F6">
        <w:rPr>
          <w:sz w:val="14"/>
        </w:rPr>
        <w:t>traveller</w:t>
      </w:r>
      <w:proofErr w:type="spellEnd"/>
      <w:r w:rsidRPr="008628F6">
        <w:rPr>
          <w:sz w:val="14"/>
        </w:rPr>
        <w:t xml:space="preserve"> Alexandra David-Neel finds that </w:t>
      </w:r>
      <w:proofErr w:type="spellStart"/>
      <w:r w:rsidRPr="008628F6">
        <w:rPr>
          <w:sz w:val="14"/>
        </w:rPr>
        <w:t>dobdobs</w:t>
      </w:r>
      <w:proofErr w:type="spellEnd"/>
      <w:r w:rsidRPr="008628F6">
        <w:rPr>
          <w:sz w:val="14"/>
        </w:rPr>
        <w:t xml:space="preserve">, the Lhasa monk ‘police’, looks like a ‘real negro.’53 Differentiation, classification and identification, when combined with </w:t>
      </w:r>
      <w:proofErr w:type="spellStart"/>
      <w:r w:rsidRPr="008628F6">
        <w:rPr>
          <w:sz w:val="14"/>
        </w:rPr>
        <w:t>racialisation</w:t>
      </w:r>
      <w:proofErr w:type="spellEnd"/>
      <w:r w:rsidRPr="008628F6">
        <w:rPr>
          <w:sz w:val="14"/>
        </w:rPr>
        <w:t xml:space="preserve">, evolutionism and </w:t>
      </w:r>
      <w:proofErr w:type="spellStart"/>
      <w:r w:rsidRPr="008628F6">
        <w:rPr>
          <w:sz w:val="14"/>
        </w:rPr>
        <w:t>hierarchisation</w:t>
      </w:r>
      <w:proofErr w:type="spellEnd"/>
      <w:r w:rsidRPr="008628F6">
        <w:rPr>
          <w:sz w:val="14"/>
        </w:rPr>
        <w:t xml:space="preserve"> lead to the debasement and negation of most non-Western natives and </w:t>
      </w:r>
      <w:proofErr w:type="spellStart"/>
      <w:r w:rsidRPr="008628F6">
        <w:rPr>
          <w:sz w:val="14"/>
        </w:rPr>
        <w:t>idealisation</w:t>
      </w:r>
      <w:proofErr w:type="spellEnd"/>
      <w:r w:rsidRPr="008628F6">
        <w:rPr>
          <w:sz w:val="14"/>
        </w:rPr>
        <w:t xml:space="preserve"> of some.</w:t>
      </w:r>
      <w:r w:rsidRPr="008628F6">
        <w:br w:type="page"/>
      </w:r>
    </w:p>
    <w:p w14:paraId="1A6F05DC" w14:textId="77777777" w:rsidR="001D02FD" w:rsidRPr="008628F6" w:rsidRDefault="001D02FD" w:rsidP="001D02FD">
      <w:pPr>
        <w:pStyle w:val="Heading4"/>
      </w:pPr>
      <w:bookmarkStart w:id="2" w:name="_Hlk90716962"/>
      <w:r w:rsidRPr="008628F6">
        <w:lastRenderedPageBreak/>
        <w:t xml:space="preserve">Their discursive constructions of the world aren’t grounded in reality—claims to objectivity only mask Orientalism’s violence </w:t>
      </w:r>
      <w:bookmarkEnd w:id="2"/>
      <w:r w:rsidRPr="008628F6">
        <w:t>(1:35)</w:t>
      </w:r>
    </w:p>
    <w:p w14:paraId="3040852A" w14:textId="77777777" w:rsidR="001D02FD" w:rsidRPr="008628F6" w:rsidRDefault="001D02FD" w:rsidP="001D02FD">
      <w:r w:rsidRPr="008628F6">
        <w:rPr>
          <w:rStyle w:val="Heading4Char"/>
        </w:rPr>
        <w:t xml:space="preserve">Marandi, </w:t>
      </w:r>
      <w:r w:rsidRPr="00675890">
        <w:t>20</w:t>
      </w:r>
      <w:r w:rsidRPr="008628F6">
        <w:rPr>
          <w:rStyle w:val="Heading4Char"/>
        </w:rPr>
        <w:t xml:space="preserve">09 </w:t>
      </w:r>
      <w:r w:rsidRPr="008628F6">
        <w:t>(</w:t>
      </w:r>
      <w:proofErr w:type="spellStart"/>
      <w:r w:rsidRPr="008628F6">
        <w:t>Seyed</w:t>
      </w:r>
      <w:proofErr w:type="spellEnd"/>
      <w:r w:rsidRPr="008628F6">
        <w:t xml:space="preserve">, Tehran University North American Studies Department </w:t>
      </w:r>
      <w:proofErr w:type="gramStart"/>
      <w:r w:rsidRPr="008628F6">
        <w:t>Head ,</w:t>
      </w:r>
      <w:proofErr w:type="gramEnd"/>
      <w:r w:rsidRPr="008628F6">
        <w:t xml:space="preserve"> Western Media Representations, Iran, and Orientalist Stereotypes, January 2009, http://conflictsforum.org/briefings/western-media-representations.pdf, pg. 2-8, BEN) </w:t>
      </w:r>
    </w:p>
    <w:p w14:paraId="36417799" w14:textId="77777777" w:rsidR="001D02FD" w:rsidRPr="008628F6" w:rsidRDefault="001D02FD" w:rsidP="001D02FD">
      <w:r w:rsidRPr="008628F6">
        <w:rPr>
          <w:b/>
          <w:bCs/>
          <w:szCs w:val="24"/>
          <w:highlight w:val="green"/>
          <w:u w:val="single"/>
        </w:rPr>
        <w:t>Orientalism</w:t>
      </w:r>
      <w:r w:rsidRPr="008628F6">
        <w:rPr>
          <w:sz w:val="14"/>
        </w:rPr>
        <w:t xml:space="preserve"> describes the various schools of thought and methods of investigation through which Europe came to know ‘the East.’ According to scholars such as Edward Said, it </w:t>
      </w:r>
      <w:r w:rsidRPr="00984730">
        <w:rPr>
          <w:b/>
          <w:bCs/>
          <w:szCs w:val="24"/>
          <w:u w:val="single"/>
        </w:rPr>
        <w:t xml:space="preserve">was and still </w:t>
      </w:r>
      <w:r w:rsidRPr="008628F6">
        <w:rPr>
          <w:b/>
          <w:bCs/>
          <w:szCs w:val="24"/>
          <w:highlight w:val="green"/>
          <w:u w:val="single"/>
        </w:rPr>
        <w:t>is through this discourse and its construction of knowledge that the West has been able to legitimize and maintain its hold over the uncivilized ‘Other.’</w:t>
      </w:r>
      <w:r w:rsidRPr="008628F6">
        <w:rPr>
          <w:sz w:val="14"/>
        </w:rPr>
        <w:t xml:space="preserve"> A major and repeated feature of Oriental analysis in all its various forms is that it constantly confirms the thesis that the Orient is primitive, mysterious, exotic, and incapable of </w:t>
      </w:r>
      <w:proofErr w:type="spellStart"/>
      <w:r w:rsidRPr="008628F6">
        <w:rPr>
          <w:sz w:val="14"/>
        </w:rPr>
        <w:t>selfgovernment</w:t>
      </w:r>
      <w:proofErr w:type="spellEnd"/>
      <w:r w:rsidRPr="008628F6">
        <w:rPr>
          <w:sz w:val="14"/>
        </w:rPr>
        <w:t xml:space="preserve">. However, orientalism should not be looked upon as just the rationalization of colonial rule. Far more important, it seems, is how </w:t>
      </w:r>
      <w:r w:rsidRPr="008628F6">
        <w:rPr>
          <w:highlight w:val="green"/>
          <w:u w:val="single"/>
        </w:rPr>
        <w:t xml:space="preserve">it </w:t>
      </w:r>
      <w:r w:rsidRPr="00984730">
        <w:rPr>
          <w:u w:val="single"/>
        </w:rPr>
        <w:t xml:space="preserve">knowingly or unknowingly </w:t>
      </w:r>
      <w:r w:rsidRPr="008628F6">
        <w:rPr>
          <w:highlight w:val="green"/>
          <w:u w:val="single"/>
        </w:rPr>
        <w:t>justifies imperialism and colonialism even in advance of their actual manifestation</w:t>
      </w:r>
      <w:r w:rsidRPr="008628F6">
        <w:rPr>
          <w:sz w:val="14"/>
          <w:highlight w:val="green"/>
        </w:rPr>
        <w:t xml:space="preserve">. </w:t>
      </w:r>
      <w:r w:rsidRPr="00984730">
        <w:t>Orientalism can be “viewed in Foucauldian terms as a discourse: a manifestation of power/knowledge</w:t>
      </w:r>
      <w:r w:rsidRPr="008628F6">
        <w:rPr>
          <w:sz w:val="14"/>
        </w:rPr>
        <w:t xml:space="preserve">.”1 This is because, as Foucault sees it, discourse is a severely bounded area of social knowledge or “heavily policed cognitive systems which control and delimit both the mode and the means of representation in a given society.”2 </w:t>
      </w:r>
      <w:r w:rsidRPr="008628F6">
        <w:rPr>
          <w:b/>
          <w:bCs/>
          <w:szCs w:val="24"/>
          <w:highlight w:val="green"/>
          <w:u w:val="single"/>
        </w:rPr>
        <w:t>It is a series of statements, through which the world can be known, as it is not recognized by simply analyzing objective data</w:t>
      </w:r>
      <w:r w:rsidRPr="008628F6">
        <w:rPr>
          <w:sz w:val="14"/>
        </w:rPr>
        <w:t xml:space="preserve">. Its recognition is brought into being through discourse, which is ideologically loaded, but independent of individual will and judgment. According to Said, </w:t>
      </w:r>
      <w:r w:rsidRPr="00A41663">
        <w:rPr>
          <w:u w:val="single"/>
        </w:rPr>
        <w:t>discourse is the system of thought by which dominant powers establish spheres of ‘knowledge’ and ‘truth’, and it is through such discursive practices that religions, races, cultures, and classes are represented</w:t>
      </w:r>
      <w:r w:rsidRPr="008628F6">
        <w:rPr>
          <w:sz w:val="14"/>
        </w:rPr>
        <w:t xml:space="preserve">. Discursive practices are interwoven with social and power relations, while history itself is indivisible from discursive formations. The idea of representation is usually based upon a notion of being faithful to the original. However, representation is largely interwoven with many other things besides ‘truth’. It is defined not just by inherent common subject matter, but also by a common history, tradition, and universe of discourse that exists within a particular field.3 Representation is a phenomenon created by writers, intellectuals, artists, commentators, reporters, travelers, politicians, as well as others working within similar discursive formations. This Foucauldian perspective permits Said to consider numerous ‘Western’ texts, from apparently separate intellectual disciplines such as politics, media, history, linguistics, and literature, among others, as belonging to a single discourse called Orientalism. What brings these texts together is the common culture and ideology intrinsic to the discursive practices through which they produce knowledge about the Orient. </w:t>
      </w:r>
      <w:r w:rsidRPr="008628F6">
        <w:rPr>
          <w:highlight w:val="green"/>
          <w:u w:val="single"/>
        </w:rPr>
        <w:t>These discursive “practices make it difficult for individuals to think outside them – hence they are also seen as exercises of power and control”.</w:t>
      </w:r>
      <w:r w:rsidRPr="008628F6">
        <w:rPr>
          <w:sz w:val="14"/>
        </w:rPr>
        <w:t xml:space="preserve">4 However, it should be kept in mind that this does not mean that a discourse is either static or cannot admit internal contradictions. It is often the case that orientalist modes of thought and representation are </w:t>
      </w:r>
      <w:proofErr w:type="gramStart"/>
      <w:r w:rsidRPr="008628F6">
        <w:rPr>
          <w:sz w:val="14"/>
        </w:rPr>
        <w:t>actually able</w:t>
      </w:r>
      <w:proofErr w:type="gramEnd"/>
      <w:r w:rsidRPr="008628F6">
        <w:rPr>
          <w:sz w:val="14"/>
        </w:rPr>
        <w:t xml:space="preserve"> to survive contact with the reality on the ground with which it often seems to be at odds with. One reason for this may be that the need for creating an overall consistency in discourse may constantly prevent the realization of objective analysis as well as commitment to ‘truth’. </w:t>
      </w:r>
      <w:r w:rsidRPr="00984730">
        <w:rPr>
          <w:u w:val="single"/>
        </w:rPr>
        <w:t xml:space="preserve">The stronger the discourse becomes the longer it lives, and the better it </w:t>
      </w:r>
      <w:proofErr w:type="gramStart"/>
      <w:r w:rsidRPr="00984730">
        <w:rPr>
          <w:u w:val="single"/>
        </w:rPr>
        <w:t>is able to</w:t>
      </w:r>
      <w:proofErr w:type="gramEnd"/>
      <w:r w:rsidRPr="00984730">
        <w:rPr>
          <w:u w:val="single"/>
        </w:rPr>
        <w:t xml:space="preserve"> bring about consistency within its borders</w:t>
      </w:r>
      <w:r w:rsidRPr="00984730">
        <w:rPr>
          <w:sz w:val="14"/>
        </w:rPr>
        <w:t>.</w:t>
      </w:r>
      <w:r w:rsidRPr="008628F6">
        <w:rPr>
          <w:sz w:val="14"/>
        </w:rPr>
        <w:t xml:space="preserve"> This is helped through the continued repetition and adaptation of its motifs. Another explanation for the persistent Orientalist mode of representation is Said’s concept of latent and manifest Orientalism. Manifest Orientalism is basically comprised of openly stated ideas about Eastern civilization, history, government, or literature produced at different historical junctures. Latent Orientalism, however, is an “almost unconscious and certainly an untouchable positivity”5 that: […] contains the basic ‘truths’ of the Orient, so that while, for example historians might disagree about particular interpretations of the history of the Orient, underlying assumptions of oriental backwardness would remain unquestioned. As such latent Orientalism has strong affinities with certain concepts of ideology, particularly the ‘negative’ version of ideology as false consciousness, and the durability of ideological formations, especially when allied to strong institutions such as Orientalism, would also help to explain the survival of Orientalist attitudes.6 An important aspect of Said’s Orientalism is that it explains the methods through which ‘the Other’ was constructed by the West as its barbaric, irrational, despotic, and inferior opposite or alter ego. It is a type of surrogate and underground version of the West or the ‘self’.7 </w:t>
      </w:r>
      <w:r w:rsidRPr="008628F6">
        <w:rPr>
          <w:b/>
          <w:bCs/>
          <w:szCs w:val="24"/>
          <w:highlight w:val="green"/>
          <w:u w:val="single"/>
        </w:rPr>
        <w:t>What may be even more significant is that through its position of domination</w:t>
      </w:r>
      <w:bookmarkStart w:id="3" w:name="_Hlk90717039"/>
      <w:r w:rsidRPr="008628F6">
        <w:rPr>
          <w:b/>
          <w:bCs/>
          <w:szCs w:val="24"/>
          <w:highlight w:val="green"/>
          <w:u w:val="single"/>
        </w:rPr>
        <w:t xml:space="preserve">, the West is even able to tell the ‘truth’ to non-Western cultures, in this case the Orient, about their past and present condition, as they </w:t>
      </w:r>
      <w:proofErr w:type="gramStart"/>
      <w:r w:rsidRPr="008628F6">
        <w:rPr>
          <w:b/>
          <w:bCs/>
          <w:szCs w:val="24"/>
          <w:highlight w:val="green"/>
          <w:u w:val="single"/>
        </w:rPr>
        <w:t>are capable of representing</w:t>
      </w:r>
      <w:proofErr w:type="gramEnd"/>
      <w:r w:rsidRPr="008628F6">
        <w:rPr>
          <w:b/>
          <w:bCs/>
          <w:szCs w:val="24"/>
          <w:highlight w:val="green"/>
          <w:u w:val="single"/>
        </w:rPr>
        <w:t xml:space="preserve"> the Orient more authentically than the Orient can itself</w:t>
      </w:r>
      <w:bookmarkEnd w:id="3"/>
      <w:r w:rsidRPr="008628F6">
        <w:rPr>
          <w:sz w:val="14"/>
          <w:highlight w:val="green"/>
        </w:rPr>
        <w:t xml:space="preserve">. </w:t>
      </w:r>
      <w:r w:rsidRPr="008628F6">
        <w:rPr>
          <w:highlight w:val="green"/>
          <w:u w:val="single"/>
        </w:rPr>
        <w:t>Such a ‘truthful’ representation not only aids the colonizer or imperialist in justifying their actions, but it also serves to weaken the resistance of ‘the Other’ as it changes the way in which ‘the Other’ views itse</w:t>
      </w:r>
      <w:r w:rsidRPr="008628F6">
        <w:rPr>
          <w:sz w:val="14"/>
          <w:highlight w:val="green"/>
        </w:rPr>
        <w:t>lf</w:t>
      </w:r>
      <w:r w:rsidRPr="008628F6">
        <w:rPr>
          <w:sz w:val="14"/>
        </w:rPr>
        <w:t xml:space="preserve">. Many western experts, historians, reporters, and analysts may not necessarily construct an intentionally misleading or dishonest image of the Other (though some do). Many may not even omit facts, which by doing so might lead readers or viewers to unacceptable conclusions (though many do). What often happens is that the truth is quickly mentioned and then the analyst focuses on other issues. In other words, facts are sometimes stated and then buried in a mass of other information, and at times misinformation. The issue at stake here is not about simplification or emphasis, which are both inevitable for reporters and experts alike. The subsequent distortions are perhaps at times necessary </w:t>
      </w:r>
      <w:proofErr w:type="gramStart"/>
      <w:r w:rsidRPr="008628F6">
        <w:rPr>
          <w:sz w:val="14"/>
        </w:rPr>
        <w:t>in order for</w:t>
      </w:r>
      <w:proofErr w:type="gramEnd"/>
      <w:r w:rsidRPr="008628F6">
        <w:rPr>
          <w:sz w:val="14"/>
        </w:rPr>
        <w:t xml:space="preserve"> a wider audience to understand the topic under discussion. The form of distortion that is of concern here is an ideological one rather than a technical one, where intentionally or otherwise, any chosen emphasis effectively backs </w:t>
      </w:r>
      <w:proofErr w:type="gramStart"/>
      <w:r w:rsidRPr="008628F6">
        <w:rPr>
          <w:sz w:val="14"/>
        </w:rPr>
        <w:t>some kind of interest</w:t>
      </w:r>
      <w:proofErr w:type="gramEnd"/>
      <w:r w:rsidRPr="008628F6">
        <w:rPr>
          <w:sz w:val="14"/>
        </w:rPr>
        <w:t xml:space="preserve">. The distortion may not be intentional, because the expert or analyst, whether western or a westernized oriental, has been trained under the illusion that knowledge and education are essentially neutral and are not tools that can be used for contending centers of power, nations, or races. Hence, by emphasizing certain elements and deemphasizing others (if they are at all presented), at times </w:t>
      </w:r>
      <w:r w:rsidRPr="008628F6">
        <w:rPr>
          <w:b/>
          <w:bCs/>
          <w:szCs w:val="24"/>
          <w:highlight w:val="green"/>
          <w:u w:val="single"/>
        </w:rPr>
        <w:t>major crimes and even mass murder can be justified</w:t>
      </w:r>
      <w:r w:rsidRPr="008628F6">
        <w:rPr>
          <w:sz w:val="14"/>
        </w:rPr>
        <w:t xml:space="preserve">. This can easily </w:t>
      </w:r>
      <w:proofErr w:type="gramStart"/>
      <w:r w:rsidRPr="008628F6">
        <w:rPr>
          <w:sz w:val="14"/>
        </w:rPr>
        <w:t>been</w:t>
      </w:r>
      <w:proofErr w:type="gramEnd"/>
      <w:r w:rsidRPr="008628F6">
        <w:rPr>
          <w:sz w:val="14"/>
        </w:rPr>
        <w:t xml:space="preserve"> seen in the discourse of the mainstream media in the ‘West’ regarding western support for Saddam Hussain’s brutal regime as well as </w:t>
      </w:r>
      <w:proofErr w:type="spellStart"/>
      <w:r w:rsidRPr="008628F6">
        <w:rPr>
          <w:sz w:val="14"/>
        </w:rPr>
        <w:t>it’s</w:t>
      </w:r>
      <w:proofErr w:type="spellEnd"/>
      <w:r w:rsidRPr="008628F6">
        <w:rPr>
          <w:sz w:val="14"/>
        </w:rPr>
        <w:t xml:space="preserve"> use of weapons of </w:t>
      </w:r>
      <w:r w:rsidRPr="008628F6">
        <w:rPr>
          <w:sz w:val="14"/>
        </w:rPr>
        <w:lastRenderedPageBreak/>
        <w:t xml:space="preserve">mass destruction against Iranian and Iraqi civilians and combatants. The same can be said about the western media’s relative silence and indifference towards the Zionist regime’s barbaric siege of the Gaza Strip. </w:t>
      </w:r>
      <w:r w:rsidRPr="00A41663">
        <w:rPr>
          <w:rStyle w:val="Emphasis"/>
        </w:rPr>
        <w:t>Such crimes against humanity are regularly accepted as appalling, yet somehow necessary in order to protect the interests of the so-called Free World</w:t>
      </w:r>
      <w:r w:rsidRPr="008628F6">
        <w:rPr>
          <w:sz w:val="14"/>
        </w:rPr>
        <w:t xml:space="preserve">. The media’s treatment of western governments, politicians, and other western or westernized figures of influence in comparison to that of their victims or antagonists, whether they are Iranian politicians, Afghani villagers, or hungry Palestinian children, is regularly influenced by ‘national interests’ and the interests of the ‘free world’. In other words, </w:t>
      </w:r>
      <w:r w:rsidRPr="008628F6">
        <w:rPr>
          <w:b/>
          <w:bCs/>
          <w:szCs w:val="24"/>
          <w:highlight w:val="green"/>
          <w:u w:val="single"/>
        </w:rPr>
        <w:t>the mainstream media takes for granted that western actions are a necessary evil to ward off a greater evil</w:t>
      </w:r>
      <w:r w:rsidRPr="008628F6">
        <w:rPr>
          <w:sz w:val="14"/>
        </w:rPr>
        <w:t xml:space="preserve">. Hence, history and the present </w:t>
      </w:r>
      <w:proofErr w:type="gramStart"/>
      <w:r w:rsidRPr="008628F6">
        <w:rPr>
          <w:sz w:val="14"/>
        </w:rPr>
        <w:t>is</w:t>
      </w:r>
      <w:proofErr w:type="gramEnd"/>
      <w:r w:rsidRPr="008628F6">
        <w:rPr>
          <w:sz w:val="14"/>
        </w:rPr>
        <w:t xml:space="preserve"> told from the point of view of western governments, conquerors, and diplomats, because they deserve universal acceptance in the face of the uncivilized Other. Regardless of the morality of such a Eurocentric approach to world affairs, scholars like Howard Zinn question its very meaningfulness: The </w:t>
      </w:r>
      <w:proofErr w:type="spellStart"/>
      <w:r w:rsidRPr="008628F6">
        <w:rPr>
          <w:sz w:val="14"/>
        </w:rPr>
        <w:t>pretence</w:t>
      </w:r>
      <w:proofErr w:type="spellEnd"/>
      <w:r w:rsidRPr="008628F6">
        <w:rPr>
          <w:sz w:val="14"/>
        </w:rPr>
        <w:t xml:space="preserve"> is that there really is such a thing as “the United States,” subject to occasional conflicts and quarrels, but fundamentally a community of people with common interests. It is as if there really is a “national interest” represented by the U.S. Constitution, in territorial expansion, in the laws passed by U.S. Congress, the decisions of the courts, the development of capitalism, the culture of education and the mass media…Nations are not communities and never have been. The history of any country, presented as the history of a family, conceals fierce conflicts of interest (sometimes exploding, most often repressed) between conquerors and conquered, masters and slaves, capitalists and workers, dominators and dominated in race and sex. And in such a world of conflict, a world of victims and executioners, it is the job of thinking people, as Albert Camus suggested, not to be on the side of the executioner.8 </w:t>
      </w:r>
    </w:p>
    <w:p w14:paraId="0895EC2C" w14:textId="77777777" w:rsidR="001D02FD" w:rsidRPr="008628F6" w:rsidRDefault="001D02FD" w:rsidP="001D02FD">
      <w:pPr>
        <w:pStyle w:val="Heading2"/>
      </w:pPr>
      <w:r w:rsidRPr="008628F6">
        <w:lastRenderedPageBreak/>
        <w:t>Alt</w:t>
      </w:r>
    </w:p>
    <w:p w14:paraId="7A920150" w14:textId="77777777" w:rsidR="001D02FD" w:rsidRPr="008628F6" w:rsidRDefault="001D02FD" w:rsidP="001D02FD">
      <w:pPr>
        <w:pStyle w:val="Heading3"/>
      </w:pPr>
      <w:r w:rsidRPr="008628F6">
        <w:lastRenderedPageBreak/>
        <w:t>Alt – Academic Interrogation</w:t>
      </w:r>
    </w:p>
    <w:p w14:paraId="4E495625" w14:textId="77777777" w:rsidR="001D02FD" w:rsidRPr="008628F6" w:rsidRDefault="001D02FD" w:rsidP="001D02FD">
      <w:pPr>
        <w:pStyle w:val="Heading4"/>
      </w:pPr>
      <w:r w:rsidRPr="008628F6">
        <w:t>Techno-orientalist discourse is perpetuated every day, only a confrontation with pedagogical practices centered on modernization theory can break down stereotypes surrounding East Asian functionality</w:t>
      </w:r>
    </w:p>
    <w:p w14:paraId="6E7A9B7C" w14:textId="77777777" w:rsidR="001D02FD" w:rsidRPr="008628F6" w:rsidRDefault="001D02FD" w:rsidP="001D02FD">
      <w:r w:rsidRPr="008628F6">
        <w:rPr>
          <w:rStyle w:val="Style13ptBold"/>
        </w:rPr>
        <w:t>Lozano-Mendez 10</w:t>
      </w:r>
      <w:r w:rsidRPr="008628F6">
        <w:t xml:space="preserve"> (Artur, Undergraduate Student Majoring in East Asian Studies, Published in 2010, “TECHNO-ORIENTALISM IN EAST-ASIAN CONTEXTS: REITERATION, DIVERSIFICATION, ADAPTATION”, pg. 184-186) RR Jr</w:t>
      </w:r>
    </w:p>
    <w:p w14:paraId="70ABE046" w14:textId="77777777" w:rsidR="001D02FD" w:rsidRPr="008628F6" w:rsidRDefault="001D02FD" w:rsidP="001D02FD">
      <w:pPr>
        <w:rPr>
          <w:sz w:val="12"/>
        </w:rPr>
      </w:pPr>
      <w:r w:rsidRPr="008628F6">
        <w:rPr>
          <w:sz w:val="12"/>
        </w:rPr>
        <w:t xml:space="preserve">Early in the history of exchange with Europeans, </w:t>
      </w:r>
      <w:r w:rsidRPr="008628F6">
        <w:rPr>
          <w:rStyle w:val="StyleUnderline"/>
          <w:highlight w:val="green"/>
        </w:rPr>
        <w:t>Japan was presented as</w:t>
      </w:r>
      <w:r w:rsidRPr="008628F6">
        <w:rPr>
          <w:rStyle w:val="StyleUnderline"/>
        </w:rPr>
        <w:t xml:space="preserve"> the most conspicuous instance of</w:t>
      </w:r>
      <w:r w:rsidRPr="008628F6">
        <w:rPr>
          <w:sz w:val="12"/>
        </w:rPr>
        <w:t xml:space="preserve"> il mondo </w:t>
      </w:r>
      <w:proofErr w:type="spellStart"/>
      <w:r w:rsidRPr="008628F6">
        <w:rPr>
          <w:sz w:val="12"/>
        </w:rPr>
        <w:t>alla</w:t>
      </w:r>
      <w:proofErr w:type="spellEnd"/>
      <w:r w:rsidRPr="008628F6">
        <w:rPr>
          <w:sz w:val="12"/>
        </w:rPr>
        <w:t xml:space="preserve"> </w:t>
      </w:r>
      <w:proofErr w:type="spellStart"/>
      <w:r w:rsidRPr="008628F6">
        <w:rPr>
          <w:sz w:val="12"/>
        </w:rPr>
        <w:t>riversa</w:t>
      </w:r>
      <w:proofErr w:type="spellEnd"/>
      <w:r w:rsidRPr="008628F6">
        <w:rPr>
          <w:sz w:val="12"/>
        </w:rPr>
        <w:t>, “</w:t>
      </w:r>
      <w:r w:rsidRPr="008628F6">
        <w:rPr>
          <w:rStyle w:val="StyleUnderline"/>
          <w:highlight w:val="green"/>
        </w:rPr>
        <w:t>the world upside down</w:t>
      </w:r>
      <w:r w:rsidRPr="008628F6">
        <w:rPr>
          <w:rStyle w:val="StyleUnderline"/>
        </w:rPr>
        <w:t xml:space="preserve">”. After many decades of globalization, that </w:t>
      </w:r>
      <w:proofErr w:type="spellStart"/>
      <w:r w:rsidRPr="008628F6">
        <w:rPr>
          <w:rStyle w:val="StyleUnderline"/>
          <w:highlight w:val="green"/>
        </w:rPr>
        <w:t>topos</w:t>
      </w:r>
      <w:proofErr w:type="spellEnd"/>
      <w:r w:rsidRPr="008628F6">
        <w:rPr>
          <w:rStyle w:val="StyleUnderline"/>
          <w:highlight w:val="green"/>
        </w:rPr>
        <w:t xml:space="preserve"> from the Renaissance clings on to the Western imagination</w:t>
      </w:r>
      <w:r w:rsidRPr="008628F6">
        <w:rPr>
          <w:sz w:val="12"/>
        </w:rPr>
        <w:t xml:space="preserve">. The following words were written by the Jesuit Alessandro </w:t>
      </w:r>
      <w:proofErr w:type="spellStart"/>
      <w:r w:rsidRPr="008628F6">
        <w:rPr>
          <w:sz w:val="12"/>
        </w:rPr>
        <w:t>Valignano</w:t>
      </w:r>
      <w:proofErr w:type="spellEnd"/>
      <w:r w:rsidRPr="008628F6">
        <w:rPr>
          <w:sz w:val="12"/>
        </w:rPr>
        <w:t>, who visited the East Indies from 1574 to 1606: “</w:t>
      </w:r>
      <w:r w:rsidRPr="008628F6">
        <w:rPr>
          <w:rStyle w:val="StyleUnderline"/>
        </w:rPr>
        <w:t>They also have other rites and customs so different from all the other nations that it would seem that they deliberately studied how to differ from everybody</w:t>
      </w:r>
      <w:r w:rsidRPr="008628F6">
        <w:rPr>
          <w:sz w:val="12"/>
        </w:rPr>
        <w:t xml:space="preserve"> (…) because honestly it can be said that Japan is a world upside down compared to the ways of the world in Europe; as it is so different and contrary, that there is almost no issue where they adjust to us.”14 </w:t>
      </w:r>
      <w:r w:rsidRPr="008628F6">
        <w:rPr>
          <w:rStyle w:val="StyleUnderline"/>
          <w:highlight w:val="green"/>
        </w:rPr>
        <w:t>Such all-encompassing othering perceptions spread quickly and rooted deeply</w:t>
      </w:r>
      <w:r w:rsidRPr="008628F6">
        <w:rPr>
          <w:rStyle w:val="StyleUnderline"/>
        </w:rPr>
        <w:t xml:space="preserve">. Even today, after many decades of globalization, </w:t>
      </w:r>
      <w:r w:rsidRPr="008628F6">
        <w:rPr>
          <w:rStyle w:val="StyleUnderline"/>
          <w:highlight w:val="green"/>
        </w:rPr>
        <w:t>Japan is presented sometimes as the radical other versus Euro-American cultural horizon</w:t>
      </w:r>
      <w:r w:rsidRPr="008628F6">
        <w:rPr>
          <w:sz w:val="12"/>
        </w:rPr>
        <w:t xml:space="preserve">. Following the logics of schema of co-figuration, </w:t>
      </w:r>
      <w:r w:rsidRPr="008628F6">
        <w:rPr>
          <w:rStyle w:val="StyleUnderline"/>
          <w:highlight w:val="green"/>
        </w:rPr>
        <w:t>the identity of the West had been supported by antonymous couplings such as civilized–uncivilized, modern–pre-modern</w:t>
      </w:r>
      <w:r w:rsidRPr="008628F6">
        <w:rPr>
          <w:sz w:val="12"/>
        </w:rPr>
        <w:t xml:space="preserve">, etc. According to Morley and Robins, the idea of the West draws legitimacy from the unequivocal and exclusive correspondence that bound together the words “West–Modernity–Progress”. </w:t>
      </w:r>
      <w:r w:rsidRPr="008628F6">
        <w:rPr>
          <w:rStyle w:val="StyleUnderline"/>
        </w:rPr>
        <w:t xml:space="preserve">Thus, </w:t>
      </w:r>
      <w:r w:rsidRPr="008628F6">
        <w:rPr>
          <w:rStyle w:val="StyleUnderline"/>
          <w:highlight w:val="green"/>
        </w:rPr>
        <w:t>techno-orientalism started to take shape when such discursive exclusivity was unmistakably refuted, when the other “refused” to render themselves as the docile signified to a preset signifier</w:t>
      </w:r>
      <w:r w:rsidRPr="008628F6">
        <w:rPr>
          <w:sz w:val="12"/>
          <w:highlight w:val="green"/>
        </w:rPr>
        <w:t>.</w:t>
      </w:r>
      <w:r w:rsidRPr="008628F6">
        <w:rPr>
          <w:sz w:val="12"/>
        </w:rPr>
        <w:t xml:space="preserve"> As Morley and Robins write: “Those anxieties must be seen in the context of an increasing sense of insecurity about European and American modernity. </w:t>
      </w:r>
      <w:r w:rsidRPr="00E944ED">
        <w:rPr>
          <w:rStyle w:val="Emphasis"/>
        </w:rPr>
        <w:t>Modernity has always been that ‘mysterious and magical word that puts a barrier between the European [and American] ego and the rest of the world’</w:t>
      </w:r>
      <w:r w:rsidRPr="008628F6">
        <w:rPr>
          <w:sz w:val="12"/>
        </w:rPr>
        <w:t xml:space="preserve">.16 If it was the West that created modernity, it was also modernity that created the imaginary space and identity described as ‘Western’. (...) however, </w:t>
      </w:r>
      <w:r w:rsidRPr="008628F6">
        <w:rPr>
          <w:rStyle w:val="StyleUnderline"/>
        </w:rPr>
        <w:t>the very dynamism of modernity also worked to undermine its Western foundations. The modernization project was cumulative, future-orientated, based upon the logic of technological progression and progress</w:t>
      </w:r>
      <w:r w:rsidRPr="008628F6">
        <w:rPr>
          <w:sz w:val="12"/>
        </w:rPr>
        <w:t xml:space="preserve">. Its various elements were also designed to be exported and to transcend their European origins and exclusiveness. </w:t>
      </w:r>
      <w:r w:rsidRPr="008628F6">
        <w:rPr>
          <w:rStyle w:val="StyleUnderline"/>
        </w:rPr>
        <w:t>Modernization and modernity, with their claims to universalism, could be transposed to other host cultures. In Japan this project found a fertile environment</w:t>
      </w:r>
      <w:r w:rsidRPr="008628F6">
        <w:rPr>
          <w:sz w:val="12"/>
        </w:rPr>
        <w:t xml:space="preserve">. The technological and futurological imagination has now come to be centered here; the abstract and universalizing force of modernization has passed from Europe to America to Japan.” </w:t>
      </w:r>
      <w:r w:rsidRPr="00E944ED">
        <w:rPr>
          <w:rStyle w:val="Emphasis"/>
          <w:highlight w:val="green"/>
        </w:rPr>
        <w:t>An instrumental factor in the successful expansion</w:t>
      </w:r>
      <w:r w:rsidRPr="00E944ED">
        <w:rPr>
          <w:rStyle w:val="Emphasis"/>
        </w:rPr>
        <w:t xml:space="preserve"> and acceptance </w:t>
      </w:r>
      <w:r w:rsidRPr="00E944ED">
        <w:rPr>
          <w:rStyle w:val="Emphasis"/>
          <w:highlight w:val="green"/>
        </w:rPr>
        <w:t>of techno-orientalist tenets lay in their early adoption by self-orientalist discourse in Japan</w:t>
      </w:r>
      <w:r w:rsidRPr="008628F6">
        <w:rPr>
          <w:rStyle w:val="StyleUnderline"/>
        </w:rPr>
        <w:t>. Self-orientalism takes the images supplied by Western orientalism and changes their polarization from negative to positive</w:t>
      </w:r>
      <w:r w:rsidRPr="008628F6">
        <w:rPr>
          <w:sz w:val="12"/>
        </w:rPr>
        <w:t xml:space="preserve">. The mutual feedback benefits power structures both internationally and within Japan, where the </w:t>
      </w:r>
      <w:proofErr w:type="spellStart"/>
      <w:r w:rsidRPr="008628F6">
        <w:rPr>
          <w:sz w:val="12"/>
        </w:rPr>
        <w:t>nihonjinron</w:t>
      </w:r>
      <w:proofErr w:type="spellEnd"/>
      <w:r w:rsidRPr="008628F6">
        <w:rPr>
          <w:sz w:val="12"/>
        </w:rPr>
        <w:t xml:space="preserve">—a trend of publications analyzing the “particularism” of Japanese people—already promotes conformity to specific models of citizenship.18 Thus, </w:t>
      </w:r>
      <w:bookmarkStart w:id="4" w:name="_Hlk90717104"/>
      <w:r w:rsidRPr="00E944ED">
        <w:rPr>
          <w:rStyle w:val="Emphasis"/>
          <w:highlight w:val="green"/>
        </w:rPr>
        <w:t>discourse informally induces people to adopt certain lifestyles and values</w:t>
      </w:r>
      <w:bookmarkEnd w:id="4"/>
      <w:r w:rsidRPr="008628F6">
        <w:rPr>
          <w:rStyle w:val="StyleUnderline"/>
        </w:rPr>
        <w:t xml:space="preserve">. Those perceived cultural traits are turned into cultural </w:t>
      </w:r>
      <w:proofErr w:type="gramStart"/>
      <w:r w:rsidRPr="008628F6">
        <w:rPr>
          <w:rStyle w:val="StyleUnderline"/>
        </w:rPr>
        <w:t>assets, and</w:t>
      </w:r>
      <w:proofErr w:type="gramEnd"/>
      <w:r w:rsidRPr="008628F6">
        <w:rPr>
          <w:rStyle w:val="StyleUnderline"/>
        </w:rPr>
        <w:t xml:space="preserve"> merchandised as such</w:t>
      </w:r>
      <w:r w:rsidRPr="008628F6">
        <w:rPr>
          <w:sz w:val="12"/>
        </w:rPr>
        <w:t xml:space="preserve">. What the techno-orientalist deformative lens perceives as robotic, gregarious and self-emasculated way of life is presented as a considerate, balanced and reliable behavior. Paradoxically, </w:t>
      </w:r>
      <w:r w:rsidRPr="008628F6">
        <w:rPr>
          <w:rStyle w:val="StyleUnderline"/>
        </w:rPr>
        <w:t>th</w:t>
      </w:r>
      <w:r w:rsidRPr="00E944ED">
        <w:rPr>
          <w:rStyle w:val="StyleUnderline"/>
        </w:rPr>
        <w:t xml:space="preserve">e </w:t>
      </w:r>
      <w:r w:rsidRPr="001371B0">
        <w:rPr>
          <w:rStyle w:val="StyleUnderline"/>
          <w:highlight w:val="green"/>
        </w:rPr>
        <w:t>culture, tourism and entertainment industries from Japan have been exporting products</w:t>
      </w:r>
      <w:r w:rsidRPr="008628F6">
        <w:rPr>
          <w:rStyle w:val="StyleUnderline"/>
        </w:rPr>
        <w:t xml:space="preserve"> that undergo symbolic negotiation in Western markets 20 </w:t>
      </w:r>
      <w:r w:rsidRPr="001371B0">
        <w:rPr>
          <w:rStyle w:val="StyleUnderline"/>
          <w:highlight w:val="green"/>
        </w:rPr>
        <w:t>and</w:t>
      </w:r>
      <w:r w:rsidRPr="008628F6">
        <w:rPr>
          <w:rStyle w:val="StyleUnderline"/>
        </w:rPr>
        <w:t xml:space="preserve">, all too often, </w:t>
      </w:r>
      <w:r w:rsidRPr="001371B0">
        <w:rPr>
          <w:rStyle w:val="StyleUnderline"/>
          <w:highlight w:val="green"/>
        </w:rPr>
        <w:t>become techno-orientalist avatars</w:t>
      </w:r>
      <w:r w:rsidRPr="008628F6">
        <w:rPr>
          <w:rStyle w:val="StyleUnderline"/>
        </w:rPr>
        <w:t>. The result</w:t>
      </w:r>
      <w:r w:rsidRPr="008628F6">
        <w:rPr>
          <w:sz w:val="12"/>
        </w:rPr>
        <w:t xml:space="preserve"> of such symbolic negotiation </w:t>
      </w:r>
      <w:r w:rsidRPr="008628F6">
        <w:rPr>
          <w:rStyle w:val="StyleUnderline"/>
        </w:rPr>
        <w:t>comes naturally since the mainboard of technologies of recognition is already printed with techno-orientalism and the “binary structuring schemata that are constantly utilized by the geopolitics of the modernization theory</w:t>
      </w:r>
      <w:r w:rsidRPr="008628F6">
        <w:rPr>
          <w:sz w:val="12"/>
        </w:rPr>
        <w:t>.”</w:t>
      </w:r>
    </w:p>
    <w:p w14:paraId="0CC7E3EE" w14:textId="77777777" w:rsidR="001D02FD" w:rsidRPr="008628F6" w:rsidRDefault="001D02FD" w:rsidP="001D02FD">
      <w:pPr>
        <w:pStyle w:val="Heading3"/>
      </w:pPr>
      <w:r w:rsidRPr="008628F6">
        <w:lastRenderedPageBreak/>
        <w:t>Alt Key to Agency</w:t>
      </w:r>
    </w:p>
    <w:p w14:paraId="6B7FD6BC" w14:textId="77777777" w:rsidR="001D02FD" w:rsidRPr="008628F6" w:rsidRDefault="001D02FD" w:rsidP="001D02FD">
      <w:pPr>
        <w:pStyle w:val="Heading4"/>
      </w:pPr>
      <w:bookmarkStart w:id="5" w:name="_Hlk90717152"/>
      <w:r w:rsidRPr="008628F6">
        <w:t xml:space="preserve">Voting an affirmation of agency in the face of Orientalism. Our </w:t>
      </w:r>
      <w:proofErr w:type="spellStart"/>
      <w:r w:rsidRPr="008628F6">
        <w:t>reconception</w:t>
      </w:r>
      <w:proofErr w:type="spellEnd"/>
      <w:r w:rsidRPr="008628F6">
        <w:t xml:space="preserve"> of social relations </w:t>
      </w:r>
      <w:proofErr w:type="gramStart"/>
      <w:r w:rsidRPr="008628F6">
        <w:t>opens up</w:t>
      </w:r>
      <w:proofErr w:type="gramEnd"/>
      <w:r w:rsidRPr="008628F6">
        <w:t xml:space="preserve"> a space for the Other to be integrated peacefully</w:t>
      </w:r>
    </w:p>
    <w:bookmarkEnd w:id="5"/>
    <w:p w14:paraId="225DC9C2" w14:textId="77777777" w:rsidR="001D02FD" w:rsidRPr="008628F6" w:rsidRDefault="001D02FD" w:rsidP="001D02FD">
      <w:r w:rsidRPr="008628F6">
        <w:rPr>
          <w:rStyle w:val="Style13ptBold"/>
        </w:rPr>
        <w:t xml:space="preserve">Samman </w:t>
      </w:r>
      <w:r>
        <w:rPr>
          <w:rStyle w:val="Style13ptBold"/>
        </w:rPr>
        <w:t>et al</w:t>
      </w:r>
      <w:r w:rsidRPr="008628F6">
        <w:rPr>
          <w:rStyle w:val="Style13ptBold"/>
        </w:rPr>
        <w:t xml:space="preserve"> 8</w:t>
      </w:r>
      <w:r w:rsidRPr="008628F6">
        <w:t xml:space="preserve"> (</w:t>
      </w:r>
      <w:proofErr w:type="spellStart"/>
      <w:r w:rsidRPr="008628F6">
        <w:t>Khaldoun</w:t>
      </w:r>
      <w:proofErr w:type="spellEnd"/>
      <w:r w:rsidRPr="008628F6">
        <w:t xml:space="preserve">, PhD in Sociology from Binghamton University, Mazhar, PhD in International Affairs from Qatar University, </w:t>
      </w:r>
      <w:proofErr w:type="gramStart"/>
      <w:r w:rsidRPr="008628F6">
        <w:t>Published</w:t>
      </w:r>
      <w:proofErr w:type="gramEnd"/>
      <w:r w:rsidRPr="008628F6">
        <w:t xml:space="preserve"> in 2008, Published by Paradigm Publishers, Page 215) RR Jr</w:t>
      </w:r>
    </w:p>
    <w:p w14:paraId="0311DAD7" w14:textId="77777777" w:rsidR="001D02FD" w:rsidRPr="001814DD" w:rsidRDefault="001D02FD" w:rsidP="001D02FD">
      <w:pPr>
        <w:rPr>
          <w:sz w:val="12"/>
        </w:rPr>
      </w:pPr>
      <w:r w:rsidRPr="008628F6">
        <w:rPr>
          <w:rStyle w:val="StyleUnderline"/>
        </w:rPr>
        <w:t xml:space="preserve">If </w:t>
      </w:r>
      <w:r w:rsidRPr="008628F6">
        <w:rPr>
          <w:rStyle w:val="StyleUnderline"/>
          <w:highlight w:val="green"/>
        </w:rPr>
        <w:t>the self is conceived as a social relationship</w:t>
      </w:r>
      <w:r w:rsidRPr="008628F6">
        <w:rPr>
          <w:sz w:val="12"/>
        </w:rPr>
        <w:t xml:space="preserve"> (of a human entity to itself), </w:t>
      </w:r>
      <w:r w:rsidRPr="00E000F3">
        <w:rPr>
          <w:rStyle w:val="StyleUnderline"/>
        </w:rPr>
        <w:t>the reified notion of "the social" as comprising a relatedness to an "Other</w:t>
      </w:r>
      <w:r w:rsidRPr="008628F6">
        <w:rPr>
          <w:rStyle w:val="StyleUnderline"/>
        </w:rPr>
        <w:t xml:space="preserve"> —as presumed in a Newtonian notion of society as a system of interacting human bodies—</w:t>
      </w:r>
      <w:r w:rsidRPr="000C3C53">
        <w:rPr>
          <w:rStyle w:val="Emphasis"/>
          <w:highlight w:val="green"/>
        </w:rPr>
        <w:t>gives way to a notion of the social as an ensemble of diverse forms of sub-individual self-relations and self-interactions</w:t>
      </w:r>
      <w:r w:rsidRPr="008628F6">
        <w:rPr>
          <w:sz w:val="12"/>
        </w:rPr>
        <w:t xml:space="preserve">: intrapersonal (self-relations within one's own organism), interpersonal (self-relations across organisms), and </w:t>
      </w:r>
      <w:proofErr w:type="spellStart"/>
      <w:r w:rsidRPr="008628F6">
        <w:rPr>
          <w:sz w:val="12"/>
        </w:rPr>
        <w:t>extrapersonal</w:t>
      </w:r>
      <w:proofErr w:type="spellEnd"/>
      <w:r w:rsidRPr="008628F6">
        <w:rPr>
          <w:sz w:val="12"/>
        </w:rPr>
        <w:t xml:space="preserve"> (self-relations to the built or natural environments). The fact that </w:t>
      </w:r>
      <w:r w:rsidRPr="000C3C53">
        <w:rPr>
          <w:rStyle w:val="StyleUnderline"/>
          <w:highlight w:val="green"/>
        </w:rPr>
        <w:t>in a society or culture, only my relation to myself is seen as a self-relation, and the label of the "social" is reserved only to when I relate to an Other</w:t>
      </w:r>
      <w:r w:rsidRPr="008628F6">
        <w:rPr>
          <w:sz w:val="12"/>
        </w:rPr>
        <w:t xml:space="preserve"> (singular or collective), </w:t>
      </w:r>
      <w:r w:rsidRPr="008628F6">
        <w:rPr>
          <w:rStyle w:val="StyleUnderline"/>
        </w:rPr>
        <w:t xml:space="preserve">this may itself </w:t>
      </w:r>
      <w:r w:rsidRPr="00447482">
        <w:rPr>
          <w:rStyle w:val="StyleUnderline"/>
        </w:rPr>
        <w:t>signify the presence of an alienated/</w:t>
      </w:r>
      <w:proofErr w:type="spellStart"/>
      <w:r w:rsidRPr="00447482">
        <w:rPr>
          <w:rStyle w:val="StyleUnderline"/>
        </w:rPr>
        <w:t>ing</w:t>
      </w:r>
      <w:proofErr w:type="spellEnd"/>
      <w:r w:rsidRPr="00447482">
        <w:rPr>
          <w:rStyle w:val="StyleUnderline"/>
        </w:rPr>
        <w:t xml:space="preserve"> mode of</w:t>
      </w:r>
      <w:r w:rsidRPr="00447482">
        <w:rPr>
          <w:sz w:val="12"/>
        </w:rPr>
        <w:t xml:space="preserve"> production and </w:t>
      </w:r>
      <w:r w:rsidRPr="00447482">
        <w:rPr>
          <w:rStyle w:val="StyleUnderline"/>
        </w:rPr>
        <w:t>living in which the relatedness of members to one another and to their natural/built environments are perceived as relations to "Others."</w:t>
      </w:r>
      <w:r w:rsidRPr="008628F6">
        <w:rPr>
          <w:sz w:val="12"/>
        </w:rPr>
        <w:t xml:space="preserve"> Further inquiry, however, reveals how </w:t>
      </w:r>
      <w:r w:rsidRPr="001371B0">
        <w:rPr>
          <w:rStyle w:val="StyleUnderline"/>
        </w:rPr>
        <w:t xml:space="preserve">one's relation to </w:t>
      </w:r>
      <w:proofErr w:type="gramStart"/>
      <w:r w:rsidRPr="001371B0">
        <w:rPr>
          <w:rStyle w:val="StyleUnderline"/>
        </w:rPr>
        <w:t>an "other"</w:t>
      </w:r>
      <w:proofErr w:type="gramEnd"/>
      <w:r w:rsidRPr="001371B0">
        <w:rPr>
          <w:rStyle w:val="StyleUnderline"/>
        </w:rPr>
        <w:t xml:space="preserve"> is intricately constitutive of "oneself' and how one may find a multitude of alienated/</w:t>
      </w:r>
      <w:proofErr w:type="spellStart"/>
      <w:r w:rsidRPr="001371B0">
        <w:rPr>
          <w:rStyle w:val="StyleUnderline"/>
        </w:rPr>
        <w:t>ing</w:t>
      </w:r>
      <w:proofErr w:type="spellEnd"/>
      <w:r w:rsidRPr="001371B0">
        <w:rPr>
          <w:rStyle w:val="StyleUnderline"/>
        </w:rPr>
        <w:t xml:space="preserve"> "Others" populating one's own fragmented inner world-system</w:t>
      </w:r>
      <w:r w:rsidRPr="000C3C53">
        <w:rPr>
          <w:sz w:val="12"/>
          <w:highlight w:val="green"/>
        </w:rPr>
        <w:t xml:space="preserve">. </w:t>
      </w:r>
      <w:r w:rsidRPr="000C3C53">
        <w:rPr>
          <w:rStyle w:val="Emphasis"/>
          <w:highlight w:val="green"/>
        </w:rPr>
        <w:t>Once we adopt a notion of the self as a social relation</w:t>
      </w:r>
      <w:r w:rsidRPr="008628F6">
        <w:rPr>
          <w:sz w:val="12"/>
        </w:rPr>
        <w:t xml:space="preserve">, and of society as an ensemble of intra-, inter-, and </w:t>
      </w:r>
      <w:proofErr w:type="spellStart"/>
      <w:r w:rsidRPr="008628F6">
        <w:rPr>
          <w:sz w:val="12"/>
        </w:rPr>
        <w:t>extrapersonal</w:t>
      </w:r>
      <w:proofErr w:type="spellEnd"/>
      <w:r w:rsidRPr="008628F6">
        <w:rPr>
          <w:sz w:val="12"/>
        </w:rPr>
        <w:t xml:space="preserve"> self-relations, </w:t>
      </w:r>
      <w:r w:rsidRPr="00BD2D72">
        <w:rPr>
          <w:rStyle w:val="StyleUnderline"/>
        </w:rPr>
        <w:t xml:space="preserve">it becomes clear why a liberatory strategy based on the notion of the simultaneity of self and global transformations makes good sense. </w:t>
      </w:r>
      <w:r w:rsidRPr="000C3C53">
        <w:rPr>
          <w:rStyle w:val="StyleUnderline"/>
          <w:highlight w:val="green"/>
        </w:rPr>
        <w:t xml:space="preserve">Such a strategy can only be accommodated via adoption of a unit of analysis that simultaneously takes </w:t>
      </w:r>
      <w:r w:rsidRPr="00447482">
        <w:rPr>
          <w:rStyle w:val="StyleUnderline"/>
        </w:rPr>
        <w:t>account</w:t>
      </w:r>
      <w:r w:rsidRPr="008628F6">
        <w:rPr>
          <w:sz w:val="12"/>
        </w:rPr>
        <w:t xml:space="preserve"> of the simultaneity of macro and micro, global and inner, </w:t>
      </w:r>
      <w:r w:rsidRPr="008628F6">
        <w:rPr>
          <w:rStyle w:val="StyleUnderline"/>
        </w:rPr>
        <w:t>world-systemic processes</w:t>
      </w:r>
      <w:r w:rsidRPr="008628F6">
        <w:rPr>
          <w:sz w:val="12"/>
        </w:rPr>
        <w:t xml:space="preserve">. "As above, so below." Grand imperial expeditions cannot take place </w:t>
      </w:r>
      <w:r w:rsidRPr="000C3C53">
        <w:rPr>
          <w:rStyle w:val="StyleUnderline"/>
          <w:highlight w:val="green"/>
        </w:rPr>
        <w:t xml:space="preserve">apart from the imperial modalities of how each of us internalizes and perpetuates imperial modes of relating to ourselves and "others." </w:t>
      </w:r>
      <w:r w:rsidRPr="00447482">
        <w:rPr>
          <w:rStyle w:val="StyleUnderline"/>
        </w:rPr>
        <w:t>My relations to others and to my selves are always twin-born and</w:t>
      </w:r>
      <w:r w:rsidRPr="00447482">
        <w:rPr>
          <w:sz w:val="12"/>
        </w:rPr>
        <w:t xml:space="preserve">, as Gloria Anzaldua pointed out, </w:t>
      </w:r>
      <w:r w:rsidRPr="00447482">
        <w:rPr>
          <w:rStyle w:val="StyleUnderline"/>
        </w:rPr>
        <w:t>the struggle is always inner and only acted out in broader society</w:t>
      </w:r>
      <w:r w:rsidRPr="00447482">
        <w:rPr>
          <w:sz w:val="12"/>
        </w:rPr>
        <w:t xml:space="preserve">. The institutionalized </w:t>
      </w:r>
      <w:r w:rsidRPr="00447482">
        <w:rPr>
          <w:rStyle w:val="StyleUnderline"/>
        </w:rPr>
        <w:t>conceptions of society</w:t>
      </w:r>
      <w:r w:rsidRPr="00447482">
        <w:rPr>
          <w:sz w:val="12"/>
        </w:rPr>
        <w:t xml:space="preserve">, and practices of sociology, </w:t>
      </w:r>
      <w:r w:rsidRPr="00447482">
        <w:rPr>
          <w:rStyle w:val="StyleUnderline"/>
        </w:rPr>
        <w:t>are premised by the presumed singularity of the individual</w:t>
      </w:r>
      <w:r w:rsidRPr="008628F6">
        <w:rPr>
          <w:sz w:val="12"/>
        </w:rPr>
        <w:t xml:space="preserve"> as a "social" actor. The notion that individuals' lives are "determined" by their "social" relations is highly reminiscent of the Newtonian Laws of physics where the bodies, being conceived as billiard balls, respond to external stimuli or forces, and do not possess "forces" of their own to engender alternative motions and directions. </w:t>
      </w:r>
      <w:r w:rsidRPr="008628F6">
        <w:rPr>
          <w:rStyle w:val="StyleUnderline"/>
        </w:rPr>
        <w:t xml:space="preserve">In Newtonian sociologies, </w:t>
      </w:r>
      <w:r w:rsidRPr="00BD2D72">
        <w:rPr>
          <w:rStyle w:val="StyleUnderline"/>
        </w:rPr>
        <w:t>bodies are predictable entities devoid of their own dynamics. Relationships are thereby conceived as being external to them. Bodies act upon one another</w:t>
      </w:r>
      <w:r w:rsidRPr="008628F6">
        <w:rPr>
          <w:sz w:val="12"/>
        </w:rPr>
        <w:t xml:space="preserve">. In similar conceptions of society, the "social" is always conceived as being external to the individual, rigidly dichotomized from the self or selves within. In what I have called quantal sociological imagination (2004, 2004b, 2006b), however, </w:t>
      </w:r>
      <w:r w:rsidRPr="00447482">
        <w:rPr>
          <w:rStyle w:val="Emphasis"/>
        </w:rPr>
        <w:t>such presumed conceptions of "the social" give way to a notion of society in terms of an ensemble of interacting sub-atomic, sub-individual, selves</w:t>
      </w:r>
      <w:r w:rsidRPr="008628F6">
        <w:rPr>
          <w:sz w:val="12"/>
        </w:rPr>
        <w:t xml:space="preserve">. That people become individuals, i.e., individuate into beings capable of exercising conscious awareness and will, is then treated only as a possibility subject to intentional human efforts and not taken for granted as an in-born attribute. </w:t>
      </w:r>
    </w:p>
    <w:p w14:paraId="5F0528E5" w14:textId="77777777" w:rsidR="001D02FD" w:rsidRPr="00B55AD5" w:rsidRDefault="001D02FD" w:rsidP="001D02FD"/>
    <w:p w14:paraId="40FD69C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Roboto">
    <w:altName w:val="Roboto"/>
    <w:charset w:val="00"/>
    <w:family w:val="auto"/>
    <w:pitch w:val="variable"/>
    <w:sig w:usb0="E00002FF" w:usb1="5000205B" w:usb2="00000020" w:usb3="00000000" w:csb0="0000019F" w:csb1="00000000"/>
  </w:font>
  <w:font w:name="Garamond Premr Pro">
    <w:altName w:val="Garamond Premr Pro"/>
    <w:panose1 w:val="00000000000000000000"/>
    <w:charset w:val="86"/>
    <w:family w:val="roman"/>
    <w:notTrueType/>
    <w:pitch w:val="default"/>
    <w:sig w:usb0="00000003" w:usb1="080E0000" w:usb2="00000010"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F5A4A"/>
    <w:rsid w:val="000139A3"/>
    <w:rsid w:val="00100833"/>
    <w:rsid w:val="00104529"/>
    <w:rsid w:val="00105942"/>
    <w:rsid w:val="00107396"/>
    <w:rsid w:val="00144A4C"/>
    <w:rsid w:val="00176AB0"/>
    <w:rsid w:val="00177B7D"/>
    <w:rsid w:val="0018322D"/>
    <w:rsid w:val="001B5776"/>
    <w:rsid w:val="001D02FD"/>
    <w:rsid w:val="001E527A"/>
    <w:rsid w:val="001F4EA6"/>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75ED7"/>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 w:val="00FF5A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DB537"/>
  <w15:chartTrackingRefBased/>
  <w15:docId w15:val="{7353E66F-1BA9-49E9-A72A-53668A9CB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D02FD"/>
    <w:rPr>
      <w:rFonts w:ascii="Calibri" w:hAnsi="Calibri"/>
    </w:rPr>
  </w:style>
  <w:style w:type="paragraph" w:styleId="Heading1">
    <w:name w:val="heading 1"/>
    <w:aliases w:val="Pocket"/>
    <w:basedOn w:val="Normal"/>
    <w:next w:val="Normal"/>
    <w:link w:val="Heading1Char"/>
    <w:qFormat/>
    <w:rsid w:val="00FF5A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F5A4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F5A4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no read,No Spacing211,No Spacing4,No Spacing11111,No Spacing5,No Spacing12,No Spacing2111,No Spacing2,Debate Text,Read stuff,No Spacing11,Ch"/>
    <w:basedOn w:val="Normal"/>
    <w:next w:val="Normal"/>
    <w:link w:val="Heading4Char"/>
    <w:uiPriority w:val="3"/>
    <w:unhideWhenUsed/>
    <w:qFormat/>
    <w:rsid w:val="00FF5A4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F5A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5A4A"/>
  </w:style>
  <w:style w:type="character" w:customStyle="1" w:styleId="Heading1Char">
    <w:name w:val="Heading 1 Char"/>
    <w:aliases w:val="Pocket Char"/>
    <w:basedOn w:val="DefaultParagraphFont"/>
    <w:link w:val="Heading1"/>
    <w:rsid w:val="00FF5A4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F5A4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F5A4A"/>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no read Char,No Spacing211 Char,No Spacing4 Char,No Spacing11111 Char,No Spacing5 Char"/>
    <w:basedOn w:val="DefaultParagraphFont"/>
    <w:link w:val="Heading4"/>
    <w:uiPriority w:val="3"/>
    <w:rsid w:val="00FF5A4A"/>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
    <w:basedOn w:val="DefaultParagraphFont"/>
    <w:link w:val="textbold"/>
    <w:uiPriority w:val="7"/>
    <w:qFormat/>
    <w:rsid w:val="00FF5A4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5"/>
    <w:qFormat/>
    <w:rsid w:val="00FF5A4A"/>
    <w:rPr>
      <w:b/>
      <w:bCs/>
      <w:sz w:val="26"/>
      <w:u w:val="none"/>
    </w:rPr>
  </w:style>
  <w:style w:type="character" w:customStyle="1" w:styleId="StyleUnderline">
    <w:name w:val="Style Underline"/>
    <w:aliases w:val="Underline,Style Bold Underline,apple-style-span + 6 pt,Kern at 16 pt,Intense Emphasis1,Intense Emphasis2,HHeading 3 + 12 pt,ci,Intense Emphasis11,Intense Emphasis3,Minimized Char,Intense Emphasis111,Intense Emphasis1111,Bo,Bold,Style,c,B"/>
    <w:basedOn w:val="DefaultParagraphFont"/>
    <w:uiPriority w:val="6"/>
    <w:qFormat/>
    <w:rsid w:val="00FF5A4A"/>
    <w:rPr>
      <w:b w:val="0"/>
      <w:sz w:val="22"/>
      <w:u w:val="single"/>
    </w:rPr>
  </w:style>
  <w:style w:type="character" w:styleId="Hyperlink">
    <w:name w:val="Hyperlink"/>
    <w:basedOn w:val="DefaultParagraphFont"/>
    <w:uiPriority w:val="99"/>
    <w:unhideWhenUsed/>
    <w:rsid w:val="00FF5A4A"/>
    <w:rPr>
      <w:color w:val="auto"/>
      <w:u w:val="none"/>
    </w:rPr>
  </w:style>
  <w:style w:type="character" w:styleId="FollowedHyperlink">
    <w:name w:val="FollowedHyperlink"/>
    <w:basedOn w:val="DefaultParagraphFont"/>
    <w:uiPriority w:val="99"/>
    <w:semiHidden/>
    <w:unhideWhenUsed/>
    <w:rsid w:val="00FF5A4A"/>
    <w:rPr>
      <w:color w:val="auto"/>
      <w:u w:val="none"/>
    </w:rPr>
  </w:style>
  <w:style w:type="paragraph" w:customStyle="1" w:styleId="textbold">
    <w:name w:val="text bold"/>
    <w:basedOn w:val="Normal"/>
    <w:link w:val="Emphasis"/>
    <w:uiPriority w:val="7"/>
    <w:qFormat/>
    <w:rsid w:val="001D02FD"/>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stminsterresearch.wmin.ac.uk/4657/1/Anand_2007_final_author.pdf" TargetMode="External"/><Relationship Id="rId3" Type="http://schemas.openxmlformats.org/officeDocument/2006/relationships/styles" Target="styles.xml"/><Relationship Id="rId7" Type="http://schemas.openxmlformats.org/officeDocument/2006/relationships/hyperlink" Target="http://courses.arch.vt.edu/courses/wdunaway/gia5524/said85.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reappropriate.co/2014/04/what-is-orientalism-and-how-is-it-also-racis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25</TotalTime>
  <Pages>16</Pages>
  <Words>8918</Words>
  <Characters>50834</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Shao</dc:creator>
  <cp:keywords>5.1.1</cp:keywords>
  <dc:description/>
  <cp:lastModifiedBy>Aaron</cp:lastModifiedBy>
  <cp:revision>2</cp:revision>
  <dcterms:created xsi:type="dcterms:W3CDTF">2021-12-18T22:49:00Z</dcterms:created>
  <dcterms:modified xsi:type="dcterms:W3CDTF">2021-12-18T23:14:00Z</dcterms:modified>
</cp:coreProperties>
</file>