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4BB02" w14:textId="4FBE82CE" w:rsidR="00DA0228" w:rsidRPr="00F31E5E" w:rsidRDefault="00DA0228" w:rsidP="00DA0228">
      <w:pPr>
        <w:pStyle w:val="Heading2"/>
      </w:pPr>
      <w:r w:rsidRPr="00F31E5E">
        <w:t>BioTech</w:t>
      </w:r>
    </w:p>
    <w:p w14:paraId="4747363C" w14:textId="77777777" w:rsidR="00DA0228" w:rsidRPr="00F31E5E" w:rsidRDefault="00DA0228" w:rsidP="00DA0228">
      <w:pPr>
        <w:pStyle w:val="Heading4"/>
        <w:rPr>
          <w:rStyle w:val="Style13ptBold"/>
          <w:rFonts w:asciiTheme="majorHAnsi" w:hAnsiTheme="majorHAnsi" w:cstheme="majorHAnsi"/>
        </w:rPr>
      </w:pPr>
      <w:r w:rsidRPr="00F31E5E">
        <w:rPr>
          <w:rStyle w:val="Style13ptBold"/>
          <w:rFonts w:asciiTheme="majorHAnsi" w:hAnsiTheme="majorHAnsi" w:cstheme="majorHAnsi"/>
          <w:b/>
        </w:rPr>
        <w:t>U.S dominance over biotech now BUT Misguided policy cedes control to China.</w:t>
      </w:r>
      <w:r w:rsidRPr="00F31E5E">
        <w:rPr>
          <w:rStyle w:val="Style13ptBold"/>
          <w:rFonts w:asciiTheme="majorHAnsi" w:hAnsiTheme="majorHAnsi" w:cstheme="majorHAnsi"/>
        </w:rPr>
        <w:t xml:space="preserve"> </w:t>
      </w:r>
    </w:p>
    <w:p w14:paraId="11F874F7" w14:textId="77777777" w:rsidR="00DA0228" w:rsidRPr="00F31E5E" w:rsidRDefault="00DA0228" w:rsidP="00DA0228">
      <w:pPr>
        <w:rPr>
          <w:rFonts w:asciiTheme="majorHAnsi" w:hAnsiTheme="majorHAnsi" w:cstheme="majorHAnsi"/>
          <w:i/>
          <w:iCs/>
          <w:color w:val="001E20"/>
          <w:sz w:val="12"/>
          <w:szCs w:val="12"/>
          <w:bdr w:val="none" w:sz="0" w:space="0" w:color="auto" w:frame="1"/>
        </w:rPr>
      </w:pPr>
      <w:r w:rsidRPr="00F31E5E">
        <w:rPr>
          <w:rStyle w:val="Style13ptBold"/>
          <w:rFonts w:asciiTheme="majorHAnsi" w:hAnsiTheme="majorHAnsi" w:cstheme="majorHAnsi"/>
        </w:rPr>
        <w:t>Gupta 6/11</w:t>
      </w:r>
      <w:r w:rsidRPr="00F31E5E">
        <w:rPr>
          <w:rFonts w:asciiTheme="majorHAnsi" w:hAnsiTheme="majorHAnsi" w:cstheme="majorHAnsi"/>
        </w:rPr>
        <w:t xml:space="preserve"> </w:t>
      </w:r>
      <w:r w:rsidRPr="00F31E5E">
        <w:rPr>
          <w:rFonts w:asciiTheme="majorHAnsi" w:hAnsiTheme="majorHAnsi" w:cstheme="majorHAnsi"/>
          <w:sz w:val="12"/>
          <w:szCs w:val="12"/>
        </w:rPr>
        <w:t xml:space="preserve">[“As Washington Ties Pharma's Hands, China Is Leaping Ahead.”, Gaurav Gupta, </w:t>
      </w:r>
      <w:r w:rsidRPr="00F31E5E">
        <w:rPr>
          <w:rFonts w:asciiTheme="majorHAnsi" w:hAnsiTheme="majorHAnsi" w:cstheme="majorHAnsi"/>
          <w:i/>
          <w:iCs/>
          <w:sz w:val="12"/>
          <w:szCs w:val="12"/>
        </w:rPr>
        <w:t>Opinion | America Risks Ceding Its Biotech Dominance to China | Barron's</w:t>
      </w:r>
      <w:r w:rsidRPr="00F31E5E">
        <w:rPr>
          <w:rFonts w:asciiTheme="majorHAnsi" w:hAnsiTheme="majorHAnsi" w:cstheme="majorHAnsi"/>
          <w:sz w:val="12"/>
          <w:szCs w:val="12"/>
        </w:rPr>
        <w:t xml:space="preserve">, Barrons, 11 June 2021, www.barrons.com/articles/as-washington-ties-pharmas-hands-china-is-leaping-ahead-51623438808., </w:t>
      </w:r>
      <w:r w:rsidRPr="00F31E5E">
        <w:rPr>
          <w:rFonts w:asciiTheme="majorHAnsi" w:hAnsiTheme="majorHAnsi" w:cstheme="majorHAnsi"/>
          <w:i/>
          <w:iCs/>
          <w:color w:val="001E20"/>
          <w:sz w:val="12"/>
          <w:szCs w:val="12"/>
          <w:bdr w:val="none" w:sz="0" w:space="0" w:color="auto" w:frame="1"/>
        </w:rPr>
        <w:t>Gaurav Gupta, a physician, is the founder of the biotechnology investment firm Ascendant BioCapital.]//Lex AKu</w:t>
      </w:r>
    </w:p>
    <w:p w14:paraId="03ABE10E" w14:textId="77777777" w:rsidR="00DA0228" w:rsidRPr="00F31E5E" w:rsidRDefault="00DA0228" w:rsidP="00DA0228">
      <w:pPr>
        <w:pStyle w:val="NormalWeb"/>
        <w:spacing w:before="0" w:beforeAutospacing="0" w:after="375" w:afterAutospacing="0"/>
        <w:textAlignment w:val="baseline"/>
        <w:rPr>
          <w:rFonts w:asciiTheme="majorHAnsi" w:hAnsiTheme="majorHAnsi" w:cstheme="majorHAnsi"/>
          <w:b/>
          <w:iCs/>
          <w:sz w:val="24"/>
          <w:u w:val="single"/>
        </w:rPr>
      </w:pPr>
      <w:r w:rsidRPr="00F31E5E">
        <w:rPr>
          <w:rFonts w:ascii="Arial" w:hAnsi="Arial" w:cs="Arial"/>
          <w:vanish/>
          <w:color w:val="001E20"/>
          <w:sz w:val="12"/>
        </w:rPr>
        <w:t>There</w:t>
      </w:r>
      <w:r w:rsidRPr="00F31E5E">
        <w:rPr>
          <w:rFonts w:ascii="Arial" w:hAnsi="Arial" w:cs="Arial"/>
          <w:color w:val="001E20"/>
          <w:sz w:val="12"/>
        </w:rPr>
        <w:t xml:space="preserve"> </w:t>
      </w:r>
      <w:r w:rsidRPr="00F31E5E">
        <w:rPr>
          <w:rFonts w:ascii="Arial" w:hAnsi="Arial" w:cs="Arial"/>
          <w:vanish/>
          <w:color w:val="001E20"/>
          <w:sz w:val="12"/>
        </w:rPr>
        <w:t>should</w:t>
      </w:r>
      <w:r w:rsidRPr="00F31E5E">
        <w:rPr>
          <w:rFonts w:ascii="Arial" w:hAnsi="Arial" w:cs="Arial"/>
          <w:color w:val="001E20"/>
          <w:sz w:val="12"/>
        </w:rPr>
        <w:t xml:space="preserve"> </w:t>
      </w:r>
      <w:r w:rsidRPr="00F31E5E">
        <w:rPr>
          <w:rFonts w:ascii="Arial" w:hAnsi="Arial" w:cs="Arial"/>
          <w:vanish/>
          <w:color w:val="001E20"/>
          <w:sz w:val="12"/>
        </w:rPr>
        <w:t>be</w:t>
      </w:r>
      <w:r w:rsidRPr="00F31E5E">
        <w:rPr>
          <w:rFonts w:ascii="Arial" w:hAnsi="Arial" w:cs="Arial"/>
          <w:color w:val="001E20"/>
          <w:sz w:val="12"/>
        </w:rPr>
        <w:t xml:space="preserve"> </w:t>
      </w:r>
      <w:r w:rsidRPr="00F31E5E">
        <w:rPr>
          <w:rFonts w:ascii="Arial" w:hAnsi="Arial" w:cs="Arial"/>
          <w:vanish/>
          <w:color w:val="001E20"/>
          <w:sz w:val="12"/>
        </w:rPr>
        <w:t>no</w:t>
      </w:r>
      <w:r w:rsidRPr="00F31E5E">
        <w:rPr>
          <w:rFonts w:ascii="Arial" w:hAnsi="Arial" w:cs="Arial"/>
          <w:color w:val="001E20"/>
          <w:sz w:val="12"/>
        </w:rPr>
        <w:t xml:space="preserve"> </w:t>
      </w:r>
      <w:r w:rsidRPr="00F31E5E">
        <w:rPr>
          <w:rFonts w:ascii="Arial" w:hAnsi="Arial" w:cs="Arial"/>
          <w:vanish/>
          <w:color w:val="001E20"/>
          <w:sz w:val="12"/>
        </w:rPr>
        <w:t>doubt</w:t>
      </w:r>
      <w:r w:rsidRPr="00F31E5E">
        <w:rPr>
          <w:rFonts w:ascii="Arial" w:hAnsi="Arial" w:cs="Arial"/>
          <w:color w:val="001E20"/>
          <w:sz w:val="12"/>
        </w:rPr>
        <w:t xml:space="preserve"> </w:t>
      </w:r>
      <w:r w:rsidRPr="00F31E5E">
        <w:rPr>
          <w:rFonts w:ascii="Arial" w:hAnsi="Arial" w:cs="Arial"/>
          <w:vanish/>
          <w:color w:val="001E20"/>
          <w:sz w:val="12"/>
        </w:rPr>
        <w:t>that</w:t>
      </w:r>
      <w:r w:rsidRPr="00F31E5E">
        <w:rPr>
          <w:rFonts w:ascii="Arial" w:hAnsi="Arial" w:cs="Arial"/>
          <w:color w:val="001E20"/>
          <w:sz w:val="12"/>
        </w:rPr>
        <w:t xml:space="preserve"> </w:t>
      </w:r>
      <w:r w:rsidRPr="00F31E5E">
        <w:rPr>
          <w:rFonts w:ascii="Arial" w:hAnsi="Arial" w:cs="Arial"/>
          <w:vanish/>
          <w:color w:val="001E20"/>
          <w:sz w:val="12"/>
        </w:rPr>
        <w:t>we</w:t>
      </w:r>
      <w:r w:rsidRPr="00F31E5E">
        <w:rPr>
          <w:rFonts w:ascii="Arial" w:hAnsi="Arial" w:cs="Arial"/>
          <w:color w:val="001E20"/>
          <w:sz w:val="12"/>
        </w:rPr>
        <w:t xml:space="preserve"> </w:t>
      </w:r>
      <w:r w:rsidRPr="00F31E5E">
        <w:rPr>
          <w:rFonts w:ascii="Arial" w:hAnsi="Arial" w:cs="Arial"/>
          <w:vanish/>
          <w:color w:val="001E20"/>
          <w:sz w:val="12"/>
        </w:rPr>
        <w:t>are</w:t>
      </w:r>
      <w:r w:rsidRPr="00F31E5E">
        <w:rPr>
          <w:rFonts w:ascii="Arial" w:hAnsi="Arial" w:cs="Arial"/>
          <w:color w:val="001E20"/>
          <w:sz w:val="12"/>
        </w:rPr>
        <w:t xml:space="preserve"> </w:t>
      </w:r>
      <w:r w:rsidRPr="00F31E5E">
        <w:rPr>
          <w:rFonts w:ascii="Arial" w:hAnsi="Arial" w:cs="Arial"/>
          <w:vanish/>
          <w:color w:val="001E20"/>
          <w:sz w:val="12"/>
        </w:rPr>
        <w:t>living</w:t>
      </w:r>
      <w:r w:rsidRPr="00F31E5E">
        <w:rPr>
          <w:rFonts w:ascii="Arial" w:hAnsi="Arial" w:cs="Arial"/>
          <w:color w:val="001E20"/>
          <w:sz w:val="12"/>
        </w:rPr>
        <w:t xml:space="preserve"> </w:t>
      </w:r>
      <w:r w:rsidRPr="00F31E5E">
        <w:rPr>
          <w:rFonts w:ascii="Arial" w:hAnsi="Arial" w:cs="Arial"/>
          <w:vanish/>
          <w:color w:val="001E20"/>
          <w:sz w:val="12"/>
        </w:rPr>
        <w:t>at</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dawn</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a</w:t>
      </w:r>
      <w:r w:rsidRPr="00F31E5E">
        <w:rPr>
          <w:rFonts w:ascii="Arial" w:hAnsi="Arial" w:cs="Arial"/>
          <w:color w:val="001E20"/>
          <w:sz w:val="12"/>
        </w:rPr>
        <w:t xml:space="preserve"> </w:t>
      </w:r>
      <w:r w:rsidRPr="00F31E5E">
        <w:rPr>
          <w:rFonts w:ascii="Arial" w:hAnsi="Arial" w:cs="Arial"/>
          <w:vanish/>
          <w:color w:val="001E20"/>
          <w:sz w:val="12"/>
        </w:rPr>
        <w:t>golden</w:t>
      </w:r>
      <w:r w:rsidRPr="00F31E5E">
        <w:rPr>
          <w:rFonts w:ascii="Arial" w:hAnsi="Arial" w:cs="Arial"/>
          <w:color w:val="001E20"/>
          <w:sz w:val="12"/>
        </w:rPr>
        <w:t xml:space="preserve"> </w:t>
      </w:r>
      <w:r w:rsidRPr="00F31E5E">
        <w:rPr>
          <w:rFonts w:ascii="Arial" w:hAnsi="Arial" w:cs="Arial"/>
          <w:vanish/>
          <w:color w:val="001E20"/>
          <w:sz w:val="12"/>
        </w:rPr>
        <w:t>age</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biomedical</w:t>
      </w:r>
      <w:r w:rsidRPr="00F31E5E">
        <w:rPr>
          <w:rFonts w:ascii="Arial" w:hAnsi="Arial" w:cs="Arial"/>
          <w:color w:val="001E20"/>
          <w:sz w:val="12"/>
        </w:rPr>
        <w:t xml:space="preserve"> </w:t>
      </w:r>
      <w:r w:rsidRPr="00F31E5E">
        <w:rPr>
          <w:rFonts w:ascii="Arial" w:hAnsi="Arial" w:cs="Arial"/>
          <w:vanish/>
          <w:color w:val="001E20"/>
          <w:sz w:val="12"/>
        </w:rPr>
        <w:t>innovation.</w:t>
      </w:r>
      <w:r w:rsidRPr="00F31E5E">
        <w:rPr>
          <w:rFonts w:ascii="Arial" w:hAnsi="Arial" w:cs="Arial"/>
          <w:color w:val="001E20"/>
          <w:sz w:val="12"/>
        </w:rPr>
        <w:t xml:space="preserve"> </w:t>
      </w:r>
      <w:r w:rsidRPr="00F31E5E">
        <w:rPr>
          <w:rStyle w:val="Emphasis"/>
          <w:vanish/>
        </w:rPr>
        <w:t>The</w:t>
      </w:r>
      <w:r w:rsidRPr="00F31E5E">
        <w:rPr>
          <w:rStyle w:val="Emphasis"/>
        </w:rPr>
        <w:t xml:space="preserve"> </w:t>
      </w:r>
      <w:r w:rsidRPr="00F31E5E">
        <w:rPr>
          <w:rStyle w:val="Emphasis"/>
          <w:highlight w:val="cyan"/>
        </w:rPr>
        <w:t>American scientific engine</w:t>
      </w:r>
      <w:r w:rsidRPr="00F31E5E">
        <w:rPr>
          <w:rStyle w:val="Emphasis"/>
        </w:rPr>
        <w:t xml:space="preserve"> </w:t>
      </w:r>
      <w:r w:rsidRPr="00F31E5E">
        <w:rPr>
          <w:rStyle w:val="Emphasis"/>
          <w:vanish/>
        </w:rPr>
        <w:t>that</w:t>
      </w:r>
      <w:r w:rsidRPr="00F31E5E">
        <w:rPr>
          <w:rStyle w:val="Emphasis"/>
        </w:rPr>
        <w:t xml:space="preserve"> </w:t>
      </w:r>
      <w:r w:rsidRPr="00F31E5E">
        <w:rPr>
          <w:rStyle w:val="Emphasis"/>
          <w:highlight w:val="cyan"/>
        </w:rPr>
        <w:t>produced</w:t>
      </w:r>
      <w:r w:rsidRPr="00F31E5E">
        <w:rPr>
          <w:rStyle w:val="Emphasis"/>
        </w:rPr>
        <w:t xml:space="preserve"> </w:t>
      </w:r>
      <w:r w:rsidRPr="00F31E5E">
        <w:rPr>
          <w:rStyle w:val="Emphasis"/>
          <w:vanish/>
        </w:rPr>
        <w:t>Covid-19</w:t>
      </w:r>
      <w:r w:rsidRPr="00F31E5E">
        <w:rPr>
          <w:rStyle w:val="Emphasis"/>
        </w:rPr>
        <w:t xml:space="preserve"> </w:t>
      </w:r>
      <w:r w:rsidRPr="00F31E5E">
        <w:rPr>
          <w:rStyle w:val="Emphasis"/>
          <w:highlight w:val="cyan"/>
        </w:rPr>
        <w:t>vaccines in record time</w:t>
      </w:r>
      <w:r w:rsidRPr="00F31E5E">
        <w:rPr>
          <w:rStyle w:val="Emphasis"/>
        </w:rPr>
        <w:t xml:space="preserve"> </w:t>
      </w:r>
      <w:r w:rsidRPr="00F31E5E">
        <w:rPr>
          <w:rStyle w:val="Emphasis"/>
          <w:highlight w:val="cyan"/>
        </w:rPr>
        <w:t>was fueled by</w:t>
      </w:r>
      <w:r w:rsidRPr="00F31E5E">
        <w:rPr>
          <w:rStyle w:val="Emphasis"/>
        </w:rPr>
        <w:t xml:space="preserve"> </w:t>
      </w:r>
      <w:r w:rsidRPr="00F31E5E">
        <w:rPr>
          <w:rStyle w:val="Emphasis"/>
          <w:vanish/>
        </w:rPr>
        <w:t>a</w:t>
      </w:r>
      <w:r w:rsidRPr="00F31E5E">
        <w:rPr>
          <w:rStyle w:val="Emphasis"/>
        </w:rPr>
        <w:t xml:space="preserve"> </w:t>
      </w:r>
      <w:r w:rsidRPr="00F31E5E">
        <w:rPr>
          <w:rStyle w:val="Emphasis"/>
          <w:highlight w:val="cyan"/>
        </w:rPr>
        <w:t>convergence of advances</w:t>
      </w:r>
      <w:r w:rsidRPr="00F31E5E">
        <w:rPr>
          <w:rStyle w:val="Emphasis"/>
        </w:rPr>
        <w:t xml:space="preserve"> </w:t>
      </w:r>
      <w:r w:rsidRPr="00F31E5E">
        <w:rPr>
          <w:rStyle w:val="Emphasis"/>
          <w:vanish/>
        </w:rPr>
        <w:t>in</w:t>
      </w:r>
      <w:r w:rsidRPr="00F31E5E">
        <w:rPr>
          <w:rStyle w:val="Emphasis"/>
        </w:rPr>
        <w:t xml:space="preserve"> </w:t>
      </w:r>
      <w:r w:rsidRPr="00F31E5E">
        <w:rPr>
          <w:rStyle w:val="Emphasis"/>
          <w:vanish/>
        </w:rPr>
        <w:t>genomics,</w:t>
      </w:r>
      <w:r w:rsidRPr="00F31E5E">
        <w:rPr>
          <w:rStyle w:val="Emphasis"/>
        </w:rPr>
        <w:t xml:space="preserve"> </w:t>
      </w:r>
      <w:r w:rsidRPr="00F31E5E">
        <w:rPr>
          <w:rStyle w:val="Emphasis"/>
          <w:vanish/>
        </w:rPr>
        <w:t>biomarkers,</w:t>
      </w:r>
      <w:r w:rsidRPr="00F31E5E">
        <w:rPr>
          <w:rStyle w:val="Emphasis"/>
        </w:rPr>
        <w:t xml:space="preserve"> </w:t>
      </w:r>
      <w:r w:rsidRPr="00F31E5E">
        <w:rPr>
          <w:rStyle w:val="Emphasis"/>
          <w:vanish/>
        </w:rPr>
        <w:t>data</w:t>
      </w:r>
      <w:r w:rsidRPr="00F31E5E">
        <w:rPr>
          <w:rStyle w:val="Emphasis"/>
        </w:rPr>
        <w:t xml:space="preserve"> </w:t>
      </w:r>
      <w:r w:rsidRPr="00F31E5E">
        <w:rPr>
          <w:rStyle w:val="Emphasis"/>
          <w:vanish/>
        </w:rPr>
        <w:t>science,</w:t>
      </w:r>
      <w:r w:rsidRPr="00F31E5E">
        <w:rPr>
          <w:rStyle w:val="Emphasis"/>
        </w:rPr>
        <w:t xml:space="preserve"> </w:t>
      </w:r>
      <w:r w:rsidRPr="00F31E5E">
        <w:rPr>
          <w:rStyle w:val="Emphasis"/>
          <w:vanish/>
        </w:rPr>
        <w:t>and</w:t>
      </w:r>
      <w:r w:rsidRPr="00F31E5E">
        <w:rPr>
          <w:rStyle w:val="Emphasis"/>
        </w:rPr>
        <w:t xml:space="preserve"> </w:t>
      </w:r>
      <w:r w:rsidRPr="00F31E5E">
        <w:rPr>
          <w:rStyle w:val="Emphasis"/>
          <w:vanish/>
        </w:rPr>
        <w:t>manufacturing</w:t>
      </w:r>
      <w:r w:rsidRPr="00F31E5E">
        <w:rPr>
          <w:rStyle w:val="Emphasis"/>
        </w:rPr>
        <w:t xml:space="preserve"> </w:t>
      </w:r>
      <w:r w:rsidRPr="00F31E5E">
        <w:rPr>
          <w:rStyle w:val="Emphasis"/>
          <w:vanish/>
        </w:rPr>
        <w:t>years</w:t>
      </w:r>
      <w:r w:rsidRPr="00F31E5E">
        <w:rPr>
          <w:rStyle w:val="Emphasis"/>
        </w:rPr>
        <w:t xml:space="preserve"> </w:t>
      </w:r>
      <w:r w:rsidRPr="00F31E5E">
        <w:rPr>
          <w:rStyle w:val="Emphasis"/>
          <w:vanish/>
        </w:rPr>
        <w:t>in</w:t>
      </w:r>
      <w:r w:rsidRPr="00F31E5E">
        <w:rPr>
          <w:rStyle w:val="Emphasis"/>
        </w:rPr>
        <w:t xml:space="preserve"> </w:t>
      </w:r>
      <w:r w:rsidRPr="00F31E5E">
        <w:rPr>
          <w:rStyle w:val="Emphasis"/>
          <w:vanish/>
        </w:rPr>
        <w:t>the</w:t>
      </w:r>
      <w:r w:rsidRPr="00F31E5E">
        <w:rPr>
          <w:rStyle w:val="Emphasis"/>
        </w:rPr>
        <w:t xml:space="preserve"> </w:t>
      </w:r>
      <w:r w:rsidRPr="00F31E5E">
        <w:rPr>
          <w:rStyle w:val="Emphasis"/>
          <w:vanish/>
        </w:rPr>
        <w:t>making</w:t>
      </w:r>
      <w:r w:rsidRPr="00F31E5E">
        <w:rPr>
          <w:rFonts w:ascii="Arial" w:hAnsi="Arial" w:cs="Arial"/>
          <w:vanish/>
          <w:color w:val="001E20"/>
          <w:sz w:val="12"/>
        </w:rPr>
        <w:t>.</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first</w:t>
      </w:r>
      <w:r w:rsidRPr="00F31E5E">
        <w:rPr>
          <w:rFonts w:ascii="Arial" w:hAnsi="Arial" w:cs="Arial"/>
          <w:color w:val="001E20"/>
          <w:sz w:val="12"/>
        </w:rPr>
        <w:t xml:space="preserve"> </w:t>
      </w:r>
      <w:r w:rsidRPr="00F31E5E">
        <w:rPr>
          <w:rFonts w:ascii="Arial" w:hAnsi="Arial" w:cs="Arial"/>
          <w:vanish/>
          <w:color w:val="001E20"/>
          <w:sz w:val="12"/>
        </w:rPr>
        <w:t>Food</w:t>
      </w:r>
      <w:r w:rsidRPr="00F31E5E">
        <w:rPr>
          <w:rFonts w:ascii="Arial" w:hAnsi="Arial" w:cs="Arial"/>
          <w:color w:val="001E20"/>
          <w:sz w:val="12"/>
        </w:rPr>
        <w:t xml:space="preserve"> </w:t>
      </w:r>
      <w:r w:rsidRPr="00F31E5E">
        <w:rPr>
          <w:rFonts w:ascii="Arial" w:hAnsi="Arial" w:cs="Arial"/>
          <w:vanish/>
          <w:color w:val="001E20"/>
          <w:sz w:val="12"/>
        </w:rPr>
        <w:t>and</w:t>
      </w:r>
      <w:r w:rsidRPr="00F31E5E">
        <w:rPr>
          <w:rFonts w:ascii="Arial" w:hAnsi="Arial" w:cs="Arial"/>
          <w:color w:val="001E20"/>
          <w:sz w:val="12"/>
        </w:rPr>
        <w:t xml:space="preserve"> </w:t>
      </w:r>
      <w:r w:rsidRPr="00F31E5E">
        <w:rPr>
          <w:rFonts w:ascii="Arial" w:hAnsi="Arial" w:cs="Arial"/>
          <w:vanish/>
          <w:color w:val="001E20"/>
          <w:sz w:val="12"/>
        </w:rPr>
        <w:t>Drug</w:t>
      </w:r>
      <w:r w:rsidRPr="00F31E5E">
        <w:rPr>
          <w:rFonts w:ascii="Arial" w:hAnsi="Arial" w:cs="Arial"/>
          <w:color w:val="001E20"/>
          <w:sz w:val="12"/>
        </w:rPr>
        <w:t xml:space="preserve"> </w:t>
      </w:r>
      <w:r w:rsidRPr="00F31E5E">
        <w:rPr>
          <w:rFonts w:ascii="Arial" w:hAnsi="Arial" w:cs="Arial"/>
          <w:vanish/>
          <w:color w:val="001E20"/>
          <w:sz w:val="12"/>
        </w:rPr>
        <w:t>Administration</w:t>
      </w:r>
      <w:r w:rsidRPr="00F31E5E">
        <w:rPr>
          <w:rFonts w:ascii="Arial" w:hAnsi="Arial" w:cs="Arial"/>
          <w:color w:val="001E20"/>
          <w:sz w:val="12"/>
        </w:rPr>
        <w:t xml:space="preserve"> </w:t>
      </w:r>
      <w:r w:rsidRPr="00F31E5E">
        <w:rPr>
          <w:rFonts w:ascii="Arial" w:hAnsi="Arial" w:cs="Arial"/>
          <w:vanish/>
          <w:color w:val="001E20"/>
          <w:sz w:val="12"/>
        </w:rPr>
        <w:t>approvals</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a</w:t>
      </w:r>
      <w:r w:rsidRPr="00F31E5E">
        <w:rPr>
          <w:rFonts w:ascii="Arial" w:hAnsi="Arial" w:cs="Arial"/>
          <w:color w:val="001E20"/>
          <w:sz w:val="12"/>
        </w:rPr>
        <w:t xml:space="preserve"> </w:t>
      </w:r>
      <w:r w:rsidRPr="00F31E5E">
        <w:rPr>
          <w:rFonts w:ascii="Arial" w:hAnsi="Arial" w:cs="Arial"/>
          <w:vanish/>
          <w:color w:val="001E20"/>
          <w:sz w:val="12"/>
        </w:rPr>
        <w:t>host</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new</w:t>
      </w:r>
      <w:r w:rsidRPr="00F31E5E">
        <w:rPr>
          <w:rFonts w:ascii="Arial" w:hAnsi="Arial" w:cs="Arial"/>
          <w:color w:val="001E20"/>
          <w:sz w:val="12"/>
        </w:rPr>
        <w:t xml:space="preserve"> </w:t>
      </w:r>
      <w:r w:rsidRPr="00F31E5E">
        <w:rPr>
          <w:rFonts w:ascii="Arial" w:hAnsi="Arial" w:cs="Arial"/>
          <w:vanish/>
          <w:color w:val="001E20"/>
          <w:sz w:val="12"/>
        </w:rPr>
        <w:t>product</w:t>
      </w:r>
      <w:r w:rsidRPr="00F31E5E">
        <w:rPr>
          <w:rFonts w:ascii="Arial" w:hAnsi="Arial" w:cs="Arial"/>
          <w:color w:val="001E20"/>
          <w:sz w:val="12"/>
        </w:rPr>
        <w:t xml:space="preserve"> </w:t>
      </w:r>
      <w:r w:rsidRPr="00F31E5E">
        <w:rPr>
          <w:rFonts w:ascii="Arial" w:hAnsi="Arial" w:cs="Arial"/>
          <w:vanish/>
          <w:color w:val="001E20"/>
          <w:sz w:val="12"/>
        </w:rPr>
        <w:t>formats—oligonucleotide,</w:t>
      </w:r>
      <w:r w:rsidRPr="00F31E5E">
        <w:rPr>
          <w:rFonts w:ascii="Arial" w:hAnsi="Arial" w:cs="Arial"/>
          <w:color w:val="001E20"/>
          <w:sz w:val="12"/>
        </w:rPr>
        <w:t xml:space="preserve"> </w:t>
      </w:r>
      <w:r w:rsidRPr="00F31E5E">
        <w:rPr>
          <w:rFonts w:ascii="Arial" w:hAnsi="Arial" w:cs="Arial"/>
          <w:vanish/>
          <w:color w:val="001E20"/>
          <w:sz w:val="12"/>
        </w:rPr>
        <w:t>bispecific,</w:t>
      </w:r>
      <w:r w:rsidRPr="00F31E5E">
        <w:rPr>
          <w:rFonts w:ascii="Arial" w:hAnsi="Arial" w:cs="Arial"/>
          <w:color w:val="001E20"/>
          <w:sz w:val="12"/>
        </w:rPr>
        <w:t xml:space="preserve"> </w:t>
      </w:r>
      <w:r w:rsidRPr="00F31E5E">
        <w:rPr>
          <w:rFonts w:ascii="Arial" w:hAnsi="Arial" w:cs="Arial"/>
          <w:vanish/>
          <w:color w:val="001E20"/>
          <w:sz w:val="12"/>
        </w:rPr>
        <w:t>oncolytic</w:t>
      </w:r>
      <w:r w:rsidRPr="00F31E5E">
        <w:rPr>
          <w:rFonts w:ascii="Arial" w:hAnsi="Arial" w:cs="Arial"/>
          <w:color w:val="001E20"/>
          <w:sz w:val="12"/>
        </w:rPr>
        <w:t xml:space="preserve"> </w:t>
      </w:r>
      <w:r w:rsidRPr="00F31E5E">
        <w:rPr>
          <w:rFonts w:ascii="Arial" w:hAnsi="Arial" w:cs="Arial"/>
          <w:vanish/>
          <w:color w:val="001E20"/>
          <w:sz w:val="12"/>
        </w:rPr>
        <w:t>virus,</w:t>
      </w:r>
      <w:r w:rsidRPr="00F31E5E">
        <w:rPr>
          <w:rFonts w:ascii="Arial" w:hAnsi="Arial" w:cs="Arial"/>
          <w:color w:val="001E20"/>
          <w:sz w:val="12"/>
        </w:rPr>
        <w:t xml:space="preserve"> </w:t>
      </w:r>
      <w:r w:rsidRPr="00F31E5E">
        <w:rPr>
          <w:rFonts w:ascii="Arial" w:hAnsi="Arial" w:cs="Arial"/>
          <w:vanish/>
          <w:color w:val="001E20"/>
          <w:sz w:val="12"/>
        </w:rPr>
        <w:t>CAR-T,</w:t>
      </w:r>
      <w:r w:rsidRPr="00F31E5E">
        <w:rPr>
          <w:rFonts w:ascii="Arial" w:hAnsi="Arial" w:cs="Arial"/>
          <w:color w:val="001E20"/>
          <w:sz w:val="12"/>
        </w:rPr>
        <w:t xml:space="preserve"> </w:t>
      </w:r>
      <w:r w:rsidRPr="00F31E5E">
        <w:rPr>
          <w:rFonts w:ascii="Arial" w:hAnsi="Arial" w:cs="Arial"/>
          <w:vanish/>
          <w:color w:val="001E20"/>
          <w:sz w:val="12"/>
        </w:rPr>
        <w:t>and</w:t>
      </w:r>
      <w:r w:rsidRPr="00F31E5E">
        <w:rPr>
          <w:rFonts w:ascii="Arial" w:hAnsi="Arial" w:cs="Arial"/>
          <w:color w:val="001E20"/>
          <w:sz w:val="12"/>
        </w:rPr>
        <w:t xml:space="preserve"> </w:t>
      </w:r>
      <w:r w:rsidRPr="00F31E5E">
        <w:rPr>
          <w:rFonts w:ascii="Arial" w:hAnsi="Arial" w:cs="Arial"/>
          <w:vanish/>
          <w:color w:val="001E20"/>
          <w:sz w:val="12"/>
        </w:rPr>
        <w:t>lentivirus/AAV—all</w:t>
      </w:r>
      <w:r w:rsidRPr="00F31E5E">
        <w:rPr>
          <w:rFonts w:ascii="Arial" w:hAnsi="Arial" w:cs="Arial"/>
          <w:color w:val="001E20"/>
          <w:sz w:val="12"/>
        </w:rPr>
        <w:t xml:space="preserve"> </w:t>
      </w:r>
      <w:r w:rsidRPr="00F31E5E">
        <w:rPr>
          <w:rFonts w:ascii="Arial" w:hAnsi="Arial" w:cs="Arial"/>
          <w:vanish/>
          <w:color w:val="001E20"/>
          <w:sz w:val="12"/>
        </w:rPr>
        <w:t>took</w:t>
      </w:r>
      <w:r w:rsidRPr="00F31E5E">
        <w:rPr>
          <w:rFonts w:ascii="Arial" w:hAnsi="Arial" w:cs="Arial"/>
          <w:color w:val="001E20"/>
          <w:sz w:val="12"/>
        </w:rPr>
        <w:t xml:space="preserve"> </w:t>
      </w:r>
      <w:r w:rsidRPr="00F31E5E">
        <w:rPr>
          <w:rFonts w:ascii="Arial" w:hAnsi="Arial" w:cs="Arial"/>
          <w:vanish/>
          <w:color w:val="001E20"/>
          <w:sz w:val="12"/>
        </w:rPr>
        <w:t>place</w:t>
      </w:r>
      <w:r w:rsidRPr="00F31E5E">
        <w:rPr>
          <w:rFonts w:ascii="Arial" w:hAnsi="Arial" w:cs="Arial"/>
          <w:color w:val="001E20"/>
          <w:sz w:val="12"/>
        </w:rPr>
        <w:t xml:space="preserve"> </w:t>
      </w:r>
      <w:r w:rsidRPr="00F31E5E">
        <w:rPr>
          <w:rFonts w:ascii="Arial" w:hAnsi="Arial" w:cs="Arial"/>
          <w:vanish/>
          <w:color w:val="001E20"/>
          <w:sz w:val="12"/>
        </w:rPr>
        <w:t>within</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last</w:t>
      </w:r>
      <w:r w:rsidRPr="00F31E5E">
        <w:rPr>
          <w:rFonts w:ascii="Arial" w:hAnsi="Arial" w:cs="Arial"/>
          <w:color w:val="001E20"/>
          <w:sz w:val="12"/>
        </w:rPr>
        <w:t xml:space="preserve"> </w:t>
      </w:r>
      <w:r w:rsidRPr="00F31E5E">
        <w:rPr>
          <w:rFonts w:ascii="Arial" w:hAnsi="Arial" w:cs="Arial"/>
          <w:vanish/>
          <w:color w:val="001E20"/>
          <w:sz w:val="12"/>
        </w:rPr>
        <w:t>decade.</w:t>
      </w:r>
      <w:r w:rsidRPr="00F31E5E">
        <w:rPr>
          <w:rFonts w:ascii="Arial" w:hAnsi="Arial" w:cs="Arial"/>
          <w:color w:val="001E20"/>
          <w:sz w:val="12"/>
        </w:rPr>
        <w:t xml:space="preserve"> </w:t>
      </w:r>
      <w:r w:rsidRPr="00F31E5E">
        <w:rPr>
          <w:rFonts w:ascii="Arial" w:hAnsi="Arial" w:cs="Arial"/>
          <w:vanish/>
          <w:color w:val="001E20"/>
          <w:sz w:val="12"/>
        </w:rPr>
        <w:t>These</w:t>
      </w:r>
      <w:r w:rsidRPr="00F31E5E">
        <w:rPr>
          <w:rFonts w:ascii="Arial" w:hAnsi="Arial" w:cs="Arial"/>
          <w:color w:val="001E20"/>
          <w:sz w:val="12"/>
        </w:rPr>
        <w:t xml:space="preserve"> </w:t>
      </w:r>
      <w:r w:rsidRPr="00F31E5E">
        <w:rPr>
          <w:rFonts w:ascii="Arial" w:hAnsi="Arial" w:cs="Arial"/>
          <w:vanish/>
          <w:color w:val="001E20"/>
          <w:sz w:val="12"/>
        </w:rPr>
        <w:t>represent</w:t>
      </w:r>
      <w:r w:rsidRPr="00F31E5E">
        <w:rPr>
          <w:rFonts w:ascii="Arial" w:hAnsi="Arial" w:cs="Arial"/>
          <w:color w:val="001E20"/>
          <w:sz w:val="12"/>
        </w:rPr>
        <w:t xml:space="preserve"> </w:t>
      </w:r>
      <w:r w:rsidRPr="00F31E5E">
        <w:rPr>
          <w:rFonts w:ascii="Arial" w:hAnsi="Arial" w:cs="Arial"/>
          <w:vanish/>
          <w:color w:val="001E20"/>
          <w:sz w:val="12"/>
        </w:rPr>
        <w:t>an</w:t>
      </w:r>
      <w:r w:rsidRPr="00F31E5E">
        <w:rPr>
          <w:rFonts w:ascii="Arial" w:hAnsi="Arial" w:cs="Arial"/>
          <w:color w:val="001E20"/>
          <w:sz w:val="12"/>
        </w:rPr>
        <w:t xml:space="preserve"> </w:t>
      </w:r>
      <w:r w:rsidRPr="00F31E5E">
        <w:rPr>
          <w:rFonts w:ascii="Arial" w:hAnsi="Arial" w:cs="Arial"/>
          <w:vanish/>
          <w:color w:val="001E20"/>
          <w:sz w:val="12"/>
        </w:rPr>
        <w:t>unprecedented</w:t>
      </w:r>
      <w:r w:rsidRPr="00F31E5E">
        <w:rPr>
          <w:rFonts w:ascii="Arial" w:hAnsi="Arial" w:cs="Arial"/>
          <w:color w:val="001E20"/>
          <w:sz w:val="12"/>
        </w:rPr>
        <w:t xml:space="preserve"> </w:t>
      </w:r>
      <w:r w:rsidRPr="00F31E5E">
        <w:rPr>
          <w:rFonts w:ascii="Arial" w:hAnsi="Arial" w:cs="Arial"/>
          <w:vanish/>
          <w:color w:val="001E20"/>
          <w:sz w:val="12"/>
        </w:rPr>
        <w:t>expansion</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armamentarium</w:t>
      </w:r>
      <w:r w:rsidRPr="00F31E5E">
        <w:rPr>
          <w:rFonts w:ascii="Arial" w:hAnsi="Arial" w:cs="Arial"/>
          <w:color w:val="001E20"/>
          <w:sz w:val="12"/>
        </w:rPr>
        <w:t xml:space="preserve"> </w:t>
      </w:r>
      <w:r w:rsidRPr="00F31E5E">
        <w:rPr>
          <w:rFonts w:ascii="Arial" w:hAnsi="Arial" w:cs="Arial"/>
          <w:vanish/>
          <w:color w:val="001E20"/>
          <w:sz w:val="12"/>
        </w:rPr>
        <w:t>that</w:t>
      </w:r>
      <w:r w:rsidRPr="00F31E5E">
        <w:rPr>
          <w:rFonts w:ascii="Arial" w:hAnsi="Arial" w:cs="Arial"/>
          <w:color w:val="001E20"/>
          <w:sz w:val="12"/>
        </w:rPr>
        <w:t xml:space="preserve"> </w:t>
      </w:r>
      <w:r w:rsidRPr="00F31E5E">
        <w:rPr>
          <w:rFonts w:ascii="Arial" w:hAnsi="Arial" w:cs="Arial"/>
          <w:vanish/>
          <w:color w:val="001E20"/>
          <w:sz w:val="12"/>
        </w:rPr>
        <w:t>physicians</w:t>
      </w:r>
      <w:r w:rsidRPr="00F31E5E">
        <w:rPr>
          <w:rFonts w:ascii="Arial" w:hAnsi="Arial" w:cs="Arial"/>
          <w:color w:val="001E20"/>
          <w:sz w:val="12"/>
        </w:rPr>
        <w:t xml:space="preserve"> </w:t>
      </w:r>
      <w:r w:rsidRPr="00F31E5E">
        <w:rPr>
          <w:rFonts w:ascii="Arial" w:hAnsi="Arial" w:cs="Arial"/>
          <w:vanish/>
          <w:color w:val="001E20"/>
          <w:sz w:val="12"/>
        </w:rPr>
        <w:t>have</w:t>
      </w:r>
      <w:r w:rsidRPr="00F31E5E">
        <w:rPr>
          <w:rFonts w:ascii="Arial" w:hAnsi="Arial" w:cs="Arial"/>
          <w:color w:val="001E20"/>
          <w:sz w:val="12"/>
        </w:rPr>
        <w:t xml:space="preserve"> </w:t>
      </w:r>
      <w:r w:rsidRPr="00F31E5E">
        <w:rPr>
          <w:rFonts w:ascii="Arial" w:hAnsi="Arial" w:cs="Arial"/>
          <w:vanish/>
          <w:color w:val="001E20"/>
          <w:sz w:val="12"/>
        </w:rPr>
        <w:t>at</w:t>
      </w:r>
      <w:r w:rsidRPr="00F31E5E">
        <w:rPr>
          <w:rFonts w:ascii="Arial" w:hAnsi="Arial" w:cs="Arial"/>
          <w:color w:val="001E20"/>
          <w:sz w:val="12"/>
        </w:rPr>
        <w:t xml:space="preserve"> </w:t>
      </w:r>
      <w:r w:rsidRPr="00F31E5E">
        <w:rPr>
          <w:rFonts w:ascii="Arial" w:hAnsi="Arial" w:cs="Arial"/>
          <w:vanish/>
          <w:color w:val="001E20"/>
          <w:sz w:val="12"/>
        </w:rPr>
        <w:t>their</w:t>
      </w:r>
      <w:r w:rsidRPr="00F31E5E">
        <w:rPr>
          <w:rFonts w:ascii="Arial" w:hAnsi="Arial" w:cs="Arial"/>
          <w:color w:val="001E20"/>
          <w:sz w:val="12"/>
        </w:rPr>
        <w:t xml:space="preserve"> </w:t>
      </w:r>
      <w:r w:rsidRPr="00F31E5E">
        <w:rPr>
          <w:rFonts w:ascii="Arial" w:hAnsi="Arial" w:cs="Arial"/>
          <w:vanish/>
          <w:color w:val="001E20"/>
          <w:sz w:val="12"/>
        </w:rPr>
        <w:t>disposal</w:t>
      </w:r>
      <w:r w:rsidRPr="00F31E5E">
        <w:rPr>
          <w:rFonts w:ascii="Arial" w:hAnsi="Arial" w:cs="Arial"/>
          <w:color w:val="001E20"/>
          <w:sz w:val="12"/>
        </w:rPr>
        <w:t xml:space="preserve"> </w:t>
      </w:r>
      <w:r w:rsidRPr="00F31E5E">
        <w:rPr>
          <w:rFonts w:ascii="Arial" w:hAnsi="Arial" w:cs="Arial"/>
          <w:vanish/>
          <w:color w:val="001E20"/>
          <w:sz w:val="12"/>
        </w:rPr>
        <w:t>to</w:t>
      </w:r>
      <w:r w:rsidRPr="00F31E5E">
        <w:rPr>
          <w:rFonts w:ascii="Arial" w:hAnsi="Arial" w:cs="Arial"/>
          <w:color w:val="001E20"/>
          <w:sz w:val="12"/>
        </w:rPr>
        <w:t xml:space="preserve"> </w:t>
      </w:r>
      <w:r w:rsidRPr="00F31E5E">
        <w:rPr>
          <w:rFonts w:ascii="Arial" w:hAnsi="Arial" w:cs="Arial"/>
          <w:vanish/>
          <w:color w:val="001E20"/>
          <w:sz w:val="12"/>
        </w:rPr>
        <w:t>treat</w:t>
      </w:r>
      <w:r w:rsidRPr="00F31E5E">
        <w:rPr>
          <w:rFonts w:ascii="Arial" w:hAnsi="Arial" w:cs="Arial"/>
          <w:color w:val="001E20"/>
          <w:sz w:val="12"/>
        </w:rPr>
        <w:t xml:space="preserve"> </w:t>
      </w:r>
      <w:r w:rsidRPr="00F31E5E">
        <w:rPr>
          <w:rFonts w:ascii="Arial" w:hAnsi="Arial" w:cs="Arial"/>
          <w:vanish/>
          <w:color w:val="001E20"/>
          <w:sz w:val="12"/>
        </w:rPr>
        <w:t>and</w:t>
      </w:r>
      <w:r w:rsidRPr="00F31E5E">
        <w:rPr>
          <w:rFonts w:ascii="Arial" w:hAnsi="Arial" w:cs="Arial"/>
          <w:color w:val="001E20"/>
          <w:sz w:val="12"/>
        </w:rPr>
        <w:t xml:space="preserve"> </w:t>
      </w:r>
      <w:r w:rsidRPr="00F31E5E">
        <w:rPr>
          <w:rFonts w:ascii="Arial" w:hAnsi="Arial" w:cs="Arial"/>
          <w:vanish/>
          <w:color w:val="001E20"/>
          <w:sz w:val="12"/>
        </w:rPr>
        <w:t>cure</w:t>
      </w:r>
      <w:r w:rsidRPr="00F31E5E">
        <w:rPr>
          <w:rFonts w:ascii="Arial" w:hAnsi="Arial" w:cs="Arial"/>
          <w:color w:val="001E20"/>
          <w:sz w:val="12"/>
        </w:rPr>
        <w:t xml:space="preserve"> </w:t>
      </w:r>
      <w:r w:rsidRPr="00F31E5E">
        <w:rPr>
          <w:rFonts w:ascii="Arial" w:hAnsi="Arial" w:cs="Arial"/>
          <w:vanish/>
          <w:color w:val="001E20"/>
          <w:sz w:val="12"/>
        </w:rPr>
        <w:t>disease.</w:t>
      </w:r>
      <w:r w:rsidRPr="00F31E5E">
        <w:rPr>
          <w:rFonts w:ascii="Arial" w:hAnsi="Arial" w:cs="Arial"/>
          <w:color w:val="001E20"/>
          <w:sz w:val="12"/>
        </w:rPr>
        <w:t xml:space="preserve"> </w:t>
      </w:r>
      <w:r w:rsidRPr="00F31E5E">
        <w:rPr>
          <w:rStyle w:val="Emphasis"/>
          <w:vanish/>
        </w:rPr>
        <w:t>In</w:t>
      </w:r>
      <w:r w:rsidRPr="00F31E5E">
        <w:rPr>
          <w:rStyle w:val="Emphasis"/>
        </w:rPr>
        <w:t xml:space="preserve"> </w:t>
      </w:r>
      <w:r w:rsidRPr="00F31E5E">
        <w:rPr>
          <w:rStyle w:val="Emphasis"/>
          <w:vanish/>
        </w:rPr>
        <w:t>the</w:t>
      </w:r>
      <w:r w:rsidRPr="00F31E5E">
        <w:rPr>
          <w:rStyle w:val="Emphasis"/>
        </w:rPr>
        <w:t xml:space="preserve"> </w:t>
      </w:r>
      <w:r w:rsidRPr="00F31E5E">
        <w:rPr>
          <w:rStyle w:val="Emphasis"/>
          <w:vanish/>
        </w:rPr>
        <w:t>last</w:t>
      </w:r>
      <w:r w:rsidRPr="00F31E5E">
        <w:rPr>
          <w:rStyle w:val="Emphasis"/>
        </w:rPr>
        <w:t xml:space="preserve"> </w:t>
      </w:r>
      <w:r w:rsidRPr="00F31E5E">
        <w:rPr>
          <w:rStyle w:val="Emphasis"/>
          <w:vanish/>
        </w:rPr>
        <w:t>few</w:t>
      </w:r>
      <w:r w:rsidRPr="00F31E5E">
        <w:rPr>
          <w:rStyle w:val="Emphasis"/>
        </w:rPr>
        <w:t xml:space="preserve"> </w:t>
      </w:r>
      <w:r w:rsidRPr="00F31E5E">
        <w:rPr>
          <w:rStyle w:val="Emphasis"/>
          <w:vanish/>
        </w:rPr>
        <w:t>years,</w:t>
      </w:r>
      <w:r w:rsidRPr="00F31E5E">
        <w:rPr>
          <w:rStyle w:val="Emphasis"/>
        </w:rPr>
        <w:t xml:space="preserve"> </w:t>
      </w:r>
      <w:r w:rsidRPr="00F31E5E">
        <w:rPr>
          <w:rStyle w:val="Emphasis"/>
          <w:highlight w:val="cyan"/>
        </w:rPr>
        <w:t>47% of all new medicines</w:t>
      </w:r>
      <w:r w:rsidRPr="00F31E5E">
        <w:rPr>
          <w:rStyle w:val="Emphasis"/>
        </w:rPr>
        <w:t xml:space="preserve"> </w:t>
      </w:r>
      <w:r w:rsidRPr="00F31E5E">
        <w:rPr>
          <w:rStyle w:val="Emphasis"/>
          <w:vanish/>
        </w:rPr>
        <w:t>were</w:t>
      </w:r>
      <w:r w:rsidRPr="00F31E5E">
        <w:rPr>
          <w:rStyle w:val="Emphasis"/>
        </w:rPr>
        <w:t xml:space="preserve"> </w:t>
      </w:r>
      <w:r w:rsidRPr="00F31E5E">
        <w:rPr>
          <w:rStyle w:val="Emphasis"/>
          <w:highlight w:val="cyan"/>
        </w:rPr>
        <w:t>invented by U.S.</w:t>
      </w:r>
      <w:r w:rsidRPr="00F31E5E">
        <w:rPr>
          <w:rStyle w:val="Emphasis"/>
        </w:rPr>
        <w:t xml:space="preserve"> </w:t>
      </w:r>
      <w:r w:rsidRPr="00F31E5E">
        <w:rPr>
          <w:rStyle w:val="Emphasis"/>
          <w:vanish/>
        </w:rPr>
        <w:t>biopharma</w:t>
      </w:r>
      <w:r w:rsidRPr="00F31E5E">
        <w:rPr>
          <w:rStyle w:val="Emphasis"/>
        </w:rPr>
        <w:t xml:space="preserve"> </w:t>
      </w:r>
      <w:r w:rsidRPr="00F31E5E">
        <w:rPr>
          <w:rStyle w:val="Emphasis"/>
          <w:highlight w:val="cyan"/>
        </w:rPr>
        <w:t>companies</w:t>
      </w:r>
      <w:r w:rsidRPr="00F31E5E">
        <w:rPr>
          <w:rStyle w:val="Emphasis"/>
          <w:vanish/>
        </w:rPr>
        <w:t>,</w:t>
      </w:r>
      <w:r w:rsidRPr="00F31E5E">
        <w:rPr>
          <w:rStyle w:val="Emphasis"/>
        </w:rPr>
        <w:t xml:space="preserve"> </w:t>
      </w:r>
      <w:r w:rsidRPr="00F31E5E">
        <w:rPr>
          <w:rStyle w:val="Emphasis"/>
          <w:vanish/>
        </w:rPr>
        <w:t>with</w:t>
      </w:r>
      <w:r w:rsidRPr="00F31E5E">
        <w:rPr>
          <w:rStyle w:val="Emphasis"/>
        </w:rPr>
        <w:t xml:space="preserve"> </w:t>
      </w:r>
      <w:r w:rsidRPr="00F31E5E">
        <w:rPr>
          <w:rStyle w:val="Emphasis"/>
          <w:vanish/>
        </w:rPr>
        <w:t>homegrown</w:t>
      </w:r>
      <w:r w:rsidRPr="00F31E5E">
        <w:rPr>
          <w:rStyle w:val="Emphasis"/>
        </w:rPr>
        <w:t xml:space="preserve"> </w:t>
      </w:r>
      <w:r w:rsidRPr="00F31E5E">
        <w:rPr>
          <w:rStyle w:val="Emphasis"/>
          <w:vanish/>
        </w:rPr>
        <w:t>startups</w:t>
      </w:r>
      <w:r w:rsidRPr="00F31E5E">
        <w:rPr>
          <w:rStyle w:val="Emphasis"/>
        </w:rPr>
        <w:t xml:space="preserve"> </w:t>
      </w:r>
      <w:r w:rsidRPr="00F31E5E">
        <w:rPr>
          <w:rStyle w:val="Emphasis"/>
          <w:vanish/>
        </w:rPr>
        <w:t>driving</w:t>
      </w:r>
      <w:r w:rsidRPr="00F31E5E">
        <w:rPr>
          <w:rStyle w:val="Emphasis"/>
        </w:rPr>
        <w:t xml:space="preserve"> </w:t>
      </w:r>
      <w:r w:rsidRPr="00F31E5E">
        <w:rPr>
          <w:rStyle w:val="Emphasis"/>
          <w:vanish/>
        </w:rPr>
        <w:t>the</w:t>
      </w:r>
      <w:r w:rsidRPr="00F31E5E">
        <w:rPr>
          <w:rStyle w:val="Emphasis"/>
        </w:rPr>
        <w:t xml:space="preserve"> </w:t>
      </w:r>
      <w:r w:rsidRPr="00F31E5E">
        <w:rPr>
          <w:rStyle w:val="Emphasis"/>
          <w:vanish/>
        </w:rPr>
        <w:t>majority</w:t>
      </w:r>
      <w:r w:rsidRPr="00F31E5E">
        <w:rPr>
          <w:rStyle w:val="Emphasis"/>
        </w:rPr>
        <w:t xml:space="preserve"> </w:t>
      </w:r>
      <w:r w:rsidRPr="00F31E5E">
        <w:rPr>
          <w:rStyle w:val="Emphasis"/>
          <w:vanish/>
        </w:rPr>
        <w:t>of</w:t>
      </w:r>
      <w:r w:rsidRPr="00F31E5E">
        <w:rPr>
          <w:rStyle w:val="Emphasis"/>
        </w:rPr>
        <w:t xml:space="preserve"> </w:t>
      </w:r>
      <w:r w:rsidRPr="00F31E5E">
        <w:rPr>
          <w:rStyle w:val="Emphasis"/>
          <w:vanish/>
        </w:rPr>
        <w:t>innovation</w:t>
      </w:r>
      <w:r w:rsidRPr="00F31E5E">
        <w:rPr>
          <w:rFonts w:ascii="Arial" w:hAnsi="Arial" w:cs="Arial"/>
          <w:vanish/>
          <w:color w:val="001E20"/>
          <w:sz w:val="12"/>
        </w:rPr>
        <w:t>.</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bulk</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remainder</w:t>
      </w:r>
      <w:r w:rsidRPr="00F31E5E">
        <w:rPr>
          <w:rFonts w:ascii="Arial" w:hAnsi="Arial" w:cs="Arial"/>
          <w:color w:val="001E20"/>
          <w:sz w:val="12"/>
        </w:rPr>
        <w:t xml:space="preserve"> </w:t>
      </w:r>
      <w:r w:rsidRPr="00F31E5E">
        <w:rPr>
          <w:rFonts w:ascii="Arial" w:hAnsi="Arial" w:cs="Arial"/>
          <w:vanish/>
          <w:color w:val="001E20"/>
          <w:sz w:val="12"/>
        </w:rPr>
        <w:t>were</w:t>
      </w:r>
      <w:r w:rsidRPr="00F31E5E">
        <w:rPr>
          <w:rFonts w:ascii="Arial" w:hAnsi="Arial" w:cs="Arial"/>
          <w:color w:val="001E20"/>
          <w:sz w:val="12"/>
        </w:rPr>
        <w:t xml:space="preserve"> </w:t>
      </w:r>
      <w:r w:rsidRPr="00F31E5E">
        <w:rPr>
          <w:rFonts w:ascii="Arial" w:hAnsi="Arial" w:cs="Arial"/>
          <w:vanish/>
          <w:color w:val="001E20"/>
          <w:sz w:val="12"/>
        </w:rPr>
        <w:t>developed</w:t>
      </w:r>
      <w:r w:rsidRPr="00F31E5E">
        <w:rPr>
          <w:rFonts w:ascii="Arial" w:hAnsi="Arial" w:cs="Arial"/>
          <w:color w:val="001E20"/>
          <w:sz w:val="12"/>
        </w:rPr>
        <w:t xml:space="preserve"> </w:t>
      </w:r>
      <w:r w:rsidRPr="00F31E5E">
        <w:rPr>
          <w:rFonts w:ascii="Arial" w:hAnsi="Arial" w:cs="Arial"/>
          <w:vanish/>
          <w:color w:val="001E20"/>
          <w:sz w:val="12"/>
        </w:rPr>
        <w:t>by</w:t>
      </w:r>
      <w:r w:rsidRPr="00F31E5E">
        <w:rPr>
          <w:rFonts w:ascii="Arial" w:hAnsi="Arial" w:cs="Arial"/>
          <w:color w:val="001E20"/>
          <w:sz w:val="12"/>
        </w:rPr>
        <w:t xml:space="preserve"> </w:t>
      </w:r>
      <w:r w:rsidRPr="00F31E5E">
        <w:rPr>
          <w:rFonts w:ascii="Arial" w:hAnsi="Arial" w:cs="Arial"/>
          <w:vanish/>
          <w:color w:val="001E20"/>
          <w:sz w:val="12"/>
        </w:rPr>
        <w:t>foreign</w:t>
      </w:r>
      <w:r w:rsidRPr="00F31E5E">
        <w:rPr>
          <w:rFonts w:ascii="Arial" w:hAnsi="Arial" w:cs="Arial"/>
          <w:color w:val="001E20"/>
          <w:sz w:val="12"/>
        </w:rPr>
        <w:t xml:space="preserve"> </w:t>
      </w:r>
      <w:r w:rsidRPr="00F31E5E">
        <w:rPr>
          <w:rFonts w:ascii="Arial" w:hAnsi="Arial" w:cs="Arial"/>
          <w:vanish/>
          <w:color w:val="001E20"/>
          <w:sz w:val="12"/>
        </w:rPr>
        <w:t>companies</w:t>
      </w:r>
      <w:r w:rsidRPr="00F31E5E">
        <w:rPr>
          <w:rFonts w:ascii="Arial" w:hAnsi="Arial" w:cs="Arial"/>
          <w:color w:val="001E20"/>
          <w:sz w:val="12"/>
        </w:rPr>
        <w:t xml:space="preserve"> </w:t>
      </w:r>
      <w:r w:rsidRPr="00F31E5E">
        <w:rPr>
          <w:rFonts w:ascii="Arial" w:hAnsi="Arial" w:cs="Arial"/>
          <w:vanish/>
          <w:color w:val="001E20"/>
          <w:sz w:val="12"/>
        </w:rPr>
        <w:t>specifically</w:t>
      </w:r>
      <w:r w:rsidRPr="00F31E5E">
        <w:rPr>
          <w:rFonts w:ascii="Arial" w:hAnsi="Arial" w:cs="Arial"/>
          <w:color w:val="001E20"/>
          <w:sz w:val="12"/>
        </w:rPr>
        <w:t xml:space="preserve"> </w:t>
      </w:r>
      <w:r w:rsidRPr="00F31E5E">
        <w:rPr>
          <w:rFonts w:ascii="Arial" w:hAnsi="Arial" w:cs="Arial"/>
          <w:vanish/>
          <w:color w:val="001E20"/>
          <w:sz w:val="12"/>
        </w:rPr>
        <w:t>for</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U.S.</w:t>
      </w:r>
      <w:r w:rsidRPr="00F31E5E">
        <w:rPr>
          <w:rFonts w:ascii="Arial" w:hAnsi="Arial" w:cs="Arial"/>
          <w:color w:val="001E20"/>
          <w:sz w:val="12"/>
        </w:rPr>
        <w:t xml:space="preserve"> </w:t>
      </w:r>
      <w:r w:rsidRPr="00F31E5E">
        <w:rPr>
          <w:rFonts w:ascii="Arial" w:hAnsi="Arial" w:cs="Arial"/>
          <w:vanish/>
          <w:color w:val="001E20"/>
          <w:sz w:val="12"/>
        </w:rPr>
        <w:t>market.</w:t>
      </w:r>
      <w:r w:rsidRPr="00F31E5E">
        <w:rPr>
          <w:rFonts w:ascii="Arial" w:hAnsi="Arial" w:cs="Arial"/>
          <w:color w:val="001E20"/>
          <w:sz w:val="12"/>
        </w:rPr>
        <w:t xml:space="preserve"> </w:t>
      </w:r>
      <w:r w:rsidRPr="00F31E5E">
        <w:rPr>
          <w:rFonts w:ascii="Arial" w:hAnsi="Arial" w:cs="Arial"/>
          <w:vanish/>
          <w:color w:val="001E20"/>
          <w:sz w:val="12"/>
        </w:rPr>
        <w:t>An</w:t>
      </w:r>
      <w:r w:rsidRPr="00F31E5E">
        <w:rPr>
          <w:rFonts w:ascii="Arial" w:hAnsi="Arial" w:cs="Arial"/>
          <w:color w:val="001E20"/>
          <w:sz w:val="12"/>
        </w:rPr>
        <w:t xml:space="preserve"> </w:t>
      </w:r>
      <w:r w:rsidRPr="00F31E5E">
        <w:rPr>
          <w:rFonts w:ascii="Arial" w:hAnsi="Arial" w:cs="Arial"/>
          <w:vanish/>
          <w:color w:val="001E20"/>
          <w:sz w:val="12"/>
        </w:rPr>
        <w:t>indirect</w:t>
      </w:r>
      <w:r w:rsidRPr="00F31E5E">
        <w:rPr>
          <w:rFonts w:ascii="Arial" w:hAnsi="Arial" w:cs="Arial"/>
          <w:color w:val="001E20"/>
          <w:sz w:val="12"/>
        </w:rPr>
        <w:t xml:space="preserve"> </w:t>
      </w:r>
      <w:r w:rsidRPr="00F31E5E">
        <w:rPr>
          <w:rFonts w:ascii="Arial" w:hAnsi="Arial" w:cs="Arial"/>
          <w:vanish/>
          <w:color w:val="001E20"/>
          <w:sz w:val="12"/>
        </w:rPr>
        <w:t>benefit</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these</w:t>
      </w:r>
      <w:r w:rsidRPr="00F31E5E">
        <w:rPr>
          <w:rFonts w:ascii="Arial" w:hAnsi="Arial" w:cs="Arial"/>
          <w:color w:val="001E20"/>
          <w:sz w:val="12"/>
        </w:rPr>
        <w:t xml:space="preserve"> </w:t>
      </w:r>
      <w:r w:rsidRPr="00F31E5E">
        <w:rPr>
          <w:rFonts w:ascii="Arial" w:hAnsi="Arial" w:cs="Arial"/>
          <w:vanish/>
          <w:color w:val="001E20"/>
          <w:sz w:val="12"/>
        </w:rPr>
        <w:t>trends</w:t>
      </w:r>
      <w:r w:rsidRPr="00F31E5E">
        <w:rPr>
          <w:rFonts w:ascii="Arial" w:hAnsi="Arial" w:cs="Arial"/>
          <w:color w:val="001E20"/>
          <w:sz w:val="12"/>
        </w:rPr>
        <w:t xml:space="preserve"> </w:t>
      </w:r>
      <w:r w:rsidRPr="00F31E5E">
        <w:rPr>
          <w:rFonts w:ascii="Arial" w:hAnsi="Arial" w:cs="Arial"/>
          <w:vanish/>
          <w:color w:val="001E20"/>
          <w:sz w:val="12"/>
        </w:rPr>
        <w:t>is</w:t>
      </w:r>
      <w:r w:rsidRPr="00F31E5E">
        <w:rPr>
          <w:rFonts w:ascii="Arial" w:hAnsi="Arial" w:cs="Arial"/>
          <w:color w:val="001E20"/>
          <w:sz w:val="12"/>
        </w:rPr>
        <w:t xml:space="preserve"> </w:t>
      </w:r>
      <w:r w:rsidRPr="00F31E5E">
        <w:rPr>
          <w:rFonts w:ascii="Arial" w:hAnsi="Arial" w:cs="Arial"/>
          <w:vanish/>
          <w:color w:val="001E20"/>
          <w:sz w:val="12"/>
        </w:rPr>
        <w:t>that</w:t>
      </w:r>
      <w:r w:rsidRPr="00F31E5E">
        <w:rPr>
          <w:rFonts w:ascii="Arial" w:hAnsi="Arial" w:cs="Arial"/>
          <w:color w:val="001E20"/>
          <w:sz w:val="12"/>
        </w:rPr>
        <w:t xml:space="preserve"> </w:t>
      </w:r>
      <w:r w:rsidRPr="00F31E5E">
        <w:rPr>
          <w:rFonts w:ascii="Arial" w:hAnsi="Arial" w:cs="Arial"/>
          <w:vanish/>
          <w:color w:val="001E20"/>
          <w:sz w:val="12"/>
        </w:rPr>
        <w:t>most</w:t>
      </w:r>
      <w:r w:rsidRPr="00F31E5E">
        <w:rPr>
          <w:rFonts w:ascii="Arial" w:hAnsi="Arial" w:cs="Arial"/>
          <w:color w:val="001E20"/>
          <w:sz w:val="12"/>
        </w:rPr>
        <w:t xml:space="preserve"> </w:t>
      </w:r>
      <w:r w:rsidRPr="00F31E5E">
        <w:rPr>
          <w:rFonts w:ascii="Arial" w:hAnsi="Arial" w:cs="Arial"/>
          <w:vanish/>
          <w:color w:val="001E20"/>
          <w:sz w:val="12"/>
        </w:rPr>
        <w:t>novel</w:t>
      </w:r>
      <w:r w:rsidRPr="00F31E5E">
        <w:rPr>
          <w:rFonts w:ascii="Arial" w:hAnsi="Arial" w:cs="Arial"/>
          <w:color w:val="001E20"/>
          <w:sz w:val="12"/>
        </w:rPr>
        <w:t xml:space="preserve"> </w:t>
      </w:r>
      <w:r w:rsidRPr="00F31E5E">
        <w:rPr>
          <w:rFonts w:ascii="Arial" w:hAnsi="Arial" w:cs="Arial"/>
          <w:vanish/>
          <w:color w:val="001E20"/>
          <w:sz w:val="12"/>
        </w:rPr>
        <w:t>therapeutics</w:t>
      </w:r>
      <w:r w:rsidRPr="00F31E5E">
        <w:rPr>
          <w:rFonts w:ascii="Arial" w:hAnsi="Arial" w:cs="Arial"/>
          <w:color w:val="001E20"/>
          <w:sz w:val="12"/>
        </w:rPr>
        <w:t xml:space="preserve"> </w:t>
      </w:r>
      <w:r w:rsidRPr="00F31E5E">
        <w:rPr>
          <w:rFonts w:ascii="Arial" w:hAnsi="Arial" w:cs="Arial"/>
          <w:vanish/>
          <w:color w:val="001E20"/>
          <w:sz w:val="12"/>
        </w:rPr>
        <w:t>undergo</w:t>
      </w:r>
      <w:r w:rsidRPr="00F31E5E">
        <w:rPr>
          <w:rFonts w:ascii="Arial" w:hAnsi="Arial" w:cs="Arial"/>
          <w:color w:val="001E20"/>
          <w:sz w:val="12"/>
        </w:rPr>
        <w:t xml:space="preserve"> </w:t>
      </w:r>
      <w:r w:rsidRPr="00F31E5E">
        <w:rPr>
          <w:rFonts w:ascii="Arial" w:hAnsi="Arial" w:cs="Arial"/>
          <w:vanish/>
          <w:color w:val="001E20"/>
          <w:sz w:val="12"/>
        </w:rPr>
        <w:t>clinical</w:t>
      </w:r>
      <w:r w:rsidRPr="00F31E5E">
        <w:rPr>
          <w:rFonts w:ascii="Arial" w:hAnsi="Arial" w:cs="Arial"/>
          <w:color w:val="001E20"/>
          <w:sz w:val="12"/>
        </w:rPr>
        <w:t xml:space="preserve"> </w:t>
      </w:r>
      <w:r w:rsidRPr="00F31E5E">
        <w:rPr>
          <w:rFonts w:ascii="Arial" w:hAnsi="Arial" w:cs="Arial"/>
          <w:vanish/>
          <w:color w:val="001E20"/>
          <w:sz w:val="12"/>
        </w:rPr>
        <w:t>development</w:t>
      </w:r>
      <w:r w:rsidRPr="00F31E5E">
        <w:rPr>
          <w:rFonts w:ascii="Arial" w:hAnsi="Arial" w:cs="Arial"/>
          <w:color w:val="001E20"/>
          <w:sz w:val="12"/>
        </w:rPr>
        <w:t xml:space="preserve"> </w:t>
      </w:r>
      <w:r w:rsidRPr="00F31E5E">
        <w:rPr>
          <w:rFonts w:ascii="Arial" w:hAnsi="Arial" w:cs="Arial"/>
          <w:vanish/>
          <w:color w:val="001E20"/>
          <w:sz w:val="12"/>
        </w:rPr>
        <w:t>and</w:t>
      </w:r>
      <w:r w:rsidRPr="00F31E5E">
        <w:rPr>
          <w:rFonts w:ascii="Arial" w:hAnsi="Arial" w:cs="Arial"/>
          <w:color w:val="001E20"/>
          <w:sz w:val="12"/>
        </w:rPr>
        <w:t xml:space="preserve"> </w:t>
      </w:r>
      <w:r w:rsidRPr="00F31E5E">
        <w:rPr>
          <w:rFonts w:ascii="Arial" w:hAnsi="Arial" w:cs="Arial"/>
          <w:vanish/>
          <w:color w:val="001E20"/>
          <w:sz w:val="12"/>
        </w:rPr>
        <w:t>early</w:t>
      </w:r>
      <w:r w:rsidRPr="00F31E5E">
        <w:rPr>
          <w:rFonts w:ascii="Arial" w:hAnsi="Arial" w:cs="Arial"/>
          <w:color w:val="001E20"/>
          <w:sz w:val="12"/>
        </w:rPr>
        <w:t xml:space="preserve"> </w:t>
      </w:r>
      <w:r w:rsidRPr="00F31E5E">
        <w:rPr>
          <w:rFonts w:ascii="Arial" w:hAnsi="Arial" w:cs="Arial"/>
          <w:vanish/>
          <w:color w:val="001E20"/>
          <w:sz w:val="12"/>
        </w:rPr>
        <w:t>commercial</w:t>
      </w:r>
      <w:r w:rsidRPr="00F31E5E">
        <w:rPr>
          <w:rFonts w:ascii="Arial" w:hAnsi="Arial" w:cs="Arial"/>
          <w:color w:val="001E20"/>
          <w:sz w:val="12"/>
        </w:rPr>
        <w:t xml:space="preserve"> </w:t>
      </w:r>
      <w:r w:rsidRPr="00F31E5E">
        <w:rPr>
          <w:rFonts w:ascii="Arial" w:hAnsi="Arial" w:cs="Arial"/>
          <w:vanish/>
          <w:color w:val="001E20"/>
          <w:sz w:val="12"/>
        </w:rPr>
        <w:t>launch</w:t>
      </w:r>
      <w:r w:rsidRPr="00F31E5E">
        <w:rPr>
          <w:rFonts w:ascii="Arial" w:hAnsi="Arial" w:cs="Arial"/>
          <w:color w:val="001E20"/>
          <w:sz w:val="12"/>
        </w:rPr>
        <w:t xml:space="preserve"> </w:t>
      </w:r>
      <w:r w:rsidRPr="00F31E5E">
        <w:rPr>
          <w:rFonts w:ascii="Arial" w:hAnsi="Arial" w:cs="Arial"/>
          <w:vanish/>
          <w:color w:val="001E20"/>
          <w:sz w:val="12"/>
        </w:rPr>
        <w:t>here</w:t>
      </w:r>
      <w:r w:rsidRPr="00F31E5E">
        <w:rPr>
          <w:rFonts w:ascii="Arial" w:hAnsi="Arial" w:cs="Arial"/>
          <w:color w:val="001E20"/>
          <w:sz w:val="12"/>
        </w:rPr>
        <w:t xml:space="preserve"> </w:t>
      </w:r>
      <w:r w:rsidRPr="00F31E5E">
        <w:rPr>
          <w:rFonts w:ascii="Arial" w:hAnsi="Arial" w:cs="Arial"/>
          <w:vanish/>
          <w:color w:val="001E20"/>
          <w:sz w:val="12"/>
        </w:rPr>
        <w:t>in</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U.S.</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rest</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world</w:t>
      </w:r>
      <w:r w:rsidRPr="00F31E5E">
        <w:rPr>
          <w:rFonts w:ascii="Arial" w:hAnsi="Arial" w:cs="Arial"/>
          <w:color w:val="001E20"/>
          <w:sz w:val="12"/>
        </w:rPr>
        <w:t xml:space="preserve"> </w:t>
      </w:r>
      <w:r w:rsidRPr="00F31E5E">
        <w:rPr>
          <w:rFonts w:ascii="Arial" w:hAnsi="Arial" w:cs="Arial"/>
          <w:vanish/>
          <w:color w:val="001E20"/>
          <w:sz w:val="12"/>
        </w:rPr>
        <w:t>understands</w:t>
      </w:r>
      <w:r w:rsidRPr="00F31E5E">
        <w:rPr>
          <w:rFonts w:ascii="Arial" w:hAnsi="Arial" w:cs="Arial"/>
          <w:color w:val="001E20"/>
          <w:sz w:val="12"/>
        </w:rPr>
        <w:t xml:space="preserve"> </w:t>
      </w:r>
      <w:r w:rsidRPr="00F31E5E">
        <w:rPr>
          <w:rFonts w:ascii="Arial" w:hAnsi="Arial" w:cs="Arial"/>
          <w:vanish/>
          <w:color w:val="001E20"/>
          <w:sz w:val="12"/>
        </w:rPr>
        <w:t>that</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American</w:t>
      </w:r>
      <w:r w:rsidRPr="00F31E5E">
        <w:rPr>
          <w:rFonts w:ascii="Arial" w:hAnsi="Arial" w:cs="Arial"/>
          <w:color w:val="001E20"/>
          <w:sz w:val="12"/>
        </w:rPr>
        <w:t xml:space="preserve"> </w:t>
      </w:r>
      <w:r w:rsidRPr="00F31E5E">
        <w:rPr>
          <w:rFonts w:ascii="Arial" w:hAnsi="Arial" w:cs="Arial"/>
          <w:vanish/>
          <w:color w:val="001E20"/>
          <w:sz w:val="12"/>
        </w:rPr>
        <w:t>patient</w:t>
      </w:r>
      <w:r w:rsidRPr="00F31E5E">
        <w:rPr>
          <w:rFonts w:ascii="Arial" w:hAnsi="Arial" w:cs="Arial"/>
          <w:color w:val="001E20"/>
          <w:sz w:val="12"/>
        </w:rPr>
        <w:t xml:space="preserve"> </w:t>
      </w:r>
      <w:r w:rsidRPr="00F31E5E">
        <w:rPr>
          <w:rFonts w:ascii="Arial" w:hAnsi="Arial" w:cs="Arial"/>
          <w:vanish/>
          <w:color w:val="001E20"/>
          <w:sz w:val="12"/>
        </w:rPr>
        <w:t>has</w:t>
      </w:r>
      <w:r w:rsidRPr="00F31E5E">
        <w:rPr>
          <w:rFonts w:ascii="Arial" w:hAnsi="Arial" w:cs="Arial"/>
          <w:color w:val="001E20"/>
          <w:sz w:val="12"/>
        </w:rPr>
        <w:t xml:space="preserve"> </w:t>
      </w:r>
      <w:r w:rsidRPr="00F31E5E">
        <w:rPr>
          <w:rFonts w:ascii="Arial" w:hAnsi="Arial" w:cs="Arial"/>
          <w:vanish/>
          <w:color w:val="001E20"/>
          <w:sz w:val="12"/>
        </w:rPr>
        <w:t>earlier</w:t>
      </w:r>
      <w:r w:rsidRPr="00F31E5E">
        <w:rPr>
          <w:rFonts w:ascii="Arial" w:hAnsi="Arial" w:cs="Arial"/>
          <w:color w:val="001E20"/>
          <w:sz w:val="12"/>
        </w:rPr>
        <w:t xml:space="preserve"> </w:t>
      </w:r>
      <w:r w:rsidRPr="00F31E5E">
        <w:rPr>
          <w:rFonts w:ascii="Arial" w:hAnsi="Arial" w:cs="Arial"/>
          <w:vanish/>
          <w:color w:val="001E20"/>
          <w:sz w:val="12"/>
        </w:rPr>
        <w:t>and</w:t>
      </w:r>
      <w:r w:rsidRPr="00F31E5E">
        <w:rPr>
          <w:rFonts w:ascii="Arial" w:hAnsi="Arial" w:cs="Arial"/>
          <w:color w:val="001E20"/>
          <w:sz w:val="12"/>
        </w:rPr>
        <w:t xml:space="preserve"> </w:t>
      </w:r>
      <w:r w:rsidRPr="00F31E5E">
        <w:rPr>
          <w:rFonts w:ascii="Arial" w:hAnsi="Arial" w:cs="Arial"/>
          <w:vanish/>
          <w:color w:val="001E20"/>
          <w:sz w:val="12"/>
        </w:rPr>
        <w:t>broader</w:t>
      </w:r>
      <w:r w:rsidRPr="00F31E5E">
        <w:rPr>
          <w:rFonts w:ascii="Arial" w:hAnsi="Arial" w:cs="Arial"/>
          <w:color w:val="001E20"/>
          <w:sz w:val="12"/>
        </w:rPr>
        <w:t xml:space="preserve"> </w:t>
      </w:r>
      <w:r w:rsidRPr="00F31E5E">
        <w:rPr>
          <w:rFonts w:ascii="Arial" w:hAnsi="Arial" w:cs="Arial"/>
          <w:vanish/>
          <w:color w:val="001E20"/>
          <w:sz w:val="12"/>
        </w:rPr>
        <w:t>access</w:t>
      </w:r>
      <w:r w:rsidRPr="00F31E5E">
        <w:rPr>
          <w:rFonts w:ascii="Arial" w:hAnsi="Arial" w:cs="Arial"/>
          <w:color w:val="001E20"/>
          <w:sz w:val="12"/>
        </w:rPr>
        <w:t xml:space="preserve"> </w:t>
      </w:r>
      <w:r w:rsidRPr="00F31E5E">
        <w:rPr>
          <w:rFonts w:ascii="Arial" w:hAnsi="Arial" w:cs="Arial"/>
          <w:vanish/>
          <w:color w:val="001E20"/>
          <w:sz w:val="12"/>
        </w:rPr>
        <w:t>to</w:t>
      </w:r>
      <w:r w:rsidRPr="00F31E5E">
        <w:rPr>
          <w:rFonts w:ascii="Arial" w:hAnsi="Arial" w:cs="Arial"/>
          <w:color w:val="001E20"/>
          <w:sz w:val="12"/>
        </w:rPr>
        <w:t xml:space="preserve"> </w:t>
      </w:r>
      <w:r w:rsidRPr="00F31E5E">
        <w:rPr>
          <w:rFonts w:ascii="Arial" w:hAnsi="Arial" w:cs="Arial"/>
          <w:vanish/>
          <w:color w:val="001E20"/>
          <w:sz w:val="12"/>
        </w:rPr>
        <w:t>groundbreaking</w:t>
      </w:r>
      <w:r w:rsidRPr="00F31E5E">
        <w:rPr>
          <w:rFonts w:ascii="Arial" w:hAnsi="Arial" w:cs="Arial"/>
          <w:color w:val="001E20"/>
          <w:sz w:val="12"/>
        </w:rPr>
        <w:t xml:space="preserve"> </w:t>
      </w:r>
      <w:r w:rsidRPr="00F31E5E">
        <w:rPr>
          <w:rFonts w:ascii="Arial" w:hAnsi="Arial" w:cs="Arial"/>
          <w:vanish/>
          <w:color w:val="001E20"/>
          <w:sz w:val="12"/>
        </w:rPr>
        <w:t>therapies</w:t>
      </w:r>
      <w:r w:rsidRPr="00F31E5E">
        <w:rPr>
          <w:rFonts w:ascii="Arial" w:hAnsi="Arial" w:cs="Arial"/>
          <w:color w:val="001E20"/>
          <w:sz w:val="12"/>
        </w:rPr>
        <w:t xml:space="preserve"> </w:t>
      </w:r>
      <w:r w:rsidRPr="00F31E5E">
        <w:rPr>
          <w:rFonts w:ascii="Arial" w:hAnsi="Arial" w:cs="Arial"/>
          <w:vanish/>
          <w:color w:val="001E20"/>
          <w:sz w:val="12"/>
        </w:rPr>
        <w:t>via</w:t>
      </w:r>
      <w:r w:rsidRPr="00F31E5E">
        <w:rPr>
          <w:rFonts w:ascii="Arial" w:hAnsi="Arial" w:cs="Arial"/>
          <w:color w:val="001E20"/>
          <w:sz w:val="12"/>
        </w:rPr>
        <w:t xml:space="preserve"> </w:t>
      </w:r>
      <w:r w:rsidRPr="00F31E5E">
        <w:rPr>
          <w:rFonts w:ascii="Arial" w:hAnsi="Arial" w:cs="Arial"/>
          <w:vanish/>
          <w:color w:val="001E20"/>
          <w:sz w:val="12"/>
        </w:rPr>
        <w:t>these</w:t>
      </w:r>
      <w:r w:rsidRPr="00F31E5E">
        <w:rPr>
          <w:rFonts w:ascii="Arial" w:hAnsi="Arial" w:cs="Arial"/>
          <w:color w:val="001E20"/>
          <w:sz w:val="12"/>
        </w:rPr>
        <w:t xml:space="preserve"> </w:t>
      </w:r>
      <w:r w:rsidRPr="00F31E5E">
        <w:rPr>
          <w:rFonts w:ascii="Arial" w:hAnsi="Arial" w:cs="Arial"/>
          <w:vanish/>
          <w:color w:val="001E20"/>
          <w:sz w:val="12"/>
        </w:rPr>
        <w:t>mechanisms.</w:t>
      </w:r>
      <w:r w:rsidRPr="00F31E5E">
        <w:rPr>
          <w:rFonts w:ascii="Arial" w:hAnsi="Arial" w:cs="Arial"/>
          <w:color w:val="001E20"/>
          <w:sz w:val="12"/>
        </w:rPr>
        <w:t xml:space="preserve"> </w:t>
      </w:r>
      <w:r w:rsidRPr="00F31E5E">
        <w:rPr>
          <w:rFonts w:ascii="Arial" w:hAnsi="Arial" w:cs="Arial"/>
          <w:vanish/>
          <w:color w:val="001E20"/>
          <w:sz w:val="12"/>
        </w:rPr>
        <w:t>Indeed,</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past</w:t>
      </w:r>
      <w:r w:rsidRPr="00F31E5E">
        <w:rPr>
          <w:rFonts w:ascii="Arial" w:hAnsi="Arial" w:cs="Arial"/>
          <w:color w:val="001E20"/>
          <w:sz w:val="12"/>
        </w:rPr>
        <w:t xml:space="preserve"> </w:t>
      </w:r>
      <w:r w:rsidRPr="00F31E5E">
        <w:rPr>
          <w:rFonts w:ascii="Arial" w:hAnsi="Arial" w:cs="Arial"/>
          <w:vanish/>
          <w:color w:val="001E20"/>
          <w:sz w:val="12"/>
        </w:rPr>
        <w:t>decade</w:t>
      </w:r>
      <w:r w:rsidRPr="00F31E5E">
        <w:rPr>
          <w:rFonts w:ascii="Arial" w:hAnsi="Arial" w:cs="Arial"/>
          <w:color w:val="001E20"/>
          <w:sz w:val="12"/>
        </w:rPr>
        <w:t xml:space="preserve"> </w:t>
      </w:r>
      <w:r w:rsidRPr="00F31E5E">
        <w:rPr>
          <w:rFonts w:ascii="Arial" w:hAnsi="Arial" w:cs="Arial"/>
          <w:vanish/>
          <w:color w:val="001E20"/>
          <w:sz w:val="12"/>
        </w:rPr>
        <w:t>is</w:t>
      </w:r>
      <w:r w:rsidRPr="00F31E5E">
        <w:rPr>
          <w:rFonts w:ascii="Arial" w:hAnsi="Arial" w:cs="Arial"/>
          <w:color w:val="001E20"/>
          <w:sz w:val="12"/>
        </w:rPr>
        <w:t xml:space="preserve"> </w:t>
      </w:r>
      <w:r w:rsidRPr="00F31E5E">
        <w:rPr>
          <w:rFonts w:ascii="Arial" w:hAnsi="Arial" w:cs="Arial"/>
          <w:vanish/>
          <w:color w:val="001E20"/>
          <w:sz w:val="12"/>
        </w:rPr>
        <w:t>filled</w:t>
      </w:r>
      <w:r w:rsidRPr="00F31E5E">
        <w:rPr>
          <w:rFonts w:ascii="Arial" w:hAnsi="Arial" w:cs="Arial"/>
          <w:color w:val="001E20"/>
          <w:sz w:val="12"/>
        </w:rPr>
        <w:t xml:space="preserve"> </w:t>
      </w:r>
      <w:r w:rsidRPr="00F31E5E">
        <w:rPr>
          <w:rFonts w:ascii="Arial" w:hAnsi="Arial" w:cs="Arial"/>
          <w:vanish/>
          <w:color w:val="001E20"/>
          <w:sz w:val="12"/>
        </w:rPr>
        <w:t>with</w:t>
      </w:r>
      <w:r w:rsidRPr="00F31E5E">
        <w:rPr>
          <w:rFonts w:ascii="Arial" w:hAnsi="Arial" w:cs="Arial"/>
          <w:color w:val="001E20"/>
          <w:sz w:val="12"/>
        </w:rPr>
        <w:t xml:space="preserve"> </w:t>
      </w:r>
      <w:r w:rsidRPr="00F31E5E">
        <w:rPr>
          <w:rFonts w:ascii="Arial" w:hAnsi="Arial" w:cs="Arial"/>
          <w:vanish/>
          <w:color w:val="001E20"/>
          <w:sz w:val="12"/>
        </w:rPr>
        <w:t>examples</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medical</w:t>
      </w:r>
      <w:r w:rsidRPr="00F31E5E">
        <w:rPr>
          <w:rFonts w:ascii="Arial" w:hAnsi="Arial" w:cs="Arial"/>
          <w:color w:val="001E20"/>
          <w:sz w:val="12"/>
        </w:rPr>
        <w:t xml:space="preserve"> </w:t>
      </w:r>
      <w:r w:rsidRPr="00F31E5E">
        <w:rPr>
          <w:rFonts w:ascii="Arial" w:hAnsi="Arial" w:cs="Arial"/>
          <w:vanish/>
          <w:color w:val="001E20"/>
          <w:sz w:val="12"/>
        </w:rPr>
        <w:t>“firsts”</w:t>
      </w:r>
      <w:r w:rsidRPr="00F31E5E">
        <w:rPr>
          <w:rFonts w:ascii="Arial" w:hAnsi="Arial" w:cs="Arial"/>
          <w:color w:val="001E20"/>
          <w:sz w:val="12"/>
        </w:rPr>
        <w:t xml:space="preserve"> </w:t>
      </w:r>
      <w:r w:rsidRPr="00F31E5E">
        <w:rPr>
          <w:rFonts w:ascii="Arial" w:hAnsi="Arial" w:cs="Arial"/>
          <w:vanish/>
          <w:color w:val="001E20"/>
          <w:sz w:val="12"/>
        </w:rPr>
        <w:t>for</w:t>
      </w:r>
      <w:r w:rsidRPr="00F31E5E">
        <w:rPr>
          <w:rFonts w:ascii="Arial" w:hAnsi="Arial" w:cs="Arial"/>
          <w:color w:val="001E20"/>
          <w:sz w:val="12"/>
        </w:rPr>
        <w:t xml:space="preserve"> </w:t>
      </w:r>
      <w:r w:rsidRPr="00F31E5E">
        <w:rPr>
          <w:rFonts w:ascii="Arial" w:hAnsi="Arial" w:cs="Arial"/>
          <w:vanish/>
          <w:color w:val="001E20"/>
          <w:sz w:val="12"/>
        </w:rPr>
        <w:t>American</w:t>
      </w:r>
      <w:r w:rsidRPr="00F31E5E">
        <w:rPr>
          <w:rFonts w:ascii="Arial" w:hAnsi="Arial" w:cs="Arial"/>
          <w:color w:val="001E20"/>
          <w:sz w:val="12"/>
        </w:rPr>
        <w:t xml:space="preserve"> </w:t>
      </w:r>
      <w:r w:rsidRPr="00F31E5E">
        <w:rPr>
          <w:rFonts w:ascii="Arial" w:hAnsi="Arial" w:cs="Arial"/>
          <w:vanish/>
          <w:color w:val="001E20"/>
          <w:sz w:val="12"/>
        </w:rPr>
        <w:t>patients:</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first</w:t>
      </w:r>
      <w:r w:rsidRPr="00F31E5E">
        <w:rPr>
          <w:rFonts w:ascii="Arial" w:hAnsi="Arial" w:cs="Arial"/>
          <w:color w:val="001E20"/>
          <w:sz w:val="12"/>
        </w:rPr>
        <w:t xml:space="preserve"> </w:t>
      </w:r>
      <w:r w:rsidRPr="00F31E5E">
        <w:rPr>
          <w:rFonts w:ascii="Arial" w:hAnsi="Arial" w:cs="Arial"/>
          <w:vanish/>
          <w:color w:val="001E20"/>
          <w:sz w:val="12"/>
        </w:rPr>
        <w:t>cure</w:t>
      </w:r>
      <w:r w:rsidRPr="00F31E5E">
        <w:rPr>
          <w:rFonts w:ascii="Arial" w:hAnsi="Arial" w:cs="Arial"/>
          <w:color w:val="001E20"/>
          <w:sz w:val="12"/>
        </w:rPr>
        <w:t xml:space="preserve"> </w:t>
      </w:r>
      <w:r w:rsidRPr="00F31E5E">
        <w:rPr>
          <w:rFonts w:ascii="Arial" w:hAnsi="Arial" w:cs="Arial"/>
          <w:vanish/>
          <w:color w:val="001E20"/>
          <w:sz w:val="12"/>
        </w:rPr>
        <w:t>for</w:t>
      </w:r>
      <w:r w:rsidRPr="00F31E5E">
        <w:rPr>
          <w:rFonts w:ascii="Arial" w:hAnsi="Arial" w:cs="Arial"/>
          <w:color w:val="001E20"/>
          <w:sz w:val="12"/>
        </w:rPr>
        <w:t xml:space="preserve"> </w:t>
      </w:r>
      <w:r w:rsidRPr="00F31E5E">
        <w:rPr>
          <w:rFonts w:ascii="Arial" w:hAnsi="Arial" w:cs="Arial"/>
          <w:vanish/>
          <w:color w:val="001E20"/>
          <w:sz w:val="12"/>
        </w:rPr>
        <w:t>Hepatitis</w:t>
      </w:r>
      <w:r w:rsidRPr="00F31E5E">
        <w:rPr>
          <w:rFonts w:ascii="Arial" w:hAnsi="Arial" w:cs="Arial"/>
          <w:color w:val="001E20"/>
          <w:sz w:val="12"/>
        </w:rPr>
        <w:t xml:space="preserve"> </w:t>
      </w:r>
      <w:r w:rsidRPr="00F31E5E">
        <w:rPr>
          <w:rFonts w:ascii="Arial" w:hAnsi="Arial" w:cs="Arial"/>
          <w:vanish/>
          <w:color w:val="001E20"/>
          <w:sz w:val="12"/>
        </w:rPr>
        <w:t>C,</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first</w:t>
      </w:r>
      <w:r w:rsidRPr="00F31E5E">
        <w:rPr>
          <w:rFonts w:ascii="Arial" w:hAnsi="Arial" w:cs="Arial"/>
          <w:color w:val="001E20"/>
          <w:sz w:val="12"/>
        </w:rPr>
        <w:t xml:space="preserve"> </w:t>
      </w:r>
      <w:r w:rsidRPr="00F31E5E">
        <w:rPr>
          <w:rFonts w:ascii="Arial" w:hAnsi="Arial" w:cs="Arial"/>
          <w:vanish/>
          <w:color w:val="001E20"/>
          <w:sz w:val="12"/>
        </w:rPr>
        <w:t>gene</w:t>
      </w:r>
      <w:r w:rsidRPr="00F31E5E">
        <w:rPr>
          <w:rFonts w:ascii="Arial" w:hAnsi="Arial" w:cs="Arial"/>
          <w:color w:val="001E20"/>
          <w:sz w:val="12"/>
        </w:rPr>
        <w:t xml:space="preserve"> </w:t>
      </w:r>
      <w:r w:rsidRPr="00F31E5E">
        <w:rPr>
          <w:rFonts w:ascii="Arial" w:hAnsi="Arial" w:cs="Arial"/>
          <w:vanish/>
          <w:color w:val="001E20"/>
          <w:sz w:val="12"/>
        </w:rPr>
        <w:t>therapy</w:t>
      </w:r>
      <w:r w:rsidRPr="00F31E5E">
        <w:rPr>
          <w:rFonts w:ascii="Arial" w:hAnsi="Arial" w:cs="Arial"/>
          <w:color w:val="001E20"/>
          <w:sz w:val="12"/>
        </w:rPr>
        <w:t xml:space="preserve"> </w:t>
      </w:r>
      <w:r w:rsidRPr="00F31E5E">
        <w:rPr>
          <w:rFonts w:ascii="Arial" w:hAnsi="Arial" w:cs="Arial"/>
          <w:vanish/>
          <w:color w:val="001E20"/>
          <w:sz w:val="12"/>
        </w:rPr>
        <w:t>for</w:t>
      </w:r>
      <w:r w:rsidRPr="00F31E5E">
        <w:rPr>
          <w:rFonts w:ascii="Arial" w:hAnsi="Arial" w:cs="Arial"/>
          <w:color w:val="001E20"/>
          <w:sz w:val="12"/>
        </w:rPr>
        <w:t xml:space="preserve"> </w:t>
      </w:r>
      <w:r w:rsidRPr="00F31E5E">
        <w:rPr>
          <w:rFonts w:ascii="Arial" w:hAnsi="Arial" w:cs="Arial"/>
          <w:vanish/>
          <w:color w:val="001E20"/>
          <w:sz w:val="12"/>
        </w:rPr>
        <w:t>blindness,</w:t>
      </w:r>
      <w:r w:rsidRPr="00F31E5E">
        <w:rPr>
          <w:rFonts w:ascii="Arial" w:hAnsi="Arial" w:cs="Arial"/>
          <w:color w:val="001E20"/>
          <w:sz w:val="12"/>
        </w:rPr>
        <w:t xml:space="preserve"> </w:t>
      </w:r>
      <w:r w:rsidRPr="00F31E5E">
        <w:rPr>
          <w:rFonts w:ascii="Arial" w:hAnsi="Arial" w:cs="Arial"/>
          <w:vanish/>
          <w:color w:val="001E20"/>
          <w:sz w:val="12"/>
        </w:rPr>
        <w:t>the</w:t>
      </w:r>
      <w:r w:rsidRPr="00F31E5E">
        <w:rPr>
          <w:rFonts w:ascii="Arial" w:hAnsi="Arial" w:cs="Arial"/>
          <w:color w:val="001E20"/>
          <w:sz w:val="12"/>
        </w:rPr>
        <w:t xml:space="preserve"> </w:t>
      </w:r>
      <w:r w:rsidRPr="00F31E5E">
        <w:rPr>
          <w:rFonts w:ascii="Arial" w:hAnsi="Arial" w:cs="Arial"/>
          <w:vanish/>
          <w:color w:val="001E20"/>
          <w:sz w:val="12"/>
        </w:rPr>
        <w:t>first</w:t>
      </w:r>
      <w:r w:rsidRPr="00F31E5E">
        <w:rPr>
          <w:rFonts w:ascii="Arial" w:hAnsi="Arial" w:cs="Arial"/>
          <w:color w:val="001E20"/>
          <w:sz w:val="12"/>
        </w:rPr>
        <w:t xml:space="preserve"> </w:t>
      </w:r>
      <w:r w:rsidRPr="00F31E5E">
        <w:rPr>
          <w:rFonts w:ascii="Arial" w:hAnsi="Arial" w:cs="Arial"/>
          <w:vanish/>
          <w:color w:val="001E20"/>
          <w:sz w:val="12"/>
        </w:rPr>
        <w:t>immunotherapy</w:t>
      </w:r>
      <w:r w:rsidRPr="00F31E5E">
        <w:rPr>
          <w:rFonts w:ascii="Arial" w:hAnsi="Arial" w:cs="Arial"/>
          <w:color w:val="001E20"/>
          <w:sz w:val="12"/>
        </w:rPr>
        <w:t xml:space="preserve"> </w:t>
      </w:r>
      <w:r w:rsidRPr="00F31E5E">
        <w:rPr>
          <w:rFonts w:ascii="Arial" w:hAnsi="Arial" w:cs="Arial"/>
          <w:vanish/>
          <w:color w:val="001E20"/>
          <w:sz w:val="12"/>
        </w:rPr>
        <w:t>for</w:t>
      </w:r>
      <w:r w:rsidRPr="00F31E5E">
        <w:rPr>
          <w:rFonts w:ascii="Arial" w:hAnsi="Arial" w:cs="Arial"/>
          <w:color w:val="001E20"/>
          <w:sz w:val="12"/>
        </w:rPr>
        <w:t xml:space="preserve"> </w:t>
      </w:r>
      <w:r w:rsidRPr="00F31E5E">
        <w:rPr>
          <w:rFonts w:ascii="Arial" w:hAnsi="Arial" w:cs="Arial"/>
          <w:vanish/>
          <w:color w:val="001E20"/>
          <w:sz w:val="12"/>
        </w:rPr>
        <w:t>cancer.</w:t>
      </w:r>
      <w:r w:rsidRPr="00F31E5E">
        <w:rPr>
          <w:rFonts w:ascii="Arial" w:hAnsi="Arial" w:cs="Arial"/>
          <w:color w:val="001E20"/>
          <w:sz w:val="12"/>
        </w:rPr>
        <w:t xml:space="preserve"> </w:t>
      </w:r>
      <w:r w:rsidRPr="00F31E5E">
        <w:rPr>
          <w:rFonts w:ascii="Arial" w:hAnsi="Arial" w:cs="Arial"/>
          <w:vanish/>
          <w:color w:val="001E20"/>
          <w:sz w:val="12"/>
        </w:rPr>
        <w:t>Future</w:t>
      </w:r>
      <w:r w:rsidRPr="00F31E5E">
        <w:rPr>
          <w:rFonts w:ascii="Arial" w:hAnsi="Arial" w:cs="Arial"/>
          <w:color w:val="001E20"/>
          <w:sz w:val="12"/>
        </w:rPr>
        <w:t xml:space="preserve"> </w:t>
      </w:r>
      <w:r w:rsidRPr="00F31E5E">
        <w:rPr>
          <w:rFonts w:ascii="Arial" w:hAnsi="Arial" w:cs="Arial"/>
          <w:vanish/>
          <w:color w:val="001E20"/>
          <w:sz w:val="12"/>
        </w:rPr>
        <w:t>rewards</w:t>
      </w:r>
      <w:r w:rsidRPr="00F31E5E">
        <w:rPr>
          <w:rFonts w:ascii="Arial" w:hAnsi="Arial" w:cs="Arial"/>
          <w:color w:val="001E20"/>
          <w:sz w:val="12"/>
        </w:rPr>
        <w:t xml:space="preserve"> </w:t>
      </w:r>
      <w:r w:rsidRPr="00F31E5E">
        <w:rPr>
          <w:rFonts w:ascii="Arial" w:hAnsi="Arial" w:cs="Arial"/>
          <w:vanish/>
          <w:color w:val="001E20"/>
          <w:sz w:val="12"/>
        </w:rPr>
        <w:t>will</w:t>
      </w:r>
      <w:r w:rsidRPr="00F31E5E">
        <w:rPr>
          <w:rFonts w:ascii="Arial" w:hAnsi="Arial" w:cs="Arial"/>
          <w:color w:val="001E20"/>
          <w:sz w:val="12"/>
        </w:rPr>
        <w:t xml:space="preserve"> </w:t>
      </w:r>
      <w:r w:rsidRPr="00F31E5E">
        <w:rPr>
          <w:rFonts w:ascii="Arial" w:hAnsi="Arial" w:cs="Arial"/>
          <w:vanish/>
          <w:color w:val="001E20"/>
          <w:sz w:val="12"/>
        </w:rPr>
        <w:t>be</w:t>
      </w:r>
      <w:r w:rsidRPr="00F31E5E">
        <w:rPr>
          <w:rFonts w:ascii="Arial" w:hAnsi="Arial" w:cs="Arial"/>
          <w:color w:val="001E20"/>
          <w:sz w:val="12"/>
        </w:rPr>
        <w:t xml:space="preserve"> </w:t>
      </w:r>
      <w:r w:rsidRPr="00F31E5E">
        <w:rPr>
          <w:rFonts w:ascii="Arial" w:hAnsi="Arial" w:cs="Arial"/>
          <w:vanish/>
          <w:color w:val="001E20"/>
          <w:sz w:val="12"/>
        </w:rPr>
        <w:t>greater</w:t>
      </w:r>
      <w:r w:rsidRPr="00F31E5E">
        <w:rPr>
          <w:rFonts w:ascii="Arial" w:hAnsi="Arial" w:cs="Arial"/>
          <w:color w:val="001E20"/>
          <w:sz w:val="12"/>
        </w:rPr>
        <w:t xml:space="preserve"> </w:t>
      </w:r>
      <w:r w:rsidRPr="00F31E5E">
        <w:rPr>
          <w:rFonts w:ascii="Arial" w:hAnsi="Arial" w:cs="Arial"/>
          <w:vanish/>
          <w:color w:val="001E20"/>
          <w:sz w:val="12"/>
        </w:rPr>
        <w:t>still</w:t>
      </w:r>
      <w:r w:rsidRPr="00F31E5E">
        <w:rPr>
          <w:rFonts w:ascii="Arial" w:hAnsi="Arial" w:cs="Arial"/>
          <w:color w:val="001E20"/>
          <w:sz w:val="12"/>
        </w:rPr>
        <w:t xml:space="preserve"> </w:t>
      </w:r>
      <w:r w:rsidRPr="00F31E5E">
        <w:rPr>
          <w:rFonts w:ascii="Arial" w:hAnsi="Arial" w:cs="Arial"/>
          <w:vanish/>
          <w:color w:val="001E20"/>
          <w:sz w:val="12"/>
        </w:rPr>
        <w:t>if</w:t>
      </w:r>
      <w:r w:rsidRPr="00F31E5E">
        <w:rPr>
          <w:rFonts w:ascii="Arial" w:hAnsi="Arial" w:cs="Arial"/>
          <w:color w:val="001E20"/>
          <w:sz w:val="12"/>
        </w:rPr>
        <w:t xml:space="preserve"> </w:t>
      </w:r>
      <w:r w:rsidRPr="00F31E5E">
        <w:rPr>
          <w:rFonts w:ascii="Arial" w:hAnsi="Arial" w:cs="Arial"/>
          <w:vanish/>
          <w:color w:val="001E20"/>
          <w:sz w:val="12"/>
        </w:rPr>
        <w:t>we</w:t>
      </w:r>
      <w:r w:rsidRPr="00F31E5E">
        <w:rPr>
          <w:rFonts w:ascii="Arial" w:hAnsi="Arial" w:cs="Arial"/>
          <w:color w:val="001E20"/>
          <w:sz w:val="12"/>
        </w:rPr>
        <w:t xml:space="preserve"> </w:t>
      </w:r>
      <w:r w:rsidRPr="00F31E5E">
        <w:rPr>
          <w:rFonts w:ascii="Arial" w:hAnsi="Arial" w:cs="Arial"/>
          <w:vanish/>
          <w:color w:val="001E20"/>
          <w:sz w:val="12"/>
        </w:rPr>
        <w:t>preserve</w:t>
      </w:r>
      <w:r w:rsidRPr="00F31E5E">
        <w:rPr>
          <w:rFonts w:ascii="Arial" w:hAnsi="Arial" w:cs="Arial"/>
          <w:color w:val="001E20"/>
          <w:sz w:val="12"/>
        </w:rPr>
        <w:t xml:space="preserve"> </w:t>
      </w:r>
      <w:r w:rsidRPr="00F31E5E">
        <w:rPr>
          <w:rFonts w:ascii="Arial" w:hAnsi="Arial" w:cs="Arial"/>
          <w:vanish/>
          <w:color w:val="001E20"/>
          <w:sz w:val="12"/>
        </w:rPr>
        <w:t>our</w:t>
      </w:r>
      <w:r w:rsidRPr="00F31E5E">
        <w:rPr>
          <w:rFonts w:ascii="Arial" w:hAnsi="Arial" w:cs="Arial"/>
          <w:color w:val="001E20"/>
          <w:sz w:val="12"/>
        </w:rPr>
        <w:t xml:space="preserve"> </w:t>
      </w:r>
      <w:r w:rsidRPr="00F31E5E">
        <w:rPr>
          <w:rFonts w:ascii="Arial" w:hAnsi="Arial" w:cs="Arial"/>
          <w:vanish/>
          <w:color w:val="001E20"/>
          <w:sz w:val="12"/>
        </w:rPr>
        <w:t>current</w:t>
      </w:r>
      <w:r w:rsidRPr="00F31E5E">
        <w:rPr>
          <w:rFonts w:ascii="Arial" w:hAnsi="Arial" w:cs="Arial"/>
          <w:color w:val="001E20"/>
          <w:sz w:val="12"/>
        </w:rPr>
        <w:t xml:space="preserve"> </w:t>
      </w:r>
      <w:r w:rsidRPr="00F31E5E">
        <w:rPr>
          <w:rFonts w:ascii="Arial" w:hAnsi="Arial" w:cs="Arial"/>
          <w:vanish/>
          <w:color w:val="001E20"/>
          <w:sz w:val="12"/>
        </w:rPr>
        <w:t>system</w:t>
      </w:r>
      <w:r w:rsidRPr="00F31E5E">
        <w:rPr>
          <w:rFonts w:ascii="Arial" w:hAnsi="Arial" w:cs="Arial"/>
          <w:color w:val="001E20"/>
          <w:sz w:val="12"/>
        </w:rPr>
        <w:t xml:space="preserve"> </w:t>
      </w:r>
      <w:r w:rsidRPr="00F31E5E">
        <w:rPr>
          <w:rFonts w:ascii="Arial" w:hAnsi="Arial" w:cs="Arial"/>
          <w:vanish/>
          <w:color w:val="001E20"/>
          <w:sz w:val="12"/>
        </w:rPr>
        <w:t>of</w:t>
      </w:r>
      <w:r w:rsidRPr="00F31E5E">
        <w:rPr>
          <w:rFonts w:ascii="Arial" w:hAnsi="Arial" w:cs="Arial"/>
          <w:color w:val="001E20"/>
          <w:sz w:val="12"/>
        </w:rPr>
        <w:t xml:space="preserve"> </w:t>
      </w:r>
      <w:r w:rsidRPr="00F31E5E">
        <w:rPr>
          <w:rFonts w:ascii="Arial" w:hAnsi="Arial" w:cs="Arial"/>
          <w:vanish/>
          <w:color w:val="001E20"/>
          <w:sz w:val="12"/>
        </w:rPr>
        <w:t>incentivizing</w:t>
      </w:r>
      <w:r w:rsidRPr="00F31E5E">
        <w:rPr>
          <w:rFonts w:ascii="Arial" w:hAnsi="Arial" w:cs="Arial"/>
          <w:color w:val="001E20"/>
          <w:sz w:val="12"/>
        </w:rPr>
        <w:t xml:space="preserve"> </w:t>
      </w:r>
      <w:r w:rsidRPr="00F31E5E">
        <w:rPr>
          <w:rFonts w:ascii="Arial" w:hAnsi="Arial" w:cs="Arial"/>
          <w:vanish/>
          <w:color w:val="001E20"/>
          <w:sz w:val="12"/>
        </w:rPr>
        <w:t>and</w:t>
      </w:r>
      <w:r w:rsidRPr="00F31E5E">
        <w:rPr>
          <w:rFonts w:ascii="Arial" w:hAnsi="Arial" w:cs="Arial"/>
          <w:color w:val="001E20"/>
          <w:sz w:val="12"/>
        </w:rPr>
        <w:t xml:space="preserve"> </w:t>
      </w:r>
      <w:r w:rsidRPr="00F31E5E">
        <w:rPr>
          <w:rFonts w:ascii="Arial" w:hAnsi="Arial" w:cs="Arial"/>
          <w:vanish/>
          <w:color w:val="001E20"/>
          <w:sz w:val="12"/>
        </w:rPr>
        <w:t>protecting</w:t>
      </w:r>
      <w:r w:rsidRPr="00F31E5E">
        <w:rPr>
          <w:rFonts w:ascii="Arial" w:hAnsi="Arial" w:cs="Arial"/>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remarkable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innovation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capacity</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of</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our</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biopharmaceutical</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industry</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ought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to</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be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source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of</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national</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pride.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Yet</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while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“Made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America”</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global</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standard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for</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medicines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development</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today,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misguided policy risks ceding</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our</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scientific</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prowess to</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other</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countries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future.</w:t>
      </w:r>
      <w:r w:rsidRPr="00F31E5E">
        <w:rPr>
          <w:rStyle w:val="Emphasis"/>
          <w:rFonts w:asciiTheme="majorHAnsi" w:hAnsiTheme="majorHAnsi" w:cstheme="majorHAnsi"/>
          <w:sz w:val="24"/>
        </w:rPr>
        <w:t xml:space="preserve"> </w:t>
      </w:r>
      <w:r w:rsidRPr="00F31E5E">
        <w:rPr>
          <w:rFonts w:asciiTheme="majorHAnsi" w:hAnsiTheme="majorHAnsi" w:cstheme="majorHAnsi"/>
          <w:vanish/>
          <w:color w:val="001E20"/>
          <w:sz w:val="12"/>
        </w:rPr>
        <w:t>This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particularly</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true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case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of</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China</w:t>
      </w:r>
      <w:r w:rsidRPr="00F31E5E">
        <w:rPr>
          <w:rStyle w:val="Emphasis"/>
          <w:rFonts w:asciiTheme="majorHAnsi" w:hAnsiTheme="majorHAnsi" w:cstheme="majorHAnsi"/>
          <w:vanish/>
          <w:sz w:val="24"/>
        </w:rPr>
        <w:t>,</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where biotech</w:t>
      </w:r>
      <w:r w:rsidRPr="00F31E5E">
        <w:rPr>
          <w:rStyle w:val="Emphasis"/>
          <w:rFonts w:asciiTheme="majorHAnsi" w:hAnsiTheme="majorHAnsi" w:cstheme="majorHAnsi"/>
          <w:vanish/>
          <w:sz w:val="24"/>
        </w:rPr>
        <w:t>nology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has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become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strategic</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pillar for</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 xml:space="preserve">health </w:t>
      </w:r>
      <w:r w:rsidRPr="00F31E5E">
        <w:rPr>
          <w:rStyle w:val="Emphasis"/>
          <w:rFonts w:asciiTheme="majorHAnsi" w:hAnsiTheme="majorHAnsi" w:cstheme="majorHAnsi"/>
          <w:vanish/>
          <w:sz w:val="24"/>
        </w:rPr>
        <w:t>of</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its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people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and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economy.</w:t>
      </w:r>
      <w:r w:rsidRPr="00F31E5E">
        <w:rPr>
          <w:rStyle w:val="Emphasis"/>
          <w:rFonts w:asciiTheme="majorHAnsi" w:hAnsiTheme="majorHAnsi" w:cstheme="majorHAnsi"/>
          <w:sz w:val="24"/>
        </w:rPr>
        <w:t xml:space="preserve"> </w:t>
      </w:r>
      <w:r w:rsidRPr="00F31E5E">
        <w:rPr>
          <w:rFonts w:asciiTheme="majorHAnsi" w:hAnsiTheme="majorHAnsi" w:cstheme="majorHAnsi"/>
          <w:vanish/>
          <w:color w:val="001E20"/>
          <w:sz w:val="12"/>
        </w:rPr>
        <w:t>From</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2016</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to</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2020,</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sz w:val="24"/>
          <w:highlight w:val="cyan"/>
        </w:rPr>
        <w:t>market capitalization of</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all</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Chinese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biopharma</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companies increased</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exponentially</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sz w:val="24"/>
          <w:highlight w:val="cyan"/>
        </w:rPr>
        <w:t>from</w:t>
      </w:r>
      <w:r w:rsidRPr="00F31E5E">
        <w:rPr>
          <w:rStyle w:val="Emphasis"/>
          <w:rFonts w:asciiTheme="majorHAnsi" w:hAnsiTheme="majorHAnsi" w:cstheme="majorHAnsi"/>
          <w:sz w:val="24"/>
        </w:rPr>
        <w:t xml:space="preserve"> </w:t>
      </w:r>
      <w:r w:rsidRPr="00F31E5E">
        <w:rPr>
          <w:rStyle w:val="Emphasis"/>
          <w:rFonts w:asciiTheme="majorHAnsi" w:eastAsiaTheme="majorEastAsia" w:hAnsiTheme="majorHAnsi" w:cstheme="majorHAnsi"/>
          <w:vanish/>
          <w:sz w:val="24"/>
        </w:rPr>
        <w:t>$1</w:t>
      </w:r>
      <w:r w:rsidRPr="00F31E5E">
        <w:rPr>
          <w:rStyle w:val="Emphasis"/>
          <w:rFonts w:asciiTheme="majorHAnsi" w:eastAsiaTheme="majorEastAsia" w:hAnsiTheme="majorHAnsi" w:cstheme="majorHAnsi"/>
          <w:sz w:val="24"/>
        </w:rPr>
        <w:t xml:space="preserve"> </w:t>
      </w:r>
      <w:r w:rsidRPr="00F31E5E">
        <w:rPr>
          <w:rStyle w:val="Emphasis"/>
          <w:rFonts w:asciiTheme="majorHAnsi" w:eastAsiaTheme="majorEastAsia" w:hAnsiTheme="majorHAnsi" w:cstheme="majorHAnsi"/>
          <w:sz w:val="24"/>
          <w:highlight w:val="cyan"/>
        </w:rPr>
        <w:t>billion to</w:t>
      </w:r>
      <w:r w:rsidRPr="00F31E5E">
        <w:rPr>
          <w:rStyle w:val="Emphasis"/>
          <w:rFonts w:asciiTheme="majorHAnsi" w:eastAsiaTheme="majorEastAsia" w:hAnsiTheme="majorHAnsi" w:cstheme="majorHAnsi"/>
          <w:sz w:val="24"/>
        </w:rPr>
        <w:t xml:space="preserve"> </w:t>
      </w:r>
      <w:r w:rsidRPr="00F31E5E">
        <w:rPr>
          <w:rStyle w:val="Emphasis"/>
          <w:rFonts w:asciiTheme="majorHAnsi" w:eastAsiaTheme="majorEastAsia" w:hAnsiTheme="majorHAnsi" w:cstheme="majorHAnsi"/>
          <w:vanish/>
          <w:sz w:val="24"/>
        </w:rPr>
        <w:t>over</w:t>
      </w:r>
      <w:r w:rsidRPr="00F31E5E">
        <w:rPr>
          <w:rStyle w:val="Emphasis"/>
          <w:rFonts w:asciiTheme="majorHAnsi" w:eastAsiaTheme="majorEastAsia" w:hAnsiTheme="majorHAnsi" w:cstheme="majorHAnsi"/>
          <w:sz w:val="24"/>
        </w:rPr>
        <w:t xml:space="preserve"> </w:t>
      </w:r>
      <w:r w:rsidRPr="00F31E5E">
        <w:rPr>
          <w:rStyle w:val="Emphasis"/>
          <w:rFonts w:asciiTheme="majorHAnsi" w:eastAsiaTheme="majorEastAsia" w:hAnsiTheme="majorHAnsi" w:cstheme="majorHAnsi"/>
          <w:vanish/>
          <w:sz w:val="24"/>
        </w:rPr>
        <w:t>$</w:t>
      </w:r>
      <w:r w:rsidRPr="00F31E5E">
        <w:rPr>
          <w:rStyle w:val="Emphasis"/>
          <w:rFonts w:asciiTheme="majorHAnsi" w:eastAsiaTheme="majorEastAsia" w:hAnsiTheme="majorHAnsi" w:cstheme="majorHAnsi"/>
          <w:sz w:val="24"/>
          <w:highlight w:val="cyan"/>
        </w:rPr>
        <w:t>200 billion</w:t>
      </w:r>
      <w:r w:rsidRPr="00F31E5E">
        <w:rPr>
          <w:rFonts w:asciiTheme="majorHAnsi" w:hAnsiTheme="majorHAnsi" w:cstheme="majorHAnsi"/>
          <w:vanish/>
          <w:color w:val="001E20"/>
          <w:sz w:val="12"/>
        </w:rPr>
        <w:t>.</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China</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saw</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over</w:t>
      </w:r>
      <w:r w:rsidRPr="00F31E5E">
        <w:rPr>
          <w:rStyle w:val="Emphasis"/>
          <w:rFonts w:asciiTheme="majorHAnsi" w:hAnsiTheme="majorHAnsi" w:cstheme="majorHAnsi"/>
          <w:sz w:val="24"/>
        </w:rPr>
        <w:t xml:space="preserve"> </w:t>
      </w:r>
      <w:r w:rsidRPr="00F31E5E">
        <w:rPr>
          <w:rStyle w:val="Emphasis"/>
          <w:rFonts w:asciiTheme="majorHAnsi" w:eastAsiaTheme="majorEastAsia" w:hAnsiTheme="majorHAnsi" w:cstheme="majorHAnsi"/>
          <w:vanish/>
          <w:sz w:val="24"/>
        </w:rPr>
        <w:t>$</w:t>
      </w:r>
      <w:r w:rsidRPr="00F31E5E">
        <w:rPr>
          <w:rStyle w:val="Emphasis"/>
          <w:rFonts w:asciiTheme="majorHAnsi" w:eastAsiaTheme="majorEastAsia" w:hAnsiTheme="majorHAnsi" w:cstheme="majorHAnsi"/>
          <w:sz w:val="24"/>
          <w:highlight w:val="cyan"/>
        </w:rPr>
        <w:t>28 billion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invested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in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its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life sciences sector</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2020,</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double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previous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year’s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amount.</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Returns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on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China’s</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investment</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are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already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arriving</w:t>
      </w:r>
      <w:r w:rsidRPr="00F31E5E">
        <w:rPr>
          <w:rFonts w:asciiTheme="majorHAnsi" w:hAnsiTheme="majorHAnsi" w:cstheme="majorHAnsi"/>
          <w:vanish/>
          <w:color w:val="001E20"/>
          <w:sz w:val="12"/>
        </w:rPr>
        <w: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FDA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approved</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drug</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developed</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China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for</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first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time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ever</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2019.</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While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 xml:space="preserve">China’s innovation </w:t>
      </w:r>
      <w:r w:rsidRPr="00F31E5E">
        <w:rPr>
          <w:rStyle w:val="Emphasis"/>
          <w:rFonts w:asciiTheme="majorHAnsi" w:hAnsiTheme="majorHAnsi" w:cstheme="majorHAnsi"/>
          <w:vanish/>
          <w:sz w:val="24"/>
        </w:rPr>
        <w:t>capacity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currently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remains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behind America</w:t>
      </w:r>
      <w:r w:rsidRPr="00F31E5E">
        <w:rPr>
          <w:rStyle w:val="Emphasis"/>
          <w:rFonts w:asciiTheme="majorHAnsi" w:hAnsiTheme="majorHAnsi" w:cstheme="majorHAnsi"/>
          <w:vanish/>
          <w:sz w:val="24"/>
        </w:rPr>
        <w:t>’s</w:t>
      </w:r>
      <w:r w:rsidRPr="00F31E5E">
        <w:rPr>
          <w:rFonts w:asciiTheme="majorHAnsi" w:hAnsiTheme="majorHAnsi" w:cstheme="majorHAnsi"/>
          <w:vanish/>
          <w:color w:val="001E20"/>
          <w:sz w:val="12"/>
        </w:rPr>
        <w: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my</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experiences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biopharma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professional</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make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clear</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sz w:val="24"/>
          <w:highlight w:val="cyan"/>
        </w:rPr>
        <w:t>they are doing everything</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can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to</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catch</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up</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and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sz w:val="24"/>
          <w:highlight w:val="cyan"/>
        </w:rPr>
        <w:t xml:space="preserve">catch up </w:t>
      </w:r>
      <w:r w:rsidRPr="00F31E5E">
        <w:rPr>
          <w:rStyle w:val="Emphasis"/>
          <w:rFonts w:asciiTheme="majorHAnsi" w:hAnsiTheme="majorHAnsi" w:cstheme="majorHAnsi"/>
          <w:vanish/>
          <w:sz w:val="24"/>
        </w:rPr>
        <w:t>fast.</w:t>
      </w:r>
      <w:r w:rsidRPr="00F31E5E">
        <w:rPr>
          <w:rStyle w:val="Emphasis"/>
          <w:rFonts w:asciiTheme="majorHAnsi" w:hAnsiTheme="majorHAnsi" w:cstheme="majorHAnsi"/>
          <w:sz w:val="24"/>
        </w:rPr>
        <w:t xml:space="preserve"> </w:t>
      </w:r>
      <w:r w:rsidRPr="00F31E5E">
        <w:rPr>
          <w:rFonts w:asciiTheme="majorHAnsi" w:hAnsiTheme="majorHAnsi" w:cstheme="majorHAnsi"/>
          <w:vanish/>
          <w:color w:val="001E20"/>
          <w:sz w:val="12"/>
        </w:rPr>
        <w:t>In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fact,</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when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speak</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to</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Chinese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biotechnology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executives,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boast</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that</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can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run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clinical</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trials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faster</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than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their</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U.S.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counterparts</w:t>
      </w:r>
      <w:r w:rsidRPr="00F31E5E">
        <w:rPr>
          <w:rFonts w:asciiTheme="majorHAnsi" w:hAnsiTheme="majorHAnsi" w:cstheme="majorHAnsi"/>
          <w:vanish/>
          <w:color w:val="001E20"/>
          <w:sz w:val="12"/>
        </w:rPr>
        <w: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danger</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of</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misguided</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policies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that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disincentivize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pharmaceutical</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innovation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U.S.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effectively</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driving</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that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same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innovation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to</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China.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If</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we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close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off</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market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U.S.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same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time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that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China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opening</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its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market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to</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innovative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new</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products,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we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will</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see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companies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choose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to</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first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launch</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impactful</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novel</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medicines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China,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based</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clinical</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trials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conducted</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in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China.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Because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FDA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rarely</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accepts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data</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generated</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entirely</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outside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U.S.,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this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relocation</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of</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research</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capacity</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will</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negatively</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affect</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Americans’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access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to</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cutting-edge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therapies.</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The</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biotechnology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field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advancing</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rapidly</w:t>
      </w:r>
      <w:r w:rsidRPr="00F31E5E">
        <w:rPr>
          <w:rFonts w:asciiTheme="majorHAnsi" w:hAnsiTheme="majorHAnsi" w:cstheme="majorHAnsi"/>
          <w:vanish/>
          <w:color w:val="001E20"/>
          <w:sz w:val="12"/>
        </w:rPr>
        <w:t>.</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Promising</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technologies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such</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targeted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protein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degradation</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and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gene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editing</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are</w:t>
      </w:r>
      <w:r w:rsidRPr="00F31E5E">
        <w:rPr>
          <w:rFonts w:asciiTheme="majorHAnsi" w:hAnsiTheme="majorHAnsi" w:cstheme="majorHAnsi"/>
          <w:color w:val="001E20"/>
          <w:sz w:val="12"/>
        </w:rPr>
        <w:t xml:space="preserve"> </w:t>
      </w:r>
      <w:r w:rsidRPr="00F31E5E">
        <w:rPr>
          <w:rFonts w:asciiTheme="majorHAnsi" w:hAnsiTheme="majorHAnsi" w:cstheme="majorHAnsi"/>
          <w:vanish/>
          <w:color w:val="001E20"/>
          <w:sz w:val="12"/>
        </w:rPr>
        <w:t>perhaps</w:t>
      </w:r>
      <w:r w:rsidRPr="00F31E5E">
        <w:rPr>
          <w:rFonts w:asciiTheme="majorHAnsi" w:hAnsiTheme="majorHAnsi" w:cstheme="majorHAnsi"/>
          <w:color w:val="001E20"/>
          <w:sz w:val="12"/>
        </w:rPr>
        <w:t xml:space="preserve"> </w:t>
      </w:r>
      <w:r w:rsidRPr="00F31E5E">
        <w:rPr>
          <w:rStyle w:val="Emphasis"/>
          <w:rFonts w:asciiTheme="majorHAnsi" w:hAnsiTheme="majorHAnsi" w:cstheme="majorHAnsi"/>
          <w:vanish/>
          <w:sz w:val="24"/>
        </w:rPr>
        <w:t>not</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far</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from</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being</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developed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into</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impactful</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medicines,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and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U.S.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risks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these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technologies</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being</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mastered</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by</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Chinese</w:t>
      </w:r>
      <w:r w:rsidRPr="00F31E5E">
        <w:rPr>
          <w:rStyle w:val="Emphasis"/>
          <w:rFonts w:asciiTheme="majorHAnsi" w:hAnsiTheme="majorHAnsi" w:cstheme="majorHAnsi"/>
          <w:sz w:val="24"/>
        </w:rPr>
        <w:t xml:space="preserve"> </w:t>
      </w:r>
      <w:r w:rsidRPr="00F31E5E">
        <w:rPr>
          <w:rStyle w:val="Emphasis"/>
          <w:rFonts w:asciiTheme="majorHAnsi" w:hAnsiTheme="majorHAnsi" w:cstheme="majorHAnsi"/>
          <w:vanish/>
          <w:sz w:val="24"/>
        </w:rPr>
        <w:t>companies.</w:t>
      </w:r>
    </w:p>
    <w:p w14:paraId="73E587D6" w14:textId="77777777" w:rsidR="00DA0228" w:rsidRPr="00F31E5E" w:rsidRDefault="00DA0228" w:rsidP="00DA0228">
      <w:pPr>
        <w:rPr>
          <w:rFonts w:asciiTheme="majorHAnsi" w:hAnsiTheme="majorHAnsi" w:cstheme="majorHAnsi"/>
        </w:rPr>
      </w:pPr>
    </w:p>
    <w:p w14:paraId="47990DF5" w14:textId="77777777" w:rsidR="00DA0228" w:rsidRPr="00F31E5E" w:rsidRDefault="00DA0228" w:rsidP="00DA0228">
      <w:pPr>
        <w:pStyle w:val="Heading4"/>
        <w:rPr>
          <w:rFonts w:asciiTheme="majorHAnsi" w:hAnsiTheme="majorHAnsi" w:cstheme="majorHAnsi"/>
        </w:rPr>
      </w:pPr>
      <w:r w:rsidRPr="00F31E5E">
        <w:rPr>
          <w:rFonts w:asciiTheme="majorHAnsi" w:hAnsiTheme="majorHAnsi" w:cstheme="majorHAnsi"/>
        </w:rPr>
        <w:t xml:space="preserve">The plan chills American biomed innovation and cedes control to China. </w:t>
      </w:r>
    </w:p>
    <w:p w14:paraId="55B95B86" w14:textId="77777777" w:rsidR="00DA0228" w:rsidRPr="00F31E5E" w:rsidRDefault="00DA0228" w:rsidP="00DA0228">
      <w:pPr>
        <w:rPr>
          <w:rFonts w:asciiTheme="majorHAnsi" w:hAnsiTheme="majorHAnsi" w:cstheme="majorHAnsi"/>
        </w:rPr>
      </w:pPr>
      <w:r w:rsidRPr="00F31E5E">
        <w:rPr>
          <w:rStyle w:val="Style13ptBold"/>
          <w:rFonts w:asciiTheme="majorHAnsi" w:hAnsiTheme="majorHAnsi" w:cstheme="majorHAnsi"/>
        </w:rPr>
        <w:t>Paulsen 7/9</w:t>
      </w:r>
      <w:r w:rsidRPr="00F31E5E">
        <w:rPr>
          <w:rFonts w:asciiTheme="majorHAnsi" w:hAnsiTheme="majorHAnsi" w:cstheme="majorHAnsi"/>
        </w:rPr>
        <w:t xml:space="preserve"> </w:t>
      </w:r>
      <w:r w:rsidRPr="00F31E5E">
        <w:rPr>
          <w:rFonts w:asciiTheme="majorHAnsi" w:hAnsiTheme="majorHAnsi" w:cstheme="majorHAnsi"/>
          <w:sz w:val="12"/>
          <w:szCs w:val="12"/>
        </w:rPr>
        <w:t>[ERIK PAULSEN: We can save the world with our vaccines — without surrendering our IP to China," Bakersfield Californian, https://www.bakersfield.com/opinion/erik-paulsen-we-can-save-the-world-with-our-vaccines-without-surrendering-our-ip-to/article_b0b87692-df61-11eb-9a13-d7fa02eefaee.html]//Lex</w:t>
      </w:r>
      <w:r w:rsidRPr="00F31E5E">
        <w:rPr>
          <w:rStyle w:val="Hyperlink"/>
          <w:rFonts w:asciiTheme="majorHAnsi" w:hAnsiTheme="majorHAnsi" w:cstheme="majorHAnsi"/>
          <w:sz w:val="12"/>
          <w:szCs w:val="12"/>
        </w:rPr>
        <w:t xml:space="preserve"> AKu</w:t>
      </w:r>
    </w:p>
    <w:p w14:paraId="42F9169F" w14:textId="77777777" w:rsidR="00DA0228" w:rsidRPr="00F31E5E" w:rsidRDefault="00DA0228" w:rsidP="00DA0228">
      <w:pPr>
        <w:shd w:val="clear" w:color="auto" w:fill="FFFFFF"/>
        <w:spacing w:after="384" w:line="408" w:lineRule="atLeast"/>
        <w:textAlignment w:val="baseline"/>
        <w:rPr>
          <w:rStyle w:val="Emphasis"/>
          <w:rFonts w:asciiTheme="majorHAnsi" w:hAnsiTheme="majorHAnsi" w:cstheme="majorHAnsi"/>
        </w:rPr>
      </w:pP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Biden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administration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gave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Beijing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gift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when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endorsed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petition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before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World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Trade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Organization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force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American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developers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Covid-19</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vaccines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therapeutics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relinquish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their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intellectual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property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rights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these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medicines</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Chinese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government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seeks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to</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take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over</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biotech,</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sector</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where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U.S.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innovators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lead.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Biotech</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included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its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“Made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China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2025”</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plan,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which</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lists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10</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sectors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that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China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aims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to</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dominate.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government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intends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to</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force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anyone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doing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business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China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those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spheres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to</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hand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over</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know-how.</w:t>
      </w:r>
      <w:r w:rsidRPr="00F31E5E">
        <w:rPr>
          <w:rFonts w:asciiTheme="majorHAnsi" w:hAnsiTheme="majorHAnsi" w:cstheme="majorHAnsi"/>
          <w:sz w:val="12"/>
          <w:szCs w:val="21"/>
        </w:rPr>
        <w:t xml:space="preserve"> </w:t>
      </w:r>
      <w:r w:rsidRPr="00F31E5E">
        <w:rPr>
          <w:rStyle w:val="Emphasis"/>
          <w:rFonts w:asciiTheme="majorHAnsi" w:hAnsiTheme="majorHAnsi" w:cstheme="majorHAnsi"/>
          <w:highlight w:val="cyan"/>
        </w:rPr>
        <w:t>Surrendering IP protections on biomedical tech</w:t>
      </w:r>
      <w:r w:rsidRPr="00F31E5E">
        <w:rPr>
          <w:rStyle w:val="Emphasis"/>
          <w:rFonts w:asciiTheme="majorHAnsi" w:hAnsiTheme="majorHAnsi" w:cstheme="majorHAnsi"/>
          <w:vanish/>
        </w:rPr>
        <w:t>nology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has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dire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consequences</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Foremost,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it</w:t>
      </w:r>
      <w:r w:rsidRPr="00F31E5E">
        <w:rPr>
          <w:rFonts w:asciiTheme="majorHAnsi" w:hAnsiTheme="majorHAnsi" w:cstheme="majorHAnsi"/>
          <w:sz w:val="12"/>
          <w:szCs w:val="21"/>
        </w:rPr>
        <w:t xml:space="preserve"> </w:t>
      </w:r>
      <w:r w:rsidRPr="00F31E5E">
        <w:rPr>
          <w:rStyle w:val="Emphasis"/>
          <w:rFonts w:asciiTheme="majorHAnsi" w:hAnsiTheme="majorHAnsi" w:cstheme="majorHAnsi"/>
          <w:highlight w:val="cyan"/>
        </w:rPr>
        <w:t>guts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foundation of </w:t>
      </w:r>
      <w:r w:rsidRPr="00F31E5E">
        <w:rPr>
          <w:rStyle w:val="Emphasis"/>
          <w:rFonts w:asciiTheme="majorHAnsi" w:hAnsiTheme="majorHAnsi" w:cstheme="majorHAnsi"/>
          <w:vanish/>
        </w:rPr>
        <w:t>biomedical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innovation</w:t>
      </w:r>
      <w:r w:rsidRPr="00F31E5E">
        <w:rPr>
          <w:rStyle w:val="Emphasis"/>
          <w:rFonts w:asciiTheme="majorHAnsi" w:hAnsiTheme="majorHAnsi" w:cstheme="majorHAnsi"/>
          <w:vanish/>
        </w:rPr>
        <w: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which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takes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huge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investments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spanning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many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years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bear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fruit.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IP</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protections assure innovators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that</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they can recover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those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investments and </w:t>
      </w:r>
      <w:r w:rsidRPr="00F31E5E">
        <w:rPr>
          <w:rStyle w:val="Emphasis"/>
          <w:rFonts w:asciiTheme="majorHAnsi" w:hAnsiTheme="majorHAnsi" w:cstheme="majorHAnsi"/>
          <w:vanish/>
        </w:rPr>
        <w:t>make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profit</w:t>
      </w:r>
      <w:r w:rsidRPr="00F31E5E">
        <w:rPr>
          <w:rStyle w:val="Emphasis"/>
          <w:rFonts w:asciiTheme="majorHAnsi" w:hAnsiTheme="majorHAnsi" w:cstheme="majorHAnsi"/>
          <w:vanish/>
        </w:rPr>
        <w:t>.</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Losing </w:t>
      </w:r>
      <w:r w:rsidRPr="00F31E5E">
        <w:rPr>
          <w:rStyle w:val="Emphasis"/>
          <w:rFonts w:asciiTheme="majorHAnsi" w:hAnsiTheme="majorHAnsi" w:cstheme="majorHAnsi"/>
          <w:vanish/>
        </w:rPr>
        <w:t>IP</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protection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would</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have a chilling effect </w:t>
      </w:r>
      <w:r w:rsidRPr="00F31E5E">
        <w:rPr>
          <w:rStyle w:val="Emphasis"/>
          <w:rFonts w:asciiTheme="majorHAnsi" w:hAnsiTheme="majorHAnsi" w:cstheme="majorHAnsi"/>
          <w:vanish/>
        </w:rPr>
        <w:t>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investments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sector.</w:t>
      </w:r>
      <w:r w:rsidRPr="00F31E5E">
        <w:rPr>
          <w:rStyle w:val="Emphasis"/>
          <w:rFonts w:asciiTheme="majorHAnsi" w:hAnsiTheme="majorHAnsi" w:cstheme="majorHAnsi"/>
        </w:rPr>
        <w:t xml:space="preserve"> </w:t>
      </w:r>
      <w:r w:rsidRPr="00F31E5E">
        <w:rPr>
          <w:rFonts w:asciiTheme="majorHAnsi" w:hAnsiTheme="majorHAnsi" w:cstheme="majorHAnsi"/>
          <w:vanish/>
          <w:sz w:val="12"/>
          <w:szCs w:val="21"/>
        </w:rPr>
        <w:t>Equally</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injurious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to</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America,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IP</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waiver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would</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allow China to become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biotech powerhouse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piggybacking on </w:t>
      </w:r>
      <w:r w:rsidRPr="00F31E5E">
        <w:rPr>
          <w:rStyle w:val="Emphasis"/>
          <w:rFonts w:asciiTheme="majorHAnsi" w:hAnsiTheme="majorHAnsi" w:cstheme="majorHAnsi"/>
          <w:vanish/>
        </w:rPr>
        <w:t>American</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innovation</w:t>
      </w:r>
      <w:r w:rsidRPr="00F31E5E">
        <w:rPr>
          <w:rStyle w:val="Emphasis"/>
          <w:rFonts w:asciiTheme="majorHAnsi" w:hAnsiTheme="majorHAnsi" w:cstheme="majorHAnsi"/>
          <w:vanish/>
        </w:rPr>
        <w: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waiver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IP</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Covid-19</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vaccines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would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accelerate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timeline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“Made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China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2025</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Style w:val="Emphasis"/>
          <w:rFonts w:asciiTheme="majorHAnsi" w:hAnsiTheme="majorHAnsi" w:cstheme="majorHAnsi"/>
          <w:highlight w:val="cyan"/>
        </w:rPr>
        <w:t>mRNA tech</w:t>
      </w:r>
      <w:r w:rsidRPr="00F31E5E">
        <w:rPr>
          <w:rFonts w:asciiTheme="majorHAnsi" w:hAnsiTheme="majorHAnsi" w:cstheme="majorHAnsi"/>
          <w:vanish/>
          <w:sz w:val="12"/>
          <w:szCs w:val="21"/>
        </w:rPr>
        <w:t>nology,</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which</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undergirds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Pfizer-BioNTech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Moderna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vaccines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has</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uses beyond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this</w:t>
      </w:r>
      <w:r w:rsidRPr="00F31E5E">
        <w:rPr>
          <w:rFonts w:asciiTheme="majorHAnsi" w:hAnsiTheme="majorHAnsi" w:cstheme="majorHAnsi"/>
          <w:sz w:val="12"/>
          <w:szCs w:val="21"/>
        </w:rPr>
        <w:t xml:space="preserve"> </w:t>
      </w:r>
      <w:r w:rsidRPr="00F31E5E">
        <w:rPr>
          <w:rStyle w:val="Emphasis"/>
          <w:rFonts w:asciiTheme="majorHAnsi" w:hAnsiTheme="majorHAnsi" w:cstheme="majorHAnsi"/>
          <w:highlight w:val="cyan"/>
        </w:rPr>
        <w:t>pandemic</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has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potential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take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cancers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other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diseases</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With</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waiver,</w:t>
      </w:r>
      <w:r w:rsidRPr="00F31E5E">
        <w:rPr>
          <w:rFonts w:asciiTheme="majorHAnsi" w:hAnsiTheme="majorHAnsi" w:cstheme="majorHAnsi"/>
          <w:sz w:val="12"/>
          <w:szCs w:val="21"/>
        </w:rPr>
        <w:t xml:space="preserve"> </w:t>
      </w:r>
      <w:r w:rsidRPr="00F31E5E">
        <w:rPr>
          <w:rStyle w:val="Emphasis"/>
          <w:rFonts w:asciiTheme="majorHAnsi" w:hAnsiTheme="majorHAnsi" w:cstheme="majorHAnsi"/>
          <w:highlight w:val="cyan"/>
        </w:rPr>
        <w:t>China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others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will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emboldened to use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once-proprietary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mRNA</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know-how for broader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research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applications</w:t>
      </w:r>
      <w:r w:rsidRPr="00F31E5E">
        <w:rPr>
          <w:rStyle w:val="Emphasis"/>
          <w:rFonts w:asciiTheme="majorHAnsi" w:hAnsiTheme="majorHAnsi" w:cstheme="majorHAnsi"/>
          <w:vanish/>
        </w:rPr>
        <w:t>.</w:t>
      </w:r>
      <w:r w:rsidRPr="00F31E5E">
        <w:rPr>
          <w:rStyle w:val="Emphasis"/>
          <w:rFonts w:asciiTheme="majorHAnsi" w:hAnsiTheme="majorHAnsi" w:cstheme="majorHAnsi"/>
        </w:rPr>
        <w:t xml:space="preserve"> </w:t>
      </w:r>
      <w:r w:rsidRPr="00F31E5E">
        <w:rPr>
          <w:rFonts w:asciiTheme="majorHAnsi" w:hAnsiTheme="majorHAnsi" w:cstheme="majorHAnsi"/>
          <w:vanish/>
          <w:sz w:val="12"/>
          <w:szCs w:val="21"/>
        </w:rPr>
        <w:t>Is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this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America’s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interest?</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Mark</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Cohen</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expert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Chinese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IP</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theft</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recently</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told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Washington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Post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waiver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would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deliver</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competitive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advantage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countries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increasingly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viewed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our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adversaries</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taxpayer</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expense.”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Beyond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damage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that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mRNA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giveaway</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will</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inflict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on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US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R&amp;D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investments,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Style w:val="Emphasis"/>
          <w:rFonts w:asciiTheme="majorHAnsi" w:hAnsiTheme="majorHAnsi" w:cstheme="majorHAnsi"/>
          <w:highlight w:val="cyan"/>
        </w:rPr>
        <w:t>waiver sends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signal that America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could</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agree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force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American</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innovators to part with </w:t>
      </w:r>
      <w:r w:rsidRPr="00F31E5E">
        <w:rPr>
          <w:rStyle w:val="Emphasis"/>
          <w:rFonts w:asciiTheme="majorHAnsi" w:hAnsiTheme="majorHAnsi" w:cstheme="majorHAnsi"/>
          <w:vanish/>
        </w:rPr>
        <w:t>trade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secrets </w:t>
      </w:r>
      <w:r w:rsidRPr="00F31E5E">
        <w:rPr>
          <w:rStyle w:val="Emphasis"/>
          <w:rFonts w:asciiTheme="majorHAnsi" w:hAnsiTheme="majorHAnsi" w:cstheme="majorHAnsi"/>
          <w:vanish/>
        </w:rPr>
        <w:t>every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time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there’s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global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crisis.</w:t>
      </w:r>
      <w:r w:rsidRPr="00F31E5E">
        <w:rPr>
          <w:rStyle w:val="Emphasis"/>
          <w:rFonts w:asciiTheme="majorHAnsi" w:hAnsiTheme="majorHAnsi" w:cstheme="majorHAnsi"/>
        </w:rPr>
        <w:t xml:space="preserve"> </w:t>
      </w:r>
      <w:r w:rsidRPr="00F31E5E">
        <w:rPr>
          <w:rFonts w:asciiTheme="majorHAnsi" w:hAnsiTheme="majorHAnsi" w:cstheme="majorHAnsi"/>
          <w:vanish/>
          <w:sz w:val="12"/>
          <w:szCs w:val="21"/>
        </w:rPr>
        <w:t>That</w:t>
      </w:r>
      <w:r w:rsidRPr="00F31E5E">
        <w:rPr>
          <w:rFonts w:asciiTheme="majorHAnsi" w:hAnsiTheme="majorHAnsi" w:cstheme="majorHAnsi"/>
          <w:sz w:val="12"/>
          <w:szCs w:val="21"/>
        </w:rPr>
        <w:t xml:space="preserve"> </w:t>
      </w:r>
      <w:r w:rsidRPr="00F31E5E">
        <w:rPr>
          <w:rStyle w:val="Emphasis"/>
          <w:rFonts w:asciiTheme="majorHAnsi" w:hAnsiTheme="majorHAnsi" w:cstheme="majorHAnsi"/>
          <w:highlight w:val="cyan"/>
        </w:rPr>
        <w:t>attitude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will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arrest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biopharmaceutical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innovation</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Style w:val="Emphasis"/>
          <w:rFonts w:asciiTheme="majorHAnsi" w:hAnsiTheme="majorHAnsi" w:cstheme="majorHAnsi"/>
          <w:highlight w:val="cyan"/>
        </w:rPr>
        <w:t>Small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biotech</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firms spearhead 70 percent 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R&amp;D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pipeline,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rely</w:t>
      </w:r>
      <w:r w:rsidRPr="00F31E5E">
        <w:rPr>
          <w:rStyle w:val="Emphasis"/>
          <w:rFonts w:asciiTheme="majorHAnsi" w:hAnsiTheme="majorHAnsi" w:cstheme="majorHAnsi"/>
          <w:vanish/>
        </w:rPr>
        <w:t>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heavily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on private investors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fund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work</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Style w:val="Emphasis"/>
          <w:rFonts w:asciiTheme="majorHAnsi" w:hAnsiTheme="majorHAnsi" w:cstheme="majorHAnsi"/>
          <w:highlight w:val="cyan"/>
        </w:rPr>
        <w:t xml:space="preserve">If </w:t>
      </w:r>
      <w:r w:rsidRPr="00F31E5E">
        <w:rPr>
          <w:rStyle w:val="Emphasis"/>
          <w:rFonts w:asciiTheme="majorHAnsi" w:hAnsiTheme="majorHAnsi" w:cstheme="majorHAnsi"/>
          <w:vanish/>
        </w:rPr>
        <w:t>investors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know</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that</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innovators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have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give away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their</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discoveries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global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crisis,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they’ll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deploy their money elsewhere</w:t>
      </w:r>
      <w:r w:rsidRPr="00F31E5E">
        <w:rPr>
          <w:rStyle w:val="Emphasis"/>
          <w:rFonts w:asciiTheme="majorHAnsi" w:hAnsiTheme="majorHAnsi" w:cstheme="majorHAnsi"/>
          <w:vanish/>
        </w:rPr>
        <w:t>.</w:t>
      </w:r>
      <w:r w:rsidRPr="00F31E5E">
        <w:rPr>
          <w:rStyle w:val="Emphasis"/>
          <w:rFonts w:asciiTheme="majorHAnsi" w:hAnsiTheme="majorHAnsi" w:cstheme="majorHAnsi"/>
        </w:rPr>
        <w:t xml:space="preserve"> </w:t>
      </w:r>
      <w:r w:rsidRPr="00F31E5E">
        <w:rPr>
          <w:rFonts w:asciiTheme="majorHAnsi" w:hAnsiTheme="majorHAnsi" w:cstheme="majorHAnsi"/>
          <w:vanish/>
          <w:sz w:val="12"/>
          <w:szCs w:val="21"/>
        </w:rPr>
        <w:t>That’ll</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make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even</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harder to draw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R&amp;D</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investments needed to address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infectious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diseases,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including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drug-resistant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infections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viruses</w:t>
      </w:r>
      <w:r w:rsidRPr="00F31E5E">
        <w:rPr>
          <w:rStyle w:val="Emphasis"/>
          <w:rFonts w:asciiTheme="majorHAnsi" w:hAnsiTheme="majorHAnsi" w:cstheme="majorHAnsi"/>
          <w:vanish/>
        </w:rPr>
        <w:t>.</w:t>
      </w:r>
      <w:r w:rsidRPr="00F31E5E">
        <w:rPr>
          <w:rStyle w:val="Emphasis"/>
          <w:rFonts w:asciiTheme="majorHAnsi" w:hAnsiTheme="majorHAnsi" w:cstheme="majorHAnsi"/>
        </w:rPr>
        <w:t xml:space="preserve"> </w:t>
      </w:r>
      <w:r w:rsidRPr="00F31E5E">
        <w:rPr>
          <w:rFonts w:asciiTheme="majorHAnsi" w:hAnsiTheme="majorHAnsi" w:cstheme="majorHAnsi"/>
          <w:vanish/>
          <w:sz w:val="12"/>
          <w:szCs w:val="21"/>
        </w:rPr>
        <w:t>America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benefitting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greatly</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from</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early</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access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to</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COVID-19</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treatments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and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vaccines,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saving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lives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and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speeding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economic</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recovery.</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Preserving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leadership</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biomedical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innovation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includes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preserving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incentives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helped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make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world’s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leader.</w:t>
      </w:r>
      <w:r w:rsidRPr="00F31E5E">
        <w:rPr>
          <w:rStyle w:val="Emphasis"/>
          <w:rFonts w:asciiTheme="majorHAnsi" w:hAnsiTheme="majorHAnsi" w:cstheme="majorHAnsi"/>
        </w:rPr>
        <w:t xml:space="preserve"> </w:t>
      </w:r>
      <w:r w:rsidRPr="00F31E5E">
        <w:rPr>
          <w:rFonts w:asciiTheme="majorHAnsi" w:hAnsiTheme="majorHAnsi" w:cstheme="majorHAnsi"/>
          <w:vanish/>
          <w:sz w:val="12"/>
          <w:szCs w:val="21"/>
        </w:rPr>
        <w:t>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final</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downside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waiver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ability for </w:t>
      </w:r>
      <w:r w:rsidRPr="00F31E5E">
        <w:rPr>
          <w:rStyle w:val="Emphasis"/>
          <w:rFonts w:asciiTheme="majorHAnsi" w:hAnsiTheme="majorHAnsi" w:cstheme="majorHAnsi"/>
          <w:vanish/>
        </w:rPr>
        <w:t>American</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firms to </w:t>
      </w:r>
      <w:r w:rsidRPr="00F31E5E">
        <w:rPr>
          <w:rStyle w:val="Emphasis"/>
          <w:rFonts w:asciiTheme="majorHAnsi" w:hAnsiTheme="majorHAnsi" w:cstheme="majorHAnsi"/>
          <w:vanish/>
        </w:rPr>
        <w:t>find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cure </w:t>
      </w:r>
      <w:r w:rsidRPr="00F31E5E">
        <w:rPr>
          <w:rStyle w:val="Emphasis"/>
          <w:rFonts w:asciiTheme="majorHAnsi" w:hAnsiTheme="majorHAnsi" w:cstheme="majorHAnsi"/>
          <w:vanish/>
        </w:rPr>
        <w:t>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next pandemic</w:t>
      </w:r>
      <w:r w:rsidRPr="00F31E5E">
        <w:rPr>
          <w:rStyle w:val="Emphasis"/>
          <w:rFonts w:asciiTheme="majorHAnsi" w:hAnsiTheme="majorHAnsi" w:cstheme="majorHAnsi"/>
          <w:vanish/>
        </w:rPr>
        <w: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Among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greatest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threats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is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bacteria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resistant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to</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our</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current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arsenal</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of</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antibiotics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that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becomes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pandemic-inducing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superbug.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Already,</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market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new</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antimicrobials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broken</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Only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handful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biotechs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have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them</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development,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many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have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gone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bankrupt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trying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commercialize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one.</w:t>
      </w:r>
      <w:r w:rsidRPr="00F31E5E">
        <w:rPr>
          <w:rStyle w:val="Emphasis"/>
          <w:rFonts w:asciiTheme="majorHAnsi" w:hAnsiTheme="majorHAnsi" w:cstheme="majorHAnsi"/>
        </w:rPr>
        <w:t xml:space="preserve"> </w:t>
      </w:r>
      <w:r w:rsidRPr="00F31E5E">
        <w:rPr>
          <w:rFonts w:asciiTheme="majorHAnsi" w:hAnsiTheme="majorHAnsi" w:cstheme="majorHAnsi"/>
          <w:vanish/>
          <w:sz w:val="12"/>
          <w:szCs w:val="21"/>
        </w:rPr>
        <w:t>“A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lot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of</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people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have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rightly</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said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we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need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to</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start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thinking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about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preparing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for</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the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next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pandemic</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now,”</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noted</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Craig</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Garthwaite,</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healthcare-business</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professor</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at</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Northwestern</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University.</w:t>
      </w:r>
      <w:r w:rsidRPr="00F31E5E">
        <w:rPr>
          <w:rFonts w:asciiTheme="majorHAnsi" w:hAnsiTheme="majorHAnsi" w:cstheme="majorHAnsi"/>
          <w:sz w:val="12"/>
          <w:szCs w:val="21"/>
        </w:rPr>
        <w:t xml:space="preserve"> </w:t>
      </w:r>
      <w:r w:rsidRPr="00F31E5E">
        <w:rPr>
          <w:rFonts w:asciiTheme="majorHAnsi" w:hAnsiTheme="majorHAnsi" w:cstheme="majorHAnsi"/>
          <w:vanish/>
          <w:sz w:val="12"/>
          <w:szCs w:val="21"/>
        </w:rPr>
        <w:t>“</w:t>
      </w:r>
      <w:r w:rsidRPr="00F31E5E">
        <w:rPr>
          <w:rStyle w:val="Emphasis"/>
          <w:rFonts w:asciiTheme="majorHAnsi" w:hAnsiTheme="majorHAnsi" w:cstheme="majorHAnsi"/>
          <w:vanish/>
        </w:rPr>
        <w:t>Suspending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IP</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vaccine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manufacturers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would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send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exactly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wrong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signal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future.</w:t>
      </w:r>
      <w:r w:rsidRPr="00F31E5E">
        <w:rPr>
          <w:rFonts w:asciiTheme="majorHAnsi" w:hAnsiTheme="majorHAnsi" w:cstheme="majorHAnsi"/>
          <w:vanish/>
          <w:sz w:val="12"/>
          <w:szCs w:val="21"/>
        </w:rPr>
        <w:t>”</w:t>
      </w:r>
      <w:r w:rsidRPr="00F31E5E">
        <w:rPr>
          <w:rFonts w:asciiTheme="majorHAnsi" w:hAnsiTheme="majorHAnsi" w:cstheme="majorHAnsi"/>
          <w:sz w:val="12"/>
          <w:szCs w:val="21"/>
        </w:rPr>
        <w:t xml:space="preserve"> </w:t>
      </w:r>
      <w:r w:rsidRPr="00F31E5E">
        <w:rPr>
          <w:rStyle w:val="Emphasis"/>
          <w:rFonts w:asciiTheme="majorHAnsi" w:hAnsiTheme="majorHAnsi" w:cstheme="majorHAnsi"/>
          <w:vanish/>
        </w:rPr>
        <w:t>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sake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patients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everywhere,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American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IP</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rights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must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stay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protected.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only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way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keep</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China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bay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American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innovators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work.</w:t>
      </w:r>
    </w:p>
    <w:p w14:paraId="68E59DA9" w14:textId="77777777" w:rsidR="00DA0228" w:rsidRPr="00F31E5E" w:rsidRDefault="00DA0228" w:rsidP="00DA0228">
      <w:pPr>
        <w:pStyle w:val="Heading4"/>
        <w:rPr>
          <w:rFonts w:asciiTheme="majorHAnsi" w:hAnsiTheme="majorHAnsi" w:cstheme="majorHAnsi"/>
        </w:rPr>
      </w:pPr>
      <w:r w:rsidRPr="00F31E5E">
        <w:rPr>
          <w:rFonts w:asciiTheme="majorHAnsi" w:hAnsiTheme="majorHAnsi" w:cstheme="majorHAnsi"/>
        </w:rPr>
        <w:t xml:space="preserve">Biotech leadership key to future military primacy. </w:t>
      </w:r>
    </w:p>
    <w:p w14:paraId="4BDE5CAC" w14:textId="77777777" w:rsidR="00DA0228" w:rsidRPr="00F31E5E" w:rsidRDefault="00DA0228" w:rsidP="00DA0228">
      <w:pPr>
        <w:rPr>
          <w:rStyle w:val="Emphasis"/>
          <w:rFonts w:asciiTheme="majorHAnsi" w:hAnsiTheme="majorHAnsi" w:cstheme="majorHAnsi"/>
          <w:b w:val="0"/>
          <w:iCs w:val="0"/>
          <w:u w:val="none"/>
        </w:rPr>
      </w:pPr>
      <w:r w:rsidRPr="00F31E5E">
        <w:rPr>
          <w:rStyle w:val="Style13ptBold"/>
          <w:rFonts w:asciiTheme="majorHAnsi" w:hAnsiTheme="majorHAnsi" w:cstheme="majorHAnsi"/>
        </w:rPr>
        <w:t>Moore 21</w:t>
      </w:r>
      <w:r w:rsidRPr="00F31E5E">
        <w:rPr>
          <w:rFonts w:asciiTheme="majorHAnsi" w:hAnsiTheme="majorHAnsi" w:cstheme="majorHAnsi"/>
        </w:rPr>
        <w:t xml:space="preserve"> </w:t>
      </w:r>
      <w:r w:rsidRPr="00F31E5E">
        <w:rPr>
          <w:rFonts w:asciiTheme="majorHAnsi" w:hAnsiTheme="majorHAnsi" w:cstheme="majorHAnsi"/>
          <w:sz w:val="12"/>
          <w:szCs w:val="12"/>
        </w:rPr>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2C960B20" w14:textId="77777777" w:rsidR="00DA0228" w:rsidRPr="00F31E5E" w:rsidRDefault="00DA0228" w:rsidP="00DA0228">
      <w:pPr>
        <w:pStyle w:val="NormalWeb"/>
        <w:rPr>
          <w:rFonts w:asciiTheme="majorHAnsi" w:hAnsiTheme="majorHAnsi" w:cstheme="majorHAnsi"/>
          <w:color w:val="222222"/>
          <w:sz w:val="12"/>
        </w:rPr>
      </w:pPr>
      <w:r w:rsidRPr="00F31E5E">
        <w:rPr>
          <w:rFonts w:asciiTheme="majorHAnsi" w:hAnsiTheme="majorHAnsi" w:cstheme="majorHAnsi"/>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continuing</w:t>
      </w:r>
      <w:r w:rsidRPr="00F31E5E">
        <w:rPr>
          <w:rFonts w:asciiTheme="majorHAnsi" w:hAnsiTheme="majorHAnsi" w:cstheme="majorHAnsi"/>
          <w:sz w:val="12"/>
        </w:rPr>
        <w:t xml:space="preserve"> </w:t>
      </w:r>
      <w:r w:rsidRPr="00F31E5E">
        <w:rPr>
          <w:rFonts w:asciiTheme="majorHAnsi" w:hAnsiTheme="majorHAnsi" w:cstheme="majorHAnsi"/>
          <w:vanish/>
          <w:sz w:val="12"/>
        </w:rPr>
        <w:t>refrain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from</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Washington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recent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years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been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United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States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falling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behind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development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critical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emerging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technologies.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some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fields,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may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true.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But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not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biotechnology.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sector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growing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torrid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pace,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some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firms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becoming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leaders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certain</w:t>
      </w:r>
      <w:r w:rsidRPr="00F31E5E">
        <w:rPr>
          <w:rFonts w:asciiTheme="majorHAnsi" w:hAnsiTheme="majorHAnsi" w:cstheme="majorHAnsi"/>
          <w:sz w:val="12"/>
        </w:rPr>
        <w:t xml:space="preserve"> </w:t>
      </w:r>
      <w:r w:rsidRPr="00F31E5E">
        <w:rPr>
          <w:rFonts w:asciiTheme="majorHAnsi" w:hAnsiTheme="majorHAnsi" w:cstheme="majorHAnsi"/>
          <w:vanish/>
          <w:sz w:val="12"/>
        </w:rPr>
        <w:t>areas</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cancer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treatment.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Yet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retains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dominant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position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research,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development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commercialization,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accounting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almost</w:t>
      </w:r>
      <w:r w:rsidRPr="00F31E5E">
        <w:rPr>
          <w:rFonts w:asciiTheme="majorHAnsi" w:hAnsiTheme="majorHAnsi" w:cstheme="majorHAnsi"/>
          <w:sz w:val="12"/>
        </w:rPr>
        <w:t xml:space="preserve"> </w:t>
      </w:r>
      <w:r w:rsidRPr="00F31E5E">
        <w:rPr>
          <w:rFonts w:asciiTheme="majorHAnsi" w:hAnsiTheme="majorHAnsi" w:cstheme="majorHAnsi"/>
          <w:vanish/>
          <w:sz w:val="12"/>
        </w:rPr>
        <w:t>half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all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patents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filed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from</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1999</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2013.</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triumph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biotechnology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industry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during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coronavirus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pandemic,</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producing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two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highly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effective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vaccines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using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entirely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new</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approach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based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messenger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RNA</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record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time,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shows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U.S.’s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competitive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edge in biotech</w:t>
      </w:r>
      <w:r w:rsidRPr="00F31E5E">
        <w:rPr>
          <w:rStyle w:val="Emphasis"/>
          <w:rFonts w:asciiTheme="majorHAnsi" w:hAnsiTheme="majorHAnsi" w:cstheme="majorHAnsi"/>
          <w:vanish/>
        </w:rPr>
        <w:t>nology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remains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largely</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intact</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that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has</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important implications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Washington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gears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up</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sustained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period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geopolitical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competition with Beijing</w:t>
      </w:r>
      <w:r w:rsidRPr="00F31E5E">
        <w:rPr>
          <w:rStyle w:val="Emphasis"/>
          <w:rFonts w:asciiTheme="majorHAnsi" w:hAnsiTheme="majorHAnsi" w:cstheme="majorHAnsi"/>
          <w:vanish/>
        </w:rPr>
        <w:t>.</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highlight w:val="cyan"/>
        </w:rPr>
        <w:t>Biotech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such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critical area 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technological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competition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between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China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because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is</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transforming </w:t>
      </w:r>
      <w:r w:rsidRPr="00F31E5E">
        <w:rPr>
          <w:rStyle w:val="Emphasis"/>
          <w:rFonts w:asciiTheme="majorHAnsi" w:hAnsiTheme="majorHAnsi" w:cstheme="majorHAnsi"/>
          <w:vanish/>
        </w:rPr>
        <w:t>fields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from</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medicine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military power</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great</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advances 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Fonts w:asciiTheme="majorHAnsi" w:hAnsiTheme="majorHAnsi" w:cstheme="majorHAnsi"/>
          <w:vanish/>
          <w:color w:val="222222"/>
          <w:sz w:val="12"/>
        </w:rPr>
        <w:t>19th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century,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like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chemical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fertilizers,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resulted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from</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mastering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chemistry.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highlight w:val="cyan"/>
        </w:rPr>
        <w:t>20th century</w:t>
      </w:r>
      <w:r w:rsidRPr="00F31E5E">
        <w:rPr>
          <w:rStyle w:val="Emphasis"/>
          <w:rFonts w:asciiTheme="majorHAnsi" w:hAnsiTheme="majorHAnsi" w:cstheme="majorHAnsi"/>
          <w:vanish/>
        </w:rPr>
        <w: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mastery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physics led 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nuclear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energy</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ominously,</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highlight w:val="cyan"/>
        </w:rPr>
        <w:t>nuclear weapons</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21st century</w:t>
      </w:r>
      <w:r w:rsidRPr="00F31E5E">
        <w:rPr>
          <w:rStyle w:val="Emphasis"/>
          <w:rFonts w:asciiTheme="majorHAnsi" w:hAnsiTheme="majorHAnsi" w:cstheme="majorHAnsi"/>
          <w:vanish/>
        </w:rPr>
        <w:t>,</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bio</w:t>
      </w:r>
      <w:r w:rsidRPr="00F31E5E">
        <w:rPr>
          <w:rStyle w:val="Emphasis"/>
          <w:rFonts w:asciiTheme="majorHAnsi" w:hAnsiTheme="majorHAnsi" w:cstheme="majorHAnsi"/>
          <w:vanish/>
        </w:rPr>
        <w:t>logy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offers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similar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mix</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peril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promise</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was</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highlight w:val="cyan"/>
        </w:rPr>
        <w:t>illustrated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dramatically</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highlight w:val="cyan"/>
        </w:rPr>
        <w:t>by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award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2020</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Nobel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Prize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discovery 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enzyme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system</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known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as</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CRISPR-Cas9</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which</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highlight w:val="cyan"/>
        </w:rPr>
        <w:t>allows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organism’s</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genomes to be edited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with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high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precision</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transformational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breakthrough.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But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while</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CRISPR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shows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great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promise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development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new</w:t>
      </w:r>
      <w:r w:rsidRPr="00F31E5E">
        <w:rPr>
          <w:rFonts w:asciiTheme="majorHAnsi" w:hAnsiTheme="majorHAnsi" w:cstheme="majorHAnsi"/>
          <w:sz w:val="12"/>
        </w:rPr>
        <w:t xml:space="preserve"> </w:t>
      </w:r>
      <w:r w:rsidRPr="00F31E5E">
        <w:rPr>
          <w:rFonts w:asciiTheme="majorHAnsi" w:hAnsiTheme="majorHAnsi" w:cstheme="majorHAnsi"/>
          <w:vanish/>
          <w:sz w:val="12"/>
        </w:rPr>
        <w:t>cures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long-untreatable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diseases,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highlight w:val="cyan"/>
        </w:rPr>
        <w:t>could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also</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lead 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whole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new</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generation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deadly bioweapons</w:t>
      </w:r>
      <w:r w:rsidRPr="00F31E5E">
        <w:rPr>
          <w:rStyle w:val="Emphasis"/>
          <w:rFonts w:asciiTheme="majorHAnsi" w:hAnsiTheme="majorHAnsi" w:cstheme="majorHAnsi"/>
          <w:vanish/>
        </w:rPr>
        <w:t>.</w:t>
      </w:r>
      <w:r w:rsidRPr="00F31E5E">
        <w:rPr>
          <w:rStyle w:val="Emphasis"/>
          <w:rFonts w:asciiTheme="majorHAnsi" w:hAnsiTheme="majorHAnsi" w:cstheme="majorHAnsi"/>
        </w:rPr>
        <w:t xml:space="preserve"> </w:t>
      </w:r>
      <w:r w:rsidRPr="00F31E5E">
        <w:rPr>
          <w:rFonts w:asciiTheme="majorHAnsi" w:hAnsiTheme="majorHAnsi" w:cstheme="majorHAnsi"/>
          <w:vanish/>
          <w:color w:val="222222"/>
          <w:sz w:val="12"/>
        </w:rPr>
        <w:t>That’s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prospect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increasingly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alarms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intelligence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officials</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2016,</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then-Director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National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Intelligence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James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Clapper</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warned</w:t>
      </w:r>
      <w:r w:rsidRPr="00F31E5E">
        <w:rPr>
          <w:rFonts w:asciiTheme="majorHAnsi" w:hAnsiTheme="majorHAnsi" w:cstheme="majorHAnsi"/>
          <w:sz w:val="12"/>
        </w:rPr>
        <w:t xml:space="preserve"> </w:t>
      </w:r>
      <w:r w:rsidRPr="00F31E5E">
        <w:rPr>
          <w:rFonts w:asciiTheme="majorHAnsi" w:hAnsiTheme="majorHAnsi" w:cstheme="majorHAnsi"/>
          <w:vanish/>
          <w:sz w:val="12"/>
        </w:rPr>
        <w:t>Congress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w:t>
      </w:r>
      <w:r w:rsidRPr="00F31E5E">
        <w:rPr>
          <w:rStyle w:val="Emphasis"/>
          <w:rFonts w:asciiTheme="majorHAnsi" w:hAnsiTheme="majorHAnsi" w:cstheme="majorHAnsi"/>
          <w:highlight w:val="cyan"/>
        </w:rPr>
        <w:t>r]esearch in genome editing</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conducted by countries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with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different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regulatory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ethical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standards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those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western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countries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probably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increases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risk 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creation 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potentially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harmful bio</w:t>
      </w:r>
      <w:r w:rsidRPr="00F31E5E">
        <w:rPr>
          <w:rStyle w:val="Emphasis"/>
          <w:rFonts w:asciiTheme="majorHAnsi" w:hAnsiTheme="majorHAnsi" w:cstheme="majorHAnsi"/>
          <w:vanish/>
        </w:rPr>
        <w:t>logical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agents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products</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Although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Clapper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didn’t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name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specific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countries,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soon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became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clear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was</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highlight w:val="cyan"/>
        </w:rPr>
        <w:t>referring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mainly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to China</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Four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years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later,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successor,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John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Ratcliffe,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issued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far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more</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pointed</w:t>
      </w:r>
      <w:r w:rsidRPr="00F31E5E">
        <w:rPr>
          <w:rFonts w:asciiTheme="majorHAnsi" w:hAnsiTheme="majorHAnsi" w:cstheme="majorHAnsi"/>
          <w:sz w:val="12"/>
        </w:rPr>
        <w:t xml:space="preserve"> </w:t>
      </w:r>
      <w:r w:rsidRPr="00F31E5E">
        <w:rPr>
          <w:rFonts w:asciiTheme="majorHAnsi" w:hAnsiTheme="majorHAnsi" w:cstheme="majorHAnsi"/>
          <w:vanish/>
          <w:sz w:val="12"/>
        </w:rPr>
        <w:t>warning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t>
      </w:r>
      <w:r w:rsidRPr="00F31E5E">
        <w:rPr>
          <w:rStyle w:val="Emphasis"/>
          <w:rFonts w:asciiTheme="majorHAnsi" w:hAnsiTheme="majorHAnsi" w:cstheme="majorHAnsi"/>
          <w:highlight w:val="cyan"/>
        </w:rPr>
        <w:t>China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has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even</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conducted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human</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testing 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members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w:t>
      </w:r>
      <w:r w:rsidRPr="00F31E5E">
        <w:rPr>
          <w:rStyle w:val="Emphasis"/>
          <w:rFonts w:asciiTheme="majorHAnsi" w:hAnsiTheme="majorHAnsi" w:cstheme="majorHAnsi"/>
          <w:vanish/>
        </w:rPr>
        <w:t>eople’s</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L</w:t>
      </w:r>
      <w:r w:rsidRPr="00F31E5E">
        <w:rPr>
          <w:rStyle w:val="Emphasis"/>
          <w:rFonts w:asciiTheme="majorHAnsi" w:hAnsiTheme="majorHAnsi" w:cstheme="majorHAnsi"/>
          <w:vanish/>
        </w:rPr>
        <w:t>iberation</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A</w:t>
      </w:r>
      <w:r w:rsidRPr="00F31E5E">
        <w:rPr>
          <w:rStyle w:val="Emphasis"/>
          <w:rFonts w:asciiTheme="majorHAnsi" w:hAnsiTheme="majorHAnsi" w:cstheme="majorHAnsi"/>
          <w:vanish/>
        </w:rPr>
        <w:t>rmy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w:t>
      </w:r>
      <w:r w:rsidRPr="00F31E5E">
        <w:rPr>
          <w:rStyle w:val="Emphasis"/>
          <w:rFonts w:asciiTheme="majorHAnsi" w:hAnsiTheme="majorHAnsi" w:cstheme="majorHAnsi"/>
          <w:vanish/>
        </w:rPr>
        <w:t>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hope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lastRenderedPageBreak/>
        <w:t>developing</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soldiers with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biologically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enhanced capabilities</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are</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highlight w:val="cyan"/>
        </w:rPr>
        <w:t>no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ethical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boundaries 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Beijing’s</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pursuit of power</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Such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capabilities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almost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certainly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speculative—but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they</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underscore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why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biotech leadership</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so</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important for national security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well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economic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competitiveness.</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Beijing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has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long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envied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United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States’s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dominant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position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biotechnology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spent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heavily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overtake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been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priority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sector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state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investment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since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1980s,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by</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one</w:t>
      </w:r>
      <w:r w:rsidRPr="00F31E5E">
        <w:rPr>
          <w:rFonts w:asciiTheme="majorHAnsi" w:hAnsiTheme="majorHAnsi" w:cstheme="majorHAnsi"/>
          <w:sz w:val="12"/>
        </w:rPr>
        <w:t xml:space="preserve"> </w:t>
      </w:r>
      <w:r w:rsidRPr="00F31E5E">
        <w:rPr>
          <w:rFonts w:asciiTheme="majorHAnsi" w:hAnsiTheme="majorHAnsi" w:cstheme="majorHAnsi"/>
          <w:vanish/>
          <w:sz w:val="12"/>
        </w:rPr>
        <w:t>estimate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Beijing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poured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some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$100</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billion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sector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2018.</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Nowhere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did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lavish</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more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attention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invest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more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propaganda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power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developing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coronavirus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vaccine</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State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media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spent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months</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crowing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working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around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clock</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breakthroughs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COVID-19</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Yet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despite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push,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program</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quickly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took</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Potemkin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air.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February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2020,</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barely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two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months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after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onset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pandemic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after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supposedly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crash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effort,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military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doctor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stood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front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Chinese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flag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receive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billed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experimental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dose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but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widely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suspected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staged</w:t>
      </w:r>
      <w:r w:rsidRPr="00F31E5E">
        <w:rPr>
          <w:rFonts w:asciiTheme="majorHAnsi" w:hAnsiTheme="majorHAnsi" w:cstheme="majorHAnsi"/>
          <w:sz w:val="12"/>
        </w:rPr>
        <w:t xml:space="preserve"> </w:t>
      </w:r>
      <w:r w:rsidRPr="00F31E5E">
        <w:rPr>
          <w:rFonts w:asciiTheme="majorHAnsi" w:hAnsiTheme="majorHAnsi" w:cstheme="majorHAnsi"/>
          <w:vanish/>
          <w:sz w:val="12"/>
        </w:rPr>
        <w:t>photo</w:t>
      </w:r>
      <w:r w:rsidRPr="00F31E5E">
        <w:rPr>
          <w:rFonts w:asciiTheme="majorHAnsi" w:hAnsiTheme="majorHAnsi" w:cstheme="majorHAnsi"/>
          <w:sz w:val="12"/>
        </w:rPr>
        <w:t xml:space="preserve"> </w:t>
      </w:r>
      <w:r w:rsidRPr="00F31E5E">
        <w:rPr>
          <w:rFonts w:asciiTheme="majorHAnsi" w:hAnsiTheme="majorHAnsi" w:cstheme="majorHAnsi"/>
          <w:vanish/>
          <w:sz w:val="12"/>
        </w:rPr>
        <w:t>op</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Now,</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having</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spent</w:t>
      </w:r>
      <w:r w:rsidRPr="00F31E5E">
        <w:rPr>
          <w:rFonts w:asciiTheme="majorHAnsi" w:hAnsiTheme="majorHAnsi" w:cstheme="majorHAnsi"/>
          <w:sz w:val="12"/>
        </w:rPr>
        <w:t xml:space="preserve"> </w:t>
      </w:r>
      <w:r w:rsidRPr="00F31E5E">
        <w:rPr>
          <w:rFonts w:asciiTheme="majorHAnsi" w:hAnsiTheme="majorHAnsi" w:cstheme="majorHAnsi"/>
          <w:vanish/>
          <w:sz w:val="12"/>
        </w:rPr>
        <w:t>months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talking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up</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two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primary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candidates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developing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countries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like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Brazil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Indonesia,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both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which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entered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purchase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agreements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with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Chinese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firms,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Chinese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officials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face</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severe</w:t>
      </w:r>
      <w:r w:rsidRPr="00F31E5E">
        <w:rPr>
          <w:rFonts w:asciiTheme="majorHAnsi" w:hAnsiTheme="majorHAnsi" w:cstheme="majorHAnsi"/>
          <w:sz w:val="12"/>
        </w:rPr>
        <w:t xml:space="preserve"> </w:t>
      </w:r>
      <w:r w:rsidRPr="00F31E5E">
        <w:rPr>
          <w:rFonts w:asciiTheme="majorHAnsi" w:hAnsiTheme="majorHAnsi" w:cstheme="majorHAnsi"/>
          <w:vanish/>
          <w:sz w:val="12"/>
        </w:rPr>
        <w:t>mistrust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among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their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nation’s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overseas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partners.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leaders,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disappointing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returns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their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biotechnology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look</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likely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cause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them</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headaches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home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well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abroad—there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are</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already</w:t>
      </w:r>
      <w:r w:rsidRPr="00F31E5E">
        <w:rPr>
          <w:rFonts w:asciiTheme="majorHAnsi" w:hAnsiTheme="majorHAnsi" w:cstheme="majorHAnsi"/>
          <w:sz w:val="12"/>
        </w:rPr>
        <w:t xml:space="preserve"> </w:t>
      </w:r>
      <w:r w:rsidRPr="00F31E5E">
        <w:rPr>
          <w:rFonts w:asciiTheme="majorHAnsi" w:hAnsiTheme="majorHAnsi" w:cstheme="majorHAnsi"/>
          <w:vanish/>
          <w:sz w:val="12"/>
        </w:rPr>
        <w:t>signs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affluent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Chinese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place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trust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foreign-developed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coronavirus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homegrown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produced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great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expense.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officials,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though,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relative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underperformance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development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presents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opportunity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reassert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United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States’s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leadership</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biotechnology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public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health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bolster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nation’s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depleted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soft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power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process.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Biden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administration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already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signaled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will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reengage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multilateral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bodies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World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Health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Organization.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Yet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shouldn’t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stop</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Washington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should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begin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thinking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now</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about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how</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emulate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success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President’s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Emergency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Plan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AIDS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Relief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(PEPFAR)—which,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though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imperfect,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widely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regarded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most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successful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single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public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health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interventions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history—to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address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growing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disparities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access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coronavirus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between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countries.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supplies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controlled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largely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rich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countries,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creating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risk</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moral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public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health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failure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gap</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persists.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While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COVID-19,</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respiratory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disease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caused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novel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coronavirus,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differs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many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respects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from</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AIDS,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PEPFAR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combined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research,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prevention,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access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therapeutics.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Developing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comparable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institutional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structure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close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coronavirus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vaccine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access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gap</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right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do—but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would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also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long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way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restoring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America’s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battered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global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reputation.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same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time,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United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States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can’t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afford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laurels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biotechnology,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other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field.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Aside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from</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other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nations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like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Singapore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Israel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also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invested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heavily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develop</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their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biotechnology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sectors,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with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Israel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particular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giving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rise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thriving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industry.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public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investment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basic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scientific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research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development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meanwhile</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been</w:t>
      </w:r>
      <w:r w:rsidRPr="00F31E5E">
        <w:rPr>
          <w:rFonts w:asciiTheme="majorHAnsi" w:hAnsiTheme="majorHAnsi" w:cstheme="majorHAnsi"/>
          <w:sz w:val="12"/>
        </w:rPr>
        <w:t xml:space="preserve"> </w:t>
      </w:r>
      <w:r w:rsidRPr="00F31E5E">
        <w:rPr>
          <w:rFonts w:asciiTheme="majorHAnsi" w:hAnsiTheme="majorHAnsi" w:cstheme="majorHAnsi"/>
          <w:vanish/>
          <w:sz w:val="12"/>
        </w:rPr>
        <w:t>on</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decline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decades,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are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worrying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signs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America’s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world-beating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innovation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ecosystem</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productive,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entrepreneurial,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was.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Despite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strengths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translational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research,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moreover,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frontiers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biology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increasingly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sit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intersection</w:t>
      </w:r>
      <w:r w:rsidRPr="00F31E5E">
        <w:rPr>
          <w:rFonts w:asciiTheme="majorHAnsi" w:hAnsiTheme="majorHAnsi" w:cstheme="majorHAnsi"/>
          <w:sz w:val="12"/>
        </w:rPr>
        <w:t xml:space="preserve"> </w:t>
      </w:r>
      <w:r w:rsidRPr="00F31E5E">
        <w:rPr>
          <w:rFonts w:asciiTheme="majorHAnsi" w:hAnsiTheme="majorHAnsi" w:cstheme="majorHAnsi"/>
          <w:vanish/>
          <w:sz w:val="12"/>
        </w:rPr>
        <w:t>with</w:t>
      </w:r>
      <w:r w:rsidRPr="00F31E5E">
        <w:rPr>
          <w:rFonts w:asciiTheme="majorHAnsi" w:hAnsiTheme="majorHAnsi" w:cstheme="majorHAnsi"/>
          <w:sz w:val="12"/>
        </w:rPr>
        <w:t xml:space="preserve"> </w:t>
      </w:r>
      <w:r w:rsidRPr="00F31E5E">
        <w:rPr>
          <w:rFonts w:asciiTheme="majorHAnsi" w:hAnsiTheme="majorHAnsi" w:cstheme="majorHAnsi"/>
          <w:vanish/>
          <w:sz w:val="12"/>
        </w:rPr>
        <w:t>other</w:t>
      </w:r>
      <w:r w:rsidRPr="00F31E5E">
        <w:rPr>
          <w:rFonts w:asciiTheme="majorHAnsi" w:hAnsiTheme="majorHAnsi" w:cstheme="majorHAnsi"/>
          <w:sz w:val="12"/>
        </w:rPr>
        <w:t xml:space="preserve"> </w:t>
      </w:r>
      <w:r w:rsidRPr="00F31E5E">
        <w:rPr>
          <w:rFonts w:asciiTheme="majorHAnsi" w:hAnsiTheme="majorHAnsi" w:cstheme="majorHAnsi"/>
          <w:vanish/>
          <w:sz w:val="12"/>
        </w:rPr>
        <w:t>disciplines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like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computer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science,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meaning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funding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agencies,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universities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other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organizations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need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break</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down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disciplinary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silos.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Boosting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support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biotechnology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research,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while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reforming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how</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money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used,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will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long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way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toward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shoring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up</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United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States’s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leading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position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global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sector.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biotechnology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sector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also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faces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other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threats,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not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least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growing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espionage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intellectual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property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theft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foreign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actors,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especially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those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linked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Several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high-profile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cases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brought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U.S.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Department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of</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Justice’s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China</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Initiative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involved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biotechnology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researchers,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American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firms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have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been</w:t>
      </w:r>
      <w:r w:rsidRPr="00F31E5E">
        <w:rPr>
          <w:rFonts w:asciiTheme="majorHAnsi" w:hAnsiTheme="majorHAnsi" w:cstheme="majorHAnsi"/>
          <w:color w:val="222222"/>
          <w:sz w:val="12"/>
        </w:rPr>
        <w:t xml:space="preserve"> </w:t>
      </w:r>
      <w:r w:rsidRPr="00F31E5E">
        <w:rPr>
          <w:rFonts w:asciiTheme="majorHAnsi" w:hAnsiTheme="majorHAnsi" w:cstheme="majorHAnsi"/>
          <w:vanish/>
          <w:sz w:val="12"/>
        </w:rPr>
        <w:t>top</w:t>
      </w:r>
      <w:r w:rsidRPr="00F31E5E">
        <w:rPr>
          <w:rFonts w:asciiTheme="majorHAnsi" w:hAnsiTheme="majorHAnsi" w:cstheme="majorHAnsi"/>
          <w:sz w:val="12"/>
        </w:rPr>
        <w:t xml:space="preserve"> </w:t>
      </w:r>
      <w:r w:rsidRPr="00F31E5E">
        <w:rPr>
          <w:rFonts w:asciiTheme="majorHAnsi" w:hAnsiTheme="majorHAnsi" w:cstheme="majorHAnsi"/>
          <w:vanish/>
          <w:sz w:val="12"/>
        </w:rPr>
        <w:t>targets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cyber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theft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intrusion.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Sustained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outreach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researchers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research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institutions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critical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preventing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such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theft.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But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efforts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clamp</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down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threats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posed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espionage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intellectual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property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theft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can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easily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far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must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preserve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researcher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mobility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data-sharing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that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essential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to</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doing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cutting-edge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science.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Beyond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shores,</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United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States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should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work</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with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its</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partners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allies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enhance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export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controls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dual-use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biotechnology</w:t>
      </w:r>
      <w:r w:rsidRPr="00F31E5E">
        <w:rPr>
          <w:rFonts w:asciiTheme="majorHAnsi" w:hAnsiTheme="majorHAnsi" w:cstheme="majorHAnsi"/>
          <w:vanish/>
          <w:color w:val="222222"/>
          <w:sz w:val="12"/>
        </w:rPr>
        <w:t>—</w:t>
      </w:r>
      <w:r w:rsidRPr="00F31E5E">
        <w:rPr>
          <w:rStyle w:val="Emphasis"/>
          <w:rFonts w:asciiTheme="majorHAnsi" w:hAnsiTheme="majorHAnsi" w:cstheme="majorHAnsi"/>
          <w:vanish/>
        </w:rPr>
        <w:t>used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both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peaceful</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military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gain</w:t>
      </w:r>
      <w:r w:rsidRPr="00F31E5E">
        <w:rPr>
          <w:rFonts w:asciiTheme="majorHAnsi" w:hAnsiTheme="majorHAnsi" w:cstheme="majorHAnsi"/>
          <w:vanish/>
          <w:color w:val="222222"/>
          <w:sz w:val="12"/>
        </w:rPr>
        <w:t>—especially</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DNA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templates</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Many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forms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genetic</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material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synthetic</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biology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products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already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subject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export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controls</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but</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gaps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remain,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and</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screening</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for</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genetic</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sequence</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orders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relies</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primarily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voluntary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regulation</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by</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biotech</w:t>
      </w:r>
      <w:r w:rsidRPr="00F31E5E">
        <w:rPr>
          <w:rFonts w:asciiTheme="majorHAnsi" w:hAnsiTheme="majorHAnsi" w:cstheme="majorHAnsi"/>
          <w:color w:val="222222"/>
          <w:sz w:val="12"/>
        </w:rPr>
        <w:t xml:space="preserve"> </w:t>
      </w:r>
      <w:r w:rsidRPr="00F31E5E">
        <w:rPr>
          <w:rFonts w:asciiTheme="majorHAnsi" w:hAnsiTheme="majorHAnsi" w:cstheme="majorHAnsi"/>
          <w:vanish/>
          <w:color w:val="222222"/>
          <w:sz w:val="12"/>
        </w:rPr>
        <w:t>firms.</w:t>
      </w:r>
      <w:r w:rsidRPr="00F31E5E">
        <w:rPr>
          <w:rFonts w:asciiTheme="majorHAnsi" w:hAnsiTheme="majorHAnsi" w:cstheme="majorHAnsi"/>
          <w:color w:val="222222"/>
          <w:sz w:val="12"/>
        </w:rPr>
        <w:t xml:space="preserve"> </w:t>
      </w:r>
      <w:r w:rsidRPr="00F31E5E">
        <w:rPr>
          <w:rStyle w:val="Emphasis"/>
          <w:rFonts w:asciiTheme="majorHAnsi" w:hAnsiTheme="majorHAnsi" w:cstheme="majorHAnsi"/>
          <w:vanish/>
        </w:rPr>
        <w:t>Better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coordinating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export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controls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among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major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economies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allies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dramatically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reduce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risk</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sophisticated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bioweapons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development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decades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come</w:t>
      </w:r>
      <w:r w:rsidRPr="00F31E5E">
        <w:rPr>
          <w:rFonts w:asciiTheme="majorHAnsi" w:hAnsiTheme="majorHAnsi" w:cstheme="majorHAnsi"/>
          <w:vanish/>
          <w:color w:val="222222"/>
          <w:sz w:val="12"/>
        </w:rPr>
        <w:t>.</w:t>
      </w:r>
      <w:r w:rsidRPr="00F31E5E">
        <w:rPr>
          <w:rFonts w:asciiTheme="majorHAnsi" w:hAnsiTheme="majorHAnsi" w:cstheme="majorHAnsi"/>
          <w:color w:val="222222"/>
          <w:sz w:val="12"/>
        </w:rPr>
        <w:t xml:space="preserve"> </w:t>
      </w:r>
    </w:p>
    <w:p w14:paraId="13359FE5" w14:textId="77777777" w:rsidR="00DA0228" w:rsidRPr="00F31E5E" w:rsidRDefault="00DA0228" w:rsidP="00DA0228">
      <w:pPr>
        <w:rPr>
          <w:rFonts w:asciiTheme="majorHAnsi" w:hAnsiTheme="majorHAnsi" w:cstheme="majorHAnsi"/>
        </w:rPr>
      </w:pPr>
    </w:p>
    <w:p w14:paraId="0B43E2CB" w14:textId="77777777" w:rsidR="00DA0228" w:rsidRPr="00F31E5E" w:rsidRDefault="00DA0228" w:rsidP="00DA0228">
      <w:pPr>
        <w:pStyle w:val="Heading4"/>
        <w:rPr>
          <w:rFonts w:asciiTheme="majorHAnsi" w:hAnsiTheme="majorHAnsi" w:cstheme="majorHAnsi"/>
        </w:rPr>
      </w:pPr>
      <w:r w:rsidRPr="00F31E5E">
        <w:rPr>
          <w:rFonts w:asciiTheme="majorHAnsi" w:hAnsiTheme="majorHAnsi" w:cstheme="majorHAnsi"/>
        </w:rPr>
        <w:t xml:space="preserve">Heg solves </w:t>
      </w:r>
      <w:r w:rsidRPr="00F31E5E">
        <w:rPr>
          <w:rFonts w:asciiTheme="majorHAnsi" w:hAnsiTheme="majorHAnsi" w:cstheme="majorHAnsi"/>
          <w:u w:val="single"/>
        </w:rPr>
        <w:t>arms races</w:t>
      </w:r>
      <w:r w:rsidRPr="00F31E5E">
        <w:rPr>
          <w:rFonts w:asciiTheme="majorHAnsi" w:hAnsiTheme="majorHAnsi" w:cstheme="majorHAnsi"/>
        </w:rPr>
        <w:t xml:space="preserve">, </w:t>
      </w:r>
      <w:r w:rsidRPr="00F31E5E">
        <w:rPr>
          <w:rFonts w:asciiTheme="majorHAnsi" w:hAnsiTheme="majorHAnsi" w:cstheme="majorHAnsi"/>
          <w:u w:val="single"/>
        </w:rPr>
        <w:t>land grabs</w:t>
      </w:r>
      <w:r w:rsidRPr="00F31E5E">
        <w:rPr>
          <w:rFonts w:asciiTheme="majorHAnsi" w:hAnsiTheme="majorHAnsi" w:cstheme="majorHAnsi"/>
        </w:rPr>
        <w:t xml:space="preserve">, </w:t>
      </w:r>
      <w:r w:rsidRPr="00F31E5E">
        <w:rPr>
          <w:rFonts w:asciiTheme="majorHAnsi" w:hAnsiTheme="majorHAnsi" w:cstheme="majorHAnsi"/>
          <w:u w:val="single"/>
        </w:rPr>
        <w:t>rogue states</w:t>
      </w:r>
      <w:r w:rsidRPr="00F31E5E">
        <w:rPr>
          <w:rFonts w:asciiTheme="majorHAnsi" w:hAnsiTheme="majorHAnsi" w:cstheme="majorHAnsi"/>
        </w:rPr>
        <w:t xml:space="preserve">, and </w:t>
      </w:r>
      <w:r w:rsidRPr="00F31E5E">
        <w:rPr>
          <w:rFonts w:asciiTheme="majorHAnsi" w:hAnsiTheme="majorHAnsi" w:cstheme="majorHAnsi"/>
          <w:u w:val="single"/>
        </w:rPr>
        <w:t>great power war</w:t>
      </w:r>
      <w:r w:rsidRPr="00F31E5E">
        <w:rPr>
          <w:rFonts w:asciiTheme="majorHAnsi" w:hAnsiTheme="majorHAnsi" w:cstheme="majorHAnsi"/>
        </w:rPr>
        <w:t xml:space="preserve">. </w:t>
      </w:r>
    </w:p>
    <w:p w14:paraId="46604DFA" w14:textId="77777777" w:rsidR="00DA0228" w:rsidRPr="00F31E5E" w:rsidRDefault="00DA0228" w:rsidP="00DA0228">
      <w:pPr>
        <w:rPr>
          <w:rFonts w:asciiTheme="majorHAnsi" w:hAnsiTheme="majorHAnsi" w:cstheme="majorHAnsi"/>
        </w:rPr>
      </w:pPr>
      <w:r w:rsidRPr="00F31E5E">
        <w:rPr>
          <w:rStyle w:val="Style13ptBold"/>
          <w:rFonts w:asciiTheme="majorHAnsi" w:hAnsiTheme="majorHAnsi" w:cstheme="majorHAnsi"/>
        </w:rPr>
        <w:t>Brands 18</w:t>
      </w:r>
      <w:r w:rsidRPr="00F31E5E">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79C4D8D" w14:textId="77777777" w:rsidR="00DA0228" w:rsidRPr="00F31E5E" w:rsidRDefault="00DA0228" w:rsidP="00DA0228">
      <w:pPr>
        <w:rPr>
          <w:rStyle w:val="StyleUnderline"/>
          <w:rFonts w:asciiTheme="majorHAnsi" w:hAnsiTheme="majorHAnsi" w:cstheme="majorHAnsi"/>
        </w:rPr>
      </w:pPr>
      <w:r w:rsidRPr="00F31E5E">
        <w:rPr>
          <w:rStyle w:val="StyleUnderline"/>
          <w:rFonts w:asciiTheme="majorHAnsi" w:hAnsiTheme="majorHAnsi" w:cstheme="majorHAnsi"/>
          <w:vanish/>
        </w:rPr>
        <w:t>Since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World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II,</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United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States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military</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second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none</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Since</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Cold</w:t>
      </w:r>
      <w:r w:rsidRPr="00F31E5E">
        <w:rPr>
          <w:rFonts w:asciiTheme="majorHAnsi" w:hAnsiTheme="majorHAnsi" w:cstheme="majorHAnsi"/>
          <w:sz w:val="12"/>
        </w:rPr>
        <w:t xml:space="preserve"> </w:t>
      </w:r>
      <w:r w:rsidRPr="00F31E5E">
        <w:rPr>
          <w:rFonts w:asciiTheme="majorHAnsi" w:hAnsiTheme="majorHAnsi" w:cstheme="majorHAnsi"/>
          <w:vanish/>
          <w:sz w:val="12"/>
        </w:rPr>
        <w:t>War,</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America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committed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having</w:t>
      </w:r>
      <w:r w:rsidRPr="00F31E5E">
        <w:rPr>
          <w:rFonts w:asciiTheme="majorHAnsi" w:hAnsiTheme="majorHAnsi" w:cstheme="majorHAnsi"/>
          <w:sz w:val="12"/>
        </w:rPr>
        <w:t xml:space="preserve"> </w:t>
      </w:r>
      <w:r w:rsidRPr="00F31E5E">
        <w:rPr>
          <w:rStyle w:val="Emphasis"/>
          <w:rFonts w:asciiTheme="majorHAnsi" w:hAnsiTheme="majorHAnsi" w:cstheme="majorHAnsi"/>
          <w:vanish/>
        </w:rPr>
        <w:t>overwhelming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military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primacy</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idea,</w:t>
      </w:r>
      <w:r w:rsidRPr="00F31E5E">
        <w:rPr>
          <w:rFonts w:asciiTheme="majorHAnsi" w:hAnsiTheme="majorHAnsi" w:cstheme="majorHAnsi"/>
          <w:sz w:val="12"/>
        </w:rPr>
        <w:t xml:space="preserve"> </w:t>
      </w:r>
      <w:r w:rsidRPr="00F31E5E">
        <w:rPr>
          <w:rFonts w:asciiTheme="majorHAnsi" w:hAnsiTheme="majorHAnsi" w:cstheme="majorHAnsi"/>
          <w:vanish/>
          <w:sz w:val="12"/>
        </w:rPr>
        <w:t>as</w:t>
      </w:r>
      <w:r w:rsidRPr="00F31E5E">
        <w:rPr>
          <w:rFonts w:asciiTheme="majorHAnsi" w:hAnsiTheme="majorHAnsi" w:cstheme="majorHAnsi"/>
          <w:sz w:val="12"/>
        </w:rPr>
        <w:t xml:space="preserve"> </w:t>
      </w:r>
      <w:r w:rsidRPr="00F31E5E">
        <w:rPr>
          <w:rFonts w:asciiTheme="majorHAnsi" w:hAnsiTheme="majorHAnsi" w:cstheme="majorHAnsi"/>
          <w:vanish/>
          <w:sz w:val="12"/>
        </w:rPr>
        <w:t>George</w:t>
      </w:r>
      <w:r w:rsidRPr="00F31E5E">
        <w:rPr>
          <w:rFonts w:asciiTheme="majorHAnsi" w:hAnsiTheme="majorHAnsi" w:cstheme="majorHAnsi"/>
          <w:sz w:val="12"/>
        </w:rPr>
        <w:t xml:space="preserve"> </w:t>
      </w:r>
      <w:r w:rsidRPr="00F31E5E">
        <w:rPr>
          <w:rFonts w:asciiTheme="majorHAnsi" w:hAnsiTheme="majorHAnsi" w:cstheme="majorHAnsi"/>
          <w:vanish/>
          <w:sz w:val="12"/>
        </w:rPr>
        <w:t>W.</w:t>
      </w:r>
      <w:r w:rsidRPr="00F31E5E">
        <w:rPr>
          <w:rFonts w:asciiTheme="majorHAnsi" w:hAnsiTheme="majorHAnsi" w:cstheme="majorHAnsi"/>
          <w:sz w:val="12"/>
        </w:rPr>
        <w:t xml:space="preserve"> </w:t>
      </w:r>
      <w:r w:rsidRPr="00F31E5E">
        <w:rPr>
          <w:rFonts w:asciiTheme="majorHAnsi" w:hAnsiTheme="majorHAnsi" w:cstheme="majorHAnsi"/>
          <w:vanish/>
          <w:sz w:val="12"/>
        </w:rPr>
        <w:t>Bush</w:t>
      </w:r>
      <w:r w:rsidRPr="00F31E5E">
        <w:rPr>
          <w:rFonts w:asciiTheme="majorHAnsi" w:hAnsiTheme="majorHAnsi" w:cstheme="majorHAnsi"/>
          <w:sz w:val="12"/>
        </w:rPr>
        <w:t xml:space="preserve"> </w:t>
      </w:r>
      <w:r w:rsidRPr="00F31E5E">
        <w:rPr>
          <w:rFonts w:asciiTheme="majorHAnsi" w:hAnsiTheme="majorHAnsi" w:cstheme="majorHAnsi"/>
          <w:vanish/>
          <w:sz w:val="12"/>
        </w:rPr>
        <w:t>declared</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2002,</w:t>
      </w:r>
      <w:r w:rsidRPr="00F31E5E">
        <w:rPr>
          <w:rFonts w:asciiTheme="majorHAnsi" w:hAnsiTheme="majorHAnsi" w:cstheme="majorHAnsi"/>
          <w:sz w:val="12"/>
        </w:rPr>
        <w:t xml:space="preserve"> </w:t>
      </w:r>
      <w:r w:rsidRPr="00F31E5E">
        <w:rPr>
          <w:rFonts w:asciiTheme="majorHAnsi" w:hAnsiTheme="majorHAnsi" w:cstheme="majorHAnsi"/>
          <w:vanish/>
          <w:sz w:val="12"/>
        </w:rPr>
        <w:t>that</w:t>
      </w:r>
      <w:r w:rsidRPr="00F31E5E">
        <w:rPr>
          <w:rFonts w:asciiTheme="majorHAnsi" w:hAnsiTheme="majorHAnsi" w:cstheme="majorHAnsi"/>
          <w:sz w:val="12"/>
        </w:rPr>
        <w:t xml:space="preserve"> </w:t>
      </w:r>
      <w:r w:rsidRPr="00F31E5E">
        <w:rPr>
          <w:rFonts w:asciiTheme="majorHAnsi" w:hAnsiTheme="majorHAnsi" w:cstheme="majorHAnsi"/>
          <w:vanish/>
          <w:sz w:val="12"/>
        </w:rPr>
        <w:t>America</w:t>
      </w:r>
      <w:r w:rsidRPr="00F31E5E">
        <w:rPr>
          <w:rFonts w:asciiTheme="majorHAnsi" w:hAnsiTheme="majorHAnsi" w:cstheme="majorHAnsi"/>
          <w:sz w:val="12"/>
        </w:rPr>
        <w:t xml:space="preserve"> </w:t>
      </w:r>
      <w:r w:rsidRPr="00F31E5E">
        <w:rPr>
          <w:rFonts w:asciiTheme="majorHAnsi" w:hAnsiTheme="majorHAnsi" w:cstheme="majorHAnsi"/>
          <w:vanish/>
          <w:sz w:val="12"/>
        </w:rPr>
        <w:t>must</w:t>
      </w:r>
      <w:r w:rsidRPr="00F31E5E">
        <w:rPr>
          <w:rFonts w:asciiTheme="majorHAnsi" w:hAnsiTheme="majorHAnsi" w:cstheme="majorHAnsi"/>
          <w:sz w:val="12"/>
        </w:rPr>
        <w:t xml:space="preserve"> </w:t>
      </w:r>
      <w:r w:rsidRPr="00F31E5E">
        <w:rPr>
          <w:rFonts w:asciiTheme="majorHAnsi" w:hAnsiTheme="majorHAnsi" w:cstheme="majorHAnsi"/>
          <w:vanish/>
          <w:sz w:val="12"/>
        </w:rPr>
        <w:t>possess</w:t>
      </w:r>
      <w:r w:rsidRPr="00F31E5E">
        <w:rPr>
          <w:rFonts w:asciiTheme="majorHAnsi" w:hAnsiTheme="majorHAnsi" w:cstheme="majorHAnsi"/>
          <w:sz w:val="12"/>
        </w:rPr>
        <w:t xml:space="preserve"> </w:t>
      </w:r>
      <w:r w:rsidRPr="00F31E5E">
        <w:rPr>
          <w:rFonts w:asciiTheme="majorHAnsi" w:hAnsiTheme="majorHAnsi" w:cstheme="majorHAnsi"/>
          <w:vanish/>
          <w:sz w:val="12"/>
        </w:rPr>
        <w:t>“strengths</w:t>
      </w:r>
      <w:r w:rsidRPr="00F31E5E">
        <w:rPr>
          <w:rFonts w:asciiTheme="majorHAnsi" w:hAnsiTheme="majorHAnsi" w:cstheme="majorHAnsi"/>
          <w:sz w:val="12"/>
        </w:rPr>
        <w:t xml:space="preserve"> </w:t>
      </w:r>
      <w:r w:rsidRPr="00F31E5E">
        <w:rPr>
          <w:rFonts w:asciiTheme="majorHAnsi" w:hAnsiTheme="majorHAnsi" w:cstheme="majorHAnsi"/>
          <w:vanish/>
          <w:sz w:val="12"/>
        </w:rPr>
        <w:t>beyond</w:t>
      </w:r>
      <w:r w:rsidRPr="00F31E5E">
        <w:rPr>
          <w:rFonts w:asciiTheme="majorHAnsi" w:hAnsiTheme="majorHAnsi" w:cstheme="majorHAnsi"/>
          <w:sz w:val="12"/>
        </w:rPr>
        <w:t xml:space="preserve"> </w:t>
      </w:r>
      <w:r w:rsidRPr="00F31E5E">
        <w:rPr>
          <w:rFonts w:asciiTheme="majorHAnsi" w:hAnsiTheme="majorHAnsi" w:cstheme="majorHAnsi"/>
          <w:vanish/>
          <w:sz w:val="12"/>
        </w:rPr>
        <w:t>challenge”</w:t>
      </w:r>
      <w:r w:rsidRPr="00F31E5E">
        <w:rPr>
          <w:rFonts w:asciiTheme="majorHAnsi" w:hAnsiTheme="majorHAnsi" w:cstheme="majorHAnsi"/>
          <w:sz w:val="12"/>
        </w:rPr>
        <w:t xml:space="preserve"> </w:t>
      </w:r>
      <w:r w:rsidRPr="00F31E5E">
        <w:rPr>
          <w:rFonts w:asciiTheme="majorHAnsi" w:hAnsiTheme="majorHAnsi" w:cstheme="majorHAnsi"/>
          <w:vanish/>
          <w:sz w:val="12"/>
        </w:rPr>
        <w:t>has</w:t>
      </w:r>
      <w:r w:rsidRPr="00F31E5E">
        <w:rPr>
          <w:rFonts w:asciiTheme="majorHAnsi" w:hAnsiTheme="majorHAnsi" w:cstheme="majorHAnsi"/>
          <w:sz w:val="12"/>
        </w:rPr>
        <w:t xml:space="preserve"> </w:t>
      </w:r>
      <w:r w:rsidRPr="00F31E5E">
        <w:rPr>
          <w:rFonts w:asciiTheme="majorHAnsi" w:hAnsiTheme="majorHAnsi" w:cstheme="majorHAnsi"/>
          <w:vanish/>
          <w:sz w:val="12"/>
        </w:rPr>
        <w:t>featured</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every</w:t>
      </w:r>
      <w:r w:rsidRPr="00F31E5E">
        <w:rPr>
          <w:rFonts w:asciiTheme="majorHAnsi" w:hAnsiTheme="majorHAnsi" w:cstheme="majorHAnsi"/>
          <w:sz w:val="12"/>
        </w:rPr>
        <w:t xml:space="preserve"> </w:t>
      </w:r>
      <w:r w:rsidRPr="00F31E5E">
        <w:rPr>
          <w:rFonts w:asciiTheme="majorHAnsi" w:hAnsiTheme="majorHAnsi" w:cstheme="majorHAnsi"/>
          <w:vanish/>
          <w:sz w:val="12"/>
        </w:rPr>
        <w:t>major</w:t>
      </w:r>
      <w:r w:rsidRPr="00F31E5E">
        <w:rPr>
          <w:rFonts w:asciiTheme="majorHAnsi" w:hAnsiTheme="majorHAnsi" w:cstheme="majorHAnsi"/>
          <w:sz w:val="12"/>
        </w:rPr>
        <w:t xml:space="preserve"> </w:t>
      </w:r>
      <w:r w:rsidRPr="00F31E5E">
        <w:rPr>
          <w:rFonts w:asciiTheme="majorHAnsi" w:hAnsiTheme="majorHAnsi" w:cstheme="majorHAnsi"/>
          <w:vanish/>
          <w:sz w:val="12"/>
        </w:rPr>
        <w:t>U.S.</w:t>
      </w:r>
      <w:r w:rsidRPr="00F31E5E">
        <w:rPr>
          <w:rFonts w:asciiTheme="majorHAnsi" w:hAnsiTheme="majorHAnsi" w:cstheme="majorHAnsi"/>
          <w:sz w:val="12"/>
        </w:rPr>
        <w:t xml:space="preserve"> </w:t>
      </w:r>
      <w:r w:rsidRPr="00F31E5E">
        <w:rPr>
          <w:rFonts w:asciiTheme="majorHAnsi" w:hAnsiTheme="majorHAnsi" w:cstheme="majorHAnsi"/>
          <w:vanish/>
          <w:sz w:val="12"/>
        </w:rPr>
        <w:t>strategy</w:t>
      </w:r>
      <w:r w:rsidRPr="00F31E5E">
        <w:rPr>
          <w:rFonts w:asciiTheme="majorHAnsi" w:hAnsiTheme="majorHAnsi" w:cstheme="majorHAnsi"/>
          <w:sz w:val="12"/>
        </w:rPr>
        <w:t xml:space="preserve"> </w:t>
      </w:r>
      <w:r w:rsidRPr="00F31E5E">
        <w:rPr>
          <w:rFonts w:asciiTheme="majorHAnsi" w:hAnsiTheme="majorHAnsi" w:cstheme="majorHAnsi"/>
          <w:vanish/>
          <w:sz w:val="12"/>
        </w:rPr>
        <w:t>document</w:t>
      </w:r>
      <w:r w:rsidRPr="00F31E5E">
        <w:rPr>
          <w:rFonts w:asciiTheme="majorHAnsi" w:hAnsiTheme="majorHAnsi" w:cstheme="majorHAnsi"/>
          <w:sz w:val="12"/>
        </w:rPr>
        <w:t xml:space="preserve"> </w:t>
      </w:r>
      <w:r w:rsidRPr="00F31E5E">
        <w:rPr>
          <w:rFonts w:asciiTheme="majorHAnsi" w:hAnsiTheme="majorHAnsi" w:cstheme="majorHAnsi"/>
          <w:vanish/>
          <w:sz w:val="12"/>
        </w:rPr>
        <w:t>for</w:t>
      </w:r>
      <w:r w:rsidRPr="00F31E5E">
        <w:rPr>
          <w:rFonts w:asciiTheme="majorHAnsi" w:hAnsiTheme="majorHAnsi" w:cstheme="majorHAnsi"/>
          <w:sz w:val="12"/>
        </w:rPr>
        <w:t xml:space="preserve"> </w:t>
      </w:r>
      <w:r w:rsidRPr="00F31E5E">
        <w:rPr>
          <w:rFonts w:asciiTheme="majorHAnsi" w:hAnsiTheme="majorHAnsi" w:cstheme="majorHAnsi"/>
          <w:vanish/>
          <w:sz w:val="12"/>
        </w:rPr>
        <w:t>a</w:t>
      </w:r>
      <w:r w:rsidRPr="00F31E5E">
        <w:rPr>
          <w:rFonts w:asciiTheme="majorHAnsi" w:hAnsiTheme="majorHAnsi" w:cstheme="majorHAnsi"/>
          <w:sz w:val="12"/>
        </w:rPr>
        <w:t xml:space="preserve"> </w:t>
      </w:r>
      <w:r w:rsidRPr="00F31E5E">
        <w:rPr>
          <w:rFonts w:asciiTheme="majorHAnsi" w:hAnsiTheme="majorHAnsi" w:cstheme="majorHAnsi"/>
          <w:vanish/>
          <w:sz w:val="12"/>
        </w:rPr>
        <w:t>quarter</w:t>
      </w:r>
      <w:r w:rsidRPr="00F31E5E">
        <w:rPr>
          <w:rFonts w:asciiTheme="majorHAnsi" w:hAnsiTheme="majorHAnsi" w:cstheme="majorHAnsi"/>
          <w:sz w:val="12"/>
        </w:rPr>
        <w:t xml:space="preserve"> </w:t>
      </w:r>
      <w:r w:rsidRPr="00F31E5E">
        <w:rPr>
          <w:rFonts w:asciiTheme="majorHAnsi" w:hAnsiTheme="majorHAnsi" w:cstheme="majorHAnsi"/>
          <w:vanish/>
          <w:sz w:val="12"/>
        </w:rPr>
        <w:t>century;</w:t>
      </w:r>
      <w:r w:rsidRPr="00F31E5E">
        <w:rPr>
          <w:rFonts w:asciiTheme="majorHAnsi" w:hAnsiTheme="majorHAnsi" w:cstheme="majorHAnsi"/>
          <w:sz w:val="12"/>
        </w:rPr>
        <w:t xml:space="preserve"> </w:t>
      </w:r>
      <w:r w:rsidRPr="00F31E5E">
        <w:rPr>
          <w:rFonts w:asciiTheme="majorHAnsi" w:hAnsiTheme="majorHAnsi" w:cstheme="majorHAnsi"/>
          <w:vanish/>
          <w:sz w:val="12"/>
        </w:rPr>
        <w:t>it</w:t>
      </w:r>
      <w:r w:rsidRPr="00F31E5E">
        <w:rPr>
          <w:rFonts w:asciiTheme="majorHAnsi" w:hAnsiTheme="majorHAnsi" w:cstheme="majorHAnsi"/>
          <w:sz w:val="12"/>
        </w:rPr>
        <w:t xml:space="preserve"> </w:t>
      </w:r>
      <w:r w:rsidRPr="00F31E5E">
        <w:rPr>
          <w:rFonts w:asciiTheme="majorHAnsi" w:hAnsiTheme="majorHAnsi" w:cstheme="majorHAnsi"/>
          <w:vanish/>
          <w:sz w:val="12"/>
        </w:rPr>
        <w:t>has</w:t>
      </w:r>
      <w:r w:rsidRPr="00F31E5E">
        <w:rPr>
          <w:rFonts w:asciiTheme="majorHAnsi" w:hAnsiTheme="majorHAnsi" w:cstheme="majorHAnsi"/>
          <w:sz w:val="12"/>
        </w:rPr>
        <w:t xml:space="preserve"> </w:t>
      </w:r>
      <w:r w:rsidRPr="00F31E5E">
        <w:rPr>
          <w:rFonts w:asciiTheme="majorHAnsi" w:hAnsiTheme="majorHAnsi" w:cstheme="majorHAnsi"/>
          <w:vanish/>
          <w:sz w:val="12"/>
        </w:rPr>
        <w:t>also</w:t>
      </w:r>
      <w:r w:rsidRPr="00F31E5E">
        <w:rPr>
          <w:rFonts w:asciiTheme="majorHAnsi" w:hAnsiTheme="majorHAnsi" w:cstheme="majorHAnsi"/>
          <w:sz w:val="12"/>
        </w:rPr>
        <w:t xml:space="preserve"> </w:t>
      </w:r>
      <w:r w:rsidRPr="00F31E5E">
        <w:rPr>
          <w:rFonts w:asciiTheme="majorHAnsi" w:hAnsiTheme="majorHAnsi" w:cstheme="majorHAnsi"/>
          <w:vanish/>
          <w:sz w:val="12"/>
        </w:rPr>
        <w:t>been</w:t>
      </w:r>
      <w:r w:rsidRPr="00F31E5E">
        <w:rPr>
          <w:rFonts w:asciiTheme="majorHAnsi" w:hAnsiTheme="majorHAnsi" w:cstheme="majorHAnsi"/>
          <w:sz w:val="12"/>
        </w:rPr>
        <w:t xml:space="preserve"> </w:t>
      </w:r>
      <w:r w:rsidRPr="00F31E5E">
        <w:rPr>
          <w:rFonts w:asciiTheme="majorHAnsi" w:hAnsiTheme="majorHAnsi" w:cstheme="majorHAnsi"/>
          <w:vanish/>
          <w:sz w:val="12"/>
        </w:rPr>
        <w:t>reflected</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concrete</w:t>
      </w:r>
      <w:r w:rsidRPr="00F31E5E">
        <w:rPr>
          <w:rFonts w:asciiTheme="majorHAnsi" w:hAnsiTheme="majorHAnsi" w:cstheme="majorHAnsi"/>
          <w:sz w:val="12"/>
        </w:rPr>
        <w:t xml:space="preserve"> </w:t>
      </w:r>
      <w:r w:rsidRPr="00F31E5E">
        <w:rPr>
          <w:rFonts w:asciiTheme="majorHAnsi" w:hAnsiTheme="majorHAnsi" w:cstheme="majorHAnsi"/>
          <w:vanish/>
          <w:sz w:val="12"/>
        </w:rPr>
        <w:t>terms.6</w:t>
      </w:r>
      <w:r w:rsidRPr="00F31E5E">
        <w:rPr>
          <w:rFonts w:asciiTheme="majorHAnsi" w:hAnsiTheme="majorHAnsi" w:cstheme="majorHAnsi"/>
          <w:sz w:val="12"/>
        </w:rPr>
        <w:t xml:space="preserve"> </w:t>
      </w:r>
      <w:r w:rsidRPr="00F31E5E">
        <w:rPr>
          <w:rFonts w:asciiTheme="majorHAnsi" w:hAnsiTheme="majorHAnsi" w:cstheme="majorHAnsi"/>
          <w:vanish/>
          <w:sz w:val="12"/>
        </w:rPr>
        <w:t>From</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early</w:t>
      </w:r>
      <w:r w:rsidRPr="00F31E5E">
        <w:rPr>
          <w:rFonts w:asciiTheme="majorHAnsi" w:hAnsiTheme="majorHAnsi" w:cstheme="majorHAnsi"/>
          <w:sz w:val="12"/>
        </w:rPr>
        <w:t xml:space="preserve"> </w:t>
      </w:r>
      <w:r w:rsidRPr="00F31E5E">
        <w:rPr>
          <w:rFonts w:asciiTheme="majorHAnsi" w:hAnsiTheme="majorHAnsi" w:cstheme="majorHAnsi"/>
          <w:vanish/>
          <w:sz w:val="12"/>
        </w:rPr>
        <w:t>1990s,</w:t>
      </w:r>
      <w:r w:rsidRPr="00F31E5E">
        <w:rPr>
          <w:rFonts w:asciiTheme="majorHAnsi" w:hAnsiTheme="majorHAnsi" w:cstheme="majorHAnsi"/>
          <w:sz w:val="12"/>
        </w:rPr>
        <w:t xml:space="preserve"> </w:t>
      </w:r>
      <w:r w:rsidRPr="00F31E5E">
        <w:rPr>
          <w:rFonts w:asciiTheme="majorHAnsi" w:hAnsiTheme="majorHAnsi" w:cstheme="majorHAnsi"/>
          <w:vanish/>
          <w:sz w:val="12"/>
        </w:rPr>
        <w:t>for</w:t>
      </w:r>
      <w:r w:rsidRPr="00F31E5E">
        <w:rPr>
          <w:rFonts w:asciiTheme="majorHAnsi" w:hAnsiTheme="majorHAnsi" w:cstheme="majorHAnsi"/>
          <w:sz w:val="12"/>
        </w:rPr>
        <w:t xml:space="preserve"> </w:t>
      </w:r>
      <w:r w:rsidRPr="00F31E5E">
        <w:rPr>
          <w:rFonts w:asciiTheme="majorHAnsi" w:hAnsiTheme="majorHAnsi" w:cstheme="majorHAnsi"/>
          <w:vanish/>
          <w:sz w:val="12"/>
        </w:rPr>
        <w:t>example,</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Style w:val="Emphasis"/>
          <w:rFonts w:asciiTheme="majorHAnsi" w:hAnsiTheme="majorHAnsi" w:cstheme="majorHAnsi"/>
          <w:highlight w:val="cyan"/>
        </w:rPr>
        <w:t>U</w:t>
      </w:r>
      <w:r w:rsidRPr="00F31E5E">
        <w:rPr>
          <w:rStyle w:val="StyleUnderline"/>
          <w:rFonts w:asciiTheme="majorHAnsi" w:hAnsiTheme="majorHAnsi" w:cstheme="majorHAnsi"/>
          <w:vanish/>
        </w:rPr>
        <w:t>nited</w:t>
      </w:r>
      <w:r w:rsidRPr="00F31E5E">
        <w:rPr>
          <w:rStyle w:val="StyleUnderline"/>
          <w:rFonts w:asciiTheme="majorHAnsi" w:hAnsiTheme="majorHAnsi" w:cstheme="majorHAnsi"/>
          <w:highlight w:val="cyan"/>
        </w:rPr>
        <w:t xml:space="preserve"> </w:t>
      </w:r>
      <w:r w:rsidRPr="00F31E5E">
        <w:rPr>
          <w:rStyle w:val="Emphasis"/>
          <w:rFonts w:asciiTheme="majorHAnsi" w:hAnsiTheme="majorHAnsi" w:cstheme="majorHAnsi"/>
          <w:highlight w:val="cyan"/>
        </w:rPr>
        <w:t>S</w:t>
      </w:r>
      <w:r w:rsidRPr="00F31E5E">
        <w:rPr>
          <w:rStyle w:val="StyleUnderline"/>
          <w:rFonts w:asciiTheme="majorHAnsi" w:hAnsiTheme="majorHAnsi" w:cstheme="majorHAnsi"/>
          <w:vanish/>
        </w:rPr>
        <w:t>tates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consistently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accounted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for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around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35</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45</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percent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world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defense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spending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 xml:space="preserve">maintained </w:t>
      </w:r>
      <w:r w:rsidRPr="00F31E5E">
        <w:rPr>
          <w:rStyle w:val="Emphasis"/>
          <w:rFonts w:asciiTheme="majorHAnsi" w:hAnsiTheme="majorHAnsi" w:cstheme="majorHAnsi"/>
          <w:vanish/>
        </w:rPr>
        <w:t>peerless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global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power-projection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capabilities</w:t>
      </w:r>
      <w:r w:rsidRPr="00F31E5E">
        <w:rPr>
          <w:rFonts w:asciiTheme="majorHAnsi" w:hAnsiTheme="majorHAnsi" w:cstheme="majorHAnsi"/>
          <w:vanish/>
          <w:sz w:val="12"/>
        </w:rPr>
        <w:t>.7</w:t>
      </w:r>
      <w:r w:rsidRPr="00F31E5E">
        <w:rPr>
          <w:rFonts w:asciiTheme="majorHAnsi" w:hAnsiTheme="majorHAnsi" w:cstheme="majorHAnsi"/>
          <w:sz w:val="12"/>
        </w:rPr>
        <w:t xml:space="preserve"> </w:t>
      </w:r>
      <w:r w:rsidRPr="00F31E5E">
        <w:rPr>
          <w:rFonts w:asciiTheme="majorHAnsi" w:hAnsiTheme="majorHAnsi" w:cstheme="majorHAnsi"/>
          <w:vanish/>
          <w:sz w:val="12"/>
        </w:rPr>
        <w:t>Perhaps</w:t>
      </w:r>
      <w:r w:rsidRPr="00F31E5E">
        <w:rPr>
          <w:rFonts w:asciiTheme="majorHAnsi" w:hAnsiTheme="majorHAnsi" w:cstheme="majorHAnsi"/>
          <w:sz w:val="12"/>
        </w:rPr>
        <w:t xml:space="preserve"> </w:t>
      </w:r>
      <w:r w:rsidRPr="00F31E5E">
        <w:rPr>
          <w:rFonts w:asciiTheme="majorHAnsi" w:hAnsiTheme="majorHAnsi" w:cstheme="majorHAnsi"/>
          <w:vanish/>
          <w:sz w:val="12"/>
        </w:rPr>
        <w:t>more</w:t>
      </w:r>
      <w:r w:rsidRPr="00F31E5E">
        <w:rPr>
          <w:rFonts w:asciiTheme="majorHAnsi" w:hAnsiTheme="majorHAnsi" w:cstheme="majorHAnsi"/>
          <w:sz w:val="12"/>
        </w:rPr>
        <w:t xml:space="preserve"> </w:t>
      </w:r>
      <w:r w:rsidRPr="00F31E5E">
        <w:rPr>
          <w:rFonts w:asciiTheme="majorHAnsi" w:hAnsiTheme="majorHAnsi" w:cstheme="majorHAnsi"/>
          <w:vanish/>
          <w:sz w:val="12"/>
        </w:rPr>
        <w:t>important,</w:t>
      </w:r>
      <w:r w:rsidRPr="00F31E5E">
        <w:rPr>
          <w:rFonts w:asciiTheme="majorHAnsi" w:hAnsiTheme="majorHAnsi" w:cstheme="majorHAnsi"/>
          <w:sz w:val="12"/>
        </w:rPr>
        <w:t xml:space="preserve"> </w:t>
      </w:r>
      <w:r w:rsidRPr="00F31E5E">
        <w:rPr>
          <w:rFonts w:asciiTheme="majorHAnsi" w:hAnsiTheme="majorHAnsi" w:cstheme="majorHAnsi"/>
          <w:vanish/>
          <w:sz w:val="12"/>
        </w:rPr>
        <w:t>U.S.</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primacy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also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unrivaled in key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overseas</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strategic</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regions</w:t>
      </w:r>
      <w:r w:rsidRPr="00F31E5E">
        <w:rPr>
          <w:rFonts w:asciiTheme="majorHAnsi" w:hAnsiTheme="majorHAnsi" w:cstheme="majorHAnsi"/>
          <w:vanish/>
          <w:sz w:val="12"/>
        </w:rPr>
        <w:t>—</w:t>
      </w:r>
      <w:r w:rsidRPr="00F31E5E">
        <w:rPr>
          <w:rStyle w:val="Emphasis"/>
          <w:rFonts w:asciiTheme="majorHAnsi" w:hAnsiTheme="majorHAnsi" w:cstheme="majorHAnsi"/>
          <w:vanish/>
        </w:rPr>
        <w:t>Europe,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East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Asia,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Middle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East</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From</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thrashing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Saddam</w:t>
      </w:r>
      <w:r w:rsidRPr="00F31E5E">
        <w:rPr>
          <w:rFonts w:asciiTheme="majorHAnsi" w:hAnsiTheme="majorHAnsi" w:cstheme="majorHAnsi"/>
          <w:sz w:val="12"/>
        </w:rPr>
        <w:t xml:space="preserve"> </w:t>
      </w:r>
      <w:r w:rsidRPr="00F31E5E">
        <w:rPr>
          <w:rFonts w:asciiTheme="majorHAnsi" w:hAnsiTheme="majorHAnsi" w:cstheme="majorHAnsi"/>
          <w:vanish/>
          <w:sz w:val="12"/>
        </w:rPr>
        <w:t>Hussein’s</w:t>
      </w:r>
      <w:r w:rsidRPr="00F31E5E">
        <w:rPr>
          <w:rFonts w:asciiTheme="majorHAnsi" w:hAnsiTheme="majorHAnsi" w:cstheme="majorHAnsi"/>
          <w:sz w:val="12"/>
        </w:rPr>
        <w:t xml:space="preserve"> </w:t>
      </w:r>
      <w:r w:rsidRPr="00F31E5E">
        <w:rPr>
          <w:rFonts w:asciiTheme="majorHAnsi" w:hAnsiTheme="majorHAnsi" w:cstheme="majorHAnsi"/>
          <w:vanish/>
          <w:sz w:val="12"/>
        </w:rPr>
        <w:t>million-man</w:t>
      </w:r>
      <w:r w:rsidRPr="00F31E5E">
        <w:rPr>
          <w:rFonts w:asciiTheme="majorHAnsi" w:hAnsiTheme="majorHAnsi" w:cstheme="majorHAnsi"/>
          <w:sz w:val="12"/>
        </w:rPr>
        <w:t xml:space="preserve"> </w:t>
      </w:r>
      <w:r w:rsidRPr="00F31E5E">
        <w:rPr>
          <w:rFonts w:asciiTheme="majorHAnsi" w:hAnsiTheme="majorHAnsi" w:cstheme="majorHAnsi"/>
          <w:vanish/>
          <w:sz w:val="12"/>
        </w:rPr>
        <w:t>Iraqi</w:t>
      </w:r>
      <w:r w:rsidRPr="00F31E5E">
        <w:rPr>
          <w:rFonts w:asciiTheme="majorHAnsi" w:hAnsiTheme="majorHAnsi" w:cstheme="majorHAnsi"/>
          <w:sz w:val="12"/>
        </w:rPr>
        <w:t xml:space="preserve"> </w:t>
      </w:r>
      <w:r w:rsidRPr="00F31E5E">
        <w:rPr>
          <w:rFonts w:asciiTheme="majorHAnsi" w:hAnsiTheme="majorHAnsi" w:cstheme="majorHAnsi"/>
          <w:vanish/>
          <w:sz w:val="12"/>
        </w:rPr>
        <w:t>military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during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Operation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Desert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Storm,</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deploying—with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impunity—two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carrier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strike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groups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Taiwan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during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China-Taiwan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crisis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1995–</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96,</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Washington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been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able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project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military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power</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superior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anything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regional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rival</w:t>
      </w:r>
      <w:r w:rsidRPr="00F31E5E">
        <w:rPr>
          <w:rStyle w:val="Emphasis"/>
          <w:rFonts w:asciiTheme="majorHAnsi" w:hAnsiTheme="majorHAnsi" w:cstheme="majorHAnsi"/>
        </w:rPr>
        <w:t xml:space="preserve"> </w:t>
      </w:r>
      <w:r w:rsidRPr="00F31E5E">
        <w:rPr>
          <w:rStyle w:val="StyleUnderline"/>
          <w:rFonts w:asciiTheme="majorHAnsi" w:hAnsiTheme="majorHAnsi" w:cstheme="majorHAnsi"/>
          <w:vanish/>
        </w:rPr>
        <w:t>could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employ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even</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own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geopolitical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doorstep.</w:t>
      </w:r>
      <w:r w:rsidRPr="00F31E5E">
        <w:rPr>
          <w:rStyle w:val="Emphasis"/>
          <w:rFonts w:asciiTheme="majorHAnsi" w:hAnsiTheme="majorHAnsi" w:cstheme="majorHAnsi"/>
        </w:rPr>
        <w:t xml:space="preserve"> </w:t>
      </w:r>
      <w:r w:rsidRPr="00F31E5E">
        <w:rPr>
          <w:rFonts w:asciiTheme="majorHAnsi" w:hAnsiTheme="majorHAnsi" w:cstheme="majorHAnsi"/>
          <w:vanish/>
          <w:sz w:val="12"/>
        </w:rPr>
        <w:t>This</w:t>
      </w:r>
      <w:r w:rsidRPr="00F31E5E">
        <w:rPr>
          <w:rFonts w:asciiTheme="majorHAnsi" w:hAnsiTheme="majorHAnsi" w:cstheme="majorHAnsi"/>
          <w:sz w:val="12"/>
        </w:rPr>
        <w:t xml:space="preserve"> </w:t>
      </w:r>
      <w:r w:rsidRPr="00F31E5E">
        <w:rPr>
          <w:rStyle w:val="Emphasis"/>
          <w:rFonts w:asciiTheme="majorHAnsi" w:hAnsiTheme="majorHAnsi" w:cstheme="majorHAnsi"/>
          <w:vanish/>
        </w:rPr>
        <w:t>military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dominance</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constituted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Fonts w:asciiTheme="majorHAnsi" w:hAnsiTheme="majorHAnsi" w:cstheme="majorHAnsi"/>
          <w:sz w:val="12"/>
        </w:rPr>
        <w:t xml:space="preserve"> </w:t>
      </w:r>
      <w:r w:rsidRPr="00F31E5E">
        <w:rPr>
          <w:rStyle w:val="Emphasis"/>
          <w:rFonts w:asciiTheme="majorHAnsi" w:hAnsiTheme="majorHAnsi" w:cstheme="majorHAnsi"/>
          <w:vanish/>
        </w:rPr>
        <w:t>hard-power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backbone</w:t>
      </w:r>
      <w:r w:rsidRPr="00F31E5E">
        <w:rPr>
          <w:rStyle w:val="Emphasis"/>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ambitious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global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strategy.</w:t>
      </w:r>
      <w:r w:rsidRPr="00F31E5E">
        <w:rPr>
          <w:rStyle w:val="StyleUnderline"/>
          <w:rFonts w:asciiTheme="majorHAnsi" w:hAnsiTheme="majorHAnsi" w:cstheme="majorHAnsi"/>
        </w:rPr>
        <w:t xml:space="preserve"> </w:t>
      </w:r>
      <w:r w:rsidRPr="00F31E5E">
        <w:rPr>
          <w:rFonts w:asciiTheme="majorHAnsi" w:hAnsiTheme="majorHAnsi" w:cstheme="majorHAnsi"/>
          <w:vanish/>
          <w:sz w:val="12"/>
        </w:rPr>
        <w:t>After</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Cold</w:t>
      </w:r>
      <w:r w:rsidRPr="00F31E5E">
        <w:rPr>
          <w:rFonts w:asciiTheme="majorHAnsi" w:hAnsiTheme="majorHAnsi" w:cstheme="majorHAnsi"/>
          <w:sz w:val="12"/>
        </w:rPr>
        <w:t xml:space="preserve"> </w:t>
      </w:r>
      <w:r w:rsidRPr="00F31E5E">
        <w:rPr>
          <w:rFonts w:asciiTheme="majorHAnsi" w:hAnsiTheme="majorHAnsi" w:cstheme="majorHAnsi"/>
          <w:vanish/>
          <w:sz w:val="12"/>
        </w:rPr>
        <w:t>War,</w:t>
      </w:r>
      <w:r w:rsidRPr="00F31E5E">
        <w:rPr>
          <w:rFonts w:asciiTheme="majorHAnsi" w:hAnsiTheme="majorHAnsi" w:cstheme="majorHAnsi"/>
          <w:sz w:val="12"/>
        </w:rPr>
        <w:t xml:space="preserve"> </w:t>
      </w:r>
      <w:r w:rsidRPr="00F31E5E">
        <w:rPr>
          <w:rFonts w:asciiTheme="majorHAnsi" w:hAnsiTheme="majorHAnsi" w:cstheme="majorHAnsi"/>
          <w:vanish/>
          <w:sz w:val="12"/>
        </w:rPr>
        <w:t>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policymakers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committed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averting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return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unstable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multipolarity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earlier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eras,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perpetuating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more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favorable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unipolar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order.</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committed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building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successes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postwar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era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further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advancing</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liberal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political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values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open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international</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economy</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suppressing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international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scourges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such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as</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rogue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states</w:t>
      </w:r>
      <w:r w:rsidRPr="00F31E5E">
        <w:rPr>
          <w:rStyle w:val="StyleUnderline"/>
          <w:rFonts w:asciiTheme="majorHAnsi" w:hAnsiTheme="majorHAnsi" w:cstheme="majorHAnsi"/>
          <w:highlight w:val="cyan"/>
        </w:rPr>
        <w:t xml:space="preserve">, </w:t>
      </w:r>
      <w:r w:rsidRPr="00F31E5E">
        <w:rPr>
          <w:rStyle w:val="Emphasis"/>
          <w:rFonts w:asciiTheme="majorHAnsi" w:hAnsiTheme="majorHAnsi" w:cstheme="majorHAnsi"/>
          <w:vanish/>
        </w:rPr>
        <w:t>nuclear</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proliferation</w:t>
      </w:r>
      <w:r w:rsidRPr="00F31E5E">
        <w:rPr>
          <w:rStyle w:val="StyleUnderline"/>
          <w:rFonts w:asciiTheme="majorHAnsi" w:hAnsiTheme="majorHAnsi" w:cstheme="majorHAnsi"/>
          <w:highlight w:val="cyan"/>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catastrophic</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terrorism</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because</w:t>
      </w:r>
      <w:r w:rsidRPr="00F31E5E">
        <w:rPr>
          <w:rFonts w:asciiTheme="majorHAnsi" w:hAnsiTheme="majorHAnsi" w:cstheme="majorHAnsi"/>
          <w:sz w:val="12"/>
        </w:rPr>
        <w:t xml:space="preserve"> </w:t>
      </w:r>
      <w:r w:rsidRPr="00F31E5E">
        <w:rPr>
          <w:rFonts w:asciiTheme="majorHAnsi" w:hAnsiTheme="majorHAnsi" w:cstheme="majorHAnsi"/>
          <w:vanish/>
          <w:sz w:val="12"/>
        </w:rPr>
        <w:t>they</w:t>
      </w:r>
      <w:r w:rsidRPr="00F31E5E">
        <w:rPr>
          <w:rFonts w:asciiTheme="majorHAnsi" w:hAnsiTheme="majorHAnsi" w:cstheme="majorHAnsi"/>
          <w:sz w:val="12"/>
        </w:rPr>
        <w:t xml:space="preserve"> </w:t>
      </w:r>
      <w:r w:rsidRPr="00F31E5E">
        <w:rPr>
          <w:rFonts w:asciiTheme="majorHAnsi" w:hAnsiTheme="majorHAnsi" w:cstheme="majorHAnsi"/>
          <w:vanish/>
          <w:sz w:val="12"/>
        </w:rPr>
        <w:t>recognized</w:t>
      </w:r>
      <w:r w:rsidRPr="00F31E5E">
        <w:rPr>
          <w:rFonts w:asciiTheme="majorHAnsi" w:hAnsiTheme="majorHAnsi" w:cstheme="majorHAnsi"/>
          <w:sz w:val="12"/>
        </w:rPr>
        <w:t xml:space="preserve"> </w:t>
      </w:r>
      <w:r w:rsidRPr="00F31E5E">
        <w:rPr>
          <w:rFonts w:asciiTheme="majorHAnsi" w:hAnsiTheme="majorHAnsi" w:cstheme="majorHAnsi"/>
          <w:vanish/>
          <w:sz w:val="12"/>
        </w:rPr>
        <w:t>that</w:t>
      </w:r>
      <w:r w:rsidRPr="00F31E5E">
        <w:rPr>
          <w:rFonts w:asciiTheme="majorHAnsi" w:hAnsiTheme="majorHAnsi" w:cstheme="majorHAnsi"/>
          <w:sz w:val="12"/>
        </w:rPr>
        <w:t xml:space="preserve"> </w:t>
      </w:r>
      <w:r w:rsidRPr="00F31E5E">
        <w:rPr>
          <w:rFonts w:asciiTheme="majorHAnsi" w:hAnsiTheme="majorHAnsi" w:cstheme="majorHAnsi"/>
          <w:vanish/>
          <w:sz w:val="12"/>
        </w:rPr>
        <w:t>military</w:t>
      </w:r>
      <w:r w:rsidRPr="00F31E5E">
        <w:rPr>
          <w:rFonts w:asciiTheme="majorHAnsi" w:hAnsiTheme="majorHAnsi" w:cstheme="majorHAnsi"/>
          <w:sz w:val="12"/>
        </w:rPr>
        <w:t xml:space="preserve"> </w:t>
      </w:r>
      <w:r w:rsidRPr="00F31E5E">
        <w:rPr>
          <w:rFonts w:asciiTheme="majorHAnsi" w:hAnsiTheme="majorHAnsi" w:cstheme="majorHAnsi"/>
          <w:vanish/>
          <w:sz w:val="12"/>
        </w:rPr>
        <w:t>force</w:t>
      </w:r>
      <w:r w:rsidRPr="00F31E5E">
        <w:rPr>
          <w:rFonts w:asciiTheme="majorHAnsi" w:hAnsiTheme="majorHAnsi" w:cstheme="majorHAnsi"/>
          <w:sz w:val="12"/>
        </w:rPr>
        <w:t xml:space="preserve"> </w:t>
      </w:r>
      <w:r w:rsidRPr="00F31E5E">
        <w:rPr>
          <w:rFonts w:asciiTheme="majorHAnsi" w:hAnsiTheme="majorHAnsi" w:cstheme="majorHAnsi"/>
          <w:vanish/>
          <w:sz w:val="12"/>
        </w:rPr>
        <w:t>remained</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ultima</w:t>
      </w:r>
      <w:r w:rsidRPr="00F31E5E">
        <w:rPr>
          <w:rFonts w:asciiTheme="majorHAnsi" w:hAnsiTheme="majorHAnsi" w:cstheme="majorHAnsi"/>
          <w:sz w:val="12"/>
        </w:rPr>
        <w:t xml:space="preserve"> </w:t>
      </w:r>
      <w:r w:rsidRPr="00F31E5E">
        <w:rPr>
          <w:rFonts w:asciiTheme="majorHAnsi" w:hAnsiTheme="majorHAnsi" w:cstheme="majorHAnsi"/>
          <w:vanish/>
          <w:sz w:val="12"/>
        </w:rPr>
        <w:t>ratio</w:t>
      </w:r>
      <w:r w:rsidRPr="00F31E5E">
        <w:rPr>
          <w:rFonts w:asciiTheme="majorHAnsi" w:hAnsiTheme="majorHAnsi" w:cstheme="majorHAnsi"/>
          <w:sz w:val="12"/>
        </w:rPr>
        <w:t xml:space="preserve"> </w:t>
      </w:r>
      <w:r w:rsidRPr="00F31E5E">
        <w:rPr>
          <w:rFonts w:asciiTheme="majorHAnsi" w:hAnsiTheme="majorHAnsi" w:cstheme="majorHAnsi"/>
          <w:vanish/>
          <w:sz w:val="12"/>
        </w:rPr>
        <w:t>regum,</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understood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Fonts w:asciiTheme="majorHAnsi" w:hAnsiTheme="majorHAnsi" w:cstheme="majorHAnsi"/>
          <w:sz w:val="12"/>
        </w:rPr>
        <w:t xml:space="preserve"> </w:t>
      </w:r>
      <w:r w:rsidRPr="00F31E5E">
        <w:rPr>
          <w:rStyle w:val="Emphasis"/>
          <w:rFonts w:asciiTheme="majorHAnsi" w:hAnsiTheme="majorHAnsi" w:cstheme="majorHAnsi"/>
          <w:vanish/>
        </w:rPr>
        <w:t>centrality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military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preponderance</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highlight w:val="cyan"/>
        </w:rPr>
        <w:t xml:space="preserve">Washington </w:t>
      </w:r>
      <w:r w:rsidRPr="00F31E5E">
        <w:rPr>
          <w:rStyle w:val="StyleUnderline"/>
          <w:rFonts w:asciiTheme="majorHAnsi" w:hAnsiTheme="majorHAnsi" w:cstheme="majorHAnsi"/>
          <w:vanish/>
        </w:rPr>
        <w:t>would</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need</w:t>
      </w:r>
      <w:r w:rsidRPr="00F31E5E">
        <w:rPr>
          <w:rStyle w:val="StyleUnderline"/>
          <w:rFonts w:asciiTheme="majorHAnsi" w:hAnsiTheme="majorHAnsi" w:cstheme="majorHAnsi"/>
          <w:highlight w:val="cyan"/>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military power</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necessary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 xml:space="preserve">to </w:t>
      </w:r>
      <w:r w:rsidRPr="00F31E5E">
        <w:rPr>
          <w:rStyle w:val="Emphasis"/>
          <w:rFonts w:asciiTheme="majorHAnsi" w:hAnsiTheme="majorHAnsi" w:cstheme="majorHAnsi"/>
          <w:highlight w:val="cyan"/>
        </w:rPr>
        <w:t>underwrite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worldwide</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alliance commitments</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would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 xml:space="preserve">have to preserve </w:t>
      </w:r>
      <w:r w:rsidRPr="00F31E5E">
        <w:rPr>
          <w:rStyle w:val="Emphasis"/>
          <w:rFonts w:asciiTheme="majorHAnsi" w:hAnsiTheme="majorHAnsi" w:cstheme="majorHAnsi"/>
          <w:highlight w:val="cyan"/>
        </w:rPr>
        <w:t>substantial overmatch</w:t>
      </w:r>
      <w:r w:rsidRPr="00F31E5E">
        <w:rPr>
          <w:rFonts w:asciiTheme="majorHAnsi" w:hAnsiTheme="majorHAnsi" w:cstheme="majorHAnsi"/>
          <w:sz w:val="12"/>
          <w:highlight w:val="cyan"/>
        </w:rPr>
        <w:t xml:space="preserve"> </w:t>
      </w:r>
      <w:r w:rsidRPr="00F31E5E">
        <w:rPr>
          <w:rStyle w:val="StyleUnderline"/>
          <w:rFonts w:asciiTheme="majorHAnsi" w:hAnsiTheme="majorHAnsi" w:cstheme="majorHAnsi"/>
          <w:vanish/>
        </w:rPr>
        <w:t>versus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potential</w:t>
      </w:r>
      <w:r w:rsidRPr="00F31E5E">
        <w:rPr>
          <w:rFonts w:asciiTheme="majorHAnsi" w:hAnsiTheme="majorHAnsi" w:cstheme="majorHAnsi"/>
          <w:sz w:val="12"/>
        </w:rPr>
        <w:t xml:space="preserve"> </w:t>
      </w:r>
      <w:r w:rsidRPr="00F31E5E">
        <w:rPr>
          <w:rStyle w:val="Emphasis"/>
          <w:rFonts w:asciiTheme="majorHAnsi" w:hAnsiTheme="majorHAnsi" w:cstheme="majorHAnsi"/>
          <w:vanish/>
        </w:rPr>
        <w:t>great-power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rival.</w:t>
      </w:r>
      <w:r w:rsidRPr="00F31E5E">
        <w:rPr>
          <w:rStyle w:val="Emphasis"/>
          <w:rFonts w:asciiTheme="majorHAnsi" w:hAnsiTheme="majorHAnsi" w:cstheme="majorHAnsi"/>
        </w:rPr>
        <w:t xml:space="preserve"> </w:t>
      </w:r>
      <w:r w:rsidRPr="00F31E5E">
        <w:rPr>
          <w:rFonts w:asciiTheme="majorHAnsi" w:hAnsiTheme="majorHAnsi" w:cstheme="majorHAnsi"/>
          <w:vanish/>
          <w:sz w:val="12"/>
        </w:rPr>
        <w:t>It</w:t>
      </w:r>
      <w:r w:rsidRPr="00F31E5E">
        <w:rPr>
          <w:rFonts w:asciiTheme="majorHAnsi" w:hAnsiTheme="majorHAnsi" w:cstheme="majorHAnsi"/>
          <w:sz w:val="12"/>
        </w:rPr>
        <w:t xml:space="preserve"> </w:t>
      </w:r>
      <w:r w:rsidRPr="00F31E5E">
        <w:rPr>
          <w:rFonts w:asciiTheme="majorHAnsi" w:hAnsiTheme="majorHAnsi" w:cstheme="majorHAnsi"/>
          <w:vanish/>
          <w:sz w:val="12"/>
        </w:rPr>
        <w:t>must</w:t>
      </w:r>
      <w:r w:rsidRPr="00F31E5E">
        <w:rPr>
          <w:rFonts w:asciiTheme="majorHAnsi" w:hAnsiTheme="majorHAnsi" w:cstheme="majorHAnsi"/>
          <w:sz w:val="12"/>
        </w:rPr>
        <w:t xml:space="preserve"> </w:t>
      </w:r>
      <w:r w:rsidRPr="00F31E5E">
        <w:rPr>
          <w:rFonts w:asciiTheme="majorHAnsi" w:hAnsiTheme="majorHAnsi" w:cstheme="majorHAnsi"/>
          <w:vanish/>
          <w:sz w:val="12"/>
        </w:rPr>
        <w:t>be</w:t>
      </w:r>
      <w:r w:rsidRPr="00F31E5E">
        <w:rPr>
          <w:rFonts w:asciiTheme="majorHAnsi" w:hAnsiTheme="majorHAnsi" w:cstheme="majorHAnsi"/>
          <w:sz w:val="12"/>
        </w:rPr>
        <w:t xml:space="preserve"> </w:t>
      </w:r>
      <w:r w:rsidRPr="00F31E5E">
        <w:rPr>
          <w:rFonts w:asciiTheme="majorHAnsi" w:hAnsiTheme="majorHAnsi" w:cstheme="majorHAnsi"/>
          <w:vanish/>
          <w:sz w:val="12"/>
        </w:rPr>
        <w:t>able</w:t>
      </w:r>
      <w:r w:rsidRPr="00F31E5E">
        <w:rPr>
          <w:rFonts w:asciiTheme="majorHAnsi" w:hAnsiTheme="majorHAnsi" w:cstheme="majorHAnsi"/>
          <w:sz w:val="12"/>
        </w:rPr>
        <w:t xml:space="preserve"> </w:t>
      </w:r>
      <w:r w:rsidRPr="00F31E5E">
        <w:rPr>
          <w:rFonts w:asciiTheme="majorHAnsi" w:hAnsiTheme="majorHAnsi" w:cstheme="majorHAnsi"/>
          <w:vanish/>
          <w:sz w:val="12"/>
        </w:rPr>
        <w:t>to</w:t>
      </w:r>
      <w:r w:rsidRPr="00F31E5E">
        <w:rPr>
          <w:rFonts w:asciiTheme="majorHAnsi" w:hAnsiTheme="majorHAnsi" w:cstheme="majorHAnsi"/>
          <w:sz w:val="12"/>
        </w:rPr>
        <w:t xml:space="preserve"> </w:t>
      </w:r>
      <w:r w:rsidRPr="00F31E5E">
        <w:rPr>
          <w:rFonts w:asciiTheme="majorHAnsi" w:hAnsiTheme="majorHAnsi" w:cstheme="majorHAnsi"/>
          <w:vanish/>
          <w:sz w:val="12"/>
        </w:rPr>
        <w:t>answer</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sharpest</w:t>
      </w:r>
      <w:r w:rsidRPr="00F31E5E">
        <w:rPr>
          <w:rFonts w:asciiTheme="majorHAnsi" w:hAnsiTheme="majorHAnsi" w:cstheme="majorHAnsi"/>
          <w:sz w:val="12"/>
        </w:rPr>
        <w:t xml:space="preserve"> </w:t>
      </w:r>
      <w:r w:rsidRPr="00F31E5E">
        <w:rPr>
          <w:rFonts w:asciiTheme="majorHAnsi" w:hAnsiTheme="majorHAnsi" w:cstheme="majorHAnsi"/>
          <w:vanish/>
          <w:sz w:val="12"/>
        </w:rPr>
        <w:t>challenges</w:t>
      </w:r>
      <w:r w:rsidRPr="00F31E5E">
        <w:rPr>
          <w:rFonts w:asciiTheme="majorHAnsi" w:hAnsiTheme="majorHAnsi" w:cstheme="majorHAnsi"/>
          <w:sz w:val="12"/>
        </w:rPr>
        <w:t xml:space="preserve"> </w:t>
      </w:r>
      <w:r w:rsidRPr="00F31E5E">
        <w:rPr>
          <w:rFonts w:asciiTheme="majorHAnsi" w:hAnsiTheme="majorHAnsi" w:cstheme="majorHAnsi"/>
          <w:vanish/>
          <w:sz w:val="12"/>
        </w:rPr>
        <w:t>to</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international</w:t>
      </w:r>
      <w:r w:rsidRPr="00F31E5E">
        <w:rPr>
          <w:rFonts w:asciiTheme="majorHAnsi" w:hAnsiTheme="majorHAnsi" w:cstheme="majorHAnsi"/>
          <w:sz w:val="12"/>
        </w:rPr>
        <w:t xml:space="preserve"> </w:t>
      </w:r>
      <w:r w:rsidRPr="00F31E5E">
        <w:rPr>
          <w:rFonts w:asciiTheme="majorHAnsi" w:hAnsiTheme="majorHAnsi" w:cstheme="majorHAnsi"/>
          <w:vanish/>
          <w:sz w:val="12"/>
        </w:rPr>
        <w:t>system,</w:t>
      </w:r>
      <w:r w:rsidRPr="00F31E5E">
        <w:rPr>
          <w:rFonts w:asciiTheme="majorHAnsi" w:hAnsiTheme="majorHAnsi" w:cstheme="majorHAnsi"/>
          <w:sz w:val="12"/>
        </w:rPr>
        <w:t xml:space="preserve"> </w:t>
      </w:r>
      <w:r w:rsidRPr="00F31E5E">
        <w:rPr>
          <w:rFonts w:asciiTheme="majorHAnsi" w:hAnsiTheme="majorHAnsi" w:cstheme="majorHAnsi"/>
          <w:vanish/>
          <w:sz w:val="12"/>
        </w:rPr>
        <w:t>such</w:t>
      </w:r>
      <w:r w:rsidRPr="00F31E5E">
        <w:rPr>
          <w:rFonts w:asciiTheme="majorHAnsi" w:hAnsiTheme="majorHAnsi" w:cstheme="majorHAnsi"/>
          <w:sz w:val="12"/>
        </w:rPr>
        <w:t xml:space="preserve"> </w:t>
      </w:r>
      <w:r w:rsidRPr="00F31E5E">
        <w:rPr>
          <w:rFonts w:asciiTheme="majorHAnsi" w:hAnsiTheme="majorHAnsi" w:cstheme="majorHAnsi"/>
          <w:vanish/>
          <w:sz w:val="12"/>
        </w:rPr>
        <w:t>as</w:t>
      </w:r>
      <w:r w:rsidRPr="00F31E5E">
        <w:rPr>
          <w:rFonts w:asciiTheme="majorHAnsi" w:hAnsiTheme="majorHAnsi" w:cstheme="majorHAnsi"/>
          <w:sz w:val="12"/>
        </w:rPr>
        <w:t xml:space="preserve"> </w:t>
      </w:r>
      <w:r w:rsidRPr="00F31E5E">
        <w:rPr>
          <w:rFonts w:asciiTheme="majorHAnsi" w:hAnsiTheme="majorHAnsi" w:cstheme="majorHAnsi"/>
          <w:vanish/>
          <w:sz w:val="12"/>
        </w:rPr>
        <w:t>Saddam’s</w:t>
      </w:r>
      <w:r w:rsidRPr="00F31E5E">
        <w:rPr>
          <w:rFonts w:asciiTheme="majorHAnsi" w:hAnsiTheme="majorHAnsi" w:cstheme="majorHAnsi"/>
          <w:sz w:val="12"/>
        </w:rPr>
        <w:t xml:space="preserve"> </w:t>
      </w:r>
      <w:r w:rsidRPr="00F31E5E">
        <w:rPr>
          <w:rFonts w:asciiTheme="majorHAnsi" w:hAnsiTheme="majorHAnsi" w:cstheme="majorHAnsi"/>
          <w:vanish/>
          <w:sz w:val="12"/>
        </w:rPr>
        <w:t>invasion</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Kuwait</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1990</w:t>
      </w:r>
      <w:r w:rsidRPr="00F31E5E">
        <w:rPr>
          <w:rFonts w:asciiTheme="majorHAnsi" w:hAnsiTheme="majorHAnsi" w:cstheme="majorHAnsi"/>
          <w:sz w:val="12"/>
        </w:rPr>
        <w:t xml:space="preserve"> </w:t>
      </w:r>
      <w:r w:rsidRPr="00F31E5E">
        <w:rPr>
          <w:rFonts w:asciiTheme="majorHAnsi" w:hAnsiTheme="majorHAnsi" w:cstheme="majorHAnsi"/>
          <w:vanish/>
          <w:sz w:val="12"/>
        </w:rPr>
        <w:t>or</w:t>
      </w:r>
      <w:r w:rsidRPr="00F31E5E">
        <w:rPr>
          <w:rFonts w:asciiTheme="majorHAnsi" w:hAnsiTheme="majorHAnsi" w:cstheme="majorHAnsi"/>
          <w:sz w:val="12"/>
        </w:rPr>
        <w:t xml:space="preserve"> </w:t>
      </w:r>
      <w:r w:rsidRPr="00F31E5E">
        <w:rPr>
          <w:rFonts w:asciiTheme="majorHAnsi" w:hAnsiTheme="majorHAnsi" w:cstheme="majorHAnsi"/>
          <w:vanish/>
          <w:sz w:val="12"/>
        </w:rPr>
        <w:t>jihadist</w:t>
      </w:r>
      <w:r w:rsidRPr="00F31E5E">
        <w:rPr>
          <w:rFonts w:asciiTheme="majorHAnsi" w:hAnsiTheme="majorHAnsi" w:cstheme="majorHAnsi"/>
          <w:sz w:val="12"/>
        </w:rPr>
        <w:t xml:space="preserve"> </w:t>
      </w:r>
      <w:r w:rsidRPr="00F31E5E">
        <w:rPr>
          <w:rFonts w:asciiTheme="majorHAnsi" w:hAnsiTheme="majorHAnsi" w:cstheme="majorHAnsi"/>
          <w:vanish/>
          <w:sz w:val="12"/>
        </w:rPr>
        <w:t>extremism</w:t>
      </w:r>
      <w:r w:rsidRPr="00F31E5E">
        <w:rPr>
          <w:rFonts w:asciiTheme="majorHAnsi" w:hAnsiTheme="majorHAnsi" w:cstheme="majorHAnsi"/>
          <w:sz w:val="12"/>
        </w:rPr>
        <w:t xml:space="preserve"> </w:t>
      </w:r>
      <w:r w:rsidRPr="00F31E5E">
        <w:rPr>
          <w:rFonts w:asciiTheme="majorHAnsi" w:hAnsiTheme="majorHAnsi" w:cstheme="majorHAnsi"/>
          <w:vanish/>
          <w:sz w:val="12"/>
        </w:rPr>
        <w:t>after</w:t>
      </w:r>
      <w:r w:rsidRPr="00F31E5E">
        <w:rPr>
          <w:rFonts w:asciiTheme="majorHAnsi" w:hAnsiTheme="majorHAnsi" w:cstheme="majorHAnsi"/>
          <w:sz w:val="12"/>
        </w:rPr>
        <w:t xml:space="preserve"> </w:t>
      </w:r>
      <w:r w:rsidRPr="00F31E5E">
        <w:rPr>
          <w:rFonts w:asciiTheme="majorHAnsi" w:hAnsiTheme="majorHAnsi" w:cstheme="majorHAnsi"/>
          <w:vanish/>
          <w:sz w:val="12"/>
        </w:rPr>
        <w:t>9/11.</w:t>
      </w:r>
      <w:r w:rsidRPr="00F31E5E">
        <w:rPr>
          <w:rFonts w:asciiTheme="majorHAnsi" w:hAnsiTheme="majorHAnsi" w:cstheme="majorHAnsi"/>
          <w:sz w:val="12"/>
        </w:rPr>
        <w:t xml:space="preserve"> </w:t>
      </w:r>
      <w:r w:rsidRPr="00F31E5E">
        <w:rPr>
          <w:rFonts w:asciiTheme="majorHAnsi" w:hAnsiTheme="majorHAnsi" w:cstheme="majorHAnsi"/>
          <w:vanish/>
          <w:sz w:val="12"/>
        </w:rPr>
        <w:t>Finally,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because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prevailing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global</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norms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generally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reflect</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hard-power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realities</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America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would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need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superiority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assure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own</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values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remained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ascendant</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impolitic</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say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U.S.</w:t>
      </w:r>
      <w:r w:rsidRPr="00F31E5E">
        <w:rPr>
          <w:rStyle w:val="StyleUnderline"/>
          <w:rFonts w:asciiTheme="majorHAnsi" w:hAnsiTheme="majorHAnsi" w:cstheme="majorHAnsi"/>
          <w:highlight w:val="cyan"/>
        </w:rPr>
        <w:t xml:space="preserve"> strategy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international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order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required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t>
      </w:r>
      <w:r w:rsidRPr="00F31E5E">
        <w:rPr>
          <w:rStyle w:val="Emphasis"/>
          <w:rFonts w:asciiTheme="majorHAnsi" w:hAnsiTheme="majorHAnsi" w:cstheme="majorHAnsi"/>
          <w:highlight w:val="cyan"/>
        </w:rPr>
        <w:t>strengths beyond challenge</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inaccurate.</w:t>
      </w:r>
      <w:r w:rsidRPr="00F31E5E">
        <w:rPr>
          <w:rStyle w:val="StyleUnderline"/>
          <w:rFonts w:asciiTheme="majorHAnsi" w:hAnsiTheme="majorHAnsi" w:cstheme="majorHAnsi"/>
        </w:rPr>
        <w:t xml:space="preserve"> </w:t>
      </w:r>
      <w:r w:rsidRPr="00F31E5E">
        <w:rPr>
          <w:rFonts w:asciiTheme="majorHAnsi" w:hAnsiTheme="majorHAnsi" w:cstheme="majorHAnsi"/>
          <w:vanish/>
          <w:sz w:val="12"/>
        </w:rPr>
        <w:t>American</w:t>
      </w:r>
      <w:r w:rsidRPr="00F31E5E">
        <w:rPr>
          <w:rFonts w:asciiTheme="majorHAnsi" w:hAnsiTheme="majorHAnsi" w:cstheme="majorHAnsi"/>
          <w:sz w:val="12"/>
        </w:rPr>
        <w:t xml:space="preserve"> </w:t>
      </w:r>
      <w:r w:rsidRPr="00F31E5E">
        <w:rPr>
          <w:rFonts w:asciiTheme="majorHAnsi" w:hAnsiTheme="majorHAnsi" w:cstheme="majorHAnsi"/>
          <w:vanish/>
          <w:sz w:val="12"/>
        </w:rPr>
        <w:t>primacy,</w:t>
      </w:r>
      <w:r w:rsidRPr="00F31E5E">
        <w:rPr>
          <w:rFonts w:asciiTheme="majorHAnsi" w:hAnsiTheme="majorHAnsi" w:cstheme="majorHAnsi"/>
          <w:sz w:val="12"/>
        </w:rPr>
        <w:t xml:space="preserve"> </w:t>
      </w:r>
      <w:r w:rsidRPr="00F31E5E">
        <w:rPr>
          <w:rFonts w:asciiTheme="majorHAnsi" w:hAnsiTheme="majorHAnsi" w:cstheme="majorHAnsi"/>
          <w:vanish/>
          <w:sz w:val="12"/>
        </w:rPr>
        <w:t>moreover,</w:t>
      </w:r>
      <w:r w:rsidRPr="00F31E5E">
        <w:rPr>
          <w:rFonts w:asciiTheme="majorHAnsi" w:hAnsiTheme="majorHAnsi" w:cstheme="majorHAnsi"/>
          <w:sz w:val="12"/>
        </w:rPr>
        <w:t xml:space="preserve"> </w:t>
      </w:r>
      <w:r w:rsidRPr="00F31E5E">
        <w:rPr>
          <w:rFonts w:asciiTheme="majorHAnsi" w:hAnsiTheme="majorHAnsi" w:cstheme="majorHAnsi"/>
          <w:vanish/>
          <w:sz w:val="12"/>
        </w:rPr>
        <w:t>was</w:t>
      </w:r>
      <w:r w:rsidRPr="00F31E5E">
        <w:rPr>
          <w:rFonts w:asciiTheme="majorHAnsi" w:hAnsiTheme="majorHAnsi" w:cstheme="majorHAnsi"/>
          <w:sz w:val="12"/>
        </w:rPr>
        <w:t xml:space="preserve"> </w:t>
      </w:r>
      <w:r w:rsidRPr="00F31E5E">
        <w:rPr>
          <w:rFonts w:asciiTheme="majorHAnsi" w:hAnsiTheme="majorHAnsi" w:cstheme="majorHAnsi"/>
          <w:vanish/>
          <w:sz w:val="12"/>
        </w:rPr>
        <w:t>eminently</w:t>
      </w:r>
      <w:r w:rsidRPr="00F31E5E">
        <w:rPr>
          <w:rFonts w:asciiTheme="majorHAnsi" w:hAnsiTheme="majorHAnsi" w:cstheme="majorHAnsi"/>
          <w:sz w:val="12"/>
        </w:rPr>
        <w:t xml:space="preserve"> </w:t>
      </w:r>
      <w:r w:rsidRPr="00F31E5E">
        <w:rPr>
          <w:rFonts w:asciiTheme="majorHAnsi" w:hAnsiTheme="majorHAnsi" w:cstheme="majorHAnsi"/>
          <w:vanish/>
          <w:sz w:val="12"/>
        </w:rPr>
        <w:t>affordable.</w:t>
      </w:r>
      <w:r w:rsidRPr="00F31E5E">
        <w:rPr>
          <w:rFonts w:asciiTheme="majorHAnsi" w:hAnsiTheme="majorHAnsi" w:cstheme="majorHAnsi"/>
          <w:sz w:val="12"/>
        </w:rPr>
        <w:t xml:space="preserve"> </w:t>
      </w:r>
      <w:r w:rsidRPr="00F31E5E">
        <w:rPr>
          <w:rFonts w:asciiTheme="majorHAnsi" w:hAnsiTheme="majorHAnsi" w:cstheme="majorHAnsi"/>
          <w:vanish/>
          <w:sz w:val="12"/>
        </w:rPr>
        <w:t>At</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height</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Cold</w:t>
      </w:r>
      <w:r w:rsidRPr="00F31E5E">
        <w:rPr>
          <w:rFonts w:asciiTheme="majorHAnsi" w:hAnsiTheme="majorHAnsi" w:cstheme="majorHAnsi"/>
          <w:sz w:val="12"/>
        </w:rPr>
        <w:t xml:space="preserve"> </w:t>
      </w:r>
      <w:r w:rsidRPr="00F31E5E">
        <w:rPr>
          <w:rFonts w:asciiTheme="majorHAnsi" w:hAnsiTheme="majorHAnsi" w:cstheme="majorHAnsi"/>
          <w:vanish/>
          <w:sz w:val="12"/>
        </w:rPr>
        <w:t>War,</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United</w:t>
      </w:r>
      <w:r w:rsidRPr="00F31E5E">
        <w:rPr>
          <w:rFonts w:asciiTheme="majorHAnsi" w:hAnsiTheme="majorHAnsi" w:cstheme="majorHAnsi"/>
          <w:sz w:val="12"/>
        </w:rPr>
        <w:t xml:space="preserve"> </w:t>
      </w:r>
      <w:r w:rsidRPr="00F31E5E">
        <w:rPr>
          <w:rFonts w:asciiTheme="majorHAnsi" w:hAnsiTheme="majorHAnsi" w:cstheme="majorHAnsi"/>
          <w:vanish/>
          <w:sz w:val="12"/>
        </w:rPr>
        <w:t>States</w:t>
      </w:r>
      <w:r w:rsidRPr="00F31E5E">
        <w:rPr>
          <w:rFonts w:asciiTheme="majorHAnsi" w:hAnsiTheme="majorHAnsi" w:cstheme="majorHAnsi"/>
          <w:sz w:val="12"/>
        </w:rPr>
        <w:t xml:space="preserve"> </w:t>
      </w:r>
      <w:r w:rsidRPr="00F31E5E">
        <w:rPr>
          <w:rFonts w:asciiTheme="majorHAnsi" w:hAnsiTheme="majorHAnsi" w:cstheme="majorHAnsi"/>
          <w:vanish/>
          <w:sz w:val="12"/>
        </w:rPr>
        <w:t>spent</w:t>
      </w:r>
      <w:r w:rsidRPr="00F31E5E">
        <w:rPr>
          <w:rFonts w:asciiTheme="majorHAnsi" w:hAnsiTheme="majorHAnsi" w:cstheme="majorHAnsi"/>
          <w:sz w:val="12"/>
        </w:rPr>
        <w:t xml:space="preserve"> </w:t>
      </w:r>
      <w:r w:rsidRPr="00F31E5E">
        <w:rPr>
          <w:rFonts w:asciiTheme="majorHAnsi" w:hAnsiTheme="majorHAnsi" w:cstheme="majorHAnsi"/>
          <w:vanish/>
          <w:sz w:val="12"/>
        </w:rPr>
        <w:t>over</w:t>
      </w:r>
      <w:r w:rsidRPr="00F31E5E">
        <w:rPr>
          <w:rFonts w:asciiTheme="majorHAnsi" w:hAnsiTheme="majorHAnsi" w:cstheme="majorHAnsi"/>
          <w:sz w:val="12"/>
        </w:rPr>
        <w:t xml:space="preserve"> </w:t>
      </w:r>
      <w:r w:rsidRPr="00F31E5E">
        <w:rPr>
          <w:rFonts w:asciiTheme="majorHAnsi" w:hAnsiTheme="majorHAnsi" w:cstheme="majorHAnsi"/>
          <w:vanish/>
          <w:sz w:val="12"/>
        </w:rPr>
        <w:t>12</w:t>
      </w:r>
      <w:r w:rsidRPr="00F31E5E">
        <w:rPr>
          <w:rFonts w:asciiTheme="majorHAnsi" w:hAnsiTheme="majorHAnsi" w:cstheme="majorHAnsi"/>
          <w:sz w:val="12"/>
        </w:rPr>
        <w:t xml:space="preserve"> </w:t>
      </w:r>
      <w:r w:rsidRPr="00F31E5E">
        <w:rPr>
          <w:rFonts w:asciiTheme="majorHAnsi" w:hAnsiTheme="majorHAnsi" w:cstheme="majorHAnsi"/>
          <w:vanish/>
          <w:sz w:val="12"/>
        </w:rPr>
        <w:t>percent</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GDP</w:t>
      </w:r>
      <w:r w:rsidRPr="00F31E5E">
        <w:rPr>
          <w:rFonts w:asciiTheme="majorHAnsi" w:hAnsiTheme="majorHAnsi" w:cstheme="majorHAnsi"/>
          <w:sz w:val="12"/>
        </w:rPr>
        <w:t xml:space="preserve"> </w:t>
      </w:r>
      <w:r w:rsidRPr="00F31E5E">
        <w:rPr>
          <w:rFonts w:asciiTheme="majorHAnsi" w:hAnsiTheme="majorHAnsi" w:cstheme="majorHAnsi"/>
          <w:vanish/>
          <w:sz w:val="12"/>
        </w:rPr>
        <w:t>on</w:t>
      </w:r>
      <w:r w:rsidRPr="00F31E5E">
        <w:rPr>
          <w:rFonts w:asciiTheme="majorHAnsi" w:hAnsiTheme="majorHAnsi" w:cstheme="majorHAnsi"/>
          <w:sz w:val="12"/>
        </w:rPr>
        <w:t xml:space="preserve"> </w:t>
      </w:r>
      <w:r w:rsidRPr="00F31E5E">
        <w:rPr>
          <w:rFonts w:asciiTheme="majorHAnsi" w:hAnsiTheme="majorHAnsi" w:cstheme="majorHAnsi"/>
          <w:vanish/>
          <w:sz w:val="12"/>
        </w:rPr>
        <w:t>defense.</w:t>
      </w:r>
      <w:r w:rsidRPr="00F31E5E">
        <w:rPr>
          <w:rFonts w:asciiTheme="majorHAnsi" w:hAnsiTheme="majorHAnsi" w:cstheme="majorHAnsi"/>
          <w:sz w:val="12"/>
        </w:rPr>
        <w:t xml:space="preserve"> </w:t>
      </w:r>
      <w:r w:rsidRPr="00F31E5E">
        <w:rPr>
          <w:rFonts w:asciiTheme="majorHAnsi" w:hAnsiTheme="majorHAnsi" w:cstheme="majorHAnsi"/>
          <w:vanish/>
          <w:sz w:val="12"/>
        </w:rPr>
        <w:t>Since</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mid-1990s,</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number</w:t>
      </w:r>
      <w:r w:rsidRPr="00F31E5E">
        <w:rPr>
          <w:rFonts w:asciiTheme="majorHAnsi" w:hAnsiTheme="majorHAnsi" w:cstheme="majorHAnsi"/>
          <w:sz w:val="12"/>
        </w:rPr>
        <w:t xml:space="preserve"> </w:t>
      </w:r>
      <w:r w:rsidRPr="00F31E5E">
        <w:rPr>
          <w:rFonts w:asciiTheme="majorHAnsi" w:hAnsiTheme="majorHAnsi" w:cstheme="majorHAnsi"/>
          <w:vanish/>
          <w:sz w:val="12"/>
        </w:rPr>
        <w:t>has</w:t>
      </w:r>
      <w:r w:rsidRPr="00F31E5E">
        <w:rPr>
          <w:rFonts w:asciiTheme="majorHAnsi" w:hAnsiTheme="majorHAnsi" w:cstheme="majorHAnsi"/>
          <w:sz w:val="12"/>
        </w:rPr>
        <w:t xml:space="preserve"> </w:t>
      </w:r>
      <w:r w:rsidRPr="00F31E5E">
        <w:rPr>
          <w:rFonts w:asciiTheme="majorHAnsi" w:hAnsiTheme="majorHAnsi" w:cstheme="majorHAnsi"/>
          <w:vanish/>
          <w:sz w:val="12"/>
        </w:rPr>
        <w:t>usually</w:t>
      </w:r>
      <w:r w:rsidRPr="00F31E5E">
        <w:rPr>
          <w:rFonts w:asciiTheme="majorHAnsi" w:hAnsiTheme="majorHAnsi" w:cstheme="majorHAnsi"/>
          <w:sz w:val="12"/>
        </w:rPr>
        <w:t xml:space="preserve"> </w:t>
      </w:r>
      <w:r w:rsidRPr="00F31E5E">
        <w:rPr>
          <w:rFonts w:asciiTheme="majorHAnsi" w:hAnsiTheme="majorHAnsi" w:cstheme="majorHAnsi"/>
          <w:vanish/>
          <w:sz w:val="12"/>
        </w:rPr>
        <w:t>been</w:t>
      </w:r>
      <w:r w:rsidRPr="00F31E5E">
        <w:rPr>
          <w:rFonts w:asciiTheme="majorHAnsi" w:hAnsiTheme="majorHAnsi" w:cstheme="majorHAnsi"/>
          <w:sz w:val="12"/>
        </w:rPr>
        <w:t xml:space="preserve"> </w:t>
      </w:r>
      <w:r w:rsidRPr="00F31E5E">
        <w:rPr>
          <w:rFonts w:asciiTheme="majorHAnsi" w:hAnsiTheme="majorHAnsi" w:cstheme="majorHAnsi"/>
          <w:vanish/>
          <w:sz w:val="12"/>
        </w:rPr>
        <w:t>between</w:t>
      </w:r>
      <w:r w:rsidRPr="00F31E5E">
        <w:rPr>
          <w:rFonts w:asciiTheme="majorHAnsi" w:hAnsiTheme="majorHAnsi" w:cstheme="majorHAnsi"/>
          <w:sz w:val="12"/>
        </w:rPr>
        <w:t xml:space="preserve"> </w:t>
      </w:r>
      <w:r w:rsidRPr="00F31E5E">
        <w:rPr>
          <w:rFonts w:asciiTheme="majorHAnsi" w:hAnsiTheme="majorHAnsi" w:cstheme="majorHAnsi"/>
          <w:vanish/>
          <w:sz w:val="12"/>
        </w:rPr>
        <w:t>3</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4</w:t>
      </w:r>
      <w:r w:rsidRPr="00F31E5E">
        <w:rPr>
          <w:rFonts w:asciiTheme="majorHAnsi" w:hAnsiTheme="majorHAnsi" w:cstheme="majorHAnsi"/>
          <w:sz w:val="12"/>
        </w:rPr>
        <w:t xml:space="preserve"> </w:t>
      </w:r>
      <w:r w:rsidRPr="00F31E5E">
        <w:rPr>
          <w:rFonts w:asciiTheme="majorHAnsi" w:hAnsiTheme="majorHAnsi" w:cstheme="majorHAnsi"/>
          <w:vanish/>
          <w:sz w:val="12"/>
        </w:rPr>
        <w:t>percent.8</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a</w:t>
      </w:r>
      <w:r w:rsidRPr="00F31E5E">
        <w:rPr>
          <w:rFonts w:asciiTheme="majorHAnsi" w:hAnsiTheme="majorHAnsi" w:cstheme="majorHAnsi"/>
          <w:sz w:val="12"/>
        </w:rPr>
        <w:t xml:space="preserve"> </w:t>
      </w:r>
      <w:r w:rsidRPr="00F31E5E">
        <w:rPr>
          <w:rFonts w:asciiTheme="majorHAnsi" w:hAnsiTheme="majorHAnsi" w:cstheme="majorHAnsi"/>
          <w:vanish/>
          <w:sz w:val="12"/>
        </w:rPr>
        <w:t>historically</w:t>
      </w:r>
      <w:r w:rsidRPr="00F31E5E">
        <w:rPr>
          <w:rFonts w:asciiTheme="majorHAnsi" w:hAnsiTheme="majorHAnsi" w:cstheme="majorHAnsi"/>
          <w:sz w:val="12"/>
        </w:rPr>
        <w:t xml:space="preserve"> </w:t>
      </w:r>
      <w:r w:rsidRPr="00F31E5E">
        <w:rPr>
          <w:rFonts w:asciiTheme="majorHAnsi" w:hAnsiTheme="majorHAnsi" w:cstheme="majorHAnsi"/>
          <w:vanish/>
          <w:sz w:val="12"/>
        </w:rPr>
        <w:t>favorable</w:t>
      </w:r>
      <w:r w:rsidRPr="00F31E5E">
        <w:rPr>
          <w:rFonts w:asciiTheme="majorHAnsi" w:hAnsiTheme="majorHAnsi" w:cstheme="majorHAnsi"/>
          <w:sz w:val="12"/>
        </w:rPr>
        <w:t xml:space="preserve"> </w:t>
      </w:r>
      <w:r w:rsidRPr="00F31E5E">
        <w:rPr>
          <w:rFonts w:asciiTheme="majorHAnsi" w:hAnsiTheme="majorHAnsi" w:cstheme="majorHAnsi"/>
          <w:vanish/>
          <w:sz w:val="12"/>
        </w:rPr>
        <w:t>international</w:t>
      </w:r>
      <w:r w:rsidRPr="00F31E5E">
        <w:rPr>
          <w:rFonts w:asciiTheme="majorHAnsi" w:hAnsiTheme="majorHAnsi" w:cstheme="majorHAnsi"/>
          <w:sz w:val="12"/>
        </w:rPr>
        <w:t xml:space="preserve"> </w:t>
      </w:r>
      <w:r w:rsidRPr="00F31E5E">
        <w:rPr>
          <w:rFonts w:asciiTheme="majorHAnsi" w:hAnsiTheme="majorHAnsi" w:cstheme="majorHAnsi"/>
          <w:vanish/>
          <w:sz w:val="12"/>
        </w:rPr>
        <w:t>environment,</w:t>
      </w:r>
      <w:r w:rsidRPr="00F31E5E">
        <w:rPr>
          <w:rFonts w:asciiTheme="majorHAnsi" w:hAnsiTheme="majorHAnsi" w:cstheme="majorHAnsi"/>
          <w:sz w:val="12"/>
        </w:rPr>
        <w:t xml:space="preserve"> </w:t>
      </w:r>
      <w:r w:rsidRPr="00F31E5E">
        <w:rPr>
          <w:rFonts w:asciiTheme="majorHAnsi" w:hAnsiTheme="majorHAnsi" w:cstheme="majorHAnsi"/>
          <w:vanish/>
          <w:sz w:val="12"/>
        </w:rPr>
        <w:t>Washington</w:t>
      </w:r>
      <w:r w:rsidRPr="00F31E5E">
        <w:rPr>
          <w:rFonts w:asciiTheme="majorHAnsi" w:hAnsiTheme="majorHAnsi" w:cstheme="majorHAnsi"/>
          <w:sz w:val="12"/>
        </w:rPr>
        <w:t xml:space="preserve"> </w:t>
      </w:r>
      <w:r w:rsidRPr="00F31E5E">
        <w:rPr>
          <w:rFonts w:asciiTheme="majorHAnsi" w:hAnsiTheme="majorHAnsi" w:cstheme="majorHAnsi"/>
          <w:vanish/>
          <w:sz w:val="12"/>
        </w:rPr>
        <w:t>could</w:t>
      </w:r>
      <w:r w:rsidRPr="00F31E5E">
        <w:rPr>
          <w:rFonts w:asciiTheme="majorHAnsi" w:hAnsiTheme="majorHAnsi" w:cstheme="majorHAnsi"/>
          <w:sz w:val="12"/>
        </w:rPr>
        <w:t xml:space="preserve"> </w:t>
      </w:r>
      <w:r w:rsidRPr="00F31E5E">
        <w:rPr>
          <w:rFonts w:asciiTheme="majorHAnsi" w:hAnsiTheme="majorHAnsi" w:cstheme="majorHAnsi"/>
          <w:vanish/>
          <w:sz w:val="12"/>
        </w:rPr>
        <w:t>enjoy</w:t>
      </w:r>
      <w:r w:rsidRPr="00F31E5E">
        <w:rPr>
          <w:rFonts w:asciiTheme="majorHAnsi" w:hAnsiTheme="majorHAnsi" w:cstheme="majorHAnsi"/>
          <w:sz w:val="12"/>
        </w:rPr>
        <w:t xml:space="preserve"> </w:t>
      </w:r>
      <w:r w:rsidRPr="00F31E5E">
        <w:rPr>
          <w:rFonts w:asciiTheme="majorHAnsi" w:hAnsiTheme="majorHAnsi" w:cstheme="majorHAnsi"/>
          <w:vanish/>
          <w:sz w:val="12"/>
        </w:rPr>
        <w:t>primacy—and</w:t>
      </w:r>
      <w:r w:rsidRPr="00F31E5E">
        <w:rPr>
          <w:rFonts w:asciiTheme="majorHAnsi" w:hAnsiTheme="majorHAnsi" w:cstheme="majorHAnsi"/>
          <w:sz w:val="12"/>
        </w:rPr>
        <w:t xml:space="preserve"> </w:t>
      </w:r>
      <w:r w:rsidRPr="00F31E5E">
        <w:rPr>
          <w:rFonts w:asciiTheme="majorHAnsi" w:hAnsiTheme="majorHAnsi" w:cstheme="majorHAnsi"/>
          <w:vanish/>
          <w:sz w:val="12"/>
        </w:rPr>
        <w:t>its</w:t>
      </w:r>
      <w:r w:rsidRPr="00F31E5E">
        <w:rPr>
          <w:rFonts w:asciiTheme="majorHAnsi" w:hAnsiTheme="majorHAnsi" w:cstheme="majorHAnsi"/>
          <w:sz w:val="12"/>
        </w:rPr>
        <w:t xml:space="preserve"> </w:t>
      </w:r>
      <w:r w:rsidRPr="00F31E5E">
        <w:rPr>
          <w:rFonts w:asciiTheme="majorHAnsi" w:hAnsiTheme="majorHAnsi" w:cstheme="majorHAnsi"/>
          <w:vanish/>
          <w:sz w:val="12"/>
        </w:rPr>
        <w:t>geopolitical</w:t>
      </w:r>
      <w:r w:rsidRPr="00F31E5E">
        <w:rPr>
          <w:rFonts w:asciiTheme="majorHAnsi" w:hAnsiTheme="majorHAnsi" w:cstheme="majorHAnsi"/>
          <w:sz w:val="12"/>
        </w:rPr>
        <w:t xml:space="preserve"> </w:t>
      </w:r>
      <w:r w:rsidRPr="00F31E5E">
        <w:rPr>
          <w:rFonts w:asciiTheme="majorHAnsi" w:hAnsiTheme="majorHAnsi" w:cstheme="majorHAnsi"/>
          <w:vanish/>
          <w:sz w:val="12"/>
        </w:rPr>
        <w:t>fruits—on</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cheap.</w:t>
      </w:r>
      <w:r w:rsidRPr="00F31E5E">
        <w:rPr>
          <w:rFonts w:asciiTheme="majorHAnsi" w:hAnsiTheme="majorHAnsi" w:cstheme="majorHAnsi"/>
          <w:sz w:val="12"/>
        </w:rPr>
        <w:t xml:space="preserve"> </w:t>
      </w:r>
      <w:r w:rsidRPr="00F31E5E">
        <w:rPr>
          <w:rFonts w:asciiTheme="majorHAnsi" w:hAnsiTheme="majorHAnsi" w:cstheme="majorHAnsi"/>
          <w:vanish/>
          <w:sz w:val="12"/>
        </w:rPr>
        <w:t>Yet</w:t>
      </w:r>
      <w:r w:rsidRPr="00F31E5E">
        <w:rPr>
          <w:rFonts w:asciiTheme="majorHAnsi" w:hAnsiTheme="majorHAnsi" w:cstheme="majorHAnsi"/>
          <w:sz w:val="12"/>
        </w:rPr>
        <w:t xml:space="preserve"> </w:t>
      </w:r>
      <w:r w:rsidRPr="00F31E5E">
        <w:rPr>
          <w:rFonts w:asciiTheme="majorHAnsi" w:hAnsiTheme="majorHAnsi" w:cstheme="majorHAnsi"/>
          <w:vanish/>
          <w:sz w:val="12"/>
        </w:rPr>
        <w:t>U.S.</w:t>
      </w:r>
      <w:r w:rsidRPr="00F31E5E">
        <w:rPr>
          <w:rFonts w:asciiTheme="majorHAnsi" w:hAnsiTheme="majorHAnsi" w:cstheme="majorHAnsi"/>
          <w:sz w:val="12"/>
        </w:rPr>
        <w:t xml:space="preserve"> </w:t>
      </w:r>
      <w:r w:rsidRPr="00F31E5E">
        <w:rPr>
          <w:rFonts w:asciiTheme="majorHAnsi" w:hAnsiTheme="majorHAnsi" w:cstheme="majorHAnsi"/>
          <w:vanish/>
          <w:sz w:val="12"/>
        </w:rPr>
        <w:t>strategy</w:t>
      </w:r>
      <w:r w:rsidRPr="00F31E5E">
        <w:rPr>
          <w:rFonts w:asciiTheme="majorHAnsi" w:hAnsiTheme="majorHAnsi" w:cstheme="majorHAnsi"/>
          <w:sz w:val="12"/>
        </w:rPr>
        <w:t xml:space="preserve"> </w:t>
      </w:r>
      <w:r w:rsidRPr="00F31E5E">
        <w:rPr>
          <w:rFonts w:asciiTheme="majorHAnsi" w:hAnsiTheme="majorHAnsi" w:cstheme="majorHAnsi"/>
          <w:vanish/>
          <w:sz w:val="12"/>
        </w:rPr>
        <w:t>also</w:t>
      </w:r>
      <w:r w:rsidRPr="00F31E5E">
        <w:rPr>
          <w:rFonts w:asciiTheme="majorHAnsi" w:hAnsiTheme="majorHAnsi" w:cstheme="majorHAnsi"/>
          <w:sz w:val="12"/>
        </w:rPr>
        <w:t xml:space="preserve"> </w:t>
      </w:r>
      <w:r w:rsidRPr="00F31E5E">
        <w:rPr>
          <w:rFonts w:asciiTheme="majorHAnsi" w:hAnsiTheme="majorHAnsi" w:cstheme="majorHAnsi"/>
          <w:vanish/>
          <w:sz w:val="12"/>
        </w:rPr>
        <w:t>heeded,</w:t>
      </w:r>
      <w:r w:rsidRPr="00F31E5E">
        <w:rPr>
          <w:rFonts w:asciiTheme="majorHAnsi" w:hAnsiTheme="majorHAnsi" w:cstheme="majorHAnsi"/>
          <w:sz w:val="12"/>
        </w:rPr>
        <w:t xml:space="preserve"> </w:t>
      </w:r>
      <w:r w:rsidRPr="00F31E5E">
        <w:rPr>
          <w:rFonts w:asciiTheme="majorHAnsi" w:hAnsiTheme="majorHAnsi" w:cstheme="majorHAnsi"/>
          <w:vanish/>
          <w:sz w:val="12"/>
        </w:rPr>
        <w:t>at</w:t>
      </w:r>
      <w:r w:rsidRPr="00F31E5E">
        <w:rPr>
          <w:rFonts w:asciiTheme="majorHAnsi" w:hAnsiTheme="majorHAnsi" w:cstheme="majorHAnsi"/>
          <w:sz w:val="12"/>
        </w:rPr>
        <w:t xml:space="preserve"> </w:t>
      </w:r>
      <w:r w:rsidRPr="00F31E5E">
        <w:rPr>
          <w:rFonts w:asciiTheme="majorHAnsi" w:hAnsiTheme="majorHAnsi" w:cstheme="majorHAnsi"/>
          <w:vanish/>
          <w:sz w:val="12"/>
        </w:rPr>
        <w:t>least</w:t>
      </w:r>
      <w:r w:rsidRPr="00F31E5E">
        <w:rPr>
          <w:rFonts w:asciiTheme="majorHAnsi" w:hAnsiTheme="majorHAnsi" w:cstheme="majorHAnsi"/>
          <w:sz w:val="12"/>
        </w:rPr>
        <w:t xml:space="preserve"> </w:t>
      </w:r>
      <w:r w:rsidRPr="00F31E5E">
        <w:rPr>
          <w:rFonts w:asciiTheme="majorHAnsi" w:hAnsiTheme="majorHAnsi" w:cstheme="majorHAnsi"/>
          <w:vanish/>
          <w:sz w:val="12"/>
        </w:rPr>
        <w:t>until</w:t>
      </w:r>
      <w:r w:rsidRPr="00F31E5E">
        <w:rPr>
          <w:rFonts w:asciiTheme="majorHAnsi" w:hAnsiTheme="majorHAnsi" w:cstheme="majorHAnsi"/>
          <w:sz w:val="12"/>
        </w:rPr>
        <w:t xml:space="preserve"> </w:t>
      </w:r>
      <w:r w:rsidRPr="00F31E5E">
        <w:rPr>
          <w:rFonts w:asciiTheme="majorHAnsi" w:hAnsiTheme="majorHAnsi" w:cstheme="majorHAnsi"/>
          <w:vanish/>
          <w:sz w:val="12"/>
        </w:rPr>
        <w:t>recently,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fact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limit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how</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cheaply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primacy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could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American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military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did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shrink</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significantly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during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1990s,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officials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understood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Washington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back</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far,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primacy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would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erode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point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where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ceased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deliver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geopolitical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benefits</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Emphasis"/>
          <w:rFonts w:asciiTheme="majorHAnsi" w:hAnsiTheme="majorHAnsi" w:cstheme="majorHAnsi"/>
          <w:highlight w:val="cyan"/>
        </w:rPr>
        <w:t>Alliances</w:t>
      </w:r>
      <w:r w:rsidRPr="00F31E5E">
        <w:rPr>
          <w:rFonts w:asciiTheme="majorHAnsi" w:hAnsiTheme="majorHAnsi" w:cstheme="majorHAnsi"/>
          <w:sz w:val="12"/>
          <w:highlight w:val="cyan"/>
        </w:rPr>
        <w:t xml:space="preserve"> </w:t>
      </w:r>
      <w:r w:rsidRPr="00F31E5E">
        <w:rPr>
          <w:rStyle w:val="StyleUnderline"/>
          <w:rFonts w:asciiTheme="majorHAnsi" w:hAnsiTheme="majorHAnsi" w:cstheme="majorHAnsi"/>
          <w:vanish/>
        </w:rPr>
        <w:t>would</w:t>
      </w:r>
      <w:r w:rsidRPr="00F31E5E">
        <w:rPr>
          <w:rFonts w:asciiTheme="majorHAnsi" w:hAnsiTheme="majorHAnsi" w:cstheme="majorHAnsi"/>
          <w:sz w:val="12"/>
        </w:rPr>
        <w:t xml:space="preserve"> </w:t>
      </w:r>
      <w:r w:rsidRPr="00F31E5E">
        <w:rPr>
          <w:rStyle w:val="Emphasis"/>
          <w:rFonts w:asciiTheme="majorHAnsi" w:hAnsiTheme="majorHAnsi" w:cstheme="majorHAnsi"/>
          <w:highlight w:val="cyan"/>
        </w:rPr>
        <w:t>lose credibility</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w:t>
      </w:r>
      <w:r w:rsidRPr="00F31E5E">
        <w:rPr>
          <w:rFonts w:asciiTheme="majorHAnsi" w:hAnsiTheme="majorHAnsi" w:cstheme="majorHAnsi"/>
          <w:sz w:val="12"/>
        </w:rPr>
        <w:t xml:space="preserve"> </w:t>
      </w:r>
      <w:r w:rsidRPr="00F31E5E">
        <w:rPr>
          <w:rStyle w:val="StyleUnderline"/>
          <w:rFonts w:asciiTheme="majorHAnsi" w:hAnsiTheme="majorHAnsi" w:cstheme="majorHAnsi"/>
          <w:highlight w:val="cyan"/>
        </w:rPr>
        <w:t>stability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key</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regions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would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be</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eroded</w:t>
      </w:r>
      <w:r w:rsidRPr="00F31E5E">
        <w:rPr>
          <w:rFonts w:asciiTheme="majorHAnsi" w:hAnsiTheme="majorHAnsi" w:cstheme="majorHAnsi"/>
          <w:sz w:val="12"/>
          <w:highlight w:val="cyan"/>
        </w:rPr>
        <w:t xml:space="preserve">; </w:t>
      </w:r>
      <w:r w:rsidRPr="00F31E5E">
        <w:rPr>
          <w:rStyle w:val="Emphasis"/>
          <w:rFonts w:asciiTheme="majorHAnsi" w:hAnsiTheme="majorHAnsi" w:cstheme="majorHAnsi"/>
          <w:highlight w:val="cyan"/>
        </w:rPr>
        <w:t xml:space="preserve">rivals </w:t>
      </w:r>
      <w:r w:rsidRPr="00F31E5E">
        <w:rPr>
          <w:rStyle w:val="Emphasis"/>
          <w:rFonts w:asciiTheme="majorHAnsi" w:hAnsiTheme="majorHAnsi" w:cstheme="majorHAnsi"/>
          <w:vanish/>
        </w:rPr>
        <w:t>would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be</w:t>
      </w:r>
      <w:r w:rsidRPr="00F31E5E">
        <w:rPr>
          <w:rStyle w:val="Emphasis"/>
          <w:rFonts w:asciiTheme="majorHAnsi" w:hAnsiTheme="majorHAnsi" w:cstheme="majorHAnsi"/>
          <w:highlight w:val="cyan"/>
        </w:rPr>
        <w:t xml:space="preserve"> emboldened</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Emphasis"/>
          <w:rFonts w:asciiTheme="majorHAnsi" w:hAnsiTheme="majorHAnsi" w:cstheme="majorHAnsi"/>
          <w:vanish/>
        </w:rPr>
        <w:t>international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 xml:space="preserve">crises </w:t>
      </w:r>
      <w:r w:rsidRPr="00F31E5E">
        <w:rPr>
          <w:rStyle w:val="Emphasis"/>
          <w:rFonts w:asciiTheme="majorHAnsi" w:hAnsiTheme="majorHAnsi" w:cstheme="majorHAnsi"/>
          <w:vanish/>
        </w:rPr>
        <w:t>would</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go unaddressed</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American</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primacy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like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reasonably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priced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insurance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policy</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It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required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nontrivial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expenditures,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protected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against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far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costlier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outcomes.</w:t>
      </w:r>
      <w:r w:rsidRPr="00F31E5E">
        <w:rPr>
          <w:rFonts w:asciiTheme="majorHAnsi" w:hAnsiTheme="majorHAnsi" w:cstheme="majorHAnsi"/>
          <w:vanish/>
          <w:sz w:val="12"/>
        </w:rPr>
        <w:t>9</w:t>
      </w:r>
      <w:r w:rsidRPr="00F31E5E">
        <w:rPr>
          <w:rFonts w:asciiTheme="majorHAnsi" w:hAnsiTheme="majorHAnsi" w:cstheme="majorHAnsi"/>
          <w:sz w:val="12"/>
        </w:rPr>
        <w:t xml:space="preserve"> </w:t>
      </w:r>
      <w:r w:rsidRPr="00F31E5E">
        <w:rPr>
          <w:rFonts w:asciiTheme="majorHAnsi" w:hAnsiTheme="majorHAnsi" w:cstheme="majorHAnsi"/>
          <w:vanish/>
          <w:sz w:val="12"/>
        </w:rPr>
        <w:t>Washington</w:t>
      </w:r>
      <w:r w:rsidRPr="00F31E5E">
        <w:rPr>
          <w:rFonts w:asciiTheme="majorHAnsi" w:hAnsiTheme="majorHAnsi" w:cstheme="majorHAnsi"/>
          <w:sz w:val="12"/>
        </w:rPr>
        <w:t xml:space="preserve"> </w:t>
      </w:r>
      <w:r w:rsidRPr="00F31E5E">
        <w:rPr>
          <w:rFonts w:asciiTheme="majorHAnsi" w:hAnsiTheme="majorHAnsi" w:cstheme="majorHAnsi"/>
          <w:vanish/>
          <w:sz w:val="12"/>
        </w:rPr>
        <w:t>paid</w:t>
      </w:r>
      <w:r w:rsidRPr="00F31E5E">
        <w:rPr>
          <w:rFonts w:asciiTheme="majorHAnsi" w:hAnsiTheme="majorHAnsi" w:cstheme="majorHAnsi"/>
          <w:sz w:val="12"/>
        </w:rPr>
        <w:t xml:space="preserve"> </w:t>
      </w:r>
      <w:r w:rsidRPr="00F31E5E">
        <w:rPr>
          <w:rFonts w:asciiTheme="majorHAnsi" w:hAnsiTheme="majorHAnsi" w:cstheme="majorHAnsi"/>
          <w:vanish/>
          <w:sz w:val="12"/>
        </w:rPr>
        <w:t>its</w:t>
      </w:r>
      <w:r w:rsidRPr="00F31E5E">
        <w:rPr>
          <w:rFonts w:asciiTheme="majorHAnsi" w:hAnsiTheme="majorHAnsi" w:cstheme="majorHAnsi"/>
          <w:sz w:val="12"/>
        </w:rPr>
        <w:t xml:space="preserve"> </w:t>
      </w:r>
      <w:r w:rsidRPr="00F31E5E">
        <w:rPr>
          <w:rFonts w:asciiTheme="majorHAnsi" w:hAnsiTheme="majorHAnsi" w:cstheme="majorHAnsi"/>
          <w:vanish/>
          <w:sz w:val="12"/>
        </w:rPr>
        <w:t>insurance</w:t>
      </w:r>
      <w:r w:rsidRPr="00F31E5E">
        <w:rPr>
          <w:rFonts w:asciiTheme="majorHAnsi" w:hAnsiTheme="majorHAnsi" w:cstheme="majorHAnsi"/>
          <w:sz w:val="12"/>
        </w:rPr>
        <w:t xml:space="preserve"> </w:t>
      </w:r>
      <w:r w:rsidRPr="00F31E5E">
        <w:rPr>
          <w:rFonts w:asciiTheme="majorHAnsi" w:hAnsiTheme="majorHAnsi" w:cstheme="majorHAnsi"/>
          <w:vanish/>
          <w:sz w:val="12"/>
        </w:rPr>
        <w:t>premiums</w:t>
      </w:r>
      <w:r w:rsidRPr="00F31E5E">
        <w:rPr>
          <w:rFonts w:asciiTheme="majorHAnsi" w:hAnsiTheme="majorHAnsi" w:cstheme="majorHAnsi"/>
          <w:sz w:val="12"/>
        </w:rPr>
        <w:t xml:space="preserve"> </w:t>
      </w:r>
      <w:r w:rsidRPr="00F31E5E">
        <w:rPr>
          <w:rFonts w:asciiTheme="majorHAnsi" w:hAnsiTheme="majorHAnsi" w:cstheme="majorHAnsi"/>
          <w:vanish/>
          <w:sz w:val="12"/>
        </w:rPr>
        <w:t>for</w:t>
      </w:r>
      <w:r w:rsidRPr="00F31E5E">
        <w:rPr>
          <w:rFonts w:asciiTheme="majorHAnsi" w:hAnsiTheme="majorHAnsi" w:cstheme="majorHAnsi"/>
          <w:sz w:val="12"/>
        </w:rPr>
        <w:t xml:space="preserve"> </w:t>
      </w:r>
      <w:r w:rsidRPr="00F31E5E">
        <w:rPr>
          <w:rFonts w:asciiTheme="majorHAnsi" w:hAnsiTheme="majorHAnsi" w:cstheme="majorHAnsi"/>
          <w:vanish/>
          <w:sz w:val="12"/>
        </w:rPr>
        <w:t>two</w:t>
      </w:r>
      <w:r w:rsidRPr="00F31E5E">
        <w:rPr>
          <w:rFonts w:asciiTheme="majorHAnsi" w:hAnsiTheme="majorHAnsi" w:cstheme="majorHAnsi"/>
          <w:sz w:val="12"/>
        </w:rPr>
        <w:t xml:space="preserve"> </w:t>
      </w:r>
      <w:r w:rsidRPr="00F31E5E">
        <w:rPr>
          <w:rFonts w:asciiTheme="majorHAnsi" w:hAnsiTheme="majorHAnsi" w:cstheme="majorHAnsi"/>
          <w:vanish/>
          <w:sz w:val="12"/>
        </w:rPr>
        <w:t>decades</w:t>
      </w:r>
      <w:r w:rsidRPr="00F31E5E">
        <w:rPr>
          <w:rFonts w:asciiTheme="majorHAnsi" w:hAnsiTheme="majorHAnsi" w:cstheme="majorHAnsi"/>
          <w:sz w:val="12"/>
        </w:rPr>
        <w:t xml:space="preserve"> </w:t>
      </w:r>
      <w:r w:rsidRPr="00F31E5E">
        <w:rPr>
          <w:rFonts w:asciiTheme="majorHAnsi" w:hAnsiTheme="majorHAnsi" w:cstheme="majorHAnsi"/>
          <w:vanish/>
          <w:sz w:val="12"/>
        </w:rPr>
        <w:t>after</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Cold</w:t>
      </w:r>
      <w:r w:rsidRPr="00F31E5E">
        <w:rPr>
          <w:rFonts w:asciiTheme="majorHAnsi" w:hAnsiTheme="majorHAnsi" w:cstheme="majorHAnsi"/>
          <w:sz w:val="12"/>
        </w:rPr>
        <w:t xml:space="preserve"> </w:t>
      </w:r>
      <w:r w:rsidRPr="00F31E5E">
        <w:rPr>
          <w:rFonts w:asciiTheme="majorHAnsi" w:hAnsiTheme="majorHAnsi" w:cstheme="majorHAnsi"/>
          <w:vanish/>
          <w:sz w:val="12"/>
        </w:rPr>
        <w:t>War.</w:t>
      </w:r>
      <w:r w:rsidRPr="00F31E5E">
        <w:rPr>
          <w:rFonts w:asciiTheme="majorHAnsi" w:hAnsiTheme="majorHAnsi" w:cstheme="majorHAnsi"/>
          <w:sz w:val="12"/>
        </w:rPr>
        <w:t xml:space="preserve"> </w:t>
      </w:r>
      <w:r w:rsidRPr="00F31E5E">
        <w:rPr>
          <w:rFonts w:asciiTheme="majorHAnsi" w:hAnsiTheme="majorHAnsi" w:cstheme="majorHAnsi"/>
          <w:vanish/>
          <w:sz w:val="12"/>
        </w:rPr>
        <w:t>But</w:t>
      </w:r>
      <w:r w:rsidRPr="00F31E5E">
        <w:rPr>
          <w:rFonts w:asciiTheme="majorHAnsi" w:hAnsiTheme="majorHAnsi" w:cstheme="majorHAnsi"/>
          <w:sz w:val="12"/>
        </w:rPr>
        <w:t xml:space="preserve"> </w:t>
      </w:r>
      <w:r w:rsidRPr="00F31E5E">
        <w:rPr>
          <w:rFonts w:asciiTheme="majorHAnsi" w:hAnsiTheme="majorHAnsi" w:cstheme="majorHAnsi"/>
          <w:vanish/>
          <w:sz w:val="12"/>
        </w:rPr>
        <w:t>more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recently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American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primacy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strategic</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solvency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have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been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imperiled.</w:t>
      </w:r>
      <w:r w:rsidRPr="00F31E5E">
        <w:rPr>
          <w:rStyle w:val="StyleUnderline"/>
          <w:rFonts w:asciiTheme="majorHAnsi" w:hAnsiTheme="majorHAnsi" w:cstheme="majorHAnsi"/>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DARKENING</w:t>
      </w:r>
      <w:r w:rsidRPr="00F31E5E">
        <w:rPr>
          <w:rFonts w:asciiTheme="majorHAnsi" w:hAnsiTheme="majorHAnsi" w:cstheme="majorHAnsi"/>
          <w:sz w:val="12"/>
        </w:rPr>
        <w:t xml:space="preserve"> </w:t>
      </w:r>
      <w:r w:rsidRPr="00F31E5E">
        <w:rPr>
          <w:rFonts w:asciiTheme="majorHAnsi" w:hAnsiTheme="majorHAnsi" w:cstheme="majorHAnsi"/>
          <w:vanish/>
          <w:sz w:val="12"/>
        </w:rPr>
        <w:t>HORIZON</w:t>
      </w:r>
      <w:r w:rsidRPr="00F31E5E">
        <w:rPr>
          <w:rFonts w:asciiTheme="majorHAnsi" w:hAnsiTheme="majorHAnsi" w:cstheme="majorHAnsi"/>
          <w:sz w:val="12"/>
        </w:rPr>
        <w:t xml:space="preserve"> </w:t>
      </w:r>
      <w:r w:rsidRPr="00F31E5E">
        <w:rPr>
          <w:rFonts w:asciiTheme="majorHAnsi" w:hAnsiTheme="majorHAnsi" w:cstheme="majorHAnsi"/>
          <w:vanish/>
          <w:sz w:val="12"/>
        </w:rPr>
        <w:t>For</w:t>
      </w:r>
      <w:r w:rsidRPr="00F31E5E">
        <w:rPr>
          <w:rFonts w:asciiTheme="majorHAnsi" w:hAnsiTheme="majorHAnsi" w:cstheme="majorHAnsi"/>
          <w:sz w:val="12"/>
        </w:rPr>
        <w:t xml:space="preserve"> </w:t>
      </w:r>
      <w:r w:rsidRPr="00F31E5E">
        <w:rPr>
          <w:rFonts w:asciiTheme="majorHAnsi" w:hAnsiTheme="majorHAnsi" w:cstheme="majorHAnsi"/>
          <w:vanish/>
          <w:sz w:val="12"/>
        </w:rPr>
        <w:t>most</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post–Cold</w:t>
      </w:r>
      <w:r w:rsidRPr="00F31E5E">
        <w:rPr>
          <w:rFonts w:asciiTheme="majorHAnsi" w:hAnsiTheme="majorHAnsi" w:cstheme="majorHAnsi"/>
          <w:sz w:val="12"/>
        </w:rPr>
        <w:t xml:space="preserve"> </w:t>
      </w:r>
      <w:r w:rsidRPr="00F31E5E">
        <w:rPr>
          <w:rFonts w:asciiTheme="majorHAnsi" w:hAnsiTheme="majorHAnsi" w:cstheme="majorHAnsi"/>
          <w:vanish/>
          <w:sz w:val="12"/>
        </w:rPr>
        <w:t>War</w:t>
      </w:r>
      <w:r w:rsidRPr="00F31E5E">
        <w:rPr>
          <w:rFonts w:asciiTheme="majorHAnsi" w:hAnsiTheme="majorHAnsi" w:cstheme="majorHAnsi"/>
          <w:sz w:val="12"/>
        </w:rPr>
        <w:t xml:space="preserve"> </w:t>
      </w:r>
      <w:r w:rsidRPr="00F31E5E">
        <w:rPr>
          <w:rFonts w:asciiTheme="majorHAnsi" w:hAnsiTheme="majorHAnsi" w:cstheme="majorHAnsi"/>
          <w:vanish/>
          <w:sz w:val="12"/>
        </w:rPr>
        <w:t>era,</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international</w:t>
      </w:r>
      <w:r w:rsidRPr="00F31E5E">
        <w:rPr>
          <w:rFonts w:asciiTheme="majorHAnsi" w:hAnsiTheme="majorHAnsi" w:cstheme="majorHAnsi"/>
          <w:sz w:val="12"/>
        </w:rPr>
        <w:t xml:space="preserve"> </w:t>
      </w:r>
      <w:r w:rsidRPr="00F31E5E">
        <w:rPr>
          <w:rFonts w:asciiTheme="majorHAnsi" w:hAnsiTheme="majorHAnsi" w:cstheme="majorHAnsi"/>
          <w:vanish/>
          <w:sz w:val="12"/>
        </w:rPr>
        <w:t>system</w:t>
      </w:r>
      <w:r w:rsidRPr="00F31E5E">
        <w:rPr>
          <w:rFonts w:asciiTheme="majorHAnsi" w:hAnsiTheme="majorHAnsi" w:cstheme="majorHAnsi"/>
          <w:sz w:val="12"/>
        </w:rPr>
        <w:t xml:space="preserve"> </w:t>
      </w:r>
      <w:r w:rsidRPr="00F31E5E">
        <w:rPr>
          <w:rFonts w:asciiTheme="majorHAnsi" w:hAnsiTheme="majorHAnsi" w:cstheme="majorHAnsi"/>
          <w:vanish/>
          <w:sz w:val="12"/>
        </w:rPr>
        <w:t>was—</w:t>
      </w:r>
      <w:r w:rsidRPr="00F31E5E">
        <w:rPr>
          <w:rFonts w:asciiTheme="majorHAnsi" w:hAnsiTheme="majorHAnsi" w:cstheme="majorHAnsi"/>
          <w:sz w:val="12"/>
        </w:rPr>
        <w:t xml:space="preserve"> </w:t>
      </w:r>
      <w:r w:rsidRPr="00F31E5E">
        <w:rPr>
          <w:rFonts w:asciiTheme="majorHAnsi" w:hAnsiTheme="majorHAnsi" w:cstheme="majorHAnsi"/>
          <w:vanish/>
          <w:sz w:val="12"/>
        </w:rPr>
        <w:t>by</w:t>
      </w:r>
      <w:r w:rsidRPr="00F31E5E">
        <w:rPr>
          <w:rFonts w:asciiTheme="majorHAnsi" w:hAnsiTheme="majorHAnsi" w:cstheme="majorHAnsi"/>
          <w:sz w:val="12"/>
        </w:rPr>
        <w:t xml:space="preserve"> </w:t>
      </w:r>
      <w:r w:rsidRPr="00F31E5E">
        <w:rPr>
          <w:rFonts w:asciiTheme="majorHAnsi" w:hAnsiTheme="majorHAnsi" w:cstheme="majorHAnsi"/>
          <w:vanish/>
          <w:sz w:val="12"/>
        </w:rPr>
        <w:t>historical</w:t>
      </w:r>
      <w:r w:rsidRPr="00F31E5E">
        <w:rPr>
          <w:rFonts w:asciiTheme="majorHAnsi" w:hAnsiTheme="majorHAnsi" w:cstheme="majorHAnsi"/>
          <w:sz w:val="12"/>
        </w:rPr>
        <w:t xml:space="preserve"> </w:t>
      </w:r>
      <w:r w:rsidRPr="00F31E5E">
        <w:rPr>
          <w:rFonts w:asciiTheme="majorHAnsi" w:hAnsiTheme="majorHAnsi" w:cstheme="majorHAnsi"/>
          <w:vanish/>
          <w:sz w:val="12"/>
        </w:rPr>
        <w:t>standards—remarkably</w:t>
      </w:r>
      <w:r w:rsidRPr="00F31E5E">
        <w:rPr>
          <w:rFonts w:asciiTheme="majorHAnsi" w:hAnsiTheme="majorHAnsi" w:cstheme="majorHAnsi"/>
          <w:sz w:val="12"/>
        </w:rPr>
        <w:t xml:space="preserve"> </w:t>
      </w:r>
      <w:r w:rsidRPr="00F31E5E">
        <w:rPr>
          <w:rFonts w:asciiTheme="majorHAnsi" w:hAnsiTheme="majorHAnsi" w:cstheme="majorHAnsi"/>
          <w:vanish/>
          <w:sz w:val="12"/>
        </w:rPr>
        <w:t>benign.</w:t>
      </w:r>
      <w:r w:rsidRPr="00F31E5E">
        <w:rPr>
          <w:rFonts w:asciiTheme="majorHAnsi" w:hAnsiTheme="majorHAnsi" w:cstheme="majorHAnsi"/>
          <w:sz w:val="12"/>
        </w:rPr>
        <w:t xml:space="preserve"> </w:t>
      </w:r>
      <w:r w:rsidRPr="00F31E5E">
        <w:rPr>
          <w:rFonts w:asciiTheme="majorHAnsi" w:hAnsiTheme="majorHAnsi" w:cstheme="majorHAnsi"/>
          <w:vanish/>
          <w:sz w:val="12"/>
        </w:rPr>
        <w:t>Dangers</w:t>
      </w:r>
      <w:r w:rsidRPr="00F31E5E">
        <w:rPr>
          <w:rFonts w:asciiTheme="majorHAnsi" w:hAnsiTheme="majorHAnsi" w:cstheme="majorHAnsi"/>
          <w:sz w:val="12"/>
        </w:rPr>
        <w:t xml:space="preserve"> </w:t>
      </w:r>
      <w:r w:rsidRPr="00F31E5E">
        <w:rPr>
          <w:rFonts w:asciiTheme="majorHAnsi" w:hAnsiTheme="majorHAnsi" w:cstheme="majorHAnsi"/>
          <w:vanish/>
          <w:sz w:val="12"/>
        </w:rPr>
        <w:t>existed,</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as</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terrorist</w:t>
      </w:r>
      <w:r w:rsidRPr="00F31E5E">
        <w:rPr>
          <w:rFonts w:asciiTheme="majorHAnsi" w:hAnsiTheme="majorHAnsi" w:cstheme="majorHAnsi"/>
          <w:sz w:val="12"/>
        </w:rPr>
        <w:t xml:space="preserve"> </w:t>
      </w:r>
      <w:r w:rsidRPr="00F31E5E">
        <w:rPr>
          <w:rFonts w:asciiTheme="majorHAnsi" w:hAnsiTheme="majorHAnsi" w:cstheme="majorHAnsi"/>
          <w:vanish/>
          <w:sz w:val="12"/>
        </w:rPr>
        <w:t>attacks</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September</w:t>
      </w:r>
      <w:r w:rsidRPr="00F31E5E">
        <w:rPr>
          <w:rFonts w:asciiTheme="majorHAnsi" w:hAnsiTheme="majorHAnsi" w:cstheme="majorHAnsi"/>
          <w:sz w:val="12"/>
        </w:rPr>
        <w:t xml:space="preserve"> </w:t>
      </w:r>
      <w:r w:rsidRPr="00F31E5E">
        <w:rPr>
          <w:rFonts w:asciiTheme="majorHAnsi" w:hAnsiTheme="majorHAnsi" w:cstheme="majorHAnsi"/>
          <w:vanish/>
          <w:sz w:val="12"/>
        </w:rPr>
        <w:t>11,</w:t>
      </w:r>
      <w:r w:rsidRPr="00F31E5E">
        <w:rPr>
          <w:rFonts w:asciiTheme="majorHAnsi" w:hAnsiTheme="majorHAnsi" w:cstheme="majorHAnsi"/>
          <w:sz w:val="12"/>
        </w:rPr>
        <w:t xml:space="preserve"> </w:t>
      </w:r>
      <w:r w:rsidRPr="00F31E5E">
        <w:rPr>
          <w:rFonts w:asciiTheme="majorHAnsi" w:hAnsiTheme="majorHAnsi" w:cstheme="majorHAnsi"/>
          <w:vanish/>
          <w:sz w:val="12"/>
        </w:rPr>
        <w:t>2001,</w:t>
      </w:r>
      <w:r w:rsidRPr="00F31E5E">
        <w:rPr>
          <w:rFonts w:asciiTheme="majorHAnsi" w:hAnsiTheme="majorHAnsi" w:cstheme="majorHAnsi"/>
          <w:sz w:val="12"/>
        </w:rPr>
        <w:t xml:space="preserve"> </w:t>
      </w:r>
      <w:r w:rsidRPr="00F31E5E">
        <w:rPr>
          <w:rFonts w:asciiTheme="majorHAnsi" w:hAnsiTheme="majorHAnsi" w:cstheme="majorHAnsi"/>
          <w:vanish/>
          <w:sz w:val="12"/>
        </w:rPr>
        <w:t>demonstrated,</w:t>
      </w:r>
      <w:r w:rsidRPr="00F31E5E">
        <w:rPr>
          <w:rFonts w:asciiTheme="majorHAnsi" w:hAnsiTheme="majorHAnsi" w:cstheme="majorHAnsi"/>
          <w:sz w:val="12"/>
        </w:rPr>
        <w:t xml:space="preserve"> </w:t>
      </w:r>
      <w:r w:rsidRPr="00F31E5E">
        <w:rPr>
          <w:rFonts w:asciiTheme="majorHAnsi" w:hAnsiTheme="majorHAnsi" w:cstheme="majorHAnsi"/>
          <w:vanish/>
          <w:sz w:val="12"/>
        </w:rPr>
        <w:t>they</w:t>
      </w:r>
      <w:r w:rsidRPr="00F31E5E">
        <w:rPr>
          <w:rFonts w:asciiTheme="majorHAnsi" w:hAnsiTheme="majorHAnsi" w:cstheme="majorHAnsi"/>
          <w:sz w:val="12"/>
        </w:rPr>
        <w:t xml:space="preserve"> </w:t>
      </w:r>
      <w:r w:rsidRPr="00F31E5E">
        <w:rPr>
          <w:rFonts w:asciiTheme="majorHAnsi" w:hAnsiTheme="majorHAnsi" w:cstheme="majorHAnsi"/>
          <w:vanish/>
          <w:sz w:val="12"/>
        </w:rPr>
        <w:t>could</w:t>
      </w:r>
      <w:r w:rsidRPr="00F31E5E">
        <w:rPr>
          <w:rFonts w:asciiTheme="majorHAnsi" w:hAnsiTheme="majorHAnsi" w:cstheme="majorHAnsi"/>
          <w:sz w:val="12"/>
        </w:rPr>
        <w:t xml:space="preserve"> </w:t>
      </w:r>
      <w:r w:rsidRPr="00F31E5E">
        <w:rPr>
          <w:rFonts w:asciiTheme="majorHAnsi" w:hAnsiTheme="majorHAnsi" w:cstheme="majorHAnsi"/>
          <w:vanish/>
          <w:sz w:val="12"/>
        </w:rPr>
        <w:t>manifest</w:t>
      </w:r>
      <w:r w:rsidRPr="00F31E5E">
        <w:rPr>
          <w:rFonts w:asciiTheme="majorHAnsi" w:hAnsiTheme="majorHAnsi" w:cstheme="majorHAnsi"/>
          <w:sz w:val="12"/>
        </w:rPr>
        <w:t xml:space="preserve"> </w:t>
      </w:r>
      <w:r w:rsidRPr="00F31E5E">
        <w:rPr>
          <w:rFonts w:asciiTheme="majorHAnsi" w:hAnsiTheme="majorHAnsi" w:cstheme="majorHAnsi"/>
          <w:vanish/>
          <w:sz w:val="12"/>
        </w:rPr>
        <w:t>with</w:t>
      </w:r>
      <w:r w:rsidRPr="00F31E5E">
        <w:rPr>
          <w:rFonts w:asciiTheme="majorHAnsi" w:hAnsiTheme="majorHAnsi" w:cstheme="majorHAnsi"/>
          <w:sz w:val="12"/>
        </w:rPr>
        <w:t xml:space="preserve"> </w:t>
      </w:r>
      <w:r w:rsidRPr="00F31E5E">
        <w:rPr>
          <w:rFonts w:asciiTheme="majorHAnsi" w:hAnsiTheme="majorHAnsi" w:cstheme="majorHAnsi"/>
          <w:vanish/>
          <w:sz w:val="12"/>
        </w:rPr>
        <w:t>horrific</w:t>
      </w:r>
      <w:r w:rsidRPr="00F31E5E">
        <w:rPr>
          <w:rFonts w:asciiTheme="majorHAnsi" w:hAnsiTheme="majorHAnsi" w:cstheme="majorHAnsi"/>
          <w:sz w:val="12"/>
        </w:rPr>
        <w:t xml:space="preserve"> </w:t>
      </w:r>
      <w:r w:rsidRPr="00F31E5E">
        <w:rPr>
          <w:rFonts w:asciiTheme="majorHAnsi" w:hAnsiTheme="majorHAnsi" w:cstheme="majorHAnsi"/>
          <w:vanish/>
          <w:sz w:val="12"/>
        </w:rPr>
        <w:t>effect.</w:t>
      </w:r>
      <w:r w:rsidRPr="00F31E5E">
        <w:rPr>
          <w:rFonts w:asciiTheme="majorHAnsi" w:hAnsiTheme="majorHAnsi" w:cstheme="majorHAnsi"/>
          <w:sz w:val="12"/>
        </w:rPr>
        <w:t xml:space="preserve"> </w:t>
      </w:r>
      <w:r w:rsidRPr="00F31E5E">
        <w:rPr>
          <w:rFonts w:asciiTheme="majorHAnsi" w:hAnsiTheme="majorHAnsi" w:cstheme="majorHAnsi"/>
          <w:vanish/>
          <w:sz w:val="12"/>
        </w:rPr>
        <w:t>But</w:t>
      </w:r>
      <w:r w:rsidRPr="00F31E5E">
        <w:rPr>
          <w:rFonts w:asciiTheme="majorHAnsi" w:hAnsiTheme="majorHAnsi" w:cstheme="majorHAnsi"/>
          <w:sz w:val="12"/>
        </w:rPr>
        <w:t xml:space="preserve"> </w:t>
      </w:r>
      <w:r w:rsidRPr="00F31E5E">
        <w:rPr>
          <w:rFonts w:asciiTheme="majorHAnsi" w:hAnsiTheme="majorHAnsi" w:cstheme="majorHAnsi"/>
          <w:vanish/>
          <w:sz w:val="12"/>
        </w:rPr>
        <w:t>for</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two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decades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after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Soviet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collapse,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world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characterized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by</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remarkably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low</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levels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great-power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competition,</w:t>
      </w:r>
      <w:r w:rsidRPr="00F31E5E">
        <w:rPr>
          <w:rStyle w:val="Emphasis"/>
          <w:rFonts w:asciiTheme="majorHAnsi" w:hAnsiTheme="majorHAnsi" w:cstheme="majorHAnsi"/>
        </w:rPr>
        <w:t xml:space="preserve"> </w:t>
      </w:r>
      <w:r w:rsidRPr="00F31E5E">
        <w:rPr>
          <w:rStyle w:val="StyleUnderline"/>
          <w:rFonts w:asciiTheme="majorHAnsi" w:hAnsiTheme="majorHAnsi" w:cstheme="majorHAnsi"/>
          <w:vanish/>
        </w:rPr>
        <w:t>high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levels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security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key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theaters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such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as</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Europe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East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Asia</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comparative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weakness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those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t>
      </w:r>
      <w:r w:rsidRPr="00F31E5E">
        <w:rPr>
          <w:rStyle w:val="Emphasis"/>
          <w:rFonts w:asciiTheme="majorHAnsi" w:hAnsiTheme="majorHAnsi" w:cstheme="majorHAnsi"/>
          <w:vanish/>
        </w:rPr>
        <w:t>rogue”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actors</w:t>
      </w:r>
      <w:r w:rsidRPr="00F31E5E">
        <w:rPr>
          <w:rStyle w:val="StyleUnderline"/>
          <w:rFonts w:asciiTheme="majorHAnsi" w:hAnsiTheme="majorHAnsi" w:cstheme="majorHAnsi"/>
          <w:vanish/>
        </w:rPr>
        <w:t>—Iran,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Iraq,</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North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Korea,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al-Qaeda—who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most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aggressively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challenged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American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power.</w:t>
      </w:r>
      <w:r w:rsidRPr="00F31E5E">
        <w:rPr>
          <w:rFonts w:asciiTheme="majorHAnsi" w:hAnsiTheme="majorHAnsi" w:cstheme="majorHAnsi"/>
          <w:sz w:val="12"/>
        </w:rPr>
        <w:t xml:space="preserve"> </w:t>
      </w:r>
      <w:r w:rsidRPr="00F31E5E">
        <w:rPr>
          <w:rFonts w:asciiTheme="majorHAnsi" w:hAnsiTheme="majorHAnsi" w:cstheme="majorHAnsi"/>
          <w:vanish/>
          <w:sz w:val="12"/>
        </w:rPr>
        <w:t>During</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1990s,</w:t>
      </w:r>
      <w:r w:rsidRPr="00F31E5E">
        <w:rPr>
          <w:rFonts w:asciiTheme="majorHAnsi" w:hAnsiTheme="majorHAnsi" w:cstheme="majorHAnsi"/>
          <w:sz w:val="12"/>
        </w:rPr>
        <w:t xml:space="preserve"> </w:t>
      </w:r>
      <w:r w:rsidRPr="00F31E5E">
        <w:rPr>
          <w:rFonts w:asciiTheme="majorHAnsi" w:hAnsiTheme="majorHAnsi" w:cstheme="majorHAnsi"/>
          <w:vanish/>
          <w:sz w:val="12"/>
        </w:rPr>
        <w:t>some</w:t>
      </w:r>
      <w:r w:rsidRPr="00F31E5E">
        <w:rPr>
          <w:rFonts w:asciiTheme="majorHAnsi" w:hAnsiTheme="majorHAnsi" w:cstheme="majorHAnsi"/>
          <w:sz w:val="12"/>
        </w:rPr>
        <w:t xml:space="preserve"> </w:t>
      </w:r>
      <w:r w:rsidRPr="00F31E5E">
        <w:rPr>
          <w:rFonts w:asciiTheme="majorHAnsi" w:hAnsiTheme="majorHAnsi" w:cstheme="majorHAnsi"/>
          <w:vanish/>
          <w:sz w:val="12"/>
        </w:rPr>
        <w:t>observers</w:t>
      </w:r>
      <w:r w:rsidRPr="00F31E5E">
        <w:rPr>
          <w:rFonts w:asciiTheme="majorHAnsi" w:hAnsiTheme="majorHAnsi" w:cstheme="majorHAnsi"/>
          <w:sz w:val="12"/>
        </w:rPr>
        <w:t xml:space="preserve"> </w:t>
      </w:r>
      <w:r w:rsidRPr="00F31E5E">
        <w:rPr>
          <w:rFonts w:asciiTheme="majorHAnsi" w:hAnsiTheme="majorHAnsi" w:cstheme="majorHAnsi"/>
          <w:vanish/>
          <w:sz w:val="12"/>
        </w:rPr>
        <w:t>even</w:t>
      </w:r>
      <w:r w:rsidRPr="00F31E5E">
        <w:rPr>
          <w:rFonts w:asciiTheme="majorHAnsi" w:hAnsiTheme="majorHAnsi" w:cstheme="majorHAnsi"/>
          <w:sz w:val="12"/>
        </w:rPr>
        <w:t xml:space="preserve"> </w:t>
      </w:r>
      <w:r w:rsidRPr="00F31E5E">
        <w:rPr>
          <w:rFonts w:asciiTheme="majorHAnsi" w:hAnsiTheme="majorHAnsi" w:cstheme="majorHAnsi"/>
          <w:vanish/>
          <w:sz w:val="12"/>
        </w:rPr>
        <w:t>spoke</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a</w:t>
      </w:r>
      <w:r w:rsidRPr="00F31E5E">
        <w:rPr>
          <w:rFonts w:asciiTheme="majorHAnsi" w:hAnsiTheme="majorHAnsi" w:cstheme="majorHAnsi"/>
          <w:sz w:val="12"/>
        </w:rPr>
        <w:t xml:space="preserve"> </w:t>
      </w:r>
      <w:r w:rsidRPr="00F31E5E">
        <w:rPr>
          <w:rFonts w:asciiTheme="majorHAnsi" w:hAnsiTheme="majorHAnsi" w:cstheme="majorHAnsi"/>
          <w:vanish/>
          <w:sz w:val="12"/>
        </w:rPr>
        <w:t>“strategic</w:t>
      </w:r>
      <w:r w:rsidRPr="00F31E5E">
        <w:rPr>
          <w:rFonts w:asciiTheme="majorHAnsi" w:hAnsiTheme="majorHAnsi" w:cstheme="majorHAnsi"/>
          <w:sz w:val="12"/>
        </w:rPr>
        <w:t xml:space="preserve"> </w:t>
      </w:r>
      <w:r w:rsidRPr="00F31E5E">
        <w:rPr>
          <w:rFonts w:asciiTheme="majorHAnsi" w:hAnsiTheme="majorHAnsi" w:cstheme="majorHAnsi"/>
          <w:vanish/>
          <w:sz w:val="12"/>
        </w:rPr>
        <w:t>pause,”</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idea</w:t>
      </w:r>
      <w:r w:rsidRPr="00F31E5E">
        <w:rPr>
          <w:rFonts w:asciiTheme="majorHAnsi" w:hAnsiTheme="majorHAnsi" w:cstheme="majorHAnsi"/>
          <w:sz w:val="12"/>
        </w:rPr>
        <w:t xml:space="preserve"> </w:t>
      </w:r>
      <w:r w:rsidRPr="00F31E5E">
        <w:rPr>
          <w:rFonts w:asciiTheme="majorHAnsi" w:hAnsiTheme="majorHAnsi" w:cstheme="majorHAnsi"/>
          <w:vanish/>
          <w:sz w:val="12"/>
        </w:rPr>
        <w:t>being</w:t>
      </w:r>
      <w:r w:rsidRPr="00F31E5E">
        <w:rPr>
          <w:rFonts w:asciiTheme="majorHAnsi" w:hAnsiTheme="majorHAnsi" w:cstheme="majorHAnsi"/>
          <w:sz w:val="12"/>
        </w:rPr>
        <w:t xml:space="preserve"> </w:t>
      </w:r>
      <w:r w:rsidRPr="00F31E5E">
        <w:rPr>
          <w:rFonts w:asciiTheme="majorHAnsi" w:hAnsiTheme="majorHAnsi" w:cstheme="majorHAnsi"/>
          <w:vanish/>
          <w:sz w:val="12"/>
        </w:rPr>
        <w:t>that</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end</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Cold</w:t>
      </w:r>
      <w:r w:rsidRPr="00F31E5E">
        <w:rPr>
          <w:rFonts w:asciiTheme="majorHAnsi" w:hAnsiTheme="majorHAnsi" w:cstheme="majorHAnsi"/>
          <w:sz w:val="12"/>
        </w:rPr>
        <w:t xml:space="preserve"> </w:t>
      </w:r>
      <w:r w:rsidRPr="00F31E5E">
        <w:rPr>
          <w:rFonts w:asciiTheme="majorHAnsi" w:hAnsiTheme="majorHAnsi" w:cstheme="majorHAnsi"/>
          <w:vanish/>
          <w:sz w:val="12"/>
        </w:rPr>
        <w:t>War</w:t>
      </w:r>
      <w:r w:rsidRPr="00F31E5E">
        <w:rPr>
          <w:rFonts w:asciiTheme="majorHAnsi" w:hAnsiTheme="majorHAnsi" w:cstheme="majorHAnsi"/>
          <w:sz w:val="12"/>
        </w:rPr>
        <w:t xml:space="preserve"> </w:t>
      </w:r>
      <w:r w:rsidRPr="00F31E5E">
        <w:rPr>
          <w:rFonts w:asciiTheme="majorHAnsi" w:hAnsiTheme="majorHAnsi" w:cstheme="majorHAnsi"/>
          <w:vanish/>
          <w:sz w:val="12"/>
        </w:rPr>
        <w:t>had</w:t>
      </w:r>
      <w:r w:rsidRPr="00F31E5E">
        <w:rPr>
          <w:rFonts w:asciiTheme="majorHAnsi" w:hAnsiTheme="majorHAnsi" w:cstheme="majorHAnsi"/>
          <w:sz w:val="12"/>
        </w:rPr>
        <w:t xml:space="preserve"> </w:t>
      </w:r>
      <w:r w:rsidRPr="00F31E5E">
        <w:rPr>
          <w:rFonts w:asciiTheme="majorHAnsi" w:hAnsiTheme="majorHAnsi" w:cstheme="majorHAnsi"/>
          <w:vanish/>
          <w:sz w:val="12"/>
        </w:rPr>
        <w:t>afforded</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United</w:t>
      </w:r>
      <w:r w:rsidRPr="00F31E5E">
        <w:rPr>
          <w:rFonts w:asciiTheme="majorHAnsi" w:hAnsiTheme="majorHAnsi" w:cstheme="majorHAnsi"/>
          <w:sz w:val="12"/>
        </w:rPr>
        <w:t xml:space="preserve"> </w:t>
      </w:r>
      <w:r w:rsidRPr="00F31E5E">
        <w:rPr>
          <w:rFonts w:asciiTheme="majorHAnsi" w:hAnsiTheme="majorHAnsi" w:cstheme="majorHAnsi"/>
          <w:vanish/>
          <w:sz w:val="12"/>
        </w:rPr>
        <w:t>States</w:t>
      </w:r>
      <w:r w:rsidRPr="00F31E5E">
        <w:rPr>
          <w:rFonts w:asciiTheme="majorHAnsi" w:hAnsiTheme="majorHAnsi" w:cstheme="majorHAnsi"/>
          <w:sz w:val="12"/>
        </w:rPr>
        <w:t xml:space="preserve"> </w:t>
      </w:r>
      <w:r w:rsidRPr="00F31E5E">
        <w:rPr>
          <w:rFonts w:asciiTheme="majorHAnsi" w:hAnsiTheme="majorHAnsi" w:cstheme="majorHAnsi"/>
          <w:vanish/>
          <w:sz w:val="12"/>
        </w:rPr>
        <w:t>a</w:t>
      </w:r>
      <w:r w:rsidRPr="00F31E5E">
        <w:rPr>
          <w:rFonts w:asciiTheme="majorHAnsi" w:hAnsiTheme="majorHAnsi" w:cstheme="majorHAnsi"/>
          <w:sz w:val="12"/>
        </w:rPr>
        <w:t xml:space="preserve"> </w:t>
      </w:r>
      <w:r w:rsidRPr="00F31E5E">
        <w:rPr>
          <w:rFonts w:asciiTheme="majorHAnsi" w:hAnsiTheme="majorHAnsi" w:cstheme="majorHAnsi"/>
          <w:vanish/>
          <w:sz w:val="12"/>
        </w:rPr>
        <w:t>respite</w:t>
      </w:r>
      <w:r w:rsidRPr="00F31E5E">
        <w:rPr>
          <w:rFonts w:asciiTheme="majorHAnsi" w:hAnsiTheme="majorHAnsi" w:cstheme="majorHAnsi"/>
          <w:sz w:val="12"/>
        </w:rPr>
        <w:t xml:space="preserve"> </w:t>
      </w:r>
      <w:r w:rsidRPr="00F31E5E">
        <w:rPr>
          <w:rFonts w:asciiTheme="majorHAnsi" w:hAnsiTheme="majorHAnsi" w:cstheme="majorHAnsi"/>
          <w:vanish/>
          <w:sz w:val="12"/>
        </w:rPr>
        <w:t>from</w:t>
      </w:r>
      <w:r w:rsidRPr="00F31E5E">
        <w:rPr>
          <w:rFonts w:asciiTheme="majorHAnsi" w:hAnsiTheme="majorHAnsi" w:cstheme="majorHAnsi"/>
          <w:sz w:val="12"/>
        </w:rPr>
        <w:t xml:space="preserve"> </w:t>
      </w:r>
      <w:r w:rsidRPr="00F31E5E">
        <w:rPr>
          <w:rFonts w:asciiTheme="majorHAnsi" w:hAnsiTheme="majorHAnsi" w:cstheme="majorHAnsi"/>
          <w:vanish/>
          <w:sz w:val="12"/>
        </w:rPr>
        <w:t>normal</w:t>
      </w:r>
      <w:r w:rsidRPr="00F31E5E">
        <w:rPr>
          <w:rFonts w:asciiTheme="majorHAnsi" w:hAnsiTheme="majorHAnsi" w:cstheme="majorHAnsi"/>
          <w:sz w:val="12"/>
        </w:rPr>
        <w:t xml:space="preserve"> </w:t>
      </w:r>
      <w:r w:rsidRPr="00F31E5E">
        <w:rPr>
          <w:rFonts w:asciiTheme="majorHAnsi" w:hAnsiTheme="majorHAnsi" w:cstheme="majorHAnsi"/>
          <w:vanish/>
          <w:sz w:val="12"/>
        </w:rPr>
        <w:t>levels</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geopolitical</w:t>
      </w:r>
      <w:r w:rsidRPr="00F31E5E">
        <w:rPr>
          <w:rFonts w:asciiTheme="majorHAnsi" w:hAnsiTheme="majorHAnsi" w:cstheme="majorHAnsi"/>
          <w:sz w:val="12"/>
        </w:rPr>
        <w:t xml:space="preserve"> </w:t>
      </w:r>
      <w:r w:rsidRPr="00F31E5E">
        <w:rPr>
          <w:rFonts w:asciiTheme="majorHAnsi" w:hAnsiTheme="majorHAnsi" w:cstheme="majorHAnsi"/>
          <w:vanish/>
          <w:sz w:val="12"/>
        </w:rPr>
        <w:t>danger</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competition.</w:t>
      </w:r>
      <w:r w:rsidRPr="00F31E5E">
        <w:rPr>
          <w:rFonts w:asciiTheme="majorHAnsi" w:hAnsiTheme="majorHAnsi" w:cstheme="majorHAnsi"/>
          <w:sz w:val="12"/>
        </w:rPr>
        <w:t xml:space="preserve"> </w:t>
      </w:r>
      <w:r w:rsidRPr="00F31E5E">
        <w:rPr>
          <w:rFonts w:asciiTheme="majorHAnsi" w:hAnsiTheme="majorHAnsi" w:cstheme="majorHAnsi"/>
          <w:vanish/>
          <w:sz w:val="12"/>
        </w:rPr>
        <w:t>Now,</w:t>
      </w:r>
      <w:r w:rsidRPr="00F31E5E">
        <w:rPr>
          <w:rFonts w:asciiTheme="majorHAnsi" w:hAnsiTheme="majorHAnsi" w:cstheme="majorHAnsi"/>
          <w:sz w:val="12"/>
        </w:rPr>
        <w:t xml:space="preserve"> </w:t>
      </w:r>
      <w:r w:rsidRPr="00F31E5E">
        <w:rPr>
          <w:rFonts w:asciiTheme="majorHAnsi" w:hAnsiTheme="majorHAnsi" w:cstheme="majorHAnsi"/>
          <w:vanish/>
          <w:sz w:val="12"/>
        </w:rPr>
        <w:t>however,</w:t>
      </w:r>
      <w:r w:rsidRPr="00F31E5E">
        <w:rPr>
          <w:rFonts w:asciiTheme="majorHAnsi" w:hAnsiTheme="majorHAnsi" w:cstheme="majorHAnsi"/>
          <w:sz w:val="12"/>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strategic</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horizon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darkening</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due</w:t>
      </w:r>
      <w:r w:rsidRPr="00F31E5E">
        <w:rPr>
          <w:rFonts w:asciiTheme="majorHAnsi" w:hAnsiTheme="majorHAnsi" w:cstheme="majorHAnsi"/>
          <w:sz w:val="12"/>
        </w:rPr>
        <w:t xml:space="preserve"> </w:t>
      </w:r>
      <w:r w:rsidRPr="00F31E5E">
        <w:rPr>
          <w:rFonts w:asciiTheme="majorHAnsi" w:hAnsiTheme="majorHAnsi" w:cstheme="majorHAnsi"/>
          <w:vanish/>
          <w:sz w:val="12"/>
        </w:rPr>
        <w:t>to</w:t>
      </w:r>
      <w:r w:rsidRPr="00F31E5E">
        <w:rPr>
          <w:rFonts w:asciiTheme="majorHAnsi" w:hAnsiTheme="majorHAnsi" w:cstheme="majorHAnsi"/>
          <w:sz w:val="12"/>
        </w:rPr>
        <w:t xml:space="preserve"> </w:t>
      </w:r>
      <w:r w:rsidRPr="00F31E5E">
        <w:rPr>
          <w:rFonts w:asciiTheme="majorHAnsi" w:hAnsiTheme="majorHAnsi" w:cstheme="majorHAnsi"/>
          <w:vanish/>
          <w:sz w:val="12"/>
        </w:rPr>
        <w:t>four</w:t>
      </w:r>
      <w:r w:rsidRPr="00F31E5E">
        <w:rPr>
          <w:rFonts w:asciiTheme="majorHAnsi" w:hAnsiTheme="majorHAnsi" w:cstheme="majorHAnsi"/>
          <w:sz w:val="12"/>
        </w:rPr>
        <w:t xml:space="preserve"> </w:t>
      </w:r>
      <w:r w:rsidRPr="00F31E5E">
        <w:rPr>
          <w:rFonts w:asciiTheme="majorHAnsi" w:hAnsiTheme="majorHAnsi" w:cstheme="majorHAnsi"/>
          <w:vanish/>
          <w:sz w:val="12"/>
        </w:rPr>
        <w:t>factors.</w:t>
      </w:r>
      <w:r w:rsidRPr="00F31E5E">
        <w:rPr>
          <w:rFonts w:asciiTheme="majorHAnsi" w:hAnsiTheme="majorHAnsi" w:cstheme="majorHAnsi"/>
          <w:sz w:val="12"/>
        </w:rPr>
        <w:t xml:space="preserve"> </w:t>
      </w:r>
      <w:r w:rsidRPr="00F31E5E">
        <w:rPr>
          <w:rFonts w:asciiTheme="majorHAnsi" w:hAnsiTheme="majorHAnsi" w:cstheme="majorHAnsi"/>
          <w:vanish/>
          <w:sz w:val="12"/>
        </w:rPr>
        <w:t>First,</w:t>
      </w:r>
      <w:r w:rsidRPr="00F31E5E">
        <w:rPr>
          <w:rFonts w:asciiTheme="majorHAnsi" w:hAnsiTheme="majorHAnsi" w:cstheme="majorHAnsi"/>
          <w:sz w:val="12"/>
        </w:rPr>
        <w:t xml:space="preserve"> </w:t>
      </w:r>
      <w:r w:rsidRPr="00F31E5E">
        <w:rPr>
          <w:rStyle w:val="Emphasis"/>
          <w:rFonts w:asciiTheme="majorHAnsi" w:hAnsiTheme="majorHAnsi" w:cstheme="majorHAnsi"/>
          <w:vanish/>
        </w:rPr>
        <w:t>great-power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military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competition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back</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world’s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two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leading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authoritarian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powers</w:t>
      </w:r>
      <w:r w:rsidRPr="00F31E5E">
        <w:rPr>
          <w:rFonts w:asciiTheme="majorHAnsi" w:hAnsiTheme="majorHAnsi" w:cstheme="majorHAnsi"/>
          <w:vanish/>
          <w:sz w:val="12"/>
        </w:rPr>
        <w:t>—</w:t>
      </w:r>
      <w:r w:rsidRPr="00F31E5E">
        <w:rPr>
          <w:rStyle w:val="Emphasis"/>
          <w:rFonts w:asciiTheme="majorHAnsi" w:hAnsiTheme="majorHAnsi" w:cstheme="majorHAnsi"/>
          <w:highlight w:val="cyan"/>
        </w:rPr>
        <w:t>China</w:t>
      </w:r>
      <w:r w:rsidRPr="00F31E5E">
        <w:rPr>
          <w:rFonts w:asciiTheme="majorHAnsi" w:hAnsiTheme="majorHAnsi" w:cstheme="majorHAnsi"/>
          <w:sz w:val="12"/>
          <w:highlight w:val="cyan"/>
        </w:rPr>
        <w:t xml:space="preserve"> </w:t>
      </w:r>
      <w:r w:rsidRPr="00F31E5E">
        <w:rPr>
          <w:rStyle w:val="StyleUnderline"/>
          <w:rFonts w:asciiTheme="majorHAnsi" w:hAnsiTheme="majorHAnsi" w:cstheme="majorHAnsi"/>
          <w:vanish/>
        </w:rPr>
        <w:t>and</w:t>
      </w:r>
      <w:r w:rsidRPr="00F31E5E">
        <w:rPr>
          <w:rFonts w:asciiTheme="majorHAnsi" w:hAnsiTheme="majorHAnsi" w:cstheme="majorHAnsi"/>
          <w:sz w:val="12"/>
        </w:rPr>
        <w:t xml:space="preserve"> </w:t>
      </w:r>
      <w:r w:rsidRPr="00F31E5E">
        <w:rPr>
          <w:rStyle w:val="Emphasis"/>
          <w:rFonts w:asciiTheme="majorHAnsi" w:hAnsiTheme="majorHAnsi" w:cstheme="majorHAnsi"/>
          <w:highlight w:val="cyan"/>
        </w:rPr>
        <w:t>Russia</w:t>
      </w:r>
      <w:r w:rsidRPr="00F31E5E">
        <w:rPr>
          <w:rFonts w:asciiTheme="majorHAnsi" w:hAnsiTheme="majorHAnsi" w:cstheme="majorHAnsi"/>
          <w:sz w:val="12"/>
          <w:highlight w:val="cyan"/>
        </w:rPr>
        <w:t>—</w:t>
      </w:r>
      <w:r w:rsidRPr="00F31E5E">
        <w:rPr>
          <w:rStyle w:val="StyleUnderline"/>
          <w:rFonts w:asciiTheme="majorHAnsi" w:hAnsiTheme="majorHAnsi" w:cstheme="majorHAnsi"/>
          <w:vanish/>
        </w:rPr>
        <w:t>are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 xml:space="preserve">seeking </w:t>
      </w:r>
      <w:r w:rsidRPr="00F31E5E">
        <w:rPr>
          <w:rStyle w:val="Emphasis"/>
          <w:rFonts w:asciiTheme="majorHAnsi" w:hAnsiTheme="majorHAnsi" w:cstheme="majorHAnsi"/>
          <w:highlight w:val="cyan"/>
        </w:rPr>
        <w:t>regional heg</w:t>
      </w:r>
      <w:r w:rsidRPr="00F31E5E">
        <w:rPr>
          <w:rStyle w:val="Emphasis"/>
          <w:rFonts w:asciiTheme="majorHAnsi" w:hAnsiTheme="majorHAnsi" w:cstheme="majorHAnsi"/>
          <w:vanish/>
        </w:rPr>
        <w:t>emony</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contesting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global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norms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such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nonaggression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freedom</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navigation,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 xml:space="preserve">developing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military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punch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underwrite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ambitions</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Notwithstanding</w:t>
      </w:r>
      <w:r w:rsidRPr="00F31E5E">
        <w:rPr>
          <w:rFonts w:asciiTheme="majorHAnsi" w:hAnsiTheme="majorHAnsi" w:cstheme="majorHAnsi"/>
          <w:sz w:val="12"/>
        </w:rPr>
        <w:t xml:space="preserve"> </w:t>
      </w:r>
      <w:r w:rsidRPr="00F31E5E">
        <w:rPr>
          <w:rFonts w:asciiTheme="majorHAnsi" w:hAnsiTheme="majorHAnsi" w:cstheme="majorHAnsi"/>
          <w:vanish/>
          <w:sz w:val="12"/>
        </w:rPr>
        <w:t>severe</w:t>
      </w:r>
      <w:r w:rsidRPr="00F31E5E">
        <w:rPr>
          <w:rFonts w:asciiTheme="majorHAnsi" w:hAnsiTheme="majorHAnsi" w:cstheme="majorHAnsi"/>
          <w:sz w:val="12"/>
        </w:rPr>
        <w:t xml:space="preserve"> </w:t>
      </w:r>
      <w:r w:rsidRPr="00F31E5E">
        <w:rPr>
          <w:rFonts w:asciiTheme="majorHAnsi" w:hAnsiTheme="majorHAnsi" w:cstheme="majorHAnsi"/>
          <w:vanish/>
          <w:sz w:val="12"/>
        </w:rPr>
        <w:t>economic</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demographic</w:t>
      </w:r>
      <w:r w:rsidRPr="00F31E5E">
        <w:rPr>
          <w:rFonts w:asciiTheme="majorHAnsi" w:hAnsiTheme="majorHAnsi" w:cstheme="majorHAnsi"/>
          <w:sz w:val="12"/>
        </w:rPr>
        <w:t xml:space="preserve"> </w:t>
      </w:r>
      <w:r w:rsidRPr="00F31E5E">
        <w:rPr>
          <w:rFonts w:asciiTheme="majorHAnsi" w:hAnsiTheme="majorHAnsi" w:cstheme="majorHAnsi"/>
          <w:vanish/>
          <w:sz w:val="12"/>
        </w:rPr>
        <w:t>problems</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Russia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conducted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major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military</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modernization</w:t>
      </w:r>
      <w:r w:rsidRPr="00F31E5E">
        <w:rPr>
          <w:rStyle w:val="StyleUnderline"/>
          <w:rFonts w:asciiTheme="majorHAnsi" w:hAnsiTheme="majorHAnsi" w:cstheme="majorHAnsi"/>
          <w:highlight w:val="cyan"/>
        </w:rPr>
        <w:t xml:space="preserve"> </w:t>
      </w:r>
      <w:r w:rsidRPr="00F31E5E">
        <w:rPr>
          <w:rStyle w:val="StyleUnderline"/>
          <w:rFonts w:asciiTheme="majorHAnsi" w:hAnsiTheme="majorHAnsi" w:cstheme="majorHAnsi"/>
          <w:vanish/>
        </w:rPr>
        <w:t>emphasizing</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nuclear weapons</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high-end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conventional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capabilities,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rapid-deployment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special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operations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forces—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utilized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many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capabilities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conflicts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Ukraine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Syria</w:t>
      </w:r>
      <w:r w:rsidRPr="00F31E5E">
        <w:rPr>
          <w:rFonts w:asciiTheme="majorHAnsi" w:hAnsiTheme="majorHAnsi" w:cstheme="majorHAnsi"/>
          <w:vanish/>
          <w:sz w:val="12"/>
        </w:rPr>
        <w:t>.10</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China</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meanwhile,</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 xml:space="preserve">carried out a </w:t>
      </w:r>
      <w:r w:rsidRPr="00F31E5E">
        <w:rPr>
          <w:rStyle w:val="Emphasis"/>
          <w:rFonts w:asciiTheme="majorHAnsi" w:hAnsiTheme="majorHAnsi" w:cstheme="majorHAnsi"/>
          <w:highlight w:val="cyan"/>
        </w:rPr>
        <w:t xml:space="preserve">buildup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historic</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proportions</w:t>
      </w:r>
      <w:r w:rsidRPr="00F31E5E">
        <w:rPr>
          <w:rStyle w:val="Emphasis"/>
          <w:rFonts w:asciiTheme="majorHAnsi" w:hAnsiTheme="majorHAnsi" w:cstheme="majorHAnsi"/>
          <w:highlight w:val="cyan"/>
        </w:rPr>
        <w:t>,</w:t>
      </w:r>
      <w:r w:rsidRPr="00F31E5E">
        <w:rPr>
          <w:rFonts w:asciiTheme="majorHAnsi" w:hAnsiTheme="majorHAnsi" w:cstheme="majorHAnsi"/>
          <w:sz w:val="12"/>
        </w:rPr>
        <w:t xml:space="preserve"> </w:t>
      </w:r>
      <w:r w:rsidRPr="00F31E5E">
        <w:rPr>
          <w:rFonts w:asciiTheme="majorHAnsi" w:hAnsiTheme="majorHAnsi" w:cstheme="majorHAnsi"/>
          <w:vanish/>
          <w:sz w:val="12"/>
        </w:rPr>
        <w:t>with</w:t>
      </w:r>
      <w:r w:rsidRPr="00F31E5E">
        <w:rPr>
          <w:rFonts w:asciiTheme="majorHAnsi" w:hAnsiTheme="majorHAnsi" w:cstheme="majorHAnsi"/>
          <w:sz w:val="12"/>
        </w:rPr>
        <w:t xml:space="preserve"> </w:t>
      </w:r>
      <w:r w:rsidRPr="00F31E5E">
        <w:rPr>
          <w:rFonts w:asciiTheme="majorHAnsi" w:hAnsiTheme="majorHAnsi" w:cstheme="majorHAnsi"/>
          <w:vanish/>
          <w:sz w:val="12"/>
        </w:rPr>
        <w:t>constant-dollar</w:t>
      </w:r>
      <w:r w:rsidRPr="00F31E5E">
        <w:rPr>
          <w:rFonts w:asciiTheme="majorHAnsi" w:hAnsiTheme="majorHAnsi" w:cstheme="majorHAnsi"/>
          <w:sz w:val="12"/>
        </w:rPr>
        <w:t xml:space="preserve"> </w:t>
      </w:r>
      <w:r w:rsidRPr="00F31E5E">
        <w:rPr>
          <w:rFonts w:asciiTheme="majorHAnsi" w:hAnsiTheme="majorHAnsi" w:cstheme="majorHAnsi"/>
          <w:vanish/>
          <w:sz w:val="12"/>
        </w:rPr>
        <w:t>defense</w:t>
      </w:r>
      <w:r w:rsidRPr="00F31E5E">
        <w:rPr>
          <w:rFonts w:asciiTheme="majorHAnsi" w:hAnsiTheme="majorHAnsi" w:cstheme="majorHAnsi"/>
          <w:sz w:val="12"/>
        </w:rPr>
        <w:t xml:space="preserve"> </w:t>
      </w:r>
      <w:r w:rsidRPr="00F31E5E">
        <w:rPr>
          <w:rFonts w:asciiTheme="majorHAnsi" w:hAnsiTheme="majorHAnsi" w:cstheme="majorHAnsi"/>
          <w:vanish/>
          <w:sz w:val="12"/>
        </w:rPr>
        <w:t>outlays</w:t>
      </w:r>
      <w:r w:rsidRPr="00F31E5E">
        <w:rPr>
          <w:rFonts w:asciiTheme="majorHAnsi" w:hAnsiTheme="majorHAnsi" w:cstheme="majorHAnsi"/>
          <w:sz w:val="12"/>
        </w:rPr>
        <w:t xml:space="preserve"> </w:t>
      </w:r>
      <w:r w:rsidRPr="00F31E5E">
        <w:rPr>
          <w:rFonts w:asciiTheme="majorHAnsi" w:hAnsiTheme="majorHAnsi" w:cstheme="majorHAnsi"/>
          <w:vanish/>
          <w:sz w:val="12"/>
        </w:rPr>
        <w:t>rising</w:t>
      </w:r>
      <w:r w:rsidRPr="00F31E5E">
        <w:rPr>
          <w:rFonts w:asciiTheme="majorHAnsi" w:hAnsiTheme="majorHAnsi" w:cstheme="majorHAnsi"/>
          <w:sz w:val="12"/>
        </w:rPr>
        <w:t xml:space="preserve"> </w:t>
      </w:r>
      <w:r w:rsidRPr="00F31E5E">
        <w:rPr>
          <w:rFonts w:asciiTheme="majorHAnsi" w:hAnsiTheme="majorHAnsi" w:cstheme="majorHAnsi"/>
          <w:vanish/>
          <w:sz w:val="12"/>
        </w:rPr>
        <w:t>from</w:t>
      </w:r>
      <w:r w:rsidRPr="00F31E5E">
        <w:rPr>
          <w:rFonts w:asciiTheme="majorHAnsi" w:hAnsiTheme="majorHAnsi" w:cstheme="majorHAnsi"/>
          <w:sz w:val="12"/>
        </w:rPr>
        <w:t xml:space="preserve"> </w:t>
      </w:r>
      <w:r w:rsidRPr="00F31E5E">
        <w:rPr>
          <w:rFonts w:asciiTheme="majorHAnsi" w:hAnsiTheme="majorHAnsi" w:cstheme="majorHAnsi"/>
          <w:vanish/>
          <w:sz w:val="12"/>
        </w:rPr>
        <w:t>US$26</w:t>
      </w:r>
      <w:r w:rsidRPr="00F31E5E">
        <w:rPr>
          <w:rFonts w:asciiTheme="majorHAnsi" w:hAnsiTheme="majorHAnsi" w:cstheme="majorHAnsi"/>
          <w:sz w:val="12"/>
        </w:rPr>
        <w:t xml:space="preserve"> </w:t>
      </w:r>
      <w:r w:rsidRPr="00F31E5E">
        <w:rPr>
          <w:rFonts w:asciiTheme="majorHAnsi" w:hAnsiTheme="majorHAnsi" w:cstheme="majorHAnsi"/>
          <w:vanish/>
          <w:sz w:val="12"/>
        </w:rPr>
        <w:t>billion</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1995</w:t>
      </w:r>
      <w:r w:rsidRPr="00F31E5E">
        <w:rPr>
          <w:rFonts w:asciiTheme="majorHAnsi" w:hAnsiTheme="majorHAnsi" w:cstheme="majorHAnsi"/>
          <w:sz w:val="12"/>
        </w:rPr>
        <w:t xml:space="preserve"> </w:t>
      </w:r>
      <w:r w:rsidRPr="00F31E5E">
        <w:rPr>
          <w:rFonts w:asciiTheme="majorHAnsi" w:hAnsiTheme="majorHAnsi" w:cstheme="majorHAnsi"/>
          <w:vanish/>
          <w:sz w:val="12"/>
        </w:rPr>
        <w:t>to</w:t>
      </w:r>
      <w:r w:rsidRPr="00F31E5E">
        <w:rPr>
          <w:rFonts w:asciiTheme="majorHAnsi" w:hAnsiTheme="majorHAnsi" w:cstheme="majorHAnsi"/>
          <w:sz w:val="12"/>
        </w:rPr>
        <w:t xml:space="preserve"> </w:t>
      </w:r>
      <w:r w:rsidRPr="00F31E5E">
        <w:rPr>
          <w:rFonts w:asciiTheme="majorHAnsi" w:hAnsiTheme="majorHAnsi" w:cstheme="majorHAnsi"/>
          <w:vanish/>
          <w:sz w:val="12"/>
        </w:rPr>
        <w:t>US$226</w:t>
      </w:r>
      <w:r w:rsidRPr="00F31E5E">
        <w:rPr>
          <w:rFonts w:asciiTheme="majorHAnsi" w:hAnsiTheme="majorHAnsi" w:cstheme="majorHAnsi"/>
          <w:sz w:val="12"/>
        </w:rPr>
        <w:t xml:space="preserve"> </w:t>
      </w:r>
      <w:r w:rsidRPr="00F31E5E">
        <w:rPr>
          <w:rFonts w:asciiTheme="majorHAnsi" w:hAnsiTheme="majorHAnsi" w:cstheme="majorHAnsi"/>
          <w:vanish/>
          <w:sz w:val="12"/>
        </w:rPr>
        <w:t>billion</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2016.11</w:t>
      </w:r>
      <w:r w:rsidRPr="00F31E5E">
        <w:rPr>
          <w:rFonts w:asciiTheme="majorHAnsi" w:hAnsiTheme="majorHAnsi" w:cstheme="majorHAnsi"/>
          <w:sz w:val="12"/>
        </w:rPr>
        <w:t xml:space="preserve"> </w:t>
      </w:r>
      <w:r w:rsidRPr="00F31E5E">
        <w:rPr>
          <w:rFonts w:asciiTheme="majorHAnsi" w:hAnsiTheme="majorHAnsi" w:cstheme="majorHAnsi"/>
          <w:vanish/>
          <w:sz w:val="12"/>
        </w:rPr>
        <w:t>Ominously,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expenditures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have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funded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development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power-projection</w:t>
      </w:r>
      <w:r w:rsidRPr="00F31E5E">
        <w:rPr>
          <w:rStyle w:val="StyleUnderline"/>
          <w:rFonts w:asciiTheme="majorHAnsi" w:hAnsiTheme="majorHAnsi" w:cstheme="majorHAnsi"/>
          <w:highlight w:val="cyan"/>
        </w:rPr>
        <w:t xml:space="preserve"> 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antiaccess/area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denial</w:t>
      </w:r>
      <w:r w:rsidRPr="00F31E5E">
        <w:rPr>
          <w:rFonts w:asciiTheme="majorHAnsi" w:hAnsiTheme="majorHAnsi" w:cstheme="majorHAnsi"/>
          <w:sz w:val="12"/>
        </w:rPr>
        <w:t xml:space="preserve"> </w:t>
      </w:r>
      <w:r w:rsidRPr="00F31E5E">
        <w:rPr>
          <w:rFonts w:asciiTheme="majorHAnsi" w:hAnsiTheme="majorHAnsi" w:cstheme="majorHAnsi"/>
          <w:sz w:val="12"/>
          <w:highlight w:val="cyan"/>
        </w:rPr>
        <w:t>(</w:t>
      </w:r>
      <w:r w:rsidRPr="00F31E5E">
        <w:rPr>
          <w:rStyle w:val="Emphasis"/>
          <w:rFonts w:asciiTheme="majorHAnsi" w:hAnsiTheme="majorHAnsi" w:cstheme="majorHAnsi"/>
          <w:highlight w:val="cyan"/>
        </w:rPr>
        <w:t xml:space="preserve">A2/AD) </w:t>
      </w:r>
      <w:r w:rsidRPr="00F31E5E">
        <w:rPr>
          <w:rStyle w:val="Emphasis"/>
          <w:rFonts w:asciiTheme="majorHAnsi" w:hAnsiTheme="majorHAnsi" w:cstheme="majorHAnsi"/>
          <w:vanish/>
        </w:rPr>
        <w:t>tools</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necessary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threaten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China’s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neighbors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complicate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intervention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their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behalf</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Washington</w:t>
      </w:r>
      <w:r w:rsidRPr="00F31E5E">
        <w:rPr>
          <w:rFonts w:asciiTheme="majorHAnsi" w:hAnsiTheme="majorHAnsi" w:cstheme="majorHAnsi"/>
          <w:sz w:val="12"/>
        </w:rPr>
        <w:t xml:space="preserve"> </w:t>
      </w:r>
      <w:r w:rsidRPr="00F31E5E">
        <w:rPr>
          <w:rFonts w:asciiTheme="majorHAnsi" w:hAnsiTheme="majorHAnsi" w:cstheme="majorHAnsi"/>
          <w:vanish/>
          <w:sz w:val="12"/>
        </w:rPr>
        <w:t>has</w:t>
      </w:r>
      <w:r w:rsidRPr="00F31E5E">
        <w:rPr>
          <w:rFonts w:asciiTheme="majorHAnsi" w:hAnsiTheme="majorHAnsi" w:cstheme="majorHAnsi"/>
          <w:sz w:val="12"/>
        </w:rPr>
        <w:t xml:space="preserve"> </w:t>
      </w:r>
      <w:r w:rsidRPr="00F31E5E">
        <w:rPr>
          <w:rFonts w:asciiTheme="majorHAnsi" w:hAnsiTheme="majorHAnsi" w:cstheme="majorHAnsi"/>
          <w:vanish/>
          <w:sz w:val="12"/>
        </w:rPr>
        <w:t>grown</w:t>
      </w:r>
      <w:r w:rsidRPr="00F31E5E">
        <w:rPr>
          <w:rFonts w:asciiTheme="majorHAnsi" w:hAnsiTheme="majorHAnsi" w:cstheme="majorHAnsi"/>
          <w:sz w:val="12"/>
        </w:rPr>
        <w:t xml:space="preserve"> </w:t>
      </w:r>
      <w:r w:rsidRPr="00F31E5E">
        <w:rPr>
          <w:rFonts w:asciiTheme="majorHAnsi" w:hAnsiTheme="majorHAnsi" w:cstheme="majorHAnsi"/>
          <w:vanish/>
          <w:sz w:val="12"/>
        </w:rPr>
        <w:t>accustomed</w:t>
      </w:r>
      <w:r w:rsidRPr="00F31E5E">
        <w:rPr>
          <w:rFonts w:asciiTheme="majorHAnsi" w:hAnsiTheme="majorHAnsi" w:cstheme="majorHAnsi"/>
          <w:sz w:val="12"/>
        </w:rPr>
        <w:t xml:space="preserve"> </w:t>
      </w:r>
      <w:r w:rsidRPr="00F31E5E">
        <w:rPr>
          <w:rFonts w:asciiTheme="majorHAnsi" w:hAnsiTheme="majorHAnsi" w:cstheme="majorHAnsi"/>
          <w:vanish/>
          <w:sz w:val="12"/>
        </w:rPr>
        <w:t>to</w:t>
      </w:r>
      <w:r w:rsidRPr="00F31E5E">
        <w:rPr>
          <w:rFonts w:asciiTheme="majorHAnsi" w:hAnsiTheme="majorHAnsi" w:cstheme="majorHAnsi"/>
          <w:sz w:val="12"/>
        </w:rPr>
        <w:t xml:space="preserve"> </w:t>
      </w:r>
      <w:r w:rsidRPr="00F31E5E">
        <w:rPr>
          <w:rFonts w:asciiTheme="majorHAnsi" w:hAnsiTheme="majorHAnsi" w:cstheme="majorHAnsi"/>
          <w:vanish/>
          <w:sz w:val="12"/>
        </w:rPr>
        <w:t>having</w:t>
      </w:r>
      <w:r w:rsidRPr="00F31E5E">
        <w:rPr>
          <w:rFonts w:asciiTheme="majorHAnsi" w:hAnsiTheme="majorHAnsi" w:cstheme="majorHAnsi"/>
          <w:sz w:val="12"/>
        </w:rPr>
        <w:t xml:space="preserve"> </w:t>
      </w:r>
      <w:r w:rsidRPr="00F31E5E">
        <w:rPr>
          <w:rFonts w:asciiTheme="majorHAnsi" w:hAnsiTheme="majorHAnsi" w:cstheme="majorHAnsi"/>
          <w:vanish/>
          <w:sz w:val="12"/>
        </w:rPr>
        <w:t>a</w:t>
      </w:r>
      <w:r w:rsidRPr="00F31E5E">
        <w:rPr>
          <w:rFonts w:asciiTheme="majorHAnsi" w:hAnsiTheme="majorHAnsi" w:cstheme="majorHAnsi"/>
          <w:sz w:val="12"/>
        </w:rPr>
        <w:t xml:space="preserve"> </w:t>
      </w:r>
      <w:r w:rsidRPr="00F31E5E">
        <w:rPr>
          <w:rFonts w:asciiTheme="majorHAnsi" w:hAnsiTheme="majorHAnsi" w:cstheme="majorHAnsi"/>
          <w:vanish/>
          <w:sz w:val="12"/>
        </w:rPr>
        <w:t>generational</w:t>
      </w:r>
      <w:r w:rsidRPr="00F31E5E">
        <w:rPr>
          <w:rFonts w:asciiTheme="majorHAnsi" w:hAnsiTheme="majorHAnsi" w:cstheme="majorHAnsi"/>
          <w:sz w:val="12"/>
        </w:rPr>
        <w:t xml:space="preserve"> </w:t>
      </w:r>
      <w:r w:rsidRPr="00F31E5E">
        <w:rPr>
          <w:rFonts w:asciiTheme="majorHAnsi" w:hAnsiTheme="majorHAnsi" w:cstheme="majorHAnsi"/>
          <w:vanish/>
          <w:sz w:val="12"/>
        </w:rPr>
        <w:t>military</w:t>
      </w:r>
      <w:r w:rsidRPr="00F31E5E">
        <w:rPr>
          <w:rFonts w:asciiTheme="majorHAnsi" w:hAnsiTheme="majorHAnsi" w:cstheme="majorHAnsi"/>
          <w:sz w:val="12"/>
        </w:rPr>
        <w:t xml:space="preserve"> </w:t>
      </w:r>
      <w:r w:rsidRPr="00F31E5E">
        <w:rPr>
          <w:rFonts w:asciiTheme="majorHAnsi" w:hAnsiTheme="majorHAnsi" w:cstheme="majorHAnsi"/>
          <w:vanish/>
          <w:sz w:val="12"/>
        </w:rPr>
        <w:t>lead;</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Russian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Chinese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modernization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efforts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now</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creating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far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more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competitive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environment.</w:t>
      </w:r>
      <w:r w:rsidRPr="00F31E5E">
        <w:rPr>
          <w:rStyle w:val="Emphasis"/>
          <w:rFonts w:asciiTheme="majorHAnsi" w:hAnsiTheme="majorHAnsi" w:cstheme="majorHAnsi"/>
        </w:rPr>
        <w:t xml:space="preserve"> </w:t>
      </w:r>
      <w:r w:rsidRPr="00F31E5E">
        <w:rPr>
          <w:rFonts w:asciiTheme="majorHAnsi" w:hAnsiTheme="majorHAnsi" w:cstheme="majorHAnsi"/>
          <w:vanish/>
          <w:sz w:val="12"/>
        </w:rPr>
        <w:t>Second,</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Style w:val="Emphasis"/>
          <w:rFonts w:asciiTheme="majorHAnsi" w:hAnsiTheme="majorHAnsi" w:cstheme="majorHAnsi"/>
          <w:vanish/>
        </w:rPr>
        <w:t>international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outlaws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longer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so</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weak</w:t>
      </w:r>
      <w:r w:rsidRPr="00F31E5E">
        <w:rPr>
          <w:rStyle w:val="StyleUnderline"/>
          <w:rFonts w:asciiTheme="majorHAnsi" w:hAnsiTheme="majorHAnsi" w:cstheme="majorHAnsi"/>
          <w:vanish/>
        </w:rPr>
        <w:t>.</w:t>
      </w:r>
      <w:r w:rsidRPr="00F31E5E">
        <w:rPr>
          <w:rFonts w:asciiTheme="majorHAnsi" w:hAnsiTheme="majorHAnsi" w:cstheme="majorHAnsi"/>
          <w:sz w:val="12"/>
        </w:rPr>
        <w:t xml:space="preserve"> </w:t>
      </w:r>
      <w:r w:rsidRPr="00F31E5E">
        <w:rPr>
          <w:rStyle w:val="Emphasis"/>
          <w:rFonts w:asciiTheme="majorHAnsi" w:hAnsiTheme="majorHAnsi" w:cstheme="majorHAnsi"/>
          <w:highlight w:val="cyan"/>
        </w:rPr>
        <w:t>North Korea</w:t>
      </w:r>
      <w:r w:rsidRPr="00F31E5E">
        <w:rPr>
          <w:rStyle w:val="Emphasis"/>
          <w:rFonts w:asciiTheme="majorHAnsi" w:hAnsiTheme="majorHAnsi" w:cstheme="majorHAnsi"/>
          <w:vanish/>
        </w:rPr>
        <w:t>’s</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conventional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forces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have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atrophied,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 xml:space="preserve">amassed a </w:t>
      </w:r>
      <w:r w:rsidRPr="00F31E5E">
        <w:rPr>
          <w:rStyle w:val="StyleUnderline"/>
          <w:rFonts w:asciiTheme="majorHAnsi" w:hAnsiTheme="majorHAnsi" w:cstheme="majorHAnsi"/>
          <w:vanish/>
        </w:rPr>
        <w:t>growing</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nuclear arsenal</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developing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intercontinental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delivery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capability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will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soon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allow</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threaten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just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America’s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regional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allies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also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continental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United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States</w:t>
      </w:r>
      <w:r w:rsidRPr="00F31E5E">
        <w:rPr>
          <w:rFonts w:asciiTheme="majorHAnsi" w:hAnsiTheme="majorHAnsi" w:cstheme="majorHAnsi"/>
          <w:vanish/>
          <w:sz w:val="12"/>
        </w:rPr>
        <w:t>.12</w:t>
      </w:r>
      <w:r w:rsidRPr="00F31E5E">
        <w:rPr>
          <w:rFonts w:asciiTheme="majorHAnsi" w:hAnsiTheme="majorHAnsi" w:cstheme="majorHAnsi"/>
          <w:sz w:val="12"/>
        </w:rPr>
        <w:t xml:space="preserve"> </w:t>
      </w:r>
      <w:r w:rsidRPr="00F31E5E">
        <w:rPr>
          <w:rStyle w:val="Emphasis"/>
          <w:rFonts w:asciiTheme="majorHAnsi" w:hAnsiTheme="majorHAnsi" w:cstheme="majorHAnsi"/>
          <w:vanish/>
        </w:rPr>
        <w:t>Iran</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remains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Fonts w:asciiTheme="majorHAnsi" w:hAnsiTheme="majorHAnsi" w:cstheme="majorHAnsi"/>
          <w:sz w:val="12"/>
        </w:rPr>
        <w:t xml:space="preserve"> </w:t>
      </w:r>
      <w:r w:rsidRPr="00F31E5E">
        <w:rPr>
          <w:rStyle w:val="Emphasis"/>
          <w:rFonts w:asciiTheme="majorHAnsi" w:hAnsiTheme="majorHAnsi" w:cstheme="majorHAnsi"/>
          <w:vanish/>
        </w:rPr>
        <w:t>nuclear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threshold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state,</w:t>
      </w:r>
      <w:r w:rsidRPr="00F31E5E">
        <w:rPr>
          <w:rFonts w:asciiTheme="majorHAnsi" w:hAnsiTheme="majorHAnsi" w:cstheme="majorHAnsi"/>
          <w:sz w:val="12"/>
        </w:rPr>
        <w:t xml:space="preserve"> </w:t>
      </w:r>
      <w:r w:rsidRPr="00F31E5E">
        <w:rPr>
          <w:rFonts w:asciiTheme="majorHAnsi" w:hAnsiTheme="majorHAnsi" w:cstheme="majorHAnsi"/>
          <w:vanish/>
          <w:sz w:val="12"/>
        </w:rPr>
        <w:t>one</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continues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develop</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ballistic</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missiles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A2/AD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capabilities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while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employing</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sectarian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proxy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forces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across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Middle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East</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Islamic</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State</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for</w:t>
      </w:r>
      <w:r w:rsidRPr="00F31E5E">
        <w:rPr>
          <w:rFonts w:asciiTheme="majorHAnsi" w:hAnsiTheme="majorHAnsi" w:cstheme="majorHAnsi"/>
          <w:sz w:val="12"/>
        </w:rPr>
        <w:t xml:space="preserve"> </w:t>
      </w:r>
      <w:r w:rsidRPr="00F31E5E">
        <w:rPr>
          <w:rFonts w:asciiTheme="majorHAnsi" w:hAnsiTheme="majorHAnsi" w:cstheme="majorHAnsi"/>
          <w:vanish/>
          <w:sz w:val="12"/>
        </w:rPr>
        <w:t>its</w:t>
      </w:r>
      <w:r w:rsidRPr="00F31E5E">
        <w:rPr>
          <w:rFonts w:asciiTheme="majorHAnsi" w:hAnsiTheme="majorHAnsi" w:cstheme="majorHAnsi"/>
          <w:sz w:val="12"/>
        </w:rPr>
        <w:t xml:space="preserve"> </w:t>
      </w:r>
      <w:r w:rsidRPr="00F31E5E">
        <w:rPr>
          <w:rFonts w:asciiTheme="majorHAnsi" w:hAnsiTheme="majorHAnsi" w:cstheme="majorHAnsi"/>
          <w:vanish/>
          <w:sz w:val="12"/>
        </w:rPr>
        <w:t>part,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is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headed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for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defeat,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displayed</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military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capabilities</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unprecedented</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for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any</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terrorist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group</w:t>
      </w:r>
      <w:r w:rsidRPr="00F31E5E">
        <w:rPr>
          <w:rStyle w:val="StyleUnderline"/>
          <w:rFonts w:asciiTheme="majorHAnsi" w:hAnsiTheme="majorHAnsi" w:cstheme="majorHAnsi"/>
          <w:vanish/>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shown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Fonts w:asciiTheme="majorHAnsi" w:hAnsiTheme="majorHAnsi" w:cstheme="majorHAnsi"/>
          <w:sz w:val="12"/>
        </w:rPr>
        <w:t xml:space="preserve"> </w:t>
      </w:r>
      <w:r w:rsidRPr="00F31E5E">
        <w:rPr>
          <w:rStyle w:val="Emphasis"/>
          <w:rFonts w:asciiTheme="majorHAnsi" w:hAnsiTheme="majorHAnsi" w:cstheme="majorHAnsi"/>
          <w:vanish/>
        </w:rPr>
        <w:t>counterterrorism</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will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continue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place</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significant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operational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demands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forces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whether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this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context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others.</w:t>
      </w:r>
      <w:r w:rsidRPr="00F31E5E">
        <w:rPr>
          <w:rStyle w:val="StyleUnderline"/>
          <w:rFonts w:asciiTheme="majorHAnsi" w:hAnsiTheme="majorHAnsi" w:cstheme="majorHAnsi"/>
        </w:rPr>
        <w:t xml:space="preserve"> </w:t>
      </w:r>
      <w:r w:rsidRPr="00F31E5E">
        <w:rPr>
          <w:rFonts w:asciiTheme="majorHAnsi" w:hAnsiTheme="majorHAnsi" w:cstheme="majorHAnsi"/>
          <w:vanish/>
          <w:sz w:val="12"/>
        </w:rPr>
        <w:t>Rogue</w:t>
      </w:r>
      <w:r w:rsidRPr="00F31E5E">
        <w:rPr>
          <w:rFonts w:asciiTheme="majorHAnsi" w:hAnsiTheme="majorHAnsi" w:cstheme="majorHAnsi"/>
          <w:sz w:val="12"/>
        </w:rPr>
        <w:t xml:space="preserve"> </w:t>
      </w:r>
      <w:r w:rsidRPr="00F31E5E">
        <w:rPr>
          <w:rFonts w:asciiTheme="majorHAnsi" w:hAnsiTheme="majorHAnsi" w:cstheme="majorHAnsi"/>
          <w:vanish/>
          <w:sz w:val="12"/>
        </w:rPr>
        <w:t>actors</w:t>
      </w:r>
      <w:r w:rsidRPr="00F31E5E">
        <w:rPr>
          <w:rFonts w:asciiTheme="majorHAnsi" w:hAnsiTheme="majorHAnsi" w:cstheme="majorHAnsi"/>
          <w:sz w:val="12"/>
        </w:rPr>
        <w:t xml:space="preserve"> </w:t>
      </w:r>
      <w:r w:rsidRPr="00F31E5E">
        <w:rPr>
          <w:rFonts w:asciiTheme="majorHAnsi" w:hAnsiTheme="majorHAnsi" w:cstheme="majorHAnsi"/>
          <w:vanish/>
          <w:sz w:val="12"/>
        </w:rPr>
        <w:t>have</w:t>
      </w:r>
      <w:r w:rsidRPr="00F31E5E">
        <w:rPr>
          <w:rFonts w:asciiTheme="majorHAnsi" w:hAnsiTheme="majorHAnsi" w:cstheme="majorHAnsi"/>
          <w:sz w:val="12"/>
        </w:rPr>
        <w:t xml:space="preserve"> </w:t>
      </w:r>
      <w:r w:rsidRPr="00F31E5E">
        <w:rPr>
          <w:rFonts w:asciiTheme="majorHAnsi" w:hAnsiTheme="majorHAnsi" w:cstheme="majorHAnsi"/>
          <w:vanish/>
          <w:sz w:val="12"/>
        </w:rPr>
        <w:t>long</w:t>
      </w:r>
      <w:r w:rsidRPr="00F31E5E">
        <w:rPr>
          <w:rFonts w:asciiTheme="majorHAnsi" w:hAnsiTheme="majorHAnsi" w:cstheme="majorHAnsi"/>
          <w:sz w:val="12"/>
        </w:rPr>
        <w:t xml:space="preserve"> </w:t>
      </w:r>
      <w:r w:rsidRPr="00F31E5E">
        <w:rPr>
          <w:rFonts w:asciiTheme="majorHAnsi" w:hAnsiTheme="majorHAnsi" w:cstheme="majorHAnsi"/>
          <w:vanish/>
          <w:sz w:val="12"/>
        </w:rPr>
        <w:t>preoccupied</w:t>
      </w:r>
      <w:r w:rsidRPr="00F31E5E">
        <w:rPr>
          <w:rFonts w:asciiTheme="majorHAnsi" w:hAnsiTheme="majorHAnsi" w:cstheme="majorHAnsi"/>
          <w:sz w:val="12"/>
        </w:rPr>
        <w:t xml:space="preserve"> </w:t>
      </w:r>
      <w:r w:rsidRPr="00F31E5E">
        <w:rPr>
          <w:rFonts w:asciiTheme="majorHAnsi" w:hAnsiTheme="majorHAnsi" w:cstheme="majorHAnsi"/>
          <w:vanish/>
          <w:sz w:val="12"/>
        </w:rPr>
        <w:t>American</w:t>
      </w:r>
      <w:r w:rsidRPr="00F31E5E">
        <w:rPr>
          <w:rFonts w:asciiTheme="majorHAnsi" w:hAnsiTheme="majorHAnsi" w:cstheme="majorHAnsi"/>
          <w:sz w:val="12"/>
        </w:rPr>
        <w:t xml:space="preserve"> </w:t>
      </w:r>
      <w:r w:rsidRPr="00F31E5E">
        <w:rPr>
          <w:rFonts w:asciiTheme="majorHAnsi" w:hAnsiTheme="majorHAnsi" w:cstheme="majorHAnsi"/>
          <w:vanish/>
          <w:sz w:val="12"/>
        </w:rPr>
        <w:t>planners,</w:t>
      </w:r>
      <w:r w:rsidRPr="00F31E5E">
        <w:rPr>
          <w:rFonts w:asciiTheme="majorHAnsi" w:hAnsiTheme="majorHAnsi" w:cstheme="majorHAnsi"/>
          <w:sz w:val="12"/>
        </w:rPr>
        <w:t xml:space="preserve"> </w:t>
      </w:r>
      <w:r w:rsidRPr="00F31E5E">
        <w:rPr>
          <w:rFonts w:asciiTheme="majorHAnsi" w:hAnsiTheme="majorHAnsi" w:cstheme="majorHAnsi"/>
          <w:vanish/>
          <w:sz w:val="12"/>
        </w:rPr>
        <w:t>but</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rogues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now</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more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capable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time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decades.</w:t>
      </w:r>
      <w:r w:rsidRPr="00F31E5E">
        <w:rPr>
          <w:rStyle w:val="StyleUnderline"/>
          <w:rFonts w:asciiTheme="majorHAnsi" w:hAnsiTheme="majorHAnsi" w:cstheme="majorHAnsi"/>
        </w:rPr>
        <w:t xml:space="preserve"> </w:t>
      </w:r>
      <w:r w:rsidRPr="00F31E5E">
        <w:rPr>
          <w:rFonts w:asciiTheme="majorHAnsi" w:hAnsiTheme="majorHAnsi" w:cstheme="majorHAnsi"/>
          <w:vanish/>
          <w:sz w:val="12"/>
        </w:rPr>
        <w:t>Third,</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w:t>
      </w:r>
      <w:r w:rsidRPr="00F31E5E">
        <w:rPr>
          <w:rFonts w:asciiTheme="majorHAnsi" w:hAnsiTheme="majorHAnsi" w:cstheme="majorHAnsi"/>
          <w:sz w:val="12"/>
        </w:rPr>
        <w:t xml:space="preserve"> </w:t>
      </w:r>
      <w:r w:rsidRPr="00F31E5E">
        <w:rPr>
          <w:rStyle w:val="Emphasis"/>
          <w:rFonts w:asciiTheme="majorHAnsi" w:hAnsiTheme="majorHAnsi" w:cstheme="majorHAnsi"/>
          <w:vanish/>
        </w:rPr>
        <w:t>democratization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technology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allowed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more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actors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contest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American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superiority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dangerous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ways</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spread</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Style w:val="Emphasis"/>
          <w:rFonts w:asciiTheme="majorHAnsi" w:hAnsiTheme="majorHAnsi" w:cstheme="majorHAnsi"/>
          <w:vanish/>
        </w:rPr>
        <w:t>antisatellite</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and</w:t>
      </w:r>
      <w:r w:rsidRPr="00F31E5E">
        <w:rPr>
          <w:rFonts w:asciiTheme="majorHAnsi" w:hAnsiTheme="majorHAnsi" w:cstheme="majorHAnsi"/>
          <w:sz w:val="12"/>
        </w:rPr>
        <w:t xml:space="preserve"> </w:t>
      </w:r>
      <w:r w:rsidRPr="00F31E5E">
        <w:rPr>
          <w:rStyle w:val="Emphasis"/>
          <w:rFonts w:asciiTheme="majorHAnsi" w:hAnsiTheme="majorHAnsi" w:cstheme="majorHAnsi"/>
          <w:vanish/>
        </w:rPr>
        <w:t>cyberwarfare</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capabilities</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proliferation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man-portable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air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defense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systems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ballistic</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missiles;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increasing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availability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key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elements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precision-strike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complex—</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phenomena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have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military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leveling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effect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giving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weaker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actors</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capabilities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which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were</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formerly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unique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technologically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advanced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states</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such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technologies</w:t>
      </w:r>
      <w:r w:rsidRPr="00F31E5E">
        <w:rPr>
          <w:rFonts w:asciiTheme="majorHAnsi" w:hAnsiTheme="majorHAnsi" w:cstheme="majorHAnsi"/>
          <w:sz w:val="12"/>
        </w:rPr>
        <w:t xml:space="preserve"> </w:t>
      </w:r>
      <w:r w:rsidRPr="00F31E5E">
        <w:rPr>
          <w:rFonts w:asciiTheme="majorHAnsi" w:hAnsiTheme="majorHAnsi" w:cstheme="majorHAnsi"/>
          <w:vanish/>
          <w:sz w:val="12"/>
        </w:rPr>
        <w:t>“</w:t>
      </w:r>
      <w:r w:rsidRPr="00F31E5E">
        <w:rPr>
          <w:rStyle w:val="Emphasis"/>
          <w:rFonts w:asciiTheme="majorHAnsi" w:hAnsiTheme="majorHAnsi" w:cstheme="majorHAnsi"/>
          <w:vanish/>
        </w:rPr>
        <w:t>proliferate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worldwide</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Air</w:t>
      </w:r>
      <w:r w:rsidRPr="00F31E5E">
        <w:rPr>
          <w:rFonts w:asciiTheme="majorHAnsi" w:hAnsiTheme="majorHAnsi" w:cstheme="majorHAnsi"/>
          <w:sz w:val="12"/>
        </w:rPr>
        <w:t xml:space="preserve"> </w:t>
      </w:r>
      <w:r w:rsidRPr="00F31E5E">
        <w:rPr>
          <w:rFonts w:asciiTheme="majorHAnsi" w:hAnsiTheme="majorHAnsi" w:cstheme="majorHAnsi"/>
          <w:vanish/>
          <w:sz w:val="12"/>
        </w:rPr>
        <w:t>Force</w:t>
      </w:r>
      <w:r w:rsidRPr="00F31E5E">
        <w:rPr>
          <w:rFonts w:asciiTheme="majorHAnsi" w:hAnsiTheme="majorHAnsi" w:cstheme="majorHAnsi"/>
          <w:sz w:val="12"/>
        </w:rPr>
        <w:t xml:space="preserve"> </w:t>
      </w:r>
      <w:r w:rsidRPr="00F31E5E">
        <w:rPr>
          <w:rFonts w:asciiTheme="majorHAnsi" w:hAnsiTheme="majorHAnsi" w:cstheme="majorHAnsi"/>
          <w:vanish/>
          <w:sz w:val="12"/>
        </w:rPr>
        <w:t>Chief</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Staff</w:t>
      </w:r>
      <w:r w:rsidRPr="00F31E5E">
        <w:rPr>
          <w:rFonts w:asciiTheme="majorHAnsi" w:hAnsiTheme="majorHAnsi" w:cstheme="majorHAnsi"/>
          <w:sz w:val="12"/>
        </w:rPr>
        <w:t xml:space="preserve"> </w:t>
      </w:r>
      <w:r w:rsidRPr="00F31E5E">
        <w:rPr>
          <w:rFonts w:asciiTheme="majorHAnsi" w:hAnsiTheme="majorHAnsi" w:cstheme="majorHAnsi"/>
          <w:vanish/>
          <w:sz w:val="12"/>
        </w:rPr>
        <w:t>General</w:t>
      </w:r>
      <w:r w:rsidRPr="00F31E5E">
        <w:rPr>
          <w:rFonts w:asciiTheme="majorHAnsi" w:hAnsiTheme="majorHAnsi" w:cstheme="majorHAnsi"/>
          <w:sz w:val="12"/>
        </w:rPr>
        <w:t xml:space="preserve"> </w:t>
      </w:r>
      <w:r w:rsidRPr="00F31E5E">
        <w:rPr>
          <w:rFonts w:asciiTheme="majorHAnsi" w:hAnsiTheme="majorHAnsi" w:cstheme="majorHAnsi"/>
          <w:vanish/>
          <w:sz w:val="12"/>
        </w:rPr>
        <w:t>David</w:t>
      </w:r>
      <w:r w:rsidRPr="00F31E5E">
        <w:rPr>
          <w:rFonts w:asciiTheme="majorHAnsi" w:hAnsiTheme="majorHAnsi" w:cstheme="majorHAnsi"/>
          <w:sz w:val="12"/>
        </w:rPr>
        <w:t xml:space="preserve"> </w:t>
      </w:r>
      <w:r w:rsidRPr="00F31E5E">
        <w:rPr>
          <w:rFonts w:asciiTheme="majorHAnsi" w:hAnsiTheme="majorHAnsi" w:cstheme="majorHAnsi"/>
          <w:vanish/>
          <w:sz w:val="12"/>
        </w:rPr>
        <w:t>Goldfein</w:t>
      </w:r>
      <w:r w:rsidRPr="00F31E5E">
        <w:rPr>
          <w:rFonts w:asciiTheme="majorHAnsi" w:hAnsiTheme="majorHAnsi" w:cstheme="majorHAnsi"/>
          <w:sz w:val="12"/>
        </w:rPr>
        <w:t xml:space="preserve"> </w:t>
      </w:r>
      <w:r w:rsidRPr="00F31E5E">
        <w:rPr>
          <w:rFonts w:asciiTheme="majorHAnsi" w:hAnsiTheme="majorHAnsi" w:cstheme="majorHAnsi"/>
          <w:vanish/>
          <w:sz w:val="12"/>
        </w:rPr>
        <w:t>commented</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2016,</w:t>
      </w:r>
      <w:r w:rsidRPr="00F31E5E">
        <w:rPr>
          <w:rFonts w:asciiTheme="majorHAnsi" w:hAnsiTheme="majorHAnsi" w:cstheme="majorHAnsi"/>
          <w:sz w:val="12"/>
        </w:rPr>
        <w:t xml:space="preserve"> </w:t>
      </w:r>
      <w:r w:rsidRPr="00F31E5E">
        <w:rPr>
          <w:rFonts w:asciiTheme="majorHAnsi" w:hAnsiTheme="majorHAnsi" w:cstheme="majorHAnsi"/>
          <w:vanish/>
          <w:sz w:val="12"/>
        </w:rPr>
        <w:t>“</w:t>
      </w:r>
      <w:r w:rsidRPr="00F31E5E">
        <w:rPr>
          <w:rStyle w:val="StyleUnderline"/>
          <w:rFonts w:asciiTheme="majorHAnsi" w:hAnsiTheme="majorHAnsi" w:cstheme="majorHAnsi"/>
          <w:vanish/>
        </w:rPr>
        <w:t>the</w:t>
      </w:r>
      <w:r w:rsidRPr="00F31E5E">
        <w:rPr>
          <w:rFonts w:asciiTheme="majorHAnsi" w:hAnsiTheme="majorHAnsi" w:cstheme="majorHAnsi"/>
          <w:sz w:val="12"/>
        </w:rPr>
        <w:t xml:space="preserve"> </w:t>
      </w:r>
      <w:r w:rsidRPr="00F31E5E">
        <w:rPr>
          <w:rStyle w:val="Emphasis"/>
          <w:rFonts w:asciiTheme="majorHAnsi" w:hAnsiTheme="majorHAnsi" w:cstheme="majorHAnsi"/>
          <w:vanish/>
        </w:rPr>
        <w:t>technology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and</w:t>
      </w:r>
      <w:r w:rsidRPr="00F31E5E">
        <w:rPr>
          <w:rFonts w:asciiTheme="majorHAnsi" w:hAnsiTheme="majorHAnsi" w:cstheme="majorHAnsi"/>
          <w:sz w:val="12"/>
        </w:rPr>
        <w:t xml:space="preserve"> </w:t>
      </w:r>
      <w:r w:rsidRPr="00F31E5E">
        <w:rPr>
          <w:rStyle w:val="Emphasis"/>
          <w:rFonts w:asciiTheme="majorHAnsi" w:hAnsiTheme="majorHAnsi" w:cstheme="majorHAnsi"/>
          <w:vanish/>
        </w:rPr>
        <w:t>capability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gaps</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between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America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our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adversaries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are</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closing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dangerously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fast</w:t>
      </w:r>
      <w:r w:rsidRPr="00F31E5E">
        <w:rPr>
          <w:rFonts w:asciiTheme="majorHAnsi" w:hAnsiTheme="majorHAnsi" w:cstheme="majorHAnsi"/>
          <w:vanish/>
          <w:sz w:val="12"/>
        </w:rPr>
        <w:t>.”13</w:t>
      </w:r>
      <w:r w:rsidRPr="00F31E5E">
        <w:rPr>
          <w:rFonts w:asciiTheme="majorHAnsi" w:hAnsiTheme="majorHAnsi" w:cstheme="majorHAnsi"/>
          <w:sz w:val="12"/>
        </w:rPr>
        <w:t xml:space="preserve"> </w:t>
      </w:r>
      <w:r w:rsidRPr="00F31E5E">
        <w:rPr>
          <w:rFonts w:asciiTheme="majorHAnsi" w:hAnsiTheme="majorHAnsi" w:cstheme="majorHAnsi"/>
          <w:vanish/>
          <w:sz w:val="12"/>
        </w:rPr>
        <w:t>Indeed,</w:t>
      </w:r>
      <w:r w:rsidRPr="00F31E5E">
        <w:rPr>
          <w:rFonts w:asciiTheme="majorHAnsi" w:hAnsiTheme="majorHAnsi" w:cstheme="majorHAnsi"/>
          <w:sz w:val="12"/>
        </w:rPr>
        <w:t xml:space="preserve"> </w:t>
      </w:r>
      <w:r w:rsidRPr="00F31E5E">
        <w:rPr>
          <w:rFonts w:asciiTheme="majorHAnsi" w:hAnsiTheme="majorHAnsi" w:cstheme="majorHAnsi"/>
          <w:vanish/>
          <w:sz w:val="12"/>
        </w:rPr>
        <w:t>as</w:t>
      </w:r>
      <w:r w:rsidRPr="00F31E5E">
        <w:rPr>
          <w:rFonts w:asciiTheme="majorHAnsi" w:hAnsiTheme="majorHAnsi" w:cstheme="majorHAnsi"/>
          <w:sz w:val="12"/>
        </w:rPr>
        <w:t xml:space="preserve"> </w:t>
      </w:r>
      <w:r w:rsidRPr="00F31E5E">
        <w:rPr>
          <w:rFonts w:asciiTheme="majorHAnsi" w:hAnsiTheme="majorHAnsi" w:cstheme="majorHAnsi"/>
          <w:vanish/>
          <w:sz w:val="12"/>
        </w:rPr>
        <w:t>these</w:t>
      </w:r>
      <w:r w:rsidRPr="00F31E5E">
        <w:rPr>
          <w:rFonts w:asciiTheme="majorHAnsi" w:hAnsiTheme="majorHAnsi" w:cstheme="majorHAnsi"/>
          <w:sz w:val="12"/>
        </w:rPr>
        <w:t xml:space="preserve"> </w:t>
      </w:r>
      <w:r w:rsidRPr="00F31E5E">
        <w:rPr>
          <w:rFonts w:asciiTheme="majorHAnsi" w:hAnsiTheme="majorHAnsi" w:cstheme="majorHAnsi"/>
          <w:vanish/>
          <w:sz w:val="12"/>
        </w:rPr>
        <w:t>capabilities</w:t>
      </w:r>
      <w:r w:rsidRPr="00F31E5E">
        <w:rPr>
          <w:rFonts w:asciiTheme="majorHAnsi" w:hAnsiTheme="majorHAnsi" w:cstheme="majorHAnsi"/>
          <w:sz w:val="12"/>
        </w:rPr>
        <w:t xml:space="preserve"> </w:t>
      </w:r>
      <w:r w:rsidRPr="00F31E5E">
        <w:rPr>
          <w:rFonts w:asciiTheme="majorHAnsi" w:hAnsiTheme="majorHAnsi" w:cstheme="majorHAnsi"/>
          <w:vanish/>
          <w:sz w:val="12"/>
        </w:rPr>
        <w:t>spread,</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fourth-generation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systems</w:t>
      </w:r>
      <w:r w:rsidRPr="00F31E5E">
        <w:rPr>
          <w:rFonts w:asciiTheme="majorHAnsi" w:hAnsiTheme="majorHAnsi" w:cstheme="majorHAnsi"/>
          <w:sz w:val="12"/>
        </w:rPr>
        <w:t xml:space="preserve"> </w:t>
      </w:r>
      <w:r w:rsidRPr="00F31E5E">
        <w:rPr>
          <w:rFonts w:asciiTheme="majorHAnsi" w:hAnsiTheme="majorHAnsi" w:cstheme="majorHAnsi"/>
          <w:vanish/>
          <w:sz w:val="12"/>
        </w:rPr>
        <w:t>(such</w:t>
      </w:r>
      <w:r w:rsidRPr="00F31E5E">
        <w:rPr>
          <w:rFonts w:asciiTheme="majorHAnsi" w:hAnsiTheme="majorHAnsi" w:cstheme="majorHAnsi"/>
          <w:sz w:val="12"/>
        </w:rPr>
        <w:t xml:space="preserve"> </w:t>
      </w:r>
      <w:r w:rsidRPr="00F31E5E">
        <w:rPr>
          <w:rFonts w:asciiTheme="majorHAnsi" w:hAnsiTheme="majorHAnsi" w:cstheme="majorHAnsi"/>
          <w:vanish/>
          <w:sz w:val="12"/>
        </w:rPr>
        <w:t>as</w:t>
      </w:r>
      <w:r w:rsidRPr="00F31E5E">
        <w:rPr>
          <w:rFonts w:asciiTheme="majorHAnsi" w:hAnsiTheme="majorHAnsi" w:cstheme="majorHAnsi"/>
          <w:sz w:val="12"/>
        </w:rPr>
        <w:t xml:space="preserve"> </w:t>
      </w:r>
      <w:r w:rsidRPr="00F31E5E">
        <w:rPr>
          <w:rFonts w:asciiTheme="majorHAnsi" w:hAnsiTheme="majorHAnsi" w:cstheme="majorHAnsi"/>
          <w:vanish/>
          <w:sz w:val="12"/>
        </w:rPr>
        <w:t>F-15s</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F-16s)</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may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provide</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decreasing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utility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against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even</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non-great-power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competitors</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far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more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fifth-generation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capabilities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may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needed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perpetuate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American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overmatch</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Finally,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number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 xml:space="preserve">challenges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multiplied</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During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1990s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early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2000s,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Washington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faced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rogue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states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jihadist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extremism—but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intense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great-power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rivalry</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America</w:t>
      </w:r>
      <w:r w:rsidRPr="00F31E5E">
        <w:rPr>
          <w:rFonts w:asciiTheme="majorHAnsi" w:hAnsiTheme="majorHAnsi" w:cstheme="majorHAnsi"/>
          <w:sz w:val="12"/>
        </w:rPr>
        <w:t xml:space="preserve"> </w:t>
      </w:r>
      <w:r w:rsidRPr="00F31E5E">
        <w:rPr>
          <w:rFonts w:asciiTheme="majorHAnsi" w:hAnsiTheme="majorHAnsi" w:cstheme="majorHAnsi"/>
          <w:vanish/>
          <w:sz w:val="12"/>
        </w:rPr>
        <w:t>faced</w:t>
      </w:r>
      <w:r w:rsidRPr="00F31E5E">
        <w:rPr>
          <w:rFonts w:asciiTheme="majorHAnsi" w:hAnsiTheme="majorHAnsi" w:cstheme="majorHAnsi"/>
          <w:sz w:val="12"/>
        </w:rPr>
        <w:t xml:space="preserve"> </w:t>
      </w:r>
      <w:r w:rsidRPr="00F31E5E">
        <w:rPr>
          <w:rFonts w:asciiTheme="majorHAnsi" w:hAnsiTheme="majorHAnsi" w:cstheme="majorHAnsi"/>
          <w:vanish/>
          <w:sz w:val="12"/>
        </w:rPr>
        <w:t>conflicts</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Middle</w:t>
      </w:r>
      <w:r w:rsidRPr="00F31E5E">
        <w:rPr>
          <w:rFonts w:asciiTheme="majorHAnsi" w:hAnsiTheme="majorHAnsi" w:cstheme="majorHAnsi"/>
          <w:sz w:val="12"/>
        </w:rPr>
        <w:t xml:space="preserve"> </w:t>
      </w:r>
      <w:r w:rsidRPr="00F31E5E">
        <w:rPr>
          <w:rFonts w:asciiTheme="majorHAnsi" w:hAnsiTheme="majorHAnsi" w:cstheme="majorHAnsi"/>
          <w:vanish/>
          <w:sz w:val="12"/>
        </w:rPr>
        <w:t>East—but</w:t>
      </w:r>
      <w:r w:rsidRPr="00F31E5E">
        <w:rPr>
          <w:rFonts w:asciiTheme="majorHAnsi" w:hAnsiTheme="majorHAnsi" w:cstheme="majorHAnsi"/>
          <w:sz w:val="12"/>
        </w:rPr>
        <w:t xml:space="preserve"> </w:t>
      </w:r>
      <w:r w:rsidRPr="00F31E5E">
        <w:rPr>
          <w:rFonts w:asciiTheme="majorHAnsi" w:hAnsiTheme="majorHAnsi" w:cstheme="majorHAnsi"/>
          <w:vanish/>
          <w:sz w:val="12"/>
        </w:rPr>
        <w:t>East</w:t>
      </w:r>
      <w:r w:rsidRPr="00F31E5E">
        <w:rPr>
          <w:rFonts w:asciiTheme="majorHAnsi" w:hAnsiTheme="majorHAnsi" w:cstheme="majorHAnsi"/>
          <w:sz w:val="12"/>
        </w:rPr>
        <w:t xml:space="preserve"> </w:t>
      </w:r>
      <w:r w:rsidRPr="00F31E5E">
        <w:rPr>
          <w:rFonts w:asciiTheme="majorHAnsi" w:hAnsiTheme="majorHAnsi" w:cstheme="majorHAnsi"/>
          <w:vanish/>
          <w:sz w:val="12"/>
        </w:rPr>
        <w:t>Asia</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Europe</w:t>
      </w:r>
      <w:r w:rsidRPr="00F31E5E">
        <w:rPr>
          <w:rFonts w:asciiTheme="majorHAnsi" w:hAnsiTheme="majorHAnsi" w:cstheme="majorHAnsi"/>
          <w:sz w:val="12"/>
        </w:rPr>
        <w:t xml:space="preserve"> </w:t>
      </w:r>
      <w:r w:rsidRPr="00F31E5E">
        <w:rPr>
          <w:rFonts w:asciiTheme="majorHAnsi" w:hAnsiTheme="majorHAnsi" w:cstheme="majorHAnsi"/>
          <w:vanish/>
          <w:sz w:val="12"/>
        </w:rPr>
        <w:t>were</w:t>
      </w:r>
      <w:r w:rsidRPr="00F31E5E">
        <w:rPr>
          <w:rFonts w:asciiTheme="majorHAnsi" w:hAnsiTheme="majorHAnsi" w:cstheme="majorHAnsi"/>
          <w:sz w:val="12"/>
        </w:rPr>
        <w:t xml:space="preserve"> </w:t>
      </w:r>
      <w:r w:rsidRPr="00F31E5E">
        <w:rPr>
          <w:rFonts w:asciiTheme="majorHAnsi" w:hAnsiTheme="majorHAnsi" w:cstheme="majorHAnsi"/>
          <w:vanish/>
          <w:sz w:val="12"/>
        </w:rPr>
        <w:t>comparatively</w:t>
      </w:r>
      <w:r w:rsidRPr="00F31E5E">
        <w:rPr>
          <w:rFonts w:asciiTheme="majorHAnsi" w:hAnsiTheme="majorHAnsi" w:cstheme="majorHAnsi"/>
          <w:sz w:val="12"/>
        </w:rPr>
        <w:t xml:space="preserve"> </w:t>
      </w:r>
      <w:r w:rsidRPr="00F31E5E">
        <w:rPr>
          <w:rFonts w:asciiTheme="majorHAnsi" w:hAnsiTheme="majorHAnsi" w:cstheme="majorHAnsi"/>
          <w:vanish/>
          <w:sz w:val="12"/>
        </w:rPr>
        <w:t>secure.</w:t>
      </w:r>
      <w:r w:rsidRPr="00F31E5E">
        <w:rPr>
          <w:rFonts w:asciiTheme="majorHAnsi" w:hAnsiTheme="majorHAnsi" w:cstheme="majorHAnsi"/>
          <w:sz w:val="12"/>
        </w:rPr>
        <w:t xml:space="preserve"> </w:t>
      </w:r>
      <w:r w:rsidRPr="00F31E5E">
        <w:rPr>
          <w:rFonts w:asciiTheme="majorHAnsi" w:hAnsiTheme="majorHAnsi" w:cstheme="majorHAnsi"/>
          <w:vanish/>
          <w:sz w:val="12"/>
        </w:rPr>
        <w:t>Now,</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threats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still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exist—but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more</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permissive conditions</w:t>
      </w:r>
      <w:r w:rsidRPr="00F31E5E">
        <w:rPr>
          <w:rStyle w:val="StyleUnderline"/>
          <w:rFonts w:asciiTheme="majorHAnsi" w:hAnsiTheme="majorHAnsi" w:cstheme="majorHAnsi"/>
          <w:highlight w:val="cyan"/>
        </w:rPr>
        <w:t xml:space="preserve"> </w:t>
      </w:r>
      <w:r w:rsidRPr="00F31E5E">
        <w:rPr>
          <w:rStyle w:val="StyleUnderline"/>
          <w:rFonts w:asciiTheme="majorHAnsi" w:hAnsiTheme="majorHAnsi" w:cstheme="majorHAnsi"/>
          <w:vanish/>
        </w:rPr>
        <w:t>have</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vanished</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U</w:t>
      </w:r>
      <w:r w:rsidRPr="00F31E5E">
        <w:rPr>
          <w:rStyle w:val="StyleUnderline"/>
          <w:rFonts w:asciiTheme="majorHAnsi" w:hAnsiTheme="majorHAnsi" w:cstheme="majorHAnsi"/>
          <w:vanish/>
        </w:rPr>
        <w:t>nited</w:t>
      </w:r>
      <w:r w:rsidRPr="00F31E5E">
        <w:rPr>
          <w:rStyle w:val="StyleUnderline"/>
          <w:rFonts w:asciiTheme="majorHAnsi" w:hAnsiTheme="majorHAnsi" w:cstheme="majorHAnsi"/>
          <w:highlight w:val="cyan"/>
        </w:rPr>
        <w:t xml:space="preserve"> </w:t>
      </w:r>
      <w:r w:rsidRPr="00F31E5E">
        <w:rPr>
          <w:rStyle w:val="Emphasis"/>
          <w:rFonts w:asciiTheme="majorHAnsi" w:hAnsiTheme="majorHAnsi" w:cstheme="majorHAnsi"/>
          <w:highlight w:val="cyan"/>
        </w:rPr>
        <w:t>S</w:t>
      </w:r>
      <w:r w:rsidRPr="00F31E5E">
        <w:rPr>
          <w:rStyle w:val="StyleUnderline"/>
          <w:rFonts w:asciiTheme="majorHAnsi" w:hAnsiTheme="majorHAnsi" w:cstheme="majorHAnsi"/>
          <w:vanish/>
        </w:rPr>
        <w:t>tates</w:t>
      </w:r>
      <w:r w:rsidRPr="00F31E5E">
        <w:rPr>
          <w:rStyle w:val="StyleUnderline"/>
          <w:rFonts w:asciiTheme="majorHAnsi" w:hAnsiTheme="majorHAnsi" w:cstheme="majorHAnsi"/>
          <w:highlight w:val="cyan"/>
        </w:rPr>
        <w:t xml:space="preserve"> confronts </w:t>
      </w:r>
      <w:r w:rsidRPr="00F31E5E">
        <w:rPr>
          <w:rStyle w:val="Emphasis"/>
          <w:rFonts w:asciiTheme="majorHAnsi" w:hAnsiTheme="majorHAnsi" w:cstheme="majorHAnsi"/>
          <w:highlight w:val="cyan"/>
        </w:rPr>
        <w:t>rogue states</w:t>
      </w:r>
      <w:r w:rsidRPr="00F31E5E">
        <w:rPr>
          <w:rStyle w:val="StyleUnderline"/>
          <w:rFonts w:asciiTheme="majorHAnsi" w:hAnsiTheme="majorHAnsi" w:cstheme="majorHAnsi"/>
          <w:highlight w:val="cyan"/>
        </w:rPr>
        <w:t xml:space="preserve">, </w:t>
      </w:r>
      <w:r w:rsidRPr="00F31E5E">
        <w:rPr>
          <w:rStyle w:val="StyleUnderline"/>
          <w:rFonts w:asciiTheme="majorHAnsi" w:hAnsiTheme="majorHAnsi" w:cstheme="majorHAnsi"/>
          <w:vanish/>
        </w:rPr>
        <w:t>lethal</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jihadist organizations</w:t>
      </w:r>
      <w:r w:rsidRPr="00F31E5E">
        <w:rPr>
          <w:rStyle w:val="StyleUnderline"/>
          <w:rFonts w:asciiTheme="majorHAnsi" w:hAnsiTheme="majorHAnsi" w:cstheme="majorHAnsi"/>
          <w:highlight w:val="cyan"/>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great-power competition</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severe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challenges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all</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three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Eurasian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theaters</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don’t</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recall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time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when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have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been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confronted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with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more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diverse</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array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threats</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whether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nation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state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threats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posed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by</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Russia</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and</w:t>
      </w:r>
      <w:r w:rsidRPr="00F31E5E">
        <w:rPr>
          <w:rFonts w:asciiTheme="majorHAnsi" w:hAnsiTheme="majorHAnsi" w:cstheme="majorHAnsi"/>
          <w:sz w:val="12"/>
        </w:rPr>
        <w:t xml:space="preserve"> </w:t>
      </w:r>
      <w:r w:rsidRPr="00F31E5E">
        <w:rPr>
          <w:rStyle w:val="Emphasis"/>
          <w:rFonts w:asciiTheme="majorHAnsi" w:hAnsiTheme="majorHAnsi" w:cstheme="majorHAnsi"/>
          <w:vanish/>
        </w:rPr>
        <w:t>China</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particularly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their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substantial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nuclear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capabilities,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non-nation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states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likes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ISIL,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Qaida,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etc</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Director</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National</w:t>
      </w:r>
      <w:r w:rsidRPr="00F31E5E">
        <w:rPr>
          <w:rFonts w:asciiTheme="majorHAnsi" w:hAnsiTheme="majorHAnsi" w:cstheme="majorHAnsi"/>
          <w:sz w:val="12"/>
        </w:rPr>
        <w:t xml:space="preserve"> </w:t>
      </w:r>
      <w:r w:rsidRPr="00F31E5E">
        <w:rPr>
          <w:rFonts w:asciiTheme="majorHAnsi" w:hAnsiTheme="majorHAnsi" w:cstheme="majorHAnsi"/>
          <w:vanish/>
          <w:sz w:val="12"/>
        </w:rPr>
        <w:t>Intelligence</w:t>
      </w:r>
      <w:r w:rsidRPr="00F31E5E">
        <w:rPr>
          <w:rFonts w:asciiTheme="majorHAnsi" w:hAnsiTheme="majorHAnsi" w:cstheme="majorHAnsi"/>
          <w:sz w:val="12"/>
        </w:rPr>
        <w:t xml:space="preserve"> </w:t>
      </w:r>
      <w:r w:rsidRPr="00F31E5E">
        <w:rPr>
          <w:rFonts w:asciiTheme="majorHAnsi" w:hAnsiTheme="majorHAnsi" w:cstheme="majorHAnsi"/>
          <w:vanish/>
          <w:sz w:val="12"/>
        </w:rPr>
        <w:t>James</w:t>
      </w:r>
      <w:r w:rsidRPr="00F31E5E">
        <w:rPr>
          <w:rFonts w:asciiTheme="majorHAnsi" w:hAnsiTheme="majorHAnsi" w:cstheme="majorHAnsi"/>
          <w:sz w:val="12"/>
        </w:rPr>
        <w:t xml:space="preserve"> </w:t>
      </w:r>
      <w:r w:rsidRPr="00F31E5E">
        <w:rPr>
          <w:rFonts w:asciiTheme="majorHAnsi" w:hAnsiTheme="majorHAnsi" w:cstheme="majorHAnsi"/>
          <w:vanish/>
          <w:sz w:val="12"/>
        </w:rPr>
        <w:t>Clapper</w:t>
      </w:r>
      <w:r w:rsidRPr="00F31E5E">
        <w:rPr>
          <w:rFonts w:asciiTheme="majorHAnsi" w:hAnsiTheme="majorHAnsi" w:cstheme="majorHAnsi"/>
          <w:sz w:val="12"/>
        </w:rPr>
        <w:t xml:space="preserve"> </w:t>
      </w:r>
      <w:r w:rsidRPr="00F31E5E">
        <w:rPr>
          <w:rFonts w:asciiTheme="majorHAnsi" w:hAnsiTheme="majorHAnsi" w:cstheme="majorHAnsi"/>
          <w:vanish/>
          <w:sz w:val="12"/>
        </w:rPr>
        <w:t>commented</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2016.</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Trends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strategic</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landscape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constituted</w:t>
      </w:r>
      <w:r w:rsidRPr="00F31E5E">
        <w:rPr>
          <w:rStyle w:val="StyleUnderline"/>
          <w:rFonts w:asciiTheme="majorHAnsi" w:hAnsiTheme="majorHAnsi" w:cstheme="majorHAnsi"/>
          <w:highlight w:val="cyan"/>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veritable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t>
      </w:r>
      <w:r w:rsidRPr="00F31E5E">
        <w:rPr>
          <w:rStyle w:val="Emphasis"/>
          <w:rFonts w:asciiTheme="majorHAnsi" w:hAnsiTheme="majorHAnsi" w:cstheme="majorHAnsi"/>
          <w:highlight w:val="cyan"/>
        </w:rPr>
        <w:t>litany of doom</w:t>
      </w:r>
      <w:r w:rsidRPr="00F31E5E">
        <w:rPr>
          <w:rFonts w:asciiTheme="majorHAnsi" w:hAnsiTheme="majorHAnsi" w:cstheme="majorHAnsi"/>
          <w:vanish/>
          <w:sz w:val="12"/>
        </w:rPr>
        <w:t>.”14</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United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States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faces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not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just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more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significant,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also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more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numerous,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challenges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its</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military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dominance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has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for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least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Emphasis"/>
          <w:rFonts w:asciiTheme="majorHAnsi" w:hAnsiTheme="majorHAnsi" w:cstheme="majorHAnsi"/>
          <w:vanish/>
        </w:rPr>
        <w:t>quarter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century</w:t>
      </w:r>
      <w:r w:rsidRPr="00F31E5E">
        <w:rPr>
          <w:rStyle w:val="StyleUnderline"/>
          <w:rFonts w:asciiTheme="majorHAnsi" w:hAnsiTheme="majorHAnsi" w:cstheme="majorHAnsi"/>
          <w:vanish/>
        </w:rPr>
        <w:t>.</w:t>
      </w:r>
    </w:p>
    <w:p w14:paraId="42582357" w14:textId="77777777" w:rsidR="00DA0228" w:rsidRPr="00F31E5E" w:rsidRDefault="00DA0228" w:rsidP="00DA0228">
      <w:pPr>
        <w:pStyle w:val="Heading4"/>
        <w:rPr>
          <w:rStyle w:val="StyleUnderline"/>
          <w:rFonts w:asciiTheme="majorHAnsi" w:hAnsiTheme="majorHAnsi" w:cstheme="majorHAnsi"/>
          <w:sz w:val="28"/>
          <w:szCs w:val="28"/>
        </w:rPr>
      </w:pPr>
      <w:r w:rsidRPr="00F31E5E">
        <w:rPr>
          <w:rStyle w:val="StyleUnderline"/>
          <w:rFonts w:asciiTheme="majorHAnsi" w:hAnsiTheme="majorHAnsi" w:cstheme="majorHAnsi"/>
          <w:sz w:val="28"/>
          <w:szCs w:val="28"/>
        </w:rPr>
        <w:t>Goes nuclear!</w:t>
      </w:r>
    </w:p>
    <w:p w14:paraId="4A50AA07" w14:textId="77777777" w:rsidR="00DA0228" w:rsidRPr="00F31E5E" w:rsidRDefault="00DA0228" w:rsidP="00DA0228">
      <w:pPr>
        <w:rPr>
          <w:sz w:val="14"/>
          <w:szCs w:val="14"/>
        </w:rPr>
      </w:pPr>
      <w:r w:rsidRPr="00F31E5E">
        <w:rPr>
          <w:rStyle w:val="Style13ptBold"/>
        </w:rPr>
        <w:t>Leaders 18</w:t>
      </w:r>
      <w:r w:rsidRPr="00F31E5E">
        <w:rPr>
          <w:sz w:val="16"/>
          <w:szCs w:val="16"/>
        </w:rPr>
        <w:t xml:space="preserve"> </w:t>
      </w:r>
      <w:r w:rsidRPr="00F31E5E">
        <w:rPr>
          <w:sz w:val="14"/>
          <w:szCs w:val="14"/>
        </w:rPr>
        <w:t xml:space="preserve">[(Leaders take part in “a severe contest between intelligence, which presses forward, and an unworthy, timid ignorance obstructing our progress.”) “The growing danger of great-power conflict” January 27, 2018. </w:t>
      </w:r>
      <w:r w:rsidRPr="00F31E5E">
        <w:rPr>
          <w:i/>
          <w:iCs/>
          <w:sz w:val="14"/>
          <w:szCs w:val="14"/>
        </w:rPr>
        <w:t>The Economist</w:t>
      </w:r>
      <w:r w:rsidRPr="00F31E5E">
        <w:rPr>
          <w:sz w:val="14"/>
          <w:szCs w:val="14"/>
        </w:rPr>
        <w:t>. https://www.economist.com/leaders/2018/01/25/the-growing-danger-of-great-power-conflict]</w:t>
      </w:r>
    </w:p>
    <w:p w14:paraId="1397BE30" w14:textId="77777777" w:rsidR="00DA0228" w:rsidRPr="00F31E5E" w:rsidRDefault="00DA0228" w:rsidP="00DA0228">
      <w:pPr>
        <w:pStyle w:val="articlebody-text"/>
        <w:textAlignment w:val="baseline"/>
        <w:rPr>
          <w:rFonts w:ascii="Calisto MT" w:hAnsi="Calisto MT"/>
          <w:color w:val="0D0D0D"/>
          <w:sz w:val="12"/>
        </w:rPr>
      </w:pPr>
      <w:r w:rsidRPr="00F31E5E">
        <w:rPr>
          <w:rFonts w:ascii="Calisto MT" w:hAnsi="Calisto MT"/>
          <w:vanish/>
          <w:color w:val="0D0D0D"/>
          <w:sz w:val="12"/>
        </w:rPr>
        <w:t>IN</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past</w:t>
      </w:r>
      <w:r w:rsidRPr="00F31E5E">
        <w:rPr>
          <w:rFonts w:ascii="Calisto MT" w:hAnsi="Calisto MT"/>
          <w:color w:val="0D0D0D"/>
          <w:sz w:val="12"/>
        </w:rPr>
        <w:t xml:space="preserve"> </w:t>
      </w:r>
      <w:r w:rsidRPr="00F31E5E">
        <w:rPr>
          <w:rFonts w:ascii="Calisto MT" w:hAnsi="Calisto MT"/>
          <w:vanish/>
          <w:color w:val="0D0D0D"/>
          <w:sz w:val="12"/>
        </w:rPr>
        <w:t>25</w:t>
      </w:r>
      <w:r w:rsidRPr="00F31E5E">
        <w:rPr>
          <w:rFonts w:ascii="Calisto MT" w:hAnsi="Calisto MT"/>
          <w:color w:val="0D0D0D"/>
          <w:sz w:val="12"/>
        </w:rPr>
        <w:t xml:space="preserve"> </w:t>
      </w:r>
      <w:r w:rsidRPr="00F31E5E">
        <w:rPr>
          <w:rFonts w:ascii="Calisto MT" w:hAnsi="Calisto MT"/>
          <w:vanish/>
          <w:color w:val="0D0D0D"/>
          <w:sz w:val="12"/>
        </w:rPr>
        <w:t>years</w:t>
      </w:r>
      <w:r w:rsidRPr="00F31E5E">
        <w:rPr>
          <w:rFonts w:ascii="Calisto MT" w:hAnsi="Calisto MT"/>
          <w:color w:val="0D0D0D"/>
          <w:sz w:val="12"/>
        </w:rPr>
        <w:t xml:space="preserve"> </w:t>
      </w:r>
      <w:r w:rsidRPr="00F31E5E">
        <w:rPr>
          <w:rFonts w:ascii="Calisto MT" w:hAnsi="Calisto MT"/>
          <w:vanish/>
          <w:color w:val="0D0D0D"/>
          <w:sz w:val="12"/>
        </w:rPr>
        <w:t>war</w:t>
      </w:r>
      <w:r w:rsidRPr="00F31E5E">
        <w:rPr>
          <w:rFonts w:ascii="Calisto MT" w:hAnsi="Calisto MT"/>
          <w:color w:val="0D0D0D"/>
          <w:sz w:val="12"/>
        </w:rPr>
        <w:t xml:space="preserve"> </w:t>
      </w:r>
      <w:r w:rsidRPr="00F31E5E">
        <w:rPr>
          <w:rFonts w:ascii="Calisto MT" w:hAnsi="Calisto MT"/>
          <w:vanish/>
          <w:color w:val="0D0D0D"/>
          <w:sz w:val="12"/>
        </w:rPr>
        <w:t>has</w:t>
      </w:r>
      <w:r w:rsidRPr="00F31E5E">
        <w:rPr>
          <w:rFonts w:ascii="Calisto MT" w:hAnsi="Calisto MT"/>
          <w:color w:val="0D0D0D"/>
          <w:sz w:val="12"/>
        </w:rPr>
        <w:t xml:space="preserve"> </w:t>
      </w:r>
      <w:r w:rsidRPr="00F31E5E">
        <w:rPr>
          <w:rFonts w:ascii="Calisto MT" w:hAnsi="Calisto MT"/>
          <w:vanish/>
          <w:color w:val="0D0D0D"/>
          <w:sz w:val="12"/>
        </w:rPr>
        <w:t>claimed</w:t>
      </w:r>
      <w:r w:rsidRPr="00F31E5E">
        <w:rPr>
          <w:rFonts w:ascii="Calisto MT" w:hAnsi="Calisto MT"/>
          <w:color w:val="0D0D0D"/>
          <w:sz w:val="12"/>
        </w:rPr>
        <w:t xml:space="preserve"> </w:t>
      </w:r>
      <w:r w:rsidRPr="00F31E5E">
        <w:rPr>
          <w:rFonts w:ascii="Calisto MT" w:hAnsi="Calisto MT"/>
          <w:vanish/>
          <w:color w:val="0D0D0D"/>
          <w:sz w:val="12"/>
        </w:rPr>
        <w:t>too</w:t>
      </w:r>
      <w:r w:rsidRPr="00F31E5E">
        <w:rPr>
          <w:rFonts w:ascii="Calisto MT" w:hAnsi="Calisto MT"/>
          <w:color w:val="0D0D0D"/>
          <w:sz w:val="12"/>
        </w:rPr>
        <w:t xml:space="preserve"> </w:t>
      </w:r>
      <w:r w:rsidRPr="00F31E5E">
        <w:rPr>
          <w:rFonts w:ascii="Calisto MT" w:hAnsi="Calisto MT"/>
          <w:vanish/>
          <w:color w:val="0D0D0D"/>
          <w:sz w:val="12"/>
        </w:rPr>
        <w:t>many</w:t>
      </w:r>
      <w:r w:rsidRPr="00F31E5E">
        <w:rPr>
          <w:rFonts w:ascii="Calisto MT" w:hAnsi="Calisto MT"/>
          <w:color w:val="0D0D0D"/>
          <w:sz w:val="12"/>
        </w:rPr>
        <w:t xml:space="preserve"> </w:t>
      </w:r>
      <w:r w:rsidRPr="00F31E5E">
        <w:rPr>
          <w:rFonts w:ascii="Calisto MT" w:hAnsi="Calisto MT"/>
          <w:vanish/>
          <w:color w:val="0D0D0D"/>
          <w:sz w:val="12"/>
        </w:rPr>
        <w:t>lives.</w:t>
      </w:r>
      <w:r w:rsidRPr="00F31E5E">
        <w:rPr>
          <w:rFonts w:ascii="Calisto MT" w:hAnsi="Calisto MT"/>
          <w:color w:val="0D0D0D"/>
          <w:sz w:val="12"/>
        </w:rPr>
        <w:t xml:space="preserve"> </w:t>
      </w:r>
      <w:r w:rsidRPr="00F31E5E">
        <w:rPr>
          <w:rFonts w:ascii="Calisto MT" w:hAnsi="Calisto MT"/>
          <w:vanish/>
          <w:color w:val="0D0D0D"/>
          <w:sz w:val="12"/>
        </w:rPr>
        <w:t>Yet</w:t>
      </w:r>
      <w:r w:rsidRPr="00F31E5E">
        <w:rPr>
          <w:rFonts w:ascii="Calisto MT" w:hAnsi="Calisto MT"/>
          <w:color w:val="0D0D0D"/>
          <w:sz w:val="12"/>
        </w:rPr>
        <w:t xml:space="preserve"> </w:t>
      </w:r>
      <w:r w:rsidRPr="00F31E5E">
        <w:rPr>
          <w:rFonts w:ascii="Calisto MT" w:hAnsi="Calisto MT"/>
          <w:vanish/>
          <w:color w:val="0D0D0D"/>
          <w:sz w:val="12"/>
        </w:rPr>
        <w:t>even</w:t>
      </w:r>
      <w:r w:rsidRPr="00F31E5E">
        <w:rPr>
          <w:rFonts w:ascii="Calisto MT" w:hAnsi="Calisto MT"/>
          <w:color w:val="0D0D0D"/>
          <w:sz w:val="12"/>
        </w:rPr>
        <w:t xml:space="preserve"> </w:t>
      </w:r>
      <w:r w:rsidRPr="00F31E5E">
        <w:rPr>
          <w:rFonts w:ascii="Calisto MT" w:hAnsi="Calisto MT"/>
          <w:vanish/>
          <w:color w:val="0D0D0D"/>
          <w:sz w:val="12"/>
        </w:rPr>
        <w:t>as</w:t>
      </w:r>
      <w:r w:rsidRPr="00F31E5E">
        <w:rPr>
          <w:rFonts w:ascii="Calisto MT" w:hAnsi="Calisto MT"/>
          <w:color w:val="0D0D0D"/>
          <w:sz w:val="12"/>
        </w:rPr>
        <w:t xml:space="preserve"> </w:t>
      </w:r>
      <w:r w:rsidRPr="00F31E5E">
        <w:rPr>
          <w:rFonts w:ascii="Calisto MT" w:hAnsi="Calisto MT"/>
          <w:vanish/>
          <w:color w:val="0D0D0D"/>
          <w:sz w:val="12"/>
        </w:rPr>
        <w:t>civil</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religious</w:t>
      </w:r>
      <w:r w:rsidRPr="00F31E5E">
        <w:rPr>
          <w:rFonts w:ascii="Calisto MT" w:hAnsi="Calisto MT"/>
          <w:color w:val="0D0D0D"/>
          <w:sz w:val="12"/>
        </w:rPr>
        <w:t xml:space="preserve"> </w:t>
      </w:r>
      <w:r w:rsidRPr="00F31E5E">
        <w:rPr>
          <w:rFonts w:ascii="Calisto MT" w:hAnsi="Calisto MT"/>
          <w:vanish/>
          <w:color w:val="0D0D0D"/>
          <w:sz w:val="12"/>
        </w:rPr>
        <w:t>strife</w:t>
      </w:r>
      <w:r w:rsidRPr="00F31E5E">
        <w:rPr>
          <w:rFonts w:ascii="Calisto MT" w:hAnsi="Calisto MT"/>
          <w:color w:val="0D0D0D"/>
          <w:sz w:val="12"/>
        </w:rPr>
        <w:t xml:space="preserve"> </w:t>
      </w:r>
      <w:r w:rsidRPr="00F31E5E">
        <w:rPr>
          <w:rFonts w:ascii="Calisto MT" w:hAnsi="Calisto MT"/>
          <w:vanish/>
          <w:color w:val="0D0D0D"/>
          <w:sz w:val="12"/>
        </w:rPr>
        <w:t>have</w:t>
      </w:r>
      <w:r w:rsidRPr="00F31E5E">
        <w:rPr>
          <w:rFonts w:ascii="Calisto MT" w:hAnsi="Calisto MT"/>
          <w:color w:val="0D0D0D"/>
          <w:sz w:val="12"/>
        </w:rPr>
        <w:t xml:space="preserve"> </w:t>
      </w:r>
      <w:r w:rsidRPr="00F31E5E">
        <w:rPr>
          <w:rFonts w:ascii="Calisto MT" w:hAnsi="Calisto MT"/>
          <w:vanish/>
          <w:color w:val="0D0D0D"/>
          <w:sz w:val="12"/>
        </w:rPr>
        <w:t>raged</w:t>
      </w:r>
      <w:r w:rsidRPr="00F31E5E">
        <w:rPr>
          <w:rFonts w:ascii="Calisto MT" w:hAnsi="Calisto MT"/>
          <w:color w:val="0D0D0D"/>
          <w:sz w:val="12"/>
        </w:rPr>
        <w:t xml:space="preserve"> </w:t>
      </w:r>
      <w:r w:rsidRPr="00F31E5E">
        <w:rPr>
          <w:rFonts w:ascii="Calisto MT" w:hAnsi="Calisto MT"/>
          <w:vanish/>
          <w:color w:val="0D0D0D"/>
          <w:sz w:val="12"/>
        </w:rPr>
        <w:t>in</w:t>
      </w:r>
      <w:r w:rsidRPr="00F31E5E">
        <w:rPr>
          <w:rFonts w:ascii="Calisto MT" w:hAnsi="Calisto MT"/>
          <w:color w:val="0D0D0D"/>
          <w:sz w:val="12"/>
        </w:rPr>
        <w:t xml:space="preserve"> </w:t>
      </w:r>
      <w:r w:rsidRPr="00F31E5E">
        <w:rPr>
          <w:rFonts w:ascii="Calisto MT" w:hAnsi="Calisto MT"/>
          <w:vanish/>
          <w:color w:val="0D0D0D"/>
          <w:sz w:val="12"/>
        </w:rPr>
        <w:t>Syria,</w:t>
      </w:r>
      <w:r w:rsidRPr="00F31E5E">
        <w:rPr>
          <w:rFonts w:ascii="Calisto MT" w:hAnsi="Calisto MT"/>
          <w:color w:val="0D0D0D"/>
          <w:sz w:val="12"/>
        </w:rPr>
        <w:t xml:space="preserve"> </w:t>
      </w:r>
      <w:r w:rsidRPr="00F31E5E">
        <w:rPr>
          <w:rFonts w:ascii="Calisto MT" w:hAnsi="Calisto MT"/>
          <w:vanish/>
          <w:color w:val="0D0D0D"/>
          <w:sz w:val="12"/>
        </w:rPr>
        <w:t>central</w:t>
      </w:r>
      <w:r w:rsidRPr="00F31E5E">
        <w:rPr>
          <w:rFonts w:ascii="Calisto MT" w:hAnsi="Calisto MT"/>
          <w:color w:val="0D0D0D"/>
          <w:sz w:val="12"/>
        </w:rPr>
        <w:t xml:space="preserve"> </w:t>
      </w:r>
      <w:r w:rsidRPr="00F31E5E">
        <w:rPr>
          <w:rFonts w:ascii="Calisto MT" w:hAnsi="Calisto MT"/>
          <w:vanish/>
          <w:color w:val="0D0D0D"/>
          <w:sz w:val="12"/>
        </w:rPr>
        <w:t>Africa,</w:t>
      </w:r>
      <w:r w:rsidRPr="00F31E5E">
        <w:rPr>
          <w:rFonts w:ascii="Calisto MT" w:hAnsi="Calisto MT"/>
          <w:color w:val="0D0D0D"/>
          <w:sz w:val="12"/>
        </w:rPr>
        <w:t xml:space="preserve"> </w:t>
      </w:r>
      <w:r w:rsidRPr="00F31E5E">
        <w:rPr>
          <w:rFonts w:ascii="Calisto MT" w:hAnsi="Calisto MT"/>
          <w:vanish/>
          <w:color w:val="0D0D0D"/>
          <w:sz w:val="12"/>
        </w:rPr>
        <w:t>Afghanistan</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Iraq,</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devastating</w:t>
      </w:r>
      <w:r w:rsidRPr="00F31E5E">
        <w:rPr>
          <w:rFonts w:ascii="Calisto MT" w:hAnsi="Calisto MT"/>
          <w:color w:val="0D0D0D"/>
          <w:sz w:val="12"/>
        </w:rPr>
        <w:t xml:space="preserve"> </w:t>
      </w:r>
      <w:r w:rsidRPr="00F31E5E">
        <w:rPr>
          <w:rFonts w:ascii="Calisto MT" w:hAnsi="Calisto MT"/>
          <w:vanish/>
          <w:color w:val="0D0D0D"/>
          <w:sz w:val="12"/>
        </w:rPr>
        <w:t>clash</w:t>
      </w:r>
      <w:r w:rsidRPr="00F31E5E">
        <w:rPr>
          <w:rFonts w:ascii="Calisto MT" w:hAnsi="Calisto MT"/>
          <w:color w:val="0D0D0D"/>
          <w:sz w:val="12"/>
        </w:rPr>
        <w:t xml:space="preserve"> </w:t>
      </w:r>
      <w:r w:rsidRPr="00F31E5E">
        <w:rPr>
          <w:rFonts w:ascii="Calisto MT" w:hAnsi="Calisto MT"/>
          <w:vanish/>
          <w:color w:val="0D0D0D"/>
          <w:sz w:val="12"/>
        </w:rPr>
        <w:t>between</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world’s</w:t>
      </w:r>
      <w:r w:rsidRPr="00F31E5E">
        <w:rPr>
          <w:rFonts w:ascii="Calisto MT" w:hAnsi="Calisto MT"/>
          <w:color w:val="0D0D0D"/>
          <w:sz w:val="12"/>
        </w:rPr>
        <w:t xml:space="preserve"> </w:t>
      </w:r>
      <w:r w:rsidRPr="00F31E5E">
        <w:rPr>
          <w:rFonts w:ascii="Calisto MT" w:hAnsi="Calisto MT"/>
          <w:vanish/>
          <w:color w:val="0D0D0D"/>
          <w:sz w:val="12"/>
        </w:rPr>
        <w:t>great</w:t>
      </w:r>
      <w:r w:rsidRPr="00F31E5E">
        <w:rPr>
          <w:rFonts w:ascii="Calisto MT" w:hAnsi="Calisto MT"/>
          <w:color w:val="0D0D0D"/>
          <w:sz w:val="12"/>
        </w:rPr>
        <w:t xml:space="preserve"> </w:t>
      </w:r>
      <w:r w:rsidRPr="00F31E5E">
        <w:rPr>
          <w:rFonts w:ascii="Calisto MT" w:hAnsi="Calisto MT"/>
          <w:vanish/>
          <w:color w:val="0D0D0D"/>
          <w:sz w:val="12"/>
        </w:rPr>
        <w:t>powers</w:t>
      </w:r>
      <w:r w:rsidRPr="00F31E5E">
        <w:rPr>
          <w:rFonts w:ascii="Calisto MT" w:hAnsi="Calisto MT"/>
          <w:color w:val="0D0D0D"/>
          <w:sz w:val="12"/>
        </w:rPr>
        <w:t xml:space="preserve"> </w:t>
      </w:r>
      <w:r w:rsidRPr="00F31E5E">
        <w:rPr>
          <w:rFonts w:ascii="Calisto MT" w:hAnsi="Calisto MT"/>
          <w:vanish/>
          <w:color w:val="0D0D0D"/>
          <w:sz w:val="12"/>
        </w:rPr>
        <w:t>has</w:t>
      </w:r>
      <w:r w:rsidRPr="00F31E5E">
        <w:rPr>
          <w:rFonts w:ascii="Calisto MT" w:hAnsi="Calisto MT"/>
          <w:color w:val="0D0D0D"/>
          <w:sz w:val="12"/>
        </w:rPr>
        <w:t xml:space="preserve"> </w:t>
      </w:r>
      <w:r w:rsidRPr="00F31E5E">
        <w:rPr>
          <w:rFonts w:ascii="Calisto MT" w:hAnsi="Calisto MT"/>
          <w:vanish/>
          <w:color w:val="0D0D0D"/>
          <w:sz w:val="12"/>
        </w:rPr>
        <w:t>remained</w:t>
      </w:r>
      <w:r w:rsidRPr="00F31E5E">
        <w:rPr>
          <w:rFonts w:ascii="Calisto MT" w:hAnsi="Calisto MT"/>
          <w:color w:val="0D0D0D"/>
          <w:sz w:val="12"/>
        </w:rPr>
        <w:t xml:space="preserve"> </w:t>
      </w:r>
      <w:r w:rsidRPr="00F31E5E">
        <w:rPr>
          <w:rFonts w:ascii="Calisto MT" w:hAnsi="Calisto MT"/>
          <w:vanish/>
          <w:color w:val="0D0D0D"/>
          <w:sz w:val="12"/>
        </w:rPr>
        <w:t>almost</w:t>
      </w:r>
      <w:r w:rsidRPr="00F31E5E">
        <w:rPr>
          <w:rFonts w:ascii="Calisto MT" w:hAnsi="Calisto MT"/>
          <w:color w:val="0D0D0D"/>
          <w:sz w:val="12"/>
        </w:rPr>
        <w:t xml:space="preserve"> </w:t>
      </w:r>
      <w:r w:rsidRPr="00F31E5E">
        <w:rPr>
          <w:rFonts w:ascii="Calisto MT" w:hAnsi="Calisto MT"/>
          <w:vanish/>
          <w:color w:val="0D0D0D"/>
          <w:sz w:val="12"/>
        </w:rPr>
        <w:t>unimaginable.</w:t>
      </w:r>
      <w:r w:rsidRPr="00F31E5E">
        <w:rPr>
          <w:rFonts w:ascii="Calisto MT" w:hAnsi="Calisto MT"/>
          <w:color w:val="0D0D0D"/>
          <w:sz w:val="12"/>
        </w:rPr>
        <w:t xml:space="preserve"> </w:t>
      </w:r>
      <w:r w:rsidRPr="00F31E5E">
        <w:rPr>
          <w:rFonts w:ascii="Calisto MT" w:hAnsi="Calisto MT"/>
          <w:vanish/>
          <w:color w:val="0D0D0D"/>
          <w:sz w:val="12"/>
        </w:rPr>
        <w:t>No</w:t>
      </w:r>
      <w:r w:rsidRPr="00F31E5E">
        <w:rPr>
          <w:rFonts w:ascii="Calisto MT" w:hAnsi="Calisto MT"/>
          <w:color w:val="0D0D0D"/>
          <w:sz w:val="12"/>
        </w:rPr>
        <w:t xml:space="preserve"> </w:t>
      </w:r>
      <w:r w:rsidRPr="00F31E5E">
        <w:rPr>
          <w:rFonts w:ascii="Calisto MT" w:hAnsi="Calisto MT"/>
          <w:vanish/>
          <w:color w:val="0D0D0D"/>
          <w:sz w:val="12"/>
        </w:rPr>
        <w:t>longer.</w:t>
      </w:r>
      <w:r w:rsidRPr="00F31E5E">
        <w:rPr>
          <w:rFonts w:ascii="Calisto MT" w:hAnsi="Calisto MT"/>
          <w:color w:val="0D0D0D"/>
          <w:sz w:val="12"/>
        </w:rPr>
        <w:t xml:space="preserve"> </w:t>
      </w:r>
      <w:r w:rsidRPr="00F31E5E">
        <w:rPr>
          <w:rFonts w:ascii="Calisto MT" w:hAnsi="Calisto MT"/>
          <w:vanish/>
          <w:color w:val="0D0D0D"/>
          <w:sz w:val="12"/>
        </w:rPr>
        <w:t>Last</w:t>
      </w:r>
      <w:r w:rsidRPr="00F31E5E">
        <w:rPr>
          <w:rFonts w:ascii="Calisto MT" w:hAnsi="Calisto MT"/>
          <w:color w:val="0D0D0D"/>
          <w:sz w:val="12"/>
        </w:rPr>
        <w:t xml:space="preserve"> </w:t>
      </w:r>
      <w:r w:rsidRPr="00F31E5E">
        <w:rPr>
          <w:rFonts w:ascii="Calisto MT" w:hAnsi="Calisto MT"/>
          <w:vanish/>
          <w:color w:val="0D0D0D"/>
          <w:sz w:val="12"/>
        </w:rPr>
        <w:t>week</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Pentagon</w:t>
      </w:r>
      <w:r w:rsidRPr="00F31E5E">
        <w:rPr>
          <w:rFonts w:ascii="Calisto MT" w:hAnsi="Calisto MT"/>
          <w:color w:val="0D0D0D"/>
          <w:sz w:val="12"/>
        </w:rPr>
        <w:t xml:space="preserve"> </w:t>
      </w:r>
      <w:r w:rsidRPr="00F31E5E">
        <w:rPr>
          <w:rFonts w:ascii="Calisto MT" w:hAnsi="Calisto MT"/>
          <w:vanish/>
          <w:color w:val="0D0D0D"/>
          <w:sz w:val="12"/>
        </w:rPr>
        <w:t>issued</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new</w:t>
      </w:r>
      <w:r w:rsidRPr="00F31E5E">
        <w:rPr>
          <w:rFonts w:ascii="Calisto MT" w:hAnsi="Calisto MT"/>
          <w:color w:val="0D0D0D"/>
          <w:sz w:val="12"/>
        </w:rPr>
        <w:t xml:space="preserve"> </w:t>
      </w:r>
      <w:r w:rsidRPr="00F31E5E">
        <w:rPr>
          <w:rFonts w:ascii="Calisto MT" w:hAnsi="Calisto MT"/>
          <w:vanish/>
          <w:color w:val="0D0D0D"/>
          <w:sz w:val="12"/>
        </w:rPr>
        <w:t>national</w:t>
      </w:r>
      <w:r w:rsidRPr="00F31E5E">
        <w:rPr>
          <w:rFonts w:ascii="Calisto MT" w:hAnsi="Calisto MT"/>
          <w:color w:val="0D0D0D"/>
          <w:sz w:val="12"/>
        </w:rPr>
        <w:t xml:space="preserve"> </w:t>
      </w:r>
      <w:r w:rsidRPr="00F31E5E">
        <w:rPr>
          <w:rFonts w:ascii="Calisto MT" w:hAnsi="Calisto MT"/>
          <w:vanish/>
          <w:color w:val="0D0D0D"/>
          <w:sz w:val="12"/>
        </w:rPr>
        <w:t>defence</w:t>
      </w:r>
      <w:r w:rsidRPr="00F31E5E">
        <w:rPr>
          <w:rFonts w:ascii="Calisto MT" w:hAnsi="Calisto MT"/>
          <w:color w:val="0D0D0D"/>
          <w:sz w:val="12"/>
        </w:rPr>
        <w:t xml:space="preserve"> </w:t>
      </w:r>
      <w:r w:rsidRPr="00F31E5E">
        <w:rPr>
          <w:rFonts w:ascii="Calisto MT" w:hAnsi="Calisto MT"/>
          <w:vanish/>
          <w:color w:val="0D0D0D"/>
          <w:sz w:val="12"/>
        </w:rPr>
        <w:t>strategy</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put</w:t>
      </w:r>
      <w:r w:rsidRPr="00F31E5E">
        <w:rPr>
          <w:rFonts w:ascii="Calisto MT" w:hAnsi="Calisto MT"/>
          <w:color w:val="0D0D0D"/>
          <w:sz w:val="12"/>
        </w:rPr>
        <w:t xml:space="preserve"> </w:t>
      </w:r>
      <w:r w:rsidRPr="00F31E5E">
        <w:rPr>
          <w:rStyle w:val="Emphasis"/>
          <w:highlight w:val="cyan"/>
        </w:rPr>
        <w:t>China and Russia</w:t>
      </w:r>
      <w:r w:rsidRPr="00F31E5E">
        <w:rPr>
          <w:rFonts w:ascii="Calisto MT" w:hAnsi="Calisto MT"/>
          <w:color w:val="0D0D0D"/>
          <w:sz w:val="12"/>
        </w:rPr>
        <w:t xml:space="preserve"> </w:t>
      </w:r>
      <w:r w:rsidRPr="00F31E5E">
        <w:rPr>
          <w:rFonts w:ascii="Calisto MT" w:hAnsi="Calisto MT"/>
          <w:vanish/>
          <w:color w:val="0D0D0D"/>
          <w:sz w:val="12"/>
        </w:rPr>
        <w:t>above</w:t>
      </w:r>
      <w:r w:rsidRPr="00F31E5E">
        <w:rPr>
          <w:rFonts w:ascii="Calisto MT" w:hAnsi="Calisto MT"/>
          <w:color w:val="0D0D0D"/>
          <w:sz w:val="12"/>
        </w:rPr>
        <w:t xml:space="preserve"> </w:t>
      </w:r>
      <w:r w:rsidRPr="00F31E5E">
        <w:rPr>
          <w:rFonts w:ascii="Calisto MT" w:hAnsi="Calisto MT"/>
          <w:vanish/>
          <w:color w:val="0D0D0D"/>
          <w:sz w:val="12"/>
        </w:rPr>
        <w:t>jihadism</w:t>
      </w:r>
      <w:r w:rsidRPr="00F31E5E">
        <w:rPr>
          <w:rFonts w:ascii="Calisto MT" w:hAnsi="Calisto MT"/>
          <w:color w:val="0D0D0D"/>
          <w:sz w:val="12"/>
        </w:rPr>
        <w:t xml:space="preserve"> </w:t>
      </w:r>
      <w:r w:rsidRPr="00F31E5E">
        <w:rPr>
          <w:rStyle w:val="Emphasis"/>
          <w:highlight w:val="cyan"/>
        </w:rPr>
        <w:t>as the main threat to America</w:t>
      </w:r>
      <w:r w:rsidRPr="00F31E5E">
        <w:rPr>
          <w:rStyle w:val="Emphasis"/>
          <w:vanish/>
        </w:rPr>
        <w:t>.</w:t>
      </w:r>
      <w:r w:rsidRPr="00F31E5E">
        <w:rPr>
          <w:rFonts w:ascii="Calisto MT" w:hAnsi="Calisto MT"/>
          <w:color w:val="0D0D0D"/>
          <w:sz w:val="12"/>
        </w:rPr>
        <w:t xml:space="preserve"> </w:t>
      </w:r>
      <w:r w:rsidRPr="00F31E5E">
        <w:rPr>
          <w:rFonts w:ascii="Calisto MT" w:hAnsi="Calisto MT"/>
          <w:vanish/>
          <w:color w:val="0D0D0D"/>
          <w:sz w:val="12"/>
        </w:rPr>
        <w:t>This</w:t>
      </w:r>
      <w:r w:rsidRPr="00F31E5E">
        <w:rPr>
          <w:rFonts w:ascii="Calisto MT" w:hAnsi="Calisto MT"/>
          <w:color w:val="0D0D0D"/>
          <w:sz w:val="12"/>
        </w:rPr>
        <w:t xml:space="preserve"> </w:t>
      </w:r>
      <w:r w:rsidRPr="00F31E5E">
        <w:rPr>
          <w:rFonts w:ascii="Calisto MT" w:hAnsi="Calisto MT"/>
          <w:vanish/>
          <w:color w:val="0D0D0D"/>
          <w:sz w:val="12"/>
        </w:rPr>
        <w:t>week</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chief</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Britain’s</w:t>
      </w:r>
      <w:r w:rsidRPr="00F31E5E">
        <w:rPr>
          <w:rFonts w:ascii="Calisto MT" w:hAnsi="Calisto MT"/>
          <w:color w:val="0D0D0D"/>
          <w:sz w:val="12"/>
        </w:rPr>
        <w:t xml:space="preserve"> </w:t>
      </w:r>
      <w:r w:rsidRPr="00F31E5E">
        <w:rPr>
          <w:rFonts w:ascii="Calisto MT" w:hAnsi="Calisto MT"/>
          <w:vanish/>
          <w:color w:val="0D0D0D"/>
          <w:sz w:val="12"/>
        </w:rPr>
        <w:t>general</w:t>
      </w:r>
      <w:r w:rsidRPr="00F31E5E">
        <w:rPr>
          <w:rFonts w:ascii="Calisto MT" w:hAnsi="Calisto MT"/>
          <w:color w:val="0D0D0D"/>
          <w:sz w:val="12"/>
        </w:rPr>
        <w:t xml:space="preserve"> </w:t>
      </w:r>
      <w:r w:rsidRPr="00F31E5E">
        <w:rPr>
          <w:rFonts w:ascii="Calisto MT" w:hAnsi="Calisto MT"/>
          <w:vanish/>
          <w:color w:val="0D0D0D"/>
          <w:sz w:val="12"/>
        </w:rPr>
        <w:t>staff</w:t>
      </w:r>
      <w:r w:rsidRPr="00F31E5E">
        <w:rPr>
          <w:rFonts w:ascii="Calisto MT" w:hAnsi="Calisto MT"/>
          <w:color w:val="0D0D0D"/>
          <w:sz w:val="12"/>
        </w:rPr>
        <w:t xml:space="preserve"> </w:t>
      </w:r>
      <w:r w:rsidRPr="00F31E5E">
        <w:rPr>
          <w:rFonts w:ascii="Calisto MT" w:hAnsi="Calisto MT"/>
          <w:vanish/>
          <w:color w:val="0D0D0D"/>
          <w:sz w:val="12"/>
        </w:rPr>
        <w:t>warned</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Russian</w:t>
      </w:r>
      <w:r w:rsidRPr="00F31E5E">
        <w:rPr>
          <w:rFonts w:ascii="Calisto MT" w:hAnsi="Calisto MT"/>
          <w:color w:val="0D0D0D"/>
          <w:sz w:val="12"/>
        </w:rPr>
        <w:t xml:space="preserve"> </w:t>
      </w:r>
      <w:r w:rsidRPr="00F31E5E">
        <w:rPr>
          <w:rFonts w:ascii="Calisto MT" w:hAnsi="Calisto MT"/>
          <w:vanish/>
          <w:color w:val="0D0D0D"/>
          <w:sz w:val="12"/>
        </w:rPr>
        <w:t>attack.</w:t>
      </w:r>
      <w:r w:rsidRPr="00F31E5E">
        <w:rPr>
          <w:rFonts w:ascii="Calisto MT" w:hAnsi="Calisto MT"/>
          <w:color w:val="0D0D0D"/>
          <w:sz w:val="12"/>
        </w:rPr>
        <w:t xml:space="preserve"> </w:t>
      </w:r>
      <w:r w:rsidRPr="00F31E5E">
        <w:rPr>
          <w:rFonts w:ascii="Calisto MT" w:hAnsi="Calisto MT"/>
          <w:vanish/>
          <w:color w:val="0D0D0D"/>
          <w:sz w:val="12"/>
        </w:rPr>
        <w:t>Even</w:t>
      </w:r>
      <w:r w:rsidRPr="00F31E5E">
        <w:rPr>
          <w:rFonts w:ascii="Calisto MT" w:hAnsi="Calisto MT"/>
          <w:color w:val="0D0D0D"/>
          <w:sz w:val="12"/>
        </w:rPr>
        <w:t xml:space="preserve"> </w:t>
      </w:r>
      <w:r w:rsidRPr="00F31E5E">
        <w:rPr>
          <w:rFonts w:ascii="Calisto MT" w:hAnsi="Calisto MT"/>
          <w:vanish/>
          <w:color w:val="0D0D0D"/>
          <w:sz w:val="12"/>
        </w:rPr>
        <w:t>now</w:t>
      </w:r>
      <w:r w:rsidRPr="00F31E5E">
        <w:rPr>
          <w:rFonts w:ascii="Calisto MT" w:hAnsi="Calisto MT"/>
          <w:color w:val="0D0D0D"/>
          <w:sz w:val="12"/>
        </w:rPr>
        <w:t xml:space="preserve"> </w:t>
      </w:r>
      <w:r w:rsidRPr="00F31E5E">
        <w:rPr>
          <w:rStyle w:val="Emphasis"/>
          <w:vanish/>
        </w:rPr>
        <w:t>America</w:t>
      </w:r>
      <w:r w:rsidRPr="00F31E5E">
        <w:rPr>
          <w:rStyle w:val="Emphasis"/>
        </w:rPr>
        <w:t xml:space="preserve"> </w:t>
      </w:r>
      <w:r w:rsidRPr="00F31E5E">
        <w:rPr>
          <w:rStyle w:val="Emphasis"/>
          <w:vanish/>
        </w:rPr>
        <w:t>and</w:t>
      </w:r>
      <w:r w:rsidRPr="00F31E5E">
        <w:rPr>
          <w:rStyle w:val="Emphasis"/>
        </w:rPr>
        <w:t xml:space="preserve"> </w:t>
      </w:r>
      <w:r w:rsidRPr="00F31E5E">
        <w:rPr>
          <w:rStyle w:val="Emphasis"/>
          <w:vanish/>
        </w:rPr>
        <w:t>North</w:t>
      </w:r>
      <w:r w:rsidRPr="00F31E5E">
        <w:rPr>
          <w:rStyle w:val="Emphasis"/>
        </w:rPr>
        <w:t xml:space="preserve"> </w:t>
      </w:r>
      <w:r w:rsidRPr="00F31E5E">
        <w:rPr>
          <w:rStyle w:val="Emphasis"/>
          <w:vanish/>
        </w:rPr>
        <w:t>Korea</w:t>
      </w:r>
      <w:r w:rsidRPr="00F31E5E">
        <w:rPr>
          <w:rStyle w:val="Emphasis"/>
        </w:rPr>
        <w:t xml:space="preserve"> </w:t>
      </w:r>
      <w:r w:rsidRPr="00F31E5E">
        <w:rPr>
          <w:rStyle w:val="Emphasis"/>
          <w:vanish/>
        </w:rPr>
        <w:t>are</w:t>
      </w:r>
      <w:r w:rsidRPr="00F31E5E">
        <w:rPr>
          <w:rStyle w:val="Emphasis"/>
        </w:rPr>
        <w:t xml:space="preserve"> </w:t>
      </w:r>
      <w:r w:rsidRPr="00F31E5E">
        <w:rPr>
          <w:rStyle w:val="Emphasis"/>
          <w:highlight w:val="cyan"/>
        </w:rPr>
        <w:t>perilously close to a conflict that risks</w:t>
      </w:r>
      <w:r w:rsidRPr="00F31E5E">
        <w:rPr>
          <w:rStyle w:val="Emphasis"/>
        </w:rPr>
        <w:t xml:space="preserve"> </w:t>
      </w:r>
      <w:r w:rsidRPr="00F31E5E">
        <w:rPr>
          <w:rStyle w:val="Emphasis"/>
          <w:vanish/>
        </w:rPr>
        <w:t>dragging</w:t>
      </w:r>
      <w:r w:rsidRPr="00F31E5E">
        <w:rPr>
          <w:rStyle w:val="Emphasis"/>
        </w:rPr>
        <w:t xml:space="preserve"> </w:t>
      </w:r>
      <w:r w:rsidRPr="00F31E5E">
        <w:rPr>
          <w:rStyle w:val="Emphasis"/>
          <w:vanish/>
        </w:rPr>
        <w:t>in</w:t>
      </w:r>
      <w:r w:rsidRPr="00F31E5E">
        <w:rPr>
          <w:rStyle w:val="Emphasis"/>
        </w:rPr>
        <w:t xml:space="preserve"> </w:t>
      </w:r>
      <w:r w:rsidRPr="00F31E5E">
        <w:rPr>
          <w:rStyle w:val="Emphasis"/>
          <w:vanish/>
        </w:rPr>
        <w:t>China</w:t>
      </w:r>
      <w:r w:rsidRPr="00F31E5E">
        <w:rPr>
          <w:rStyle w:val="Emphasis"/>
        </w:rPr>
        <w:t xml:space="preserve"> </w:t>
      </w:r>
      <w:r w:rsidRPr="00F31E5E">
        <w:rPr>
          <w:rStyle w:val="Emphasis"/>
          <w:vanish/>
        </w:rPr>
        <w:t>or</w:t>
      </w:r>
      <w:r w:rsidRPr="00F31E5E">
        <w:rPr>
          <w:rStyle w:val="Emphasis"/>
        </w:rPr>
        <w:t xml:space="preserve"> </w:t>
      </w:r>
      <w:r w:rsidRPr="00F31E5E">
        <w:rPr>
          <w:rStyle w:val="Emphasis"/>
          <w:highlight w:val="cyan"/>
        </w:rPr>
        <w:t>escalating into nuclear catastrophe</w:t>
      </w:r>
      <w:r w:rsidRPr="00F31E5E">
        <w:rPr>
          <w:rStyle w:val="Emphasis"/>
          <w:vanish/>
        </w:rPr>
        <w:t>.</w:t>
      </w:r>
      <w:r w:rsidRPr="00F31E5E">
        <w:rPr>
          <w:rStyle w:val="Emphasis"/>
        </w:rPr>
        <w:t xml:space="preserve"> </w:t>
      </w:r>
      <w:r w:rsidRPr="00F31E5E">
        <w:rPr>
          <w:rStyle w:val="Emphasis"/>
          <w:bCs/>
          <w:vanish/>
          <w:sz w:val="12"/>
          <w:u w:val="none"/>
        </w:rPr>
        <w:t>As</w:t>
      </w:r>
      <w:r w:rsidRPr="00F31E5E">
        <w:rPr>
          <w:rStyle w:val="Emphasis"/>
          <w:bCs/>
          <w:sz w:val="12"/>
          <w:u w:val="none"/>
        </w:rPr>
        <w:t xml:space="preserve"> </w:t>
      </w:r>
      <w:r w:rsidRPr="00F31E5E">
        <w:rPr>
          <w:rStyle w:val="Emphasis"/>
          <w:bCs/>
          <w:vanish/>
          <w:sz w:val="12"/>
          <w:u w:val="none"/>
        </w:rPr>
        <w:t>our</w:t>
      </w:r>
      <w:r w:rsidRPr="00F31E5E">
        <w:rPr>
          <w:rStyle w:val="Emphasis"/>
          <w:bCs/>
          <w:sz w:val="12"/>
          <w:u w:val="none"/>
        </w:rPr>
        <w:t xml:space="preserve"> </w:t>
      </w:r>
      <w:r w:rsidRPr="00F31E5E">
        <w:rPr>
          <w:rStyle w:val="Emphasis"/>
          <w:bCs/>
          <w:vanish/>
          <w:sz w:val="12"/>
          <w:u w:val="none"/>
        </w:rPr>
        <w:t>special</w:t>
      </w:r>
      <w:r w:rsidRPr="00F31E5E">
        <w:rPr>
          <w:rStyle w:val="Emphasis"/>
          <w:bCs/>
          <w:sz w:val="12"/>
          <w:u w:val="none"/>
        </w:rPr>
        <w:t xml:space="preserve"> </w:t>
      </w:r>
      <w:r w:rsidRPr="00F31E5E">
        <w:rPr>
          <w:rStyle w:val="Emphasis"/>
          <w:bCs/>
          <w:vanish/>
          <w:sz w:val="12"/>
          <w:u w:val="none"/>
        </w:rPr>
        <w:t>report</w:t>
      </w:r>
      <w:r w:rsidRPr="00F31E5E">
        <w:rPr>
          <w:rStyle w:val="Emphasis"/>
          <w:bCs/>
          <w:sz w:val="12"/>
          <w:u w:val="none"/>
        </w:rPr>
        <w:t xml:space="preserve"> </w:t>
      </w:r>
      <w:r w:rsidRPr="00F31E5E">
        <w:rPr>
          <w:rStyle w:val="Emphasis"/>
          <w:bCs/>
          <w:vanish/>
          <w:sz w:val="12"/>
          <w:u w:val="none"/>
        </w:rPr>
        <w:t>this</w:t>
      </w:r>
      <w:r w:rsidRPr="00F31E5E">
        <w:rPr>
          <w:rStyle w:val="Emphasis"/>
          <w:bCs/>
          <w:sz w:val="12"/>
          <w:u w:val="none"/>
        </w:rPr>
        <w:t xml:space="preserve"> </w:t>
      </w:r>
      <w:r w:rsidRPr="00F31E5E">
        <w:rPr>
          <w:rStyle w:val="Emphasis"/>
          <w:bCs/>
          <w:vanish/>
          <w:sz w:val="12"/>
          <w:u w:val="none"/>
        </w:rPr>
        <w:t>week</w:t>
      </w:r>
      <w:r w:rsidRPr="00F31E5E">
        <w:rPr>
          <w:rStyle w:val="Emphasis"/>
          <w:bCs/>
          <w:sz w:val="12"/>
          <w:u w:val="none"/>
        </w:rPr>
        <w:t xml:space="preserve"> </w:t>
      </w:r>
      <w:r w:rsidRPr="00F31E5E">
        <w:rPr>
          <w:rStyle w:val="Emphasis"/>
          <w:bCs/>
          <w:vanish/>
          <w:sz w:val="12"/>
          <w:u w:val="none"/>
        </w:rPr>
        <w:t>on</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future</w:t>
      </w:r>
      <w:r w:rsidRPr="00F31E5E">
        <w:rPr>
          <w:rStyle w:val="Emphasis"/>
          <w:bCs/>
          <w:sz w:val="12"/>
          <w:u w:val="none"/>
        </w:rPr>
        <w:t xml:space="preserve"> </w:t>
      </w:r>
      <w:r w:rsidRPr="00F31E5E">
        <w:rPr>
          <w:rStyle w:val="Emphasis"/>
          <w:bCs/>
          <w:vanish/>
          <w:sz w:val="12"/>
          <w:u w:val="none"/>
        </w:rPr>
        <w:t>of</w:t>
      </w:r>
      <w:r w:rsidRPr="00F31E5E">
        <w:rPr>
          <w:rStyle w:val="Emphasis"/>
          <w:bCs/>
          <w:sz w:val="12"/>
          <w:u w:val="none"/>
        </w:rPr>
        <w:t xml:space="preserve"> </w:t>
      </w:r>
      <w:r w:rsidRPr="00F31E5E">
        <w:rPr>
          <w:rStyle w:val="Emphasis"/>
          <w:bCs/>
          <w:vanish/>
          <w:sz w:val="12"/>
          <w:u w:val="none"/>
        </w:rPr>
        <w:t>war</w:t>
      </w:r>
      <w:r w:rsidRPr="00F31E5E">
        <w:rPr>
          <w:rStyle w:val="Emphasis"/>
          <w:bCs/>
          <w:sz w:val="12"/>
          <w:u w:val="none"/>
        </w:rPr>
        <w:t xml:space="preserve"> </w:t>
      </w:r>
      <w:r w:rsidRPr="00F31E5E">
        <w:rPr>
          <w:rStyle w:val="Emphasis"/>
          <w:bCs/>
          <w:vanish/>
          <w:sz w:val="12"/>
          <w:u w:val="none"/>
        </w:rPr>
        <w:t>argues,</w:t>
      </w:r>
      <w:r w:rsidRPr="00F31E5E">
        <w:rPr>
          <w:rStyle w:val="Emphasis"/>
          <w:bCs/>
          <w:sz w:val="12"/>
          <w:u w:val="none"/>
        </w:rPr>
        <w:t xml:space="preserve"> </w:t>
      </w:r>
      <w:r w:rsidRPr="00F31E5E">
        <w:rPr>
          <w:rStyle w:val="Emphasis"/>
          <w:bCs/>
          <w:vanish/>
          <w:sz w:val="12"/>
          <w:u w:val="none"/>
        </w:rPr>
        <w:t>powerful,</w:t>
      </w:r>
      <w:r w:rsidRPr="00F31E5E">
        <w:rPr>
          <w:rStyle w:val="Emphasis"/>
          <w:bCs/>
          <w:sz w:val="12"/>
          <w:u w:val="none"/>
        </w:rPr>
        <w:t xml:space="preserve"> </w:t>
      </w:r>
      <w:r w:rsidRPr="00F31E5E">
        <w:rPr>
          <w:rStyle w:val="Emphasis"/>
          <w:bCs/>
          <w:vanish/>
          <w:sz w:val="12"/>
          <w:u w:val="none"/>
        </w:rPr>
        <w:t>long-term</w:t>
      </w:r>
      <w:r w:rsidRPr="00F31E5E">
        <w:rPr>
          <w:rStyle w:val="Emphasis"/>
          <w:bCs/>
          <w:sz w:val="12"/>
          <w:u w:val="none"/>
        </w:rPr>
        <w:t xml:space="preserve"> </w:t>
      </w:r>
      <w:r w:rsidRPr="00F31E5E">
        <w:rPr>
          <w:rStyle w:val="Emphasis"/>
          <w:bCs/>
          <w:vanish/>
          <w:sz w:val="12"/>
          <w:u w:val="none"/>
        </w:rPr>
        <w:t>shifts</w:t>
      </w:r>
      <w:r w:rsidRPr="00F31E5E">
        <w:rPr>
          <w:rStyle w:val="Emphasis"/>
          <w:bCs/>
          <w:sz w:val="12"/>
          <w:u w:val="none"/>
        </w:rPr>
        <w:t xml:space="preserve"> </w:t>
      </w:r>
      <w:r w:rsidRPr="00F31E5E">
        <w:rPr>
          <w:rStyle w:val="Emphasis"/>
          <w:bCs/>
          <w:vanish/>
          <w:sz w:val="12"/>
          <w:u w:val="none"/>
        </w:rPr>
        <w:t>in</w:t>
      </w:r>
      <w:r w:rsidRPr="00F31E5E">
        <w:rPr>
          <w:rStyle w:val="Emphasis"/>
          <w:bCs/>
          <w:sz w:val="12"/>
          <w:u w:val="none"/>
        </w:rPr>
        <w:t xml:space="preserve"> </w:t>
      </w:r>
      <w:r w:rsidRPr="00F31E5E">
        <w:rPr>
          <w:rStyle w:val="Emphasis"/>
          <w:bCs/>
          <w:vanish/>
          <w:sz w:val="12"/>
          <w:u w:val="none"/>
        </w:rPr>
        <w:t>geopolitics</w:t>
      </w:r>
      <w:r w:rsidRPr="00F31E5E">
        <w:rPr>
          <w:rStyle w:val="Emphasis"/>
          <w:bCs/>
          <w:sz w:val="12"/>
          <w:u w:val="none"/>
        </w:rPr>
        <w:t xml:space="preserve"> </w:t>
      </w:r>
      <w:r w:rsidRPr="00F31E5E">
        <w:rPr>
          <w:rStyle w:val="Emphasis"/>
          <w:bCs/>
          <w:vanish/>
          <w:sz w:val="12"/>
          <w:u w:val="none"/>
        </w:rPr>
        <w:t>and</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proliferation</w:t>
      </w:r>
      <w:r w:rsidRPr="00F31E5E">
        <w:rPr>
          <w:rStyle w:val="Emphasis"/>
          <w:bCs/>
          <w:sz w:val="12"/>
          <w:u w:val="none"/>
        </w:rPr>
        <w:t xml:space="preserve"> </w:t>
      </w:r>
      <w:r w:rsidRPr="00F31E5E">
        <w:rPr>
          <w:rStyle w:val="Emphasis"/>
          <w:bCs/>
          <w:vanish/>
          <w:sz w:val="12"/>
          <w:u w:val="none"/>
        </w:rPr>
        <w:t>of</w:t>
      </w:r>
      <w:r w:rsidRPr="00F31E5E">
        <w:rPr>
          <w:rStyle w:val="Emphasis"/>
          <w:bCs/>
          <w:sz w:val="12"/>
          <w:u w:val="none"/>
        </w:rPr>
        <w:t xml:space="preserve"> </w:t>
      </w:r>
      <w:r w:rsidRPr="00F31E5E">
        <w:rPr>
          <w:rStyle w:val="Emphasis"/>
          <w:bCs/>
          <w:vanish/>
          <w:sz w:val="12"/>
          <w:u w:val="none"/>
        </w:rPr>
        <w:t>new</w:t>
      </w:r>
      <w:r w:rsidRPr="00F31E5E">
        <w:rPr>
          <w:rStyle w:val="Emphasis"/>
          <w:bCs/>
          <w:sz w:val="12"/>
          <w:u w:val="none"/>
        </w:rPr>
        <w:t xml:space="preserve"> </w:t>
      </w:r>
      <w:r w:rsidRPr="00F31E5E">
        <w:rPr>
          <w:rStyle w:val="Emphasis"/>
          <w:bCs/>
          <w:vanish/>
          <w:sz w:val="12"/>
          <w:u w:val="none"/>
        </w:rPr>
        <w:t>technologies</w:t>
      </w:r>
      <w:r w:rsidRPr="00F31E5E">
        <w:rPr>
          <w:rStyle w:val="Emphasis"/>
          <w:bCs/>
          <w:sz w:val="12"/>
          <w:u w:val="none"/>
        </w:rPr>
        <w:t xml:space="preserve"> </w:t>
      </w:r>
      <w:r w:rsidRPr="00F31E5E">
        <w:rPr>
          <w:rStyle w:val="Emphasis"/>
          <w:bCs/>
          <w:vanish/>
          <w:sz w:val="12"/>
          <w:u w:val="none"/>
        </w:rPr>
        <w:t>are</w:t>
      </w:r>
      <w:r w:rsidRPr="00F31E5E">
        <w:rPr>
          <w:rStyle w:val="Emphasis"/>
          <w:bCs/>
          <w:sz w:val="12"/>
          <w:u w:val="none"/>
        </w:rPr>
        <w:t xml:space="preserve"> </w:t>
      </w:r>
      <w:r w:rsidRPr="00F31E5E">
        <w:rPr>
          <w:rStyle w:val="Emphasis"/>
          <w:bCs/>
          <w:vanish/>
          <w:sz w:val="12"/>
          <w:u w:val="none"/>
        </w:rPr>
        <w:t>eroding</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extraordinary</w:t>
      </w:r>
      <w:r w:rsidRPr="00F31E5E">
        <w:rPr>
          <w:rStyle w:val="Emphasis"/>
          <w:bCs/>
          <w:sz w:val="12"/>
          <w:u w:val="none"/>
        </w:rPr>
        <w:t xml:space="preserve"> </w:t>
      </w:r>
      <w:r w:rsidRPr="00F31E5E">
        <w:rPr>
          <w:rStyle w:val="Emphasis"/>
          <w:bCs/>
          <w:vanish/>
          <w:sz w:val="12"/>
          <w:u w:val="none"/>
        </w:rPr>
        <w:t>military</w:t>
      </w:r>
      <w:r w:rsidRPr="00F31E5E">
        <w:rPr>
          <w:rStyle w:val="Emphasis"/>
          <w:bCs/>
          <w:sz w:val="12"/>
          <w:u w:val="none"/>
        </w:rPr>
        <w:t xml:space="preserve"> </w:t>
      </w:r>
      <w:r w:rsidRPr="00F31E5E">
        <w:rPr>
          <w:rStyle w:val="Emphasis"/>
          <w:bCs/>
          <w:vanish/>
          <w:sz w:val="12"/>
          <w:u w:val="none"/>
        </w:rPr>
        <w:t>dominance</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America</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its</w:t>
      </w:r>
      <w:r w:rsidRPr="00F31E5E">
        <w:rPr>
          <w:rFonts w:ascii="Calisto MT" w:hAnsi="Calisto MT"/>
          <w:color w:val="0D0D0D"/>
          <w:sz w:val="12"/>
        </w:rPr>
        <w:t xml:space="preserve"> </w:t>
      </w:r>
      <w:r w:rsidRPr="00F31E5E">
        <w:rPr>
          <w:rFonts w:ascii="Calisto MT" w:hAnsi="Calisto MT"/>
          <w:vanish/>
          <w:color w:val="0D0D0D"/>
          <w:sz w:val="12"/>
        </w:rPr>
        <w:t>allies</w:t>
      </w:r>
      <w:r w:rsidRPr="00F31E5E">
        <w:rPr>
          <w:rFonts w:ascii="Calisto MT" w:hAnsi="Calisto MT"/>
          <w:color w:val="0D0D0D"/>
          <w:sz w:val="12"/>
        </w:rPr>
        <w:t xml:space="preserve"> </w:t>
      </w:r>
      <w:r w:rsidRPr="00F31E5E">
        <w:rPr>
          <w:rFonts w:ascii="Calisto MT" w:hAnsi="Calisto MT"/>
          <w:vanish/>
          <w:color w:val="0D0D0D"/>
          <w:sz w:val="12"/>
        </w:rPr>
        <w:t>have</w:t>
      </w:r>
      <w:r w:rsidRPr="00F31E5E">
        <w:rPr>
          <w:rFonts w:ascii="Calisto MT" w:hAnsi="Calisto MT"/>
          <w:color w:val="0D0D0D"/>
          <w:sz w:val="12"/>
        </w:rPr>
        <w:t xml:space="preserve"> </w:t>
      </w:r>
      <w:r w:rsidRPr="00F31E5E">
        <w:rPr>
          <w:rFonts w:ascii="Calisto MT" w:hAnsi="Calisto MT"/>
          <w:vanish/>
          <w:color w:val="0D0D0D"/>
          <w:sz w:val="12"/>
        </w:rPr>
        <w:t>enjoyed.</w:t>
      </w:r>
      <w:r w:rsidRPr="00F31E5E">
        <w:rPr>
          <w:rFonts w:ascii="Calisto MT" w:hAnsi="Calisto MT"/>
          <w:color w:val="0D0D0D"/>
          <w:sz w:val="12"/>
        </w:rPr>
        <w:t xml:space="preserve"> </w:t>
      </w:r>
      <w:r w:rsidRPr="00F31E5E">
        <w:rPr>
          <w:rStyle w:val="Emphasis"/>
          <w:vanish/>
        </w:rPr>
        <w:t>Conflict</w:t>
      </w:r>
      <w:r w:rsidRPr="00F31E5E">
        <w:rPr>
          <w:rStyle w:val="Emphasis"/>
        </w:rPr>
        <w:t xml:space="preserve"> </w:t>
      </w:r>
      <w:r w:rsidRPr="00F31E5E">
        <w:rPr>
          <w:rStyle w:val="Emphasis"/>
          <w:vanish/>
        </w:rPr>
        <w:t>on</w:t>
      </w:r>
      <w:r w:rsidRPr="00F31E5E">
        <w:rPr>
          <w:rStyle w:val="Emphasis"/>
        </w:rPr>
        <w:t xml:space="preserve"> </w:t>
      </w:r>
      <w:r w:rsidRPr="00F31E5E">
        <w:rPr>
          <w:rStyle w:val="Emphasis"/>
          <w:vanish/>
        </w:rPr>
        <w:t>a</w:t>
      </w:r>
      <w:r w:rsidRPr="00F31E5E">
        <w:rPr>
          <w:rStyle w:val="Emphasis"/>
        </w:rPr>
        <w:t xml:space="preserve"> </w:t>
      </w:r>
      <w:r w:rsidRPr="00F31E5E">
        <w:rPr>
          <w:rStyle w:val="Emphasis"/>
          <w:vanish/>
        </w:rPr>
        <w:t>scale</w:t>
      </w:r>
      <w:r w:rsidRPr="00F31E5E">
        <w:rPr>
          <w:rStyle w:val="Emphasis"/>
        </w:rPr>
        <w:t xml:space="preserve"> </w:t>
      </w:r>
      <w:r w:rsidRPr="00F31E5E">
        <w:rPr>
          <w:rStyle w:val="Emphasis"/>
          <w:vanish/>
        </w:rPr>
        <w:t>and</w:t>
      </w:r>
      <w:r w:rsidRPr="00F31E5E">
        <w:rPr>
          <w:rStyle w:val="Emphasis"/>
        </w:rPr>
        <w:t xml:space="preserve"> </w:t>
      </w:r>
      <w:r w:rsidRPr="00F31E5E">
        <w:rPr>
          <w:rStyle w:val="Emphasis"/>
          <w:vanish/>
        </w:rPr>
        <w:t>intensity</w:t>
      </w:r>
      <w:r w:rsidRPr="00F31E5E">
        <w:rPr>
          <w:rStyle w:val="Emphasis"/>
        </w:rPr>
        <w:t xml:space="preserve"> </w:t>
      </w:r>
      <w:r w:rsidRPr="00F31E5E">
        <w:rPr>
          <w:rStyle w:val="Emphasis"/>
          <w:vanish/>
        </w:rPr>
        <w:t>not</w:t>
      </w:r>
      <w:r w:rsidRPr="00F31E5E">
        <w:rPr>
          <w:rStyle w:val="Emphasis"/>
        </w:rPr>
        <w:t xml:space="preserve"> </w:t>
      </w:r>
      <w:r w:rsidRPr="00F31E5E">
        <w:rPr>
          <w:rStyle w:val="Emphasis"/>
          <w:vanish/>
        </w:rPr>
        <w:t>seen</w:t>
      </w:r>
      <w:r w:rsidRPr="00F31E5E">
        <w:rPr>
          <w:rStyle w:val="Emphasis"/>
        </w:rPr>
        <w:t xml:space="preserve"> </w:t>
      </w:r>
      <w:r w:rsidRPr="00F31E5E">
        <w:rPr>
          <w:rStyle w:val="Emphasis"/>
          <w:vanish/>
        </w:rPr>
        <w:t>since</w:t>
      </w:r>
      <w:r w:rsidRPr="00F31E5E">
        <w:rPr>
          <w:rStyle w:val="Emphasis"/>
        </w:rPr>
        <w:t xml:space="preserve"> </w:t>
      </w:r>
      <w:r w:rsidRPr="00F31E5E">
        <w:rPr>
          <w:rStyle w:val="Emphasis"/>
          <w:vanish/>
        </w:rPr>
        <w:t>the</w:t>
      </w:r>
      <w:r w:rsidRPr="00F31E5E">
        <w:rPr>
          <w:rStyle w:val="Emphasis"/>
        </w:rPr>
        <w:t xml:space="preserve"> </w:t>
      </w:r>
      <w:r w:rsidRPr="00F31E5E">
        <w:rPr>
          <w:rStyle w:val="Emphasis"/>
          <w:vanish/>
        </w:rPr>
        <w:t>second</w:t>
      </w:r>
      <w:r w:rsidRPr="00F31E5E">
        <w:rPr>
          <w:rStyle w:val="Emphasis"/>
        </w:rPr>
        <w:t xml:space="preserve"> </w:t>
      </w:r>
      <w:r w:rsidRPr="00F31E5E">
        <w:rPr>
          <w:rStyle w:val="Emphasis"/>
          <w:vanish/>
        </w:rPr>
        <w:t>world</w:t>
      </w:r>
      <w:r w:rsidRPr="00F31E5E">
        <w:rPr>
          <w:rStyle w:val="Emphasis"/>
        </w:rPr>
        <w:t xml:space="preserve"> </w:t>
      </w:r>
      <w:r w:rsidRPr="00F31E5E">
        <w:rPr>
          <w:rStyle w:val="Emphasis"/>
          <w:vanish/>
        </w:rPr>
        <w:t>war</w:t>
      </w:r>
      <w:r w:rsidRPr="00F31E5E">
        <w:rPr>
          <w:rStyle w:val="Emphasis"/>
        </w:rPr>
        <w:t xml:space="preserve"> </w:t>
      </w:r>
      <w:r w:rsidRPr="00F31E5E">
        <w:rPr>
          <w:rStyle w:val="Emphasis"/>
          <w:vanish/>
        </w:rPr>
        <w:t>is</w:t>
      </w:r>
      <w:r w:rsidRPr="00F31E5E">
        <w:rPr>
          <w:rStyle w:val="Emphasis"/>
        </w:rPr>
        <w:t xml:space="preserve"> </w:t>
      </w:r>
      <w:r w:rsidRPr="00F31E5E">
        <w:rPr>
          <w:rStyle w:val="Emphasis"/>
          <w:vanish/>
        </w:rPr>
        <w:t>once</w:t>
      </w:r>
      <w:r w:rsidRPr="00F31E5E">
        <w:rPr>
          <w:rStyle w:val="Emphasis"/>
        </w:rPr>
        <w:t xml:space="preserve"> </w:t>
      </w:r>
      <w:r w:rsidRPr="00F31E5E">
        <w:rPr>
          <w:rStyle w:val="Emphasis"/>
          <w:vanish/>
        </w:rPr>
        <w:t>again</w:t>
      </w:r>
      <w:r w:rsidRPr="00F31E5E">
        <w:rPr>
          <w:rStyle w:val="Emphasis"/>
        </w:rPr>
        <w:t xml:space="preserve"> </w:t>
      </w:r>
      <w:r w:rsidRPr="00F31E5E">
        <w:rPr>
          <w:rStyle w:val="Emphasis"/>
          <w:vanish/>
        </w:rPr>
        <w:t>plausible.</w:t>
      </w:r>
      <w:r w:rsidRPr="00F31E5E">
        <w:rPr>
          <w:rStyle w:val="Emphasis"/>
        </w:rPr>
        <w:t xml:space="preserve"> </w:t>
      </w:r>
      <w:r w:rsidRPr="00F31E5E">
        <w:rPr>
          <w:rStyle w:val="Emphasis"/>
          <w:vanish/>
        </w:rPr>
        <w:t>The</w:t>
      </w:r>
      <w:r w:rsidRPr="00F31E5E">
        <w:rPr>
          <w:rStyle w:val="Emphasis"/>
        </w:rPr>
        <w:t xml:space="preserve"> </w:t>
      </w:r>
      <w:r w:rsidRPr="00F31E5E">
        <w:rPr>
          <w:rStyle w:val="Emphasis"/>
          <w:vanish/>
        </w:rPr>
        <w:t>world</w:t>
      </w:r>
      <w:r w:rsidRPr="00F31E5E">
        <w:rPr>
          <w:rStyle w:val="Emphasis"/>
        </w:rPr>
        <w:t xml:space="preserve"> </w:t>
      </w:r>
      <w:r w:rsidRPr="00F31E5E">
        <w:rPr>
          <w:rStyle w:val="Emphasis"/>
          <w:vanish/>
        </w:rPr>
        <w:t>is</w:t>
      </w:r>
      <w:r w:rsidRPr="00F31E5E">
        <w:rPr>
          <w:rStyle w:val="Emphasis"/>
        </w:rPr>
        <w:t xml:space="preserve"> </w:t>
      </w:r>
      <w:r w:rsidRPr="00F31E5E">
        <w:rPr>
          <w:rStyle w:val="Emphasis"/>
          <w:vanish/>
        </w:rPr>
        <w:t>not</w:t>
      </w:r>
      <w:r w:rsidRPr="00F31E5E">
        <w:rPr>
          <w:rStyle w:val="Emphasis"/>
        </w:rPr>
        <w:t xml:space="preserve"> </w:t>
      </w:r>
      <w:r w:rsidRPr="00F31E5E">
        <w:rPr>
          <w:rStyle w:val="Emphasis"/>
          <w:vanish/>
        </w:rPr>
        <w:t>prepared.</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pressing</w:t>
      </w:r>
      <w:r w:rsidRPr="00F31E5E">
        <w:rPr>
          <w:rFonts w:ascii="Calisto MT" w:hAnsi="Calisto MT"/>
          <w:color w:val="0D0D0D"/>
          <w:sz w:val="12"/>
        </w:rPr>
        <w:t xml:space="preserve"> </w:t>
      </w:r>
      <w:r w:rsidRPr="00F31E5E">
        <w:rPr>
          <w:rFonts w:ascii="Calisto MT" w:hAnsi="Calisto MT"/>
          <w:vanish/>
          <w:color w:val="0D0D0D"/>
          <w:sz w:val="12"/>
        </w:rPr>
        <w:t>danger</w:t>
      </w:r>
      <w:r w:rsidRPr="00F31E5E">
        <w:rPr>
          <w:rFonts w:ascii="Calisto MT" w:hAnsi="Calisto MT"/>
          <w:color w:val="0D0D0D"/>
          <w:sz w:val="12"/>
        </w:rPr>
        <w:t xml:space="preserve"> </w:t>
      </w:r>
      <w:r w:rsidRPr="00F31E5E">
        <w:rPr>
          <w:rFonts w:ascii="Calisto MT" w:hAnsi="Calisto MT"/>
          <w:vanish/>
          <w:color w:val="0D0D0D"/>
          <w:sz w:val="12"/>
        </w:rPr>
        <w:t>is</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war</w:t>
      </w:r>
      <w:r w:rsidRPr="00F31E5E">
        <w:rPr>
          <w:rFonts w:ascii="Calisto MT" w:hAnsi="Calisto MT"/>
          <w:color w:val="0D0D0D"/>
          <w:sz w:val="12"/>
        </w:rPr>
        <w:t xml:space="preserve"> </w:t>
      </w:r>
      <w:r w:rsidRPr="00F31E5E">
        <w:rPr>
          <w:rFonts w:ascii="Calisto MT" w:hAnsi="Calisto MT"/>
          <w:vanish/>
          <w:color w:val="0D0D0D"/>
          <w:sz w:val="12"/>
        </w:rPr>
        <w:t>on</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Korean</w:t>
      </w:r>
      <w:r w:rsidRPr="00F31E5E">
        <w:rPr>
          <w:rFonts w:ascii="Calisto MT" w:hAnsi="Calisto MT"/>
          <w:color w:val="0D0D0D"/>
          <w:sz w:val="12"/>
        </w:rPr>
        <w:t xml:space="preserve"> </w:t>
      </w:r>
      <w:r w:rsidRPr="00F31E5E">
        <w:rPr>
          <w:rFonts w:ascii="Calisto MT" w:hAnsi="Calisto MT"/>
          <w:vanish/>
          <w:color w:val="0D0D0D"/>
          <w:sz w:val="12"/>
        </w:rPr>
        <w:t>peninsula,</w:t>
      </w:r>
      <w:r w:rsidRPr="00F31E5E">
        <w:rPr>
          <w:rFonts w:ascii="Calisto MT" w:hAnsi="Calisto MT"/>
          <w:color w:val="0D0D0D"/>
          <w:sz w:val="12"/>
        </w:rPr>
        <w:t xml:space="preserve"> </w:t>
      </w:r>
      <w:r w:rsidRPr="00F31E5E">
        <w:rPr>
          <w:rFonts w:ascii="Calisto MT" w:hAnsi="Calisto MT"/>
          <w:vanish/>
          <w:color w:val="0D0D0D"/>
          <w:sz w:val="12"/>
        </w:rPr>
        <w:t>perhaps</w:t>
      </w:r>
      <w:r w:rsidRPr="00F31E5E">
        <w:rPr>
          <w:rFonts w:ascii="Calisto MT" w:hAnsi="Calisto MT"/>
          <w:color w:val="0D0D0D"/>
          <w:sz w:val="12"/>
        </w:rPr>
        <w:t xml:space="preserve"> </w:t>
      </w:r>
      <w:r w:rsidRPr="00F31E5E">
        <w:rPr>
          <w:rFonts w:ascii="Calisto MT" w:hAnsi="Calisto MT"/>
          <w:vanish/>
          <w:color w:val="0D0D0D"/>
          <w:sz w:val="12"/>
        </w:rPr>
        <w:t>this</w:t>
      </w:r>
      <w:r w:rsidRPr="00F31E5E">
        <w:rPr>
          <w:rFonts w:ascii="Calisto MT" w:hAnsi="Calisto MT"/>
          <w:color w:val="0D0D0D"/>
          <w:sz w:val="12"/>
        </w:rPr>
        <w:t xml:space="preserve"> </w:t>
      </w:r>
      <w:r w:rsidRPr="00F31E5E">
        <w:rPr>
          <w:rFonts w:ascii="Calisto MT" w:hAnsi="Calisto MT"/>
          <w:vanish/>
          <w:color w:val="0D0D0D"/>
          <w:sz w:val="12"/>
        </w:rPr>
        <w:t>year.</w:t>
      </w:r>
      <w:r w:rsidRPr="00F31E5E">
        <w:rPr>
          <w:rFonts w:ascii="Calisto MT" w:hAnsi="Calisto MT"/>
          <w:color w:val="0D0D0D"/>
          <w:sz w:val="12"/>
        </w:rPr>
        <w:t xml:space="preserve"> </w:t>
      </w:r>
      <w:r w:rsidRPr="00F31E5E">
        <w:rPr>
          <w:rFonts w:ascii="Calisto MT" w:hAnsi="Calisto MT"/>
          <w:vanish/>
          <w:color w:val="0D0D0D"/>
          <w:sz w:val="12"/>
        </w:rPr>
        <w:t>Donald</w:t>
      </w:r>
      <w:r w:rsidRPr="00F31E5E">
        <w:rPr>
          <w:rFonts w:ascii="Calisto MT" w:hAnsi="Calisto MT"/>
          <w:color w:val="0D0D0D"/>
          <w:sz w:val="12"/>
        </w:rPr>
        <w:t xml:space="preserve"> </w:t>
      </w:r>
      <w:r w:rsidRPr="00F31E5E">
        <w:rPr>
          <w:rFonts w:ascii="Calisto MT" w:hAnsi="Calisto MT"/>
          <w:vanish/>
          <w:color w:val="0D0D0D"/>
          <w:sz w:val="12"/>
        </w:rPr>
        <w:t>Trump</w:t>
      </w:r>
      <w:r w:rsidRPr="00F31E5E">
        <w:rPr>
          <w:rFonts w:ascii="Calisto MT" w:hAnsi="Calisto MT"/>
          <w:color w:val="0D0D0D"/>
          <w:sz w:val="12"/>
        </w:rPr>
        <w:t xml:space="preserve"> </w:t>
      </w:r>
      <w:r w:rsidRPr="00F31E5E">
        <w:rPr>
          <w:rFonts w:ascii="Calisto MT" w:hAnsi="Calisto MT"/>
          <w:vanish/>
          <w:color w:val="0D0D0D"/>
          <w:sz w:val="12"/>
        </w:rPr>
        <w:t>has</w:t>
      </w:r>
      <w:r w:rsidRPr="00F31E5E">
        <w:rPr>
          <w:rFonts w:ascii="Calisto MT" w:hAnsi="Calisto MT"/>
          <w:color w:val="0D0D0D"/>
          <w:sz w:val="12"/>
        </w:rPr>
        <w:t xml:space="preserve"> </w:t>
      </w:r>
      <w:r w:rsidRPr="00F31E5E">
        <w:rPr>
          <w:rFonts w:ascii="Calisto MT" w:hAnsi="Calisto MT"/>
          <w:vanish/>
          <w:color w:val="0D0D0D"/>
          <w:sz w:val="12"/>
        </w:rPr>
        <w:t>vowed</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prevent</w:t>
      </w:r>
      <w:r w:rsidRPr="00F31E5E">
        <w:rPr>
          <w:rFonts w:ascii="Calisto MT" w:hAnsi="Calisto MT"/>
          <w:color w:val="0D0D0D"/>
          <w:sz w:val="12"/>
        </w:rPr>
        <w:t xml:space="preserve"> </w:t>
      </w:r>
      <w:r w:rsidRPr="00F31E5E">
        <w:rPr>
          <w:rFonts w:ascii="Calisto MT" w:hAnsi="Calisto MT"/>
          <w:vanish/>
          <w:color w:val="0D0D0D"/>
          <w:sz w:val="12"/>
        </w:rPr>
        <w:t>Kim</w:t>
      </w:r>
      <w:r w:rsidRPr="00F31E5E">
        <w:rPr>
          <w:rFonts w:ascii="Calisto MT" w:hAnsi="Calisto MT"/>
          <w:color w:val="0D0D0D"/>
          <w:sz w:val="12"/>
        </w:rPr>
        <w:t xml:space="preserve"> </w:t>
      </w:r>
      <w:r w:rsidRPr="00F31E5E">
        <w:rPr>
          <w:rFonts w:ascii="Calisto MT" w:hAnsi="Calisto MT"/>
          <w:vanish/>
          <w:color w:val="0D0D0D"/>
          <w:sz w:val="12"/>
        </w:rPr>
        <w:t>Jong</w:t>
      </w:r>
      <w:r w:rsidRPr="00F31E5E">
        <w:rPr>
          <w:rFonts w:ascii="Calisto MT" w:hAnsi="Calisto MT"/>
          <w:color w:val="0D0D0D"/>
          <w:sz w:val="12"/>
        </w:rPr>
        <w:t xml:space="preserve"> </w:t>
      </w:r>
      <w:r w:rsidRPr="00F31E5E">
        <w:rPr>
          <w:rFonts w:ascii="Calisto MT" w:hAnsi="Calisto MT"/>
          <w:vanish/>
          <w:color w:val="0D0D0D"/>
          <w:sz w:val="12"/>
        </w:rPr>
        <w:t>Un,</w:t>
      </w:r>
      <w:r w:rsidRPr="00F31E5E">
        <w:rPr>
          <w:rFonts w:ascii="Calisto MT" w:hAnsi="Calisto MT"/>
          <w:color w:val="0D0D0D"/>
          <w:sz w:val="12"/>
        </w:rPr>
        <w:t xml:space="preserve"> </w:t>
      </w:r>
      <w:r w:rsidRPr="00F31E5E">
        <w:rPr>
          <w:rFonts w:ascii="Calisto MT" w:hAnsi="Calisto MT"/>
          <w:vanish/>
          <w:color w:val="0D0D0D"/>
          <w:sz w:val="12"/>
        </w:rPr>
        <w:t>North</w:t>
      </w:r>
      <w:r w:rsidRPr="00F31E5E">
        <w:rPr>
          <w:rFonts w:ascii="Calisto MT" w:hAnsi="Calisto MT"/>
          <w:color w:val="0D0D0D"/>
          <w:sz w:val="12"/>
        </w:rPr>
        <w:t xml:space="preserve"> </w:t>
      </w:r>
      <w:r w:rsidRPr="00F31E5E">
        <w:rPr>
          <w:rFonts w:ascii="Calisto MT" w:hAnsi="Calisto MT"/>
          <w:vanish/>
          <w:color w:val="0D0D0D"/>
          <w:sz w:val="12"/>
        </w:rPr>
        <w:t>Korea’s</w:t>
      </w:r>
      <w:r w:rsidRPr="00F31E5E">
        <w:rPr>
          <w:rFonts w:ascii="Calisto MT" w:hAnsi="Calisto MT"/>
          <w:color w:val="0D0D0D"/>
          <w:sz w:val="12"/>
        </w:rPr>
        <w:t xml:space="preserve"> </w:t>
      </w:r>
      <w:r w:rsidRPr="00F31E5E">
        <w:rPr>
          <w:rFonts w:ascii="Calisto MT" w:hAnsi="Calisto MT"/>
          <w:vanish/>
          <w:color w:val="0D0D0D"/>
          <w:sz w:val="12"/>
        </w:rPr>
        <w:t>leader,</w:t>
      </w:r>
      <w:r w:rsidRPr="00F31E5E">
        <w:rPr>
          <w:rFonts w:ascii="Calisto MT" w:hAnsi="Calisto MT"/>
          <w:color w:val="0D0D0D"/>
          <w:sz w:val="12"/>
        </w:rPr>
        <w:t xml:space="preserve"> </w:t>
      </w:r>
      <w:r w:rsidRPr="00F31E5E">
        <w:rPr>
          <w:rFonts w:ascii="Calisto MT" w:hAnsi="Calisto MT"/>
          <w:vanish/>
          <w:color w:val="0D0D0D"/>
          <w:sz w:val="12"/>
        </w:rPr>
        <w:t>from</w:t>
      </w:r>
      <w:r w:rsidRPr="00F31E5E">
        <w:rPr>
          <w:rFonts w:ascii="Calisto MT" w:hAnsi="Calisto MT"/>
          <w:color w:val="0D0D0D"/>
          <w:sz w:val="12"/>
        </w:rPr>
        <w:t xml:space="preserve"> </w:t>
      </w:r>
      <w:r w:rsidRPr="00F31E5E">
        <w:rPr>
          <w:rFonts w:ascii="Calisto MT" w:hAnsi="Calisto MT"/>
          <w:vanish/>
          <w:color w:val="0D0D0D"/>
          <w:sz w:val="12"/>
        </w:rPr>
        <w:t>being</w:t>
      </w:r>
      <w:r w:rsidRPr="00F31E5E">
        <w:rPr>
          <w:rFonts w:ascii="Calisto MT" w:hAnsi="Calisto MT"/>
          <w:color w:val="0D0D0D"/>
          <w:sz w:val="12"/>
        </w:rPr>
        <w:t xml:space="preserve"> </w:t>
      </w:r>
      <w:r w:rsidRPr="00F31E5E">
        <w:rPr>
          <w:rFonts w:ascii="Calisto MT" w:hAnsi="Calisto MT"/>
          <w:vanish/>
          <w:color w:val="0D0D0D"/>
          <w:sz w:val="12"/>
        </w:rPr>
        <w:t>able</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strike</w:t>
      </w:r>
      <w:r w:rsidRPr="00F31E5E">
        <w:rPr>
          <w:rFonts w:ascii="Calisto MT" w:hAnsi="Calisto MT"/>
          <w:color w:val="0D0D0D"/>
          <w:sz w:val="12"/>
        </w:rPr>
        <w:t xml:space="preserve"> </w:t>
      </w:r>
      <w:r w:rsidRPr="00F31E5E">
        <w:rPr>
          <w:rFonts w:ascii="Calisto MT" w:hAnsi="Calisto MT"/>
          <w:vanish/>
          <w:color w:val="0D0D0D"/>
          <w:sz w:val="12"/>
        </w:rPr>
        <w:t>America</w:t>
      </w:r>
      <w:r w:rsidRPr="00F31E5E">
        <w:rPr>
          <w:rFonts w:ascii="Calisto MT" w:hAnsi="Calisto MT"/>
          <w:color w:val="0D0D0D"/>
          <w:sz w:val="12"/>
        </w:rPr>
        <w:t xml:space="preserve"> </w:t>
      </w:r>
      <w:r w:rsidRPr="00F31E5E">
        <w:rPr>
          <w:rFonts w:ascii="Calisto MT" w:hAnsi="Calisto MT"/>
          <w:vanish/>
          <w:color w:val="0D0D0D"/>
          <w:sz w:val="12"/>
        </w:rPr>
        <w:t>with</w:t>
      </w:r>
      <w:r w:rsidRPr="00F31E5E">
        <w:rPr>
          <w:rFonts w:ascii="Calisto MT" w:hAnsi="Calisto MT"/>
          <w:color w:val="0D0D0D"/>
          <w:sz w:val="12"/>
        </w:rPr>
        <w:t xml:space="preserve"> </w:t>
      </w:r>
      <w:r w:rsidRPr="00F31E5E">
        <w:rPr>
          <w:rFonts w:ascii="Calisto MT" w:hAnsi="Calisto MT"/>
          <w:vanish/>
          <w:color w:val="0D0D0D"/>
          <w:sz w:val="12"/>
        </w:rPr>
        <w:t>nuclear-armed</w:t>
      </w:r>
      <w:r w:rsidRPr="00F31E5E">
        <w:rPr>
          <w:rFonts w:ascii="Calisto MT" w:hAnsi="Calisto MT"/>
          <w:color w:val="0D0D0D"/>
          <w:sz w:val="12"/>
        </w:rPr>
        <w:t xml:space="preserve"> </w:t>
      </w:r>
      <w:r w:rsidRPr="00F31E5E">
        <w:rPr>
          <w:rFonts w:ascii="Calisto MT" w:hAnsi="Calisto MT"/>
          <w:vanish/>
          <w:color w:val="0D0D0D"/>
          <w:sz w:val="12"/>
        </w:rPr>
        <w:t>ballistic</w:t>
      </w:r>
      <w:r w:rsidRPr="00F31E5E">
        <w:rPr>
          <w:rFonts w:ascii="Calisto MT" w:hAnsi="Calisto MT"/>
          <w:color w:val="0D0D0D"/>
          <w:sz w:val="12"/>
        </w:rPr>
        <w:t xml:space="preserve"> </w:t>
      </w:r>
      <w:r w:rsidRPr="00F31E5E">
        <w:rPr>
          <w:rFonts w:ascii="Calisto MT" w:hAnsi="Calisto MT"/>
          <w:vanish/>
          <w:color w:val="0D0D0D"/>
          <w:sz w:val="12"/>
        </w:rPr>
        <w:t>missiles,</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capability</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recent</w:t>
      </w:r>
      <w:r w:rsidRPr="00F31E5E">
        <w:rPr>
          <w:rFonts w:ascii="Calisto MT" w:hAnsi="Calisto MT"/>
          <w:color w:val="0D0D0D"/>
          <w:sz w:val="12"/>
        </w:rPr>
        <w:t xml:space="preserve"> </w:t>
      </w:r>
      <w:r w:rsidRPr="00F31E5E">
        <w:rPr>
          <w:rFonts w:ascii="Calisto MT" w:hAnsi="Calisto MT"/>
          <w:vanish/>
          <w:color w:val="0D0D0D"/>
          <w:sz w:val="12"/>
        </w:rPr>
        <w:t>tests</w:t>
      </w:r>
      <w:r w:rsidRPr="00F31E5E">
        <w:rPr>
          <w:rFonts w:ascii="Calisto MT" w:hAnsi="Calisto MT"/>
          <w:color w:val="0D0D0D"/>
          <w:sz w:val="12"/>
        </w:rPr>
        <w:t xml:space="preserve"> </w:t>
      </w:r>
      <w:r w:rsidRPr="00F31E5E">
        <w:rPr>
          <w:rFonts w:ascii="Calisto MT" w:hAnsi="Calisto MT"/>
          <w:vanish/>
          <w:color w:val="0D0D0D"/>
          <w:sz w:val="12"/>
        </w:rPr>
        <w:t>suggest</w:t>
      </w:r>
      <w:r w:rsidRPr="00F31E5E">
        <w:rPr>
          <w:rFonts w:ascii="Calisto MT" w:hAnsi="Calisto MT"/>
          <w:color w:val="0D0D0D"/>
          <w:sz w:val="12"/>
        </w:rPr>
        <w:t xml:space="preserve"> </w:t>
      </w:r>
      <w:r w:rsidRPr="00F31E5E">
        <w:rPr>
          <w:rFonts w:ascii="Calisto MT" w:hAnsi="Calisto MT"/>
          <w:vanish/>
          <w:color w:val="0D0D0D"/>
          <w:sz w:val="12"/>
        </w:rPr>
        <w:t>he</w:t>
      </w:r>
      <w:r w:rsidRPr="00F31E5E">
        <w:rPr>
          <w:rFonts w:ascii="Calisto MT" w:hAnsi="Calisto MT"/>
          <w:color w:val="0D0D0D"/>
          <w:sz w:val="12"/>
        </w:rPr>
        <w:t xml:space="preserve"> </w:t>
      </w:r>
      <w:r w:rsidRPr="00F31E5E">
        <w:rPr>
          <w:rFonts w:ascii="Calisto MT" w:hAnsi="Calisto MT"/>
          <w:vanish/>
          <w:color w:val="0D0D0D"/>
          <w:sz w:val="12"/>
        </w:rPr>
        <w:t>may</w:t>
      </w:r>
      <w:r w:rsidRPr="00F31E5E">
        <w:rPr>
          <w:rFonts w:ascii="Calisto MT" w:hAnsi="Calisto MT"/>
          <w:color w:val="0D0D0D"/>
          <w:sz w:val="12"/>
        </w:rPr>
        <w:t xml:space="preserve"> </w:t>
      </w:r>
      <w:r w:rsidRPr="00F31E5E">
        <w:rPr>
          <w:rFonts w:ascii="Calisto MT" w:hAnsi="Calisto MT"/>
          <w:vanish/>
          <w:color w:val="0D0D0D"/>
          <w:sz w:val="12"/>
        </w:rPr>
        <w:t>have</w:t>
      </w:r>
      <w:r w:rsidRPr="00F31E5E">
        <w:rPr>
          <w:rFonts w:ascii="Calisto MT" w:hAnsi="Calisto MT"/>
          <w:color w:val="0D0D0D"/>
          <w:sz w:val="12"/>
        </w:rPr>
        <w:t xml:space="preserve"> </w:t>
      </w:r>
      <w:r w:rsidRPr="00F31E5E">
        <w:rPr>
          <w:rFonts w:ascii="Calisto MT" w:hAnsi="Calisto MT"/>
          <w:vanish/>
          <w:color w:val="0D0D0D"/>
          <w:sz w:val="12"/>
        </w:rPr>
        <w:t>within</w:t>
      </w:r>
      <w:r w:rsidRPr="00F31E5E">
        <w:rPr>
          <w:rFonts w:ascii="Calisto MT" w:hAnsi="Calisto MT"/>
          <w:color w:val="0D0D0D"/>
          <w:sz w:val="12"/>
        </w:rPr>
        <w:t xml:space="preserve"> </w:t>
      </w:r>
      <w:r w:rsidRPr="00F31E5E">
        <w:rPr>
          <w:rFonts w:ascii="Calisto MT" w:hAnsi="Calisto MT"/>
          <w:vanish/>
          <w:color w:val="0D0D0D"/>
          <w:sz w:val="12"/>
        </w:rPr>
        <w:t>months,</w:t>
      </w:r>
      <w:r w:rsidRPr="00F31E5E">
        <w:rPr>
          <w:rFonts w:ascii="Calisto MT" w:hAnsi="Calisto MT"/>
          <w:color w:val="0D0D0D"/>
          <w:sz w:val="12"/>
        </w:rPr>
        <w:t xml:space="preserve"> </w:t>
      </w:r>
      <w:r w:rsidRPr="00F31E5E">
        <w:rPr>
          <w:rFonts w:ascii="Calisto MT" w:hAnsi="Calisto MT"/>
          <w:vanish/>
          <w:color w:val="0D0D0D"/>
          <w:sz w:val="12"/>
        </w:rPr>
        <w:t>if</w:t>
      </w:r>
      <w:r w:rsidRPr="00F31E5E">
        <w:rPr>
          <w:rFonts w:ascii="Calisto MT" w:hAnsi="Calisto MT"/>
          <w:color w:val="0D0D0D"/>
          <w:sz w:val="12"/>
        </w:rPr>
        <w:t xml:space="preserve"> </w:t>
      </w:r>
      <w:r w:rsidRPr="00F31E5E">
        <w:rPr>
          <w:rFonts w:ascii="Calisto MT" w:hAnsi="Calisto MT"/>
          <w:vanish/>
          <w:color w:val="0D0D0D"/>
          <w:sz w:val="12"/>
        </w:rPr>
        <w:t>not</w:t>
      </w:r>
      <w:r w:rsidRPr="00F31E5E">
        <w:rPr>
          <w:rFonts w:ascii="Calisto MT" w:hAnsi="Calisto MT"/>
          <w:color w:val="0D0D0D"/>
          <w:sz w:val="12"/>
        </w:rPr>
        <w:t xml:space="preserve"> </w:t>
      </w:r>
      <w:r w:rsidRPr="00F31E5E">
        <w:rPr>
          <w:rFonts w:ascii="Calisto MT" w:hAnsi="Calisto MT"/>
          <w:vanish/>
          <w:color w:val="0D0D0D"/>
          <w:sz w:val="12"/>
        </w:rPr>
        <w:t>already.</w:t>
      </w:r>
      <w:r w:rsidRPr="00F31E5E">
        <w:rPr>
          <w:rFonts w:ascii="Calisto MT" w:hAnsi="Calisto MT"/>
          <w:color w:val="0D0D0D"/>
          <w:sz w:val="12"/>
        </w:rPr>
        <w:t xml:space="preserve"> </w:t>
      </w:r>
      <w:r w:rsidRPr="00F31E5E">
        <w:rPr>
          <w:rFonts w:ascii="Calisto MT" w:hAnsi="Calisto MT"/>
          <w:vanish/>
          <w:color w:val="0D0D0D"/>
          <w:sz w:val="12"/>
        </w:rPr>
        <w:t>Among</w:t>
      </w:r>
      <w:r w:rsidRPr="00F31E5E">
        <w:rPr>
          <w:rFonts w:ascii="Calisto MT" w:hAnsi="Calisto MT"/>
          <w:color w:val="0D0D0D"/>
          <w:sz w:val="12"/>
        </w:rPr>
        <w:t xml:space="preserve"> </w:t>
      </w:r>
      <w:r w:rsidRPr="00F31E5E">
        <w:rPr>
          <w:rFonts w:ascii="Calisto MT" w:hAnsi="Calisto MT"/>
          <w:vanish/>
          <w:color w:val="0D0D0D"/>
          <w:sz w:val="12"/>
        </w:rPr>
        <w:t>many</w:t>
      </w:r>
      <w:r w:rsidRPr="00F31E5E">
        <w:rPr>
          <w:rFonts w:ascii="Calisto MT" w:hAnsi="Calisto MT"/>
          <w:color w:val="0D0D0D"/>
          <w:sz w:val="12"/>
        </w:rPr>
        <w:t xml:space="preserve"> </w:t>
      </w:r>
      <w:r w:rsidRPr="00F31E5E">
        <w:rPr>
          <w:rFonts w:ascii="Calisto MT" w:hAnsi="Calisto MT"/>
          <w:vanish/>
          <w:color w:val="0D0D0D"/>
          <w:sz w:val="12"/>
        </w:rPr>
        <w:t>contingency</w:t>
      </w:r>
      <w:r w:rsidRPr="00F31E5E">
        <w:rPr>
          <w:rFonts w:ascii="Calisto MT" w:hAnsi="Calisto MT"/>
          <w:color w:val="0D0D0D"/>
          <w:sz w:val="12"/>
        </w:rPr>
        <w:t xml:space="preserve"> </w:t>
      </w:r>
      <w:r w:rsidRPr="00F31E5E">
        <w:rPr>
          <w:rFonts w:ascii="Calisto MT" w:hAnsi="Calisto MT"/>
          <w:vanish/>
          <w:color w:val="0D0D0D"/>
          <w:sz w:val="12"/>
        </w:rPr>
        <w:t>plans,</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Pentagon</w:t>
      </w:r>
      <w:r w:rsidRPr="00F31E5E">
        <w:rPr>
          <w:rFonts w:ascii="Calisto MT" w:hAnsi="Calisto MT"/>
          <w:color w:val="0D0D0D"/>
          <w:sz w:val="12"/>
        </w:rPr>
        <w:t xml:space="preserve"> </w:t>
      </w:r>
      <w:r w:rsidRPr="00F31E5E">
        <w:rPr>
          <w:rFonts w:ascii="Calisto MT" w:hAnsi="Calisto MT"/>
          <w:vanish/>
          <w:color w:val="0D0D0D"/>
          <w:sz w:val="12"/>
        </w:rPr>
        <w:t>is</w:t>
      </w:r>
      <w:r w:rsidRPr="00F31E5E">
        <w:rPr>
          <w:rFonts w:ascii="Calisto MT" w:hAnsi="Calisto MT"/>
          <w:color w:val="0D0D0D"/>
          <w:sz w:val="12"/>
        </w:rPr>
        <w:t xml:space="preserve"> </w:t>
      </w:r>
      <w:r w:rsidRPr="00F31E5E">
        <w:rPr>
          <w:rFonts w:ascii="Calisto MT" w:hAnsi="Calisto MT"/>
          <w:vanish/>
          <w:color w:val="0D0D0D"/>
          <w:sz w:val="12"/>
        </w:rPr>
        <w:t>considering</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disabling</w:t>
      </w:r>
      <w:r w:rsidRPr="00F31E5E">
        <w:rPr>
          <w:rFonts w:ascii="Calisto MT" w:hAnsi="Calisto MT"/>
          <w:color w:val="0D0D0D"/>
          <w:sz w:val="12"/>
        </w:rPr>
        <w:t xml:space="preserve"> </w:t>
      </w:r>
      <w:r w:rsidRPr="00F31E5E">
        <w:rPr>
          <w:rFonts w:ascii="Calisto MT" w:hAnsi="Calisto MT"/>
          <w:vanish/>
          <w:color w:val="0D0D0D"/>
          <w:sz w:val="12"/>
        </w:rPr>
        <w:t>pre-emptive</w:t>
      </w:r>
      <w:r w:rsidRPr="00F31E5E">
        <w:rPr>
          <w:rFonts w:ascii="Calisto MT" w:hAnsi="Calisto MT"/>
          <w:color w:val="0D0D0D"/>
          <w:sz w:val="12"/>
        </w:rPr>
        <w:t xml:space="preserve"> </w:t>
      </w:r>
      <w:r w:rsidRPr="00F31E5E">
        <w:rPr>
          <w:rFonts w:ascii="Calisto MT" w:hAnsi="Calisto MT"/>
          <w:vanish/>
          <w:color w:val="0D0D0D"/>
          <w:sz w:val="12"/>
        </w:rPr>
        <w:t>strike</w:t>
      </w:r>
      <w:r w:rsidRPr="00F31E5E">
        <w:rPr>
          <w:rFonts w:ascii="Calisto MT" w:hAnsi="Calisto MT"/>
          <w:color w:val="0D0D0D"/>
          <w:sz w:val="12"/>
        </w:rPr>
        <w:t xml:space="preserve"> </w:t>
      </w:r>
      <w:r w:rsidRPr="00F31E5E">
        <w:rPr>
          <w:rFonts w:ascii="Calisto MT" w:hAnsi="Calisto MT"/>
          <w:vanish/>
          <w:color w:val="0D0D0D"/>
          <w:sz w:val="12"/>
        </w:rPr>
        <w:t>against</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North’s</w:t>
      </w:r>
      <w:r w:rsidRPr="00F31E5E">
        <w:rPr>
          <w:rFonts w:ascii="Calisto MT" w:hAnsi="Calisto MT"/>
          <w:color w:val="0D0D0D"/>
          <w:sz w:val="12"/>
        </w:rPr>
        <w:t xml:space="preserve"> </w:t>
      </w:r>
      <w:r w:rsidRPr="00F31E5E">
        <w:rPr>
          <w:rFonts w:ascii="Calisto MT" w:hAnsi="Calisto MT"/>
          <w:vanish/>
          <w:color w:val="0D0D0D"/>
          <w:sz w:val="12"/>
        </w:rPr>
        <w:t>nuclear</w:t>
      </w:r>
      <w:r w:rsidRPr="00F31E5E">
        <w:rPr>
          <w:rFonts w:ascii="Calisto MT" w:hAnsi="Calisto MT"/>
          <w:color w:val="0D0D0D"/>
          <w:sz w:val="12"/>
        </w:rPr>
        <w:t xml:space="preserve"> </w:t>
      </w:r>
      <w:r w:rsidRPr="00F31E5E">
        <w:rPr>
          <w:rFonts w:ascii="Calisto MT" w:hAnsi="Calisto MT"/>
          <w:vanish/>
          <w:color w:val="0D0D0D"/>
          <w:sz w:val="12"/>
        </w:rPr>
        <w:t>sites.</w:t>
      </w:r>
      <w:r w:rsidRPr="00F31E5E">
        <w:rPr>
          <w:rFonts w:ascii="Calisto MT" w:hAnsi="Calisto MT"/>
          <w:color w:val="0D0D0D"/>
          <w:sz w:val="12"/>
        </w:rPr>
        <w:t xml:space="preserve"> </w:t>
      </w:r>
      <w:r w:rsidRPr="00F31E5E">
        <w:rPr>
          <w:rFonts w:ascii="Calisto MT" w:hAnsi="Calisto MT"/>
          <w:vanish/>
          <w:color w:val="0D0D0D"/>
          <w:sz w:val="12"/>
        </w:rPr>
        <w:t>Despite</w:t>
      </w:r>
      <w:r w:rsidRPr="00F31E5E">
        <w:rPr>
          <w:rFonts w:ascii="Calisto MT" w:hAnsi="Calisto MT"/>
          <w:color w:val="0D0D0D"/>
          <w:sz w:val="12"/>
        </w:rPr>
        <w:t xml:space="preserve"> </w:t>
      </w:r>
      <w:r w:rsidRPr="00F31E5E">
        <w:rPr>
          <w:rFonts w:ascii="Calisto MT" w:hAnsi="Calisto MT"/>
          <w:vanish/>
          <w:color w:val="0D0D0D"/>
          <w:sz w:val="12"/>
        </w:rPr>
        <w:t>low</w:t>
      </w:r>
      <w:r w:rsidRPr="00F31E5E">
        <w:rPr>
          <w:rFonts w:ascii="Calisto MT" w:hAnsi="Calisto MT"/>
          <w:color w:val="0D0D0D"/>
          <w:sz w:val="12"/>
        </w:rPr>
        <w:t xml:space="preserve"> </w:t>
      </w:r>
      <w:r w:rsidRPr="00F31E5E">
        <w:rPr>
          <w:rFonts w:ascii="Calisto MT" w:hAnsi="Calisto MT"/>
          <w:vanish/>
          <w:color w:val="0D0D0D"/>
          <w:sz w:val="12"/>
        </w:rPr>
        <w:t>confidence</w:t>
      </w:r>
      <w:r w:rsidRPr="00F31E5E">
        <w:rPr>
          <w:rFonts w:ascii="Calisto MT" w:hAnsi="Calisto MT"/>
          <w:color w:val="0D0D0D"/>
          <w:sz w:val="12"/>
        </w:rPr>
        <w:t xml:space="preserve"> </w:t>
      </w:r>
      <w:r w:rsidRPr="00F31E5E">
        <w:rPr>
          <w:rFonts w:ascii="Calisto MT" w:hAnsi="Calisto MT"/>
          <w:vanish/>
          <w:color w:val="0D0D0D"/>
          <w:sz w:val="12"/>
        </w:rPr>
        <w:t>in</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success</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such</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strike,</w:t>
      </w:r>
      <w:r w:rsidRPr="00F31E5E">
        <w:rPr>
          <w:rFonts w:ascii="Calisto MT" w:hAnsi="Calisto MT"/>
          <w:color w:val="0D0D0D"/>
          <w:sz w:val="12"/>
        </w:rPr>
        <w:t xml:space="preserve"> </w:t>
      </w:r>
      <w:r w:rsidRPr="00F31E5E">
        <w:rPr>
          <w:rFonts w:ascii="Calisto MT" w:hAnsi="Calisto MT"/>
          <w:vanish/>
          <w:color w:val="0D0D0D"/>
          <w:sz w:val="12"/>
        </w:rPr>
        <w:t>it</w:t>
      </w:r>
      <w:r w:rsidRPr="00F31E5E">
        <w:rPr>
          <w:rFonts w:ascii="Calisto MT" w:hAnsi="Calisto MT"/>
          <w:color w:val="0D0D0D"/>
          <w:sz w:val="12"/>
        </w:rPr>
        <w:t xml:space="preserve"> </w:t>
      </w:r>
      <w:r w:rsidRPr="00F31E5E">
        <w:rPr>
          <w:rFonts w:ascii="Calisto MT" w:hAnsi="Calisto MT"/>
          <w:vanish/>
          <w:color w:val="0D0D0D"/>
          <w:sz w:val="12"/>
        </w:rPr>
        <w:t>must</w:t>
      </w:r>
      <w:r w:rsidRPr="00F31E5E">
        <w:rPr>
          <w:rFonts w:ascii="Calisto MT" w:hAnsi="Calisto MT"/>
          <w:color w:val="0D0D0D"/>
          <w:sz w:val="12"/>
        </w:rPr>
        <w:t xml:space="preserve"> </w:t>
      </w:r>
      <w:r w:rsidRPr="00F31E5E">
        <w:rPr>
          <w:rFonts w:ascii="Calisto MT" w:hAnsi="Calisto MT"/>
          <w:vanish/>
          <w:color w:val="0D0D0D"/>
          <w:sz w:val="12"/>
        </w:rPr>
        <w:t>be</w:t>
      </w:r>
      <w:r w:rsidRPr="00F31E5E">
        <w:rPr>
          <w:rFonts w:ascii="Calisto MT" w:hAnsi="Calisto MT"/>
          <w:color w:val="0D0D0D"/>
          <w:sz w:val="12"/>
        </w:rPr>
        <w:t xml:space="preserve"> </w:t>
      </w:r>
      <w:r w:rsidRPr="00F31E5E">
        <w:rPr>
          <w:rFonts w:ascii="Calisto MT" w:hAnsi="Calisto MT"/>
          <w:vanish/>
          <w:color w:val="0D0D0D"/>
          <w:sz w:val="12"/>
        </w:rPr>
        <w:t>prepared</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carry</w:t>
      </w:r>
      <w:r w:rsidRPr="00F31E5E">
        <w:rPr>
          <w:rFonts w:ascii="Calisto MT" w:hAnsi="Calisto MT"/>
          <w:color w:val="0D0D0D"/>
          <w:sz w:val="12"/>
        </w:rPr>
        <w:t xml:space="preserve"> </w:t>
      </w:r>
      <w:r w:rsidRPr="00F31E5E">
        <w:rPr>
          <w:rFonts w:ascii="Calisto MT" w:hAnsi="Calisto MT"/>
          <w:vanish/>
          <w:color w:val="0D0D0D"/>
          <w:sz w:val="12"/>
        </w:rPr>
        <w:t>out</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president’s</w:t>
      </w:r>
      <w:r w:rsidRPr="00F31E5E">
        <w:rPr>
          <w:rFonts w:ascii="Calisto MT" w:hAnsi="Calisto MT"/>
          <w:color w:val="0D0D0D"/>
          <w:sz w:val="12"/>
        </w:rPr>
        <w:t xml:space="preserve"> </w:t>
      </w:r>
      <w:r w:rsidRPr="00F31E5E">
        <w:rPr>
          <w:rFonts w:ascii="Calisto MT" w:hAnsi="Calisto MT"/>
          <w:vanish/>
          <w:color w:val="0D0D0D"/>
          <w:sz w:val="12"/>
        </w:rPr>
        <w:t>order</w:t>
      </w:r>
      <w:r w:rsidRPr="00F31E5E">
        <w:rPr>
          <w:rFonts w:ascii="Calisto MT" w:hAnsi="Calisto MT"/>
          <w:color w:val="0D0D0D"/>
          <w:sz w:val="12"/>
        </w:rPr>
        <w:t xml:space="preserve"> </w:t>
      </w:r>
      <w:r w:rsidRPr="00F31E5E">
        <w:rPr>
          <w:rFonts w:ascii="Calisto MT" w:hAnsi="Calisto MT"/>
          <w:vanish/>
          <w:color w:val="0D0D0D"/>
          <w:sz w:val="12"/>
        </w:rPr>
        <w:t>should</w:t>
      </w:r>
      <w:r w:rsidRPr="00F31E5E">
        <w:rPr>
          <w:rFonts w:ascii="Calisto MT" w:hAnsi="Calisto MT"/>
          <w:color w:val="0D0D0D"/>
          <w:sz w:val="12"/>
        </w:rPr>
        <w:t xml:space="preserve"> </w:t>
      </w:r>
      <w:r w:rsidRPr="00F31E5E">
        <w:rPr>
          <w:rFonts w:ascii="Calisto MT" w:hAnsi="Calisto MT"/>
          <w:vanish/>
          <w:color w:val="0D0D0D"/>
          <w:sz w:val="12"/>
        </w:rPr>
        <w:t>he</w:t>
      </w:r>
      <w:r w:rsidRPr="00F31E5E">
        <w:rPr>
          <w:rFonts w:ascii="Calisto MT" w:hAnsi="Calisto MT"/>
          <w:color w:val="0D0D0D"/>
          <w:sz w:val="12"/>
        </w:rPr>
        <w:t xml:space="preserve"> </w:t>
      </w:r>
      <w:r w:rsidRPr="00F31E5E">
        <w:rPr>
          <w:rFonts w:ascii="Calisto MT" w:hAnsi="Calisto MT"/>
          <w:vanish/>
          <w:color w:val="0D0D0D"/>
          <w:sz w:val="12"/>
        </w:rPr>
        <w:t>give</w:t>
      </w:r>
      <w:r w:rsidRPr="00F31E5E">
        <w:rPr>
          <w:rFonts w:ascii="Calisto MT" w:hAnsi="Calisto MT"/>
          <w:color w:val="0D0D0D"/>
          <w:sz w:val="12"/>
        </w:rPr>
        <w:t xml:space="preserve"> </w:t>
      </w:r>
      <w:r w:rsidRPr="00F31E5E">
        <w:rPr>
          <w:rFonts w:ascii="Calisto MT" w:hAnsi="Calisto MT"/>
          <w:vanish/>
          <w:color w:val="0D0D0D"/>
          <w:sz w:val="12"/>
        </w:rPr>
        <w:t>it.</w:t>
      </w:r>
      <w:r w:rsidRPr="00F31E5E">
        <w:rPr>
          <w:rFonts w:ascii="Calisto MT" w:hAnsi="Calisto MT"/>
          <w:color w:val="0D0D0D"/>
          <w:sz w:val="12"/>
        </w:rPr>
        <w:t xml:space="preserve"> </w:t>
      </w:r>
      <w:r w:rsidRPr="00F31E5E">
        <w:rPr>
          <w:rFonts w:ascii="Calisto MT" w:hAnsi="Calisto MT"/>
          <w:vanish/>
          <w:color w:val="0D0D0D"/>
          <w:sz w:val="12"/>
        </w:rPr>
        <w:t>Even</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limited</w:t>
      </w:r>
      <w:r w:rsidRPr="00F31E5E">
        <w:rPr>
          <w:rFonts w:ascii="Calisto MT" w:hAnsi="Calisto MT"/>
          <w:color w:val="0D0D0D"/>
          <w:sz w:val="12"/>
        </w:rPr>
        <w:t xml:space="preserve"> </w:t>
      </w:r>
      <w:r w:rsidRPr="00F31E5E">
        <w:rPr>
          <w:rFonts w:ascii="Calisto MT" w:hAnsi="Calisto MT"/>
          <w:vanish/>
          <w:color w:val="0D0D0D"/>
          <w:sz w:val="12"/>
        </w:rPr>
        <w:t>attack</w:t>
      </w:r>
      <w:r w:rsidRPr="00F31E5E">
        <w:rPr>
          <w:rFonts w:ascii="Calisto MT" w:hAnsi="Calisto MT"/>
          <w:color w:val="0D0D0D"/>
          <w:sz w:val="12"/>
        </w:rPr>
        <w:t xml:space="preserve"> </w:t>
      </w:r>
      <w:r w:rsidRPr="00F31E5E">
        <w:rPr>
          <w:rFonts w:ascii="Calisto MT" w:hAnsi="Calisto MT"/>
          <w:vanish/>
          <w:color w:val="0D0D0D"/>
          <w:sz w:val="12"/>
        </w:rPr>
        <w:t>could</w:t>
      </w:r>
      <w:r w:rsidRPr="00F31E5E">
        <w:rPr>
          <w:rFonts w:ascii="Calisto MT" w:hAnsi="Calisto MT"/>
          <w:color w:val="0D0D0D"/>
          <w:sz w:val="12"/>
        </w:rPr>
        <w:t xml:space="preserve"> </w:t>
      </w:r>
      <w:r w:rsidRPr="00F31E5E">
        <w:rPr>
          <w:rFonts w:ascii="Calisto MT" w:hAnsi="Calisto MT"/>
          <w:vanish/>
          <w:color w:val="0D0D0D"/>
          <w:sz w:val="12"/>
        </w:rPr>
        <w:t>trigger</w:t>
      </w:r>
      <w:r w:rsidRPr="00F31E5E">
        <w:rPr>
          <w:rFonts w:ascii="Calisto MT" w:hAnsi="Calisto MT"/>
          <w:color w:val="0D0D0D"/>
          <w:sz w:val="12"/>
        </w:rPr>
        <w:t xml:space="preserve"> </w:t>
      </w:r>
      <w:r w:rsidRPr="00F31E5E">
        <w:rPr>
          <w:rFonts w:ascii="Calisto MT" w:hAnsi="Calisto MT"/>
          <w:vanish/>
          <w:color w:val="0D0D0D"/>
          <w:sz w:val="12"/>
        </w:rPr>
        <w:t>all-out</w:t>
      </w:r>
      <w:r w:rsidRPr="00F31E5E">
        <w:rPr>
          <w:rFonts w:ascii="Calisto MT" w:hAnsi="Calisto MT"/>
          <w:color w:val="0D0D0D"/>
          <w:sz w:val="12"/>
        </w:rPr>
        <w:t xml:space="preserve"> </w:t>
      </w:r>
      <w:r w:rsidRPr="00F31E5E">
        <w:rPr>
          <w:rFonts w:ascii="Calisto MT" w:hAnsi="Calisto MT"/>
          <w:vanish/>
          <w:color w:val="0D0D0D"/>
          <w:sz w:val="12"/>
        </w:rPr>
        <w:t>war.</w:t>
      </w:r>
      <w:r w:rsidRPr="00F31E5E">
        <w:rPr>
          <w:rFonts w:ascii="Calisto MT" w:hAnsi="Calisto MT"/>
          <w:color w:val="0D0D0D"/>
          <w:sz w:val="12"/>
        </w:rPr>
        <w:t xml:space="preserve"> </w:t>
      </w:r>
      <w:r w:rsidRPr="00F31E5E">
        <w:rPr>
          <w:rStyle w:val="Emphasis"/>
          <w:vanish/>
        </w:rPr>
        <w:t>Analysts</w:t>
      </w:r>
      <w:r w:rsidRPr="00F31E5E">
        <w:rPr>
          <w:rStyle w:val="Emphasis"/>
        </w:rPr>
        <w:t xml:space="preserve"> </w:t>
      </w:r>
      <w:r w:rsidRPr="00F31E5E">
        <w:rPr>
          <w:rStyle w:val="Emphasis"/>
          <w:vanish/>
        </w:rPr>
        <w:t>reckon</w:t>
      </w:r>
      <w:r w:rsidRPr="00F31E5E">
        <w:rPr>
          <w:rStyle w:val="Emphasis"/>
        </w:rPr>
        <w:t xml:space="preserve"> </w:t>
      </w:r>
      <w:r w:rsidRPr="00F31E5E">
        <w:rPr>
          <w:rStyle w:val="Emphasis"/>
          <w:vanish/>
        </w:rPr>
        <w:t>that</w:t>
      </w:r>
      <w:r w:rsidRPr="00F31E5E">
        <w:rPr>
          <w:rStyle w:val="Emphasis"/>
        </w:rPr>
        <w:t xml:space="preserve"> </w:t>
      </w:r>
      <w:r w:rsidRPr="00F31E5E">
        <w:rPr>
          <w:rStyle w:val="Emphasis"/>
          <w:vanish/>
        </w:rPr>
        <w:t>North</w:t>
      </w:r>
      <w:r w:rsidRPr="00F31E5E">
        <w:rPr>
          <w:rStyle w:val="Emphasis"/>
        </w:rPr>
        <w:t xml:space="preserve"> </w:t>
      </w:r>
      <w:r w:rsidRPr="00F31E5E">
        <w:rPr>
          <w:rStyle w:val="Emphasis"/>
          <w:vanish/>
        </w:rPr>
        <w:t>Korean</w:t>
      </w:r>
      <w:r w:rsidRPr="00F31E5E">
        <w:rPr>
          <w:rStyle w:val="Emphasis"/>
        </w:rPr>
        <w:t xml:space="preserve"> </w:t>
      </w:r>
      <w:r w:rsidRPr="00F31E5E">
        <w:rPr>
          <w:rStyle w:val="Emphasis"/>
          <w:highlight w:val="cyan"/>
        </w:rPr>
        <w:t>artillery can bombard Seoul</w:t>
      </w:r>
      <w:r w:rsidRPr="00F31E5E">
        <w:rPr>
          <w:rStyle w:val="Emphasis"/>
          <w:vanish/>
        </w:rPr>
        <w:t>,</w:t>
      </w:r>
      <w:r w:rsidRPr="00F31E5E">
        <w:rPr>
          <w:rStyle w:val="Emphasis"/>
        </w:rPr>
        <w:t xml:space="preserve"> </w:t>
      </w:r>
      <w:r w:rsidRPr="00F31E5E">
        <w:rPr>
          <w:rStyle w:val="Emphasis"/>
          <w:vanish/>
        </w:rPr>
        <w:t>the</w:t>
      </w:r>
      <w:r w:rsidRPr="00F31E5E">
        <w:rPr>
          <w:rStyle w:val="Emphasis"/>
        </w:rPr>
        <w:t xml:space="preserve"> </w:t>
      </w:r>
      <w:r w:rsidRPr="00F31E5E">
        <w:rPr>
          <w:rStyle w:val="Emphasis"/>
          <w:vanish/>
        </w:rPr>
        <w:t>South</w:t>
      </w:r>
      <w:r w:rsidRPr="00F31E5E">
        <w:rPr>
          <w:rStyle w:val="Emphasis"/>
        </w:rPr>
        <w:t xml:space="preserve"> </w:t>
      </w:r>
      <w:r w:rsidRPr="00F31E5E">
        <w:rPr>
          <w:rStyle w:val="Emphasis"/>
          <w:vanish/>
        </w:rPr>
        <w:t>Korean</w:t>
      </w:r>
      <w:r w:rsidRPr="00F31E5E">
        <w:rPr>
          <w:rStyle w:val="Emphasis"/>
        </w:rPr>
        <w:t xml:space="preserve"> </w:t>
      </w:r>
      <w:r w:rsidRPr="00F31E5E">
        <w:rPr>
          <w:rStyle w:val="Emphasis"/>
          <w:vanish/>
        </w:rPr>
        <w:t>capital,</w:t>
      </w:r>
      <w:r w:rsidRPr="00F31E5E">
        <w:rPr>
          <w:rStyle w:val="Emphasis"/>
        </w:rPr>
        <w:t xml:space="preserve"> </w:t>
      </w:r>
      <w:r w:rsidRPr="00F31E5E">
        <w:rPr>
          <w:rStyle w:val="Emphasis"/>
          <w:highlight w:val="cyan"/>
        </w:rPr>
        <w:t>with 10,000 rounds a minute</w:t>
      </w:r>
      <w:r w:rsidRPr="00F31E5E">
        <w:rPr>
          <w:rStyle w:val="Emphasis"/>
          <w:vanish/>
        </w:rPr>
        <w:t>.</w:t>
      </w:r>
      <w:r w:rsidRPr="00F31E5E">
        <w:rPr>
          <w:rStyle w:val="Emphasis"/>
        </w:rPr>
        <w:t xml:space="preserve"> </w:t>
      </w:r>
      <w:r w:rsidRPr="00F31E5E">
        <w:rPr>
          <w:rStyle w:val="Emphasis"/>
          <w:vanish/>
        </w:rPr>
        <w:t>Drones,</w:t>
      </w:r>
      <w:r w:rsidRPr="00F31E5E">
        <w:rPr>
          <w:rStyle w:val="Emphasis"/>
        </w:rPr>
        <w:t xml:space="preserve"> </w:t>
      </w:r>
      <w:r w:rsidRPr="00F31E5E">
        <w:rPr>
          <w:rStyle w:val="Emphasis"/>
          <w:vanish/>
        </w:rPr>
        <w:t>midget</w:t>
      </w:r>
      <w:r w:rsidRPr="00F31E5E">
        <w:rPr>
          <w:rStyle w:val="Emphasis"/>
        </w:rPr>
        <w:t xml:space="preserve"> </w:t>
      </w:r>
      <w:r w:rsidRPr="00F31E5E">
        <w:rPr>
          <w:rStyle w:val="Emphasis"/>
          <w:vanish/>
        </w:rPr>
        <w:t>submarines</w:t>
      </w:r>
      <w:r w:rsidRPr="00F31E5E">
        <w:rPr>
          <w:rStyle w:val="Emphasis"/>
        </w:rPr>
        <w:t xml:space="preserve"> </w:t>
      </w:r>
      <w:r w:rsidRPr="00F31E5E">
        <w:rPr>
          <w:rStyle w:val="Emphasis"/>
          <w:vanish/>
        </w:rPr>
        <w:t>and</w:t>
      </w:r>
      <w:r w:rsidRPr="00F31E5E">
        <w:rPr>
          <w:rStyle w:val="Emphasis"/>
        </w:rPr>
        <w:t xml:space="preserve"> </w:t>
      </w:r>
      <w:r w:rsidRPr="00F31E5E">
        <w:rPr>
          <w:rStyle w:val="Emphasis"/>
          <w:vanish/>
        </w:rPr>
        <w:t>tunnelling</w:t>
      </w:r>
      <w:r w:rsidRPr="00F31E5E">
        <w:rPr>
          <w:rStyle w:val="Emphasis"/>
        </w:rPr>
        <w:t xml:space="preserve"> </w:t>
      </w:r>
      <w:r w:rsidRPr="00F31E5E">
        <w:rPr>
          <w:rStyle w:val="Emphasis"/>
          <w:vanish/>
        </w:rPr>
        <w:t>commandos</w:t>
      </w:r>
      <w:r w:rsidRPr="00F31E5E">
        <w:rPr>
          <w:rStyle w:val="Emphasis"/>
        </w:rPr>
        <w:t xml:space="preserve"> </w:t>
      </w:r>
      <w:r w:rsidRPr="00F31E5E">
        <w:rPr>
          <w:rStyle w:val="Emphasis"/>
          <w:vanish/>
        </w:rPr>
        <w:t>could</w:t>
      </w:r>
      <w:r w:rsidRPr="00F31E5E">
        <w:rPr>
          <w:rStyle w:val="Emphasis"/>
        </w:rPr>
        <w:t xml:space="preserve"> </w:t>
      </w:r>
      <w:r w:rsidRPr="00F31E5E">
        <w:rPr>
          <w:rStyle w:val="Emphasis"/>
          <w:vanish/>
        </w:rPr>
        <w:t>deploy</w:t>
      </w:r>
      <w:r w:rsidRPr="00F31E5E">
        <w:rPr>
          <w:rStyle w:val="Emphasis"/>
        </w:rPr>
        <w:t xml:space="preserve"> </w:t>
      </w:r>
      <w:r w:rsidRPr="00F31E5E">
        <w:rPr>
          <w:rStyle w:val="Emphasis"/>
          <w:vanish/>
        </w:rPr>
        <w:t>biological,</w:t>
      </w:r>
      <w:r w:rsidRPr="00F31E5E">
        <w:rPr>
          <w:rStyle w:val="Emphasis"/>
        </w:rPr>
        <w:t xml:space="preserve"> </w:t>
      </w:r>
      <w:r w:rsidRPr="00F31E5E">
        <w:rPr>
          <w:rStyle w:val="Emphasis"/>
          <w:vanish/>
        </w:rPr>
        <w:t>chemical</w:t>
      </w:r>
      <w:r w:rsidRPr="00F31E5E">
        <w:rPr>
          <w:rStyle w:val="Emphasis"/>
        </w:rPr>
        <w:t xml:space="preserve"> </w:t>
      </w:r>
      <w:r w:rsidRPr="00F31E5E">
        <w:rPr>
          <w:rStyle w:val="Emphasis"/>
          <w:vanish/>
        </w:rPr>
        <w:t>and</w:t>
      </w:r>
      <w:r w:rsidRPr="00F31E5E">
        <w:rPr>
          <w:rStyle w:val="Emphasis"/>
        </w:rPr>
        <w:t xml:space="preserve"> </w:t>
      </w:r>
      <w:r w:rsidRPr="00F31E5E">
        <w:rPr>
          <w:rStyle w:val="Emphasis"/>
          <w:vanish/>
        </w:rPr>
        <w:t>even</w:t>
      </w:r>
      <w:r w:rsidRPr="00F31E5E">
        <w:rPr>
          <w:rStyle w:val="Emphasis"/>
        </w:rPr>
        <w:t xml:space="preserve"> </w:t>
      </w:r>
      <w:r w:rsidRPr="00F31E5E">
        <w:rPr>
          <w:rStyle w:val="Emphasis"/>
          <w:vanish/>
        </w:rPr>
        <w:t>nuclear</w:t>
      </w:r>
      <w:r w:rsidRPr="00F31E5E">
        <w:rPr>
          <w:rStyle w:val="Emphasis"/>
        </w:rPr>
        <w:t xml:space="preserve"> </w:t>
      </w:r>
      <w:r w:rsidRPr="00F31E5E">
        <w:rPr>
          <w:rStyle w:val="Emphasis"/>
          <w:vanish/>
        </w:rPr>
        <w:t>weapons.</w:t>
      </w:r>
      <w:r w:rsidRPr="00F31E5E">
        <w:rPr>
          <w:rStyle w:val="Emphasis"/>
        </w:rPr>
        <w:t xml:space="preserve"> </w:t>
      </w:r>
      <w:r w:rsidRPr="00F31E5E">
        <w:rPr>
          <w:rStyle w:val="Emphasis"/>
          <w:highlight w:val="cyan"/>
        </w:rPr>
        <w:t>Tens of thousands</w:t>
      </w:r>
      <w:r w:rsidRPr="00F31E5E">
        <w:rPr>
          <w:rStyle w:val="Emphasis"/>
        </w:rPr>
        <w:t xml:space="preserve"> </w:t>
      </w:r>
      <w:r w:rsidRPr="00F31E5E">
        <w:rPr>
          <w:rStyle w:val="Emphasis"/>
          <w:vanish/>
        </w:rPr>
        <w:t>of</w:t>
      </w:r>
      <w:r w:rsidRPr="00F31E5E">
        <w:rPr>
          <w:rStyle w:val="Emphasis"/>
        </w:rPr>
        <w:t xml:space="preserve"> </w:t>
      </w:r>
      <w:r w:rsidRPr="00F31E5E">
        <w:rPr>
          <w:rStyle w:val="Emphasis"/>
          <w:vanish/>
        </w:rPr>
        <w:t>people</w:t>
      </w:r>
      <w:r w:rsidRPr="00F31E5E">
        <w:rPr>
          <w:rStyle w:val="Emphasis"/>
        </w:rPr>
        <w:t xml:space="preserve"> </w:t>
      </w:r>
      <w:r w:rsidRPr="00F31E5E">
        <w:rPr>
          <w:rStyle w:val="Emphasis"/>
          <w:vanish/>
        </w:rPr>
        <w:t>would</w:t>
      </w:r>
      <w:r w:rsidRPr="00F31E5E">
        <w:rPr>
          <w:rStyle w:val="Emphasis"/>
        </w:rPr>
        <w:t xml:space="preserve"> </w:t>
      </w:r>
      <w:r w:rsidRPr="00F31E5E">
        <w:rPr>
          <w:rStyle w:val="Emphasis"/>
          <w:highlight w:val="cyan"/>
        </w:rPr>
        <w:t>perish</w:t>
      </w:r>
      <w:r w:rsidRPr="00F31E5E">
        <w:rPr>
          <w:rStyle w:val="Emphasis"/>
          <w:vanish/>
        </w:rPr>
        <w:t>;</w:t>
      </w:r>
      <w:r w:rsidRPr="00F31E5E">
        <w:rPr>
          <w:rStyle w:val="Emphasis"/>
        </w:rPr>
        <w:t xml:space="preserve"> </w:t>
      </w:r>
      <w:r w:rsidRPr="00F31E5E">
        <w:rPr>
          <w:rStyle w:val="Emphasis"/>
          <w:vanish/>
        </w:rPr>
        <w:t>many</w:t>
      </w:r>
      <w:r w:rsidRPr="00F31E5E">
        <w:rPr>
          <w:rStyle w:val="Emphasis"/>
        </w:rPr>
        <w:t xml:space="preserve"> </w:t>
      </w:r>
      <w:r w:rsidRPr="00F31E5E">
        <w:rPr>
          <w:rStyle w:val="Emphasis"/>
          <w:highlight w:val="cyan"/>
        </w:rPr>
        <w:t>more</w:t>
      </w:r>
      <w:r w:rsidRPr="00F31E5E">
        <w:rPr>
          <w:rStyle w:val="Emphasis"/>
        </w:rPr>
        <w:t xml:space="preserve"> </w:t>
      </w:r>
      <w:r w:rsidRPr="00F31E5E">
        <w:rPr>
          <w:rStyle w:val="Emphasis"/>
          <w:highlight w:val="cyan"/>
        </w:rPr>
        <w:t>if nukes were used</w:t>
      </w:r>
      <w:r w:rsidRPr="00F31E5E">
        <w:rPr>
          <w:rStyle w:val="Emphasis"/>
          <w:vanish/>
        </w:rPr>
        <w:t>.</w:t>
      </w:r>
      <w:r w:rsidRPr="00F31E5E">
        <w:rPr>
          <w:rFonts w:ascii="Calisto MT" w:hAnsi="Calisto MT"/>
          <w:color w:val="0D0D0D"/>
          <w:sz w:val="12"/>
        </w:rPr>
        <w:t xml:space="preserve"> </w:t>
      </w:r>
      <w:r w:rsidRPr="00F31E5E">
        <w:rPr>
          <w:rFonts w:ascii="Calisto MT" w:hAnsi="Calisto MT"/>
          <w:vanish/>
          <w:color w:val="0D0D0D"/>
          <w:sz w:val="12"/>
        </w:rPr>
        <w:t>This</w:t>
      </w:r>
      <w:r w:rsidRPr="00F31E5E">
        <w:rPr>
          <w:rFonts w:ascii="Calisto MT" w:hAnsi="Calisto MT"/>
          <w:color w:val="0D0D0D"/>
          <w:sz w:val="12"/>
        </w:rPr>
        <w:t xml:space="preserve"> </w:t>
      </w:r>
      <w:r w:rsidRPr="00F31E5E">
        <w:rPr>
          <w:rFonts w:ascii="Calisto MT" w:hAnsi="Calisto MT"/>
          <w:vanish/>
          <w:color w:val="0D0D0D"/>
          <w:sz w:val="12"/>
        </w:rPr>
        <w:t>newspaper</w:t>
      </w:r>
      <w:r w:rsidRPr="00F31E5E">
        <w:rPr>
          <w:rFonts w:ascii="Calisto MT" w:hAnsi="Calisto MT"/>
          <w:color w:val="0D0D0D"/>
          <w:sz w:val="12"/>
        </w:rPr>
        <w:t xml:space="preserve"> </w:t>
      </w:r>
      <w:r w:rsidRPr="00F31E5E">
        <w:rPr>
          <w:rFonts w:ascii="Calisto MT" w:hAnsi="Calisto MT"/>
          <w:vanish/>
          <w:color w:val="0D0D0D"/>
          <w:sz w:val="12"/>
        </w:rPr>
        <w:t>has</w:t>
      </w:r>
      <w:r w:rsidRPr="00F31E5E">
        <w:rPr>
          <w:rFonts w:ascii="Calisto MT" w:hAnsi="Calisto MT"/>
          <w:color w:val="0D0D0D"/>
          <w:sz w:val="12"/>
        </w:rPr>
        <w:t xml:space="preserve"> </w:t>
      </w:r>
      <w:r w:rsidRPr="00F31E5E">
        <w:rPr>
          <w:rFonts w:ascii="Calisto MT" w:hAnsi="Calisto MT"/>
          <w:vanish/>
          <w:color w:val="0D0D0D"/>
          <w:sz w:val="12"/>
        </w:rPr>
        <w:t>argued</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prospect</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such</w:t>
      </w:r>
      <w:r w:rsidRPr="00F31E5E">
        <w:rPr>
          <w:rFonts w:ascii="Calisto MT" w:hAnsi="Calisto MT"/>
          <w:color w:val="0D0D0D"/>
          <w:sz w:val="12"/>
        </w:rPr>
        <w:t xml:space="preserve"> </w:t>
      </w:r>
      <w:r w:rsidRPr="00F31E5E">
        <w:rPr>
          <w:rFonts w:ascii="Calisto MT" w:hAnsi="Calisto MT"/>
          <w:vanish/>
          <w:color w:val="0D0D0D"/>
          <w:sz w:val="12"/>
        </w:rPr>
        <w:t>horror</w:t>
      </w:r>
      <w:r w:rsidRPr="00F31E5E">
        <w:rPr>
          <w:rFonts w:ascii="Calisto MT" w:hAnsi="Calisto MT"/>
          <w:color w:val="0D0D0D"/>
          <w:sz w:val="12"/>
        </w:rPr>
        <w:t xml:space="preserve"> </w:t>
      </w:r>
      <w:r w:rsidRPr="00F31E5E">
        <w:rPr>
          <w:rFonts w:ascii="Calisto MT" w:hAnsi="Calisto MT"/>
          <w:vanish/>
          <w:color w:val="0D0D0D"/>
          <w:sz w:val="12"/>
        </w:rPr>
        <w:t>means</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if</w:t>
      </w:r>
      <w:r w:rsidRPr="00F31E5E">
        <w:rPr>
          <w:rFonts w:ascii="Calisto MT" w:hAnsi="Calisto MT"/>
          <w:color w:val="0D0D0D"/>
          <w:sz w:val="12"/>
        </w:rPr>
        <w:t xml:space="preserve"> </w:t>
      </w:r>
      <w:r w:rsidRPr="00F31E5E">
        <w:rPr>
          <w:rFonts w:ascii="Calisto MT" w:hAnsi="Calisto MT"/>
          <w:vanish/>
          <w:color w:val="0D0D0D"/>
          <w:sz w:val="12"/>
        </w:rPr>
        <w:t>diplomacy</w:t>
      </w:r>
      <w:r w:rsidRPr="00F31E5E">
        <w:rPr>
          <w:rFonts w:ascii="Calisto MT" w:hAnsi="Calisto MT"/>
          <w:color w:val="0D0D0D"/>
          <w:sz w:val="12"/>
        </w:rPr>
        <w:t xml:space="preserve"> </w:t>
      </w:r>
      <w:r w:rsidRPr="00F31E5E">
        <w:rPr>
          <w:rFonts w:ascii="Calisto MT" w:hAnsi="Calisto MT"/>
          <w:vanish/>
          <w:color w:val="0D0D0D"/>
          <w:sz w:val="12"/>
        </w:rPr>
        <w:t>fails,</w:t>
      </w:r>
      <w:r w:rsidRPr="00F31E5E">
        <w:rPr>
          <w:rFonts w:ascii="Calisto MT" w:hAnsi="Calisto MT"/>
          <w:color w:val="0D0D0D"/>
          <w:sz w:val="12"/>
        </w:rPr>
        <w:t xml:space="preserve"> </w:t>
      </w:r>
      <w:r w:rsidRPr="00F31E5E">
        <w:rPr>
          <w:rFonts w:ascii="Calisto MT" w:hAnsi="Calisto MT"/>
          <w:vanish/>
          <w:color w:val="0D0D0D"/>
          <w:sz w:val="12"/>
        </w:rPr>
        <w:t>North</w:t>
      </w:r>
      <w:r w:rsidRPr="00F31E5E">
        <w:rPr>
          <w:rFonts w:ascii="Calisto MT" w:hAnsi="Calisto MT"/>
          <w:color w:val="0D0D0D"/>
          <w:sz w:val="12"/>
        </w:rPr>
        <w:t xml:space="preserve"> </w:t>
      </w:r>
      <w:r w:rsidRPr="00F31E5E">
        <w:rPr>
          <w:rFonts w:ascii="Calisto MT" w:hAnsi="Calisto MT"/>
          <w:vanish/>
          <w:color w:val="0D0D0D"/>
          <w:sz w:val="12"/>
        </w:rPr>
        <w:t>Korea</w:t>
      </w:r>
      <w:r w:rsidRPr="00F31E5E">
        <w:rPr>
          <w:rFonts w:ascii="Calisto MT" w:hAnsi="Calisto MT"/>
          <w:color w:val="0D0D0D"/>
          <w:sz w:val="12"/>
        </w:rPr>
        <w:t xml:space="preserve"> </w:t>
      </w:r>
      <w:r w:rsidRPr="00F31E5E">
        <w:rPr>
          <w:rFonts w:ascii="Calisto MT" w:hAnsi="Calisto MT"/>
          <w:vanish/>
          <w:color w:val="0D0D0D"/>
          <w:sz w:val="12"/>
        </w:rPr>
        <w:t>should</w:t>
      </w:r>
      <w:r w:rsidRPr="00F31E5E">
        <w:rPr>
          <w:rFonts w:ascii="Calisto MT" w:hAnsi="Calisto MT"/>
          <w:color w:val="0D0D0D"/>
          <w:sz w:val="12"/>
        </w:rPr>
        <w:t xml:space="preserve"> </w:t>
      </w:r>
      <w:r w:rsidRPr="00F31E5E">
        <w:rPr>
          <w:rFonts w:ascii="Calisto MT" w:hAnsi="Calisto MT"/>
          <w:vanish/>
          <w:color w:val="0D0D0D"/>
          <w:sz w:val="12"/>
        </w:rPr>
        <w:t>be</w:t>
      </w:r>
      <w:r w:rsidRPr="00F31E5E">
        <w:rPr>
          <w:rFonts w:ascii="Calisto MT" w:hAnsi="Calisto MT"/>
          <w:color w:val="0D0D0D"/>
          <w:sz w:val="12"/>
        </w:rPr>
        <w:t xml:space="preserve"> </w:t>
      </w:r>
      <w:r w:rsidRPr="00F31E5E">
        <w:rPr>
          <w:rFonts w:ascii="Calisto MT" w:hAnsi="Calisto MT"/>
          <w:vanish/>
          <w:color w:val="0D0D0D"/>
          <w:sz w:val="12"/>
        </w:rPr>
        <w:t>contained</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deterred</w:t>
      </w:r>
      <w:r w:rsidRPr="00F31E5E">
        <w:rPr>
          <w:rFonts w:ascii="Calisto MT" w:hAnsi="Calisto MT"/>
          <w:color w:val="0D0D0D"/>
          <w:sz w:val="12"/>
        </w:rPr>
        <w:t xml:space="preserve"> </w:t>
      </w:r>
      <w:r w:rsidRPr="00F31E5E">
        <w:rPr>
          <w:rFonts w:ascii="Calisto MT" w:hAnsi="Calisto MT"/>
          <w:vanish/>
          <w:color w:val="0D0D0D"/>
          <w:sz w:val="12"/>
        </w:rPr>
        <w:t>instead.</w:t>
      </w:r>
      <w:r w:rsidRPr="00F31E5E">
        <w:rPr>
          <w:rFonts w:ascii="Calisto MT" w:hAnsi="Calisto MT"/>
          <w:color w:val="0D0D0D"/>
          <w:sz w:val="12"/>
        </w:rPr>
        <w:t xml:space="preserve"> </w:t>
      </w:r>
      <w:r w:rsidRPr="00F31E5E">
        <w:rPr>
          <w:rFonts w:ascii="Calisto MT" w:hAnsi="Calisto MT"/>
          <w:vanish/>
          <w:color w:val="0D0D0D"/>
          <w:sz w:val="12"/>
        </w:rPr>
        <w:t>Although</w:t>
      </w:r>
      <w:r w:rsidRPr="00F31E5E">
        <w:rPr>
          <w:rFonts w:ascii="Calisto MT" w:hAnsi="Calisto MT"/>
          <w:color w:val="0D0D0D"/>
          <w:sz w:val="12"/>
        </w:rPr>
        <w:t xml:space="preserve"> </w:t>
      </w:r>
      <w:r w:rsidRPr="00F31E5E">
        <w:rPr>
          <w:rFonts w:ascii="Calisto MT" w:hAnsi="Calisto MT"/>
          <w:vanish/>
          <w:color w:val="0D0D0D"/>
          <w:sz w:val="12"/>
        </w:rPr>
        <w:t>we</w:t>
      </w:r>
      <w:r w:rsidRPr="00F31E5E">
        <w:rPr>
          <w:rFonts w:ascii="Calisto MT" w:hAnsi="Calisto MT"/>
          <w:color w:val="0D0D0D"/>
          <w:sz w:val="12"/>
        </w:rPr>
        <w:t xml:space="preserve"> </w:t>
      </w:r>
      <w:r w:rsidRPr="00F31E5E">
        <w:rPr>
          <w:rFonts w:ascii="Calisto MT" w:hAnsi="Calisto MT"/>
          <w:vanish/>
          <w:color w:val="0D0D0D"/>
          <w:sz w:val="12"/>
        </w:rPr>
        <w:t>stand</w:t>
      </w:r>
      <w:r w:rsidRPr="00F31E5E">
        <w:rPr>
          <w:rFonts w:ascii="Calisto MT" w:hAnsi="Calisto MT"/>
          <w:color w:val="0D0D0D"/>
          <w:sz w:val="12"/>
        </w:rPr>
        <w:t xml:space="preserve"> </w:t>
      </w:r>
      <w:r w:rsidRPr="00F31E5E">
        <w:rPr>
          <w:rFonts w:ascii="Calisto MT" w:hAnsi="Calisto MT"/>
          <w:vanish/>
          <w:color w:val="0D0D0D"/>
          <w:sz w:val="12"/>
        </w:rPr>
        <w:t>by</w:t>
      </w:r>
      <w:r w:rsidRPr="00F31E5E">
        <w:rPr>
          <w:rFonts w:ascii="Calisto MT" w:hAnsi="Calisto MT"/>
          <w:color w:val="0D0D0D"/>
          <w:sz w:val="12"/>
        </w:rPr>
        <w:t xml:space="preserve"> </w:t>
      </w:r>
      <w:r w:rsidRPr="00F31E5E">
        <w:rPr>
          <w:rFonts w:ascii="Calisto MT" w:hAnsi="Calisto MT"/>
          <w:vanish/>
          <w:color w:val="0D0D0D"/>
          <w:sz w:val="12"/>
        </w:rPr>
        <w:t>our</w:t>
      </w:r>
      <w:r w:rsidRPr="00F31E5E">
        <w:rPr>
          <w:rFonts w:ascii="Calisto MT" w:hAnsi="Calisto MT"/>
          <w:color w:val="0D0D0D"/>
          <w:sz w:val="12"/>
        </w:rPr>
        <w:t xml:space="preserve"> </w:t>
      </w:r>
      <w:r w:rsidRPr="00F31E5E">
        <w:rPr>
          <w:rFonts w:ascii="Calisto MT" w:hAnsi="Calisto MT"/>
          <w:vanish/>
          <w:color w:val="0D0D0D"/>
          <w:sz w:val="12"/>
        </w:rPr>
        <w:t>argument,</w:t>
      </w:r>
      <w:r w:rsidRPr="00F31E5E">
        <w:rPr>
          <w:rFonts w:ascii="Calisto MT" w:hAnsi="Calisto MT"/>
          <w:color w:val="0D0D0D"/>
          <w:sz w:val="12"/>
        </w:rPr>
        <w:t xml:space="preserve"> </w:t>
      </w:r>
      <w:r w:rsidRPr="00F31E5E">
        <w:rPr>
          <w:rFonts w:ascii="Calisto MT" w:hAnsi="Calisto MT"/>
          <w:vanish/>
          <w:color w:val="0D0D0D"/>
          <w:sz w:val="12"/>
        </w:rPr>
        <w:t>war</w:t>
      </w:r>
      <w:r w:rsidRPr="00F31E5E">
        <w:rPr>
          <w:rFonts w:ascii="Calisto MT" w:hAnsi="Calisto MT"/>
          <w:color w:val="0D0D0D"/>
          <w:sz w:val="12"/>
        </w:rPr>
        <w:t xml:space="preserve"> </w:t>
      </w:r>
      <w:r w:rsidRPr="00F31E5E">
        <w:rPr>
          <w:rFonts w:ascii="Calisto MT" w:hAnsi="Calisto MT"/>
          <w:vanish/>
          <w:color w:val="0D0D0D"/>
          <w:sz w:val="12"/>
        </w:rPr>
        <w:t>is</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real</w:t>
      </w:r>
      <w:r w:rsidRPr="00F31E5E">
        <w:rPr>
          <w:rFonts w:ascii="Calisto MT" w:hAnsi="Calisto MT"/>
          <w:color w:val="0D0D0D"/>
          <w:sz w:val="12"/>
        </w:rPr>
        <w:t xml:space="preserve"> </w:t>
      </w:r>
      <w:r w:rsidRPr="00F31E5E">
        <w:rPr>
          <w:rFonts w:ascii="Calisto MT" w:hAnsi="Calisto MT"/>
          <w:vanish/>
          <w:color w:val="0D0D0D"/>
          <w:sz w:val="12"/>
        </w:rPr>
        <w:t>possibility</w:t>
      </w:r>
      <w:r w:rsidRPr="00F31E5E">
        <w:rPr>
          <w:rFonts w:ascii="Calisto MT" w:hAnsi="Calisto MT"/>
          <w:color w:val="0D0D0D"/>
          <w:sz w:val="12"/>
        </w:rPr>
        <w:t xml:space="preserve"> </w:t>
      </w:r>
      <w:r w:rsidRPr="00F31E5E">
        <w:rPr>
          <w:rFonts w:ascii="Calisto MT" w:hAnsi="Calisto MT"/>
          <w:vanish/>
          <w:color w:val="0D0D0D"/>
          <w:sz w:val="12"/>
        </w:rPr>
        <w:t>(see</w:t>
      </w:r>
      <w:r w:rsidRPr="00F31E5E">
        <w:rPr>
          <w:rFonts w:ascii="Calisto MT" w:hAnsi="Calisto MT"/>
          <w:color w:val="0D0D0D"/>
          <w:sz w:val="12"/>
        </w:rPr>
        <w:t xml:space="preserve"> </w:t>
      </w:r>
      <w:hyperlink r:id="rId6" w:history="1">
        <w:r w:rsidRPr="00F31E5E">
          <w:rPr>
            <w:rStyle w:val="Hyperlink"/>
            <w:rFonts w:ascii="Calisto MT" w:eastAsiaTheme="majorEastAsia" w:hAnsi="Calisto MT"/>
            <w:vanish/>
            <w:sz w:val="12"/>
          </w:rPr>
          <w:t>article</w:t>
        </w:r>
      </w:hyperlink>
      <w:r w:rsidRPr="00F31E5E">
        <w:rPr>
          <w:rFonts w:ascii="Calisto MT" w:hAnsi="Calisto MT"/>
          <w:vanish/>
          <w:color w:val="0D0D0D"/>
          <w:sz w:val="12"/>
        </w:rPr>
        <w:t>).</w:t>
      </w:r>
      <w:r w:rsidRPr="00F31E5E">
        <w:rPr>
          <w:rFonts w:ascii="Calisto MT" w:hAnsi="Calisto MT"/>
          <w:color w:val="0D0D0D"/>
          <w:sz w:val="12"/>
        </w:rPr>
        <w:t xml:space="preserve"> </w:t>
      </w:r>
      <w:r w:rsidRPr="00F31E5E">
        <w:rPr>
          <w:rFonts w:ascii="Calisto MT" w:hAnsi="Calisto MT"/>
          <w:vanish/>
          <w:color w:val="0D0D0D"/>
          <w:sz w:val="12"/>
        </w:rPr>
        <w:t>Mr</w:t>
      </w:r>
      <w:r w:rsidRPr="00F31E5E">
        <w:rPr>
          <w:rFonts w:ascii="Calisto MT" w:hAnsi="Calisto MT"/>
          <w:color w:val="0D0D0D"/>
          <w:sz w:val="12"/>
        </w:rPr>
        <w:t xml:space="preserve"> </w:t>
      </w:r>
      <w:r w:rsidRPr="00F31E5E">
        <w:rPr>
          <w:rFonts w:ascii="Calisto MT" w:hAnsi="Calisto MT"/>
          <w:vanish/>
          <w:color w:val="0D0D0D"/>
          <w:sz w:val="12"/>
        </w:rPr>
        <w:t>Trump</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his</w:t>
      </w:r>
      <w:r w:rsidRPr="00F31E5E">
        <w:rPr>
          <w:rFonts w:ascii="Calisto MT" w:hAnsi="Calisto MT"/>
          <w:color w:val="0D0D0D"/>
          <w:sz w:val="12"/>
        </w:rPr>
        <w:t xml:space="preserve"> </w:t>
      </w:r>
      <w:r w:rsidRPr="00F31E5E">
        <w:rPr>
          <w:rFonts w:ascii="Calisto MT" w:hAnsi="Calisto MT"/>
          <w:vanish/>
          <w:color w:val="0D0D0D"/>
          <w:sz w:val="12"/>
        </w:rPr>
        <w:t>advisers</w:t>
      </w:r>
      <w:r w:rsidRPr="00F31E5E">
        <w:rPr>
          <w:rFonts w:ascii="Calisto MT" w:hAnsi="Calisto MT"/>
          <w:color w:val="0D0D0D"/>
          <w:sz w:val="12"/>
        </w:rPr>
        <w:t xml:space="preserve"> </w:t>
      </w:r>
      <w:r w:rsidRPr="00F31E5E">
        <w:rPr>
          <w:rFonts w:ascii="Calisto MT" w:hAnsi="Calisto MT"/>
          <w:vanish/>
          <w:color w:val="0D0D0D"/>
          <w:sz w:val="12"/>
        </w:rPr>
        <w:t>may</w:t>
      </w:r>
      <w:r w:rsidRPr="00F31E5E">
        <w:rPr>
          <w:rFonts w:ascii="Calisto MT" w:hAnsi="Calisto MT"/>
          <w:color w:val="0D0D0D"/>
          <w:sz w:val="12"/>
        </w:rPr>
        <w:t xml:space="preserve"> </w:t>
      </w:r>
      <w:r w:rsidRPr="00F31E5E">
        <w:rPr>
          <w:rFonts w:ascii="Calisto MT" w:hAnsi="Calisto MT"/>
          <w:vanish/>
          <w:color w:val="0D0D0D"/>
          <w:sz w:val="12"/>
        </w:rPr>
        <w:t>conclude</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nuclear</w:t>
      </w:r>
      <w:r w:rsidRPr="00F31E5E">
        <w:rPr>
          <w:rFonts w:ascii="Calisto MT" w:hAnsi="Calisto MT"/>
          <w:color w:val="0D0D0D"/>
          <w:sz w:val="12"/>
        </w:rPr>
        <w:t xml:space="preserve"> </w:t>
      </w:r>
      <w:r w:rsidRPr="00F31E5E">
        <w:rPr>
          <w:rFonts w:ascii="Calisto MT" w:hAnsi="Calisto MT"/>
          <w:vanish/>
          <w:color w:val="0D0D0D"/>
          <w:sz w:val="12"/>
        </w:rPr>
        <w:t>North</w:t>
      </w:r>
      <w:r w:rsidRPr="00F31E5E">
        <w:rPr>
          <w:rFonts w:ascii="Calisto MT" w:hAnsi="Calisto MT"/>
          <w:color w:val="0D0D0D"/>
          <w:sz w:val="12"/>
        </w:rPr>
        <w:t xml:space="preserve"> </w:t>
      </w:r>
      <w:r w:rsidRPr="00F31E5E">
        <w:rPr>
          <w:rFonts w:ascii="Calisto MT" w:hAnsi="Calisto MT"/>
          <w:vanish/>
          <w:color w:val="0D0D0D"/>
          <w:sz w:val="12"/>
        </w:rPr>
        <w:t>would</w:t>
      </w:r>
      <w:r w:rsidRPr="00F31E5E">
        <w:rPr>
          <w:rFonts w:ascii="Calisto MT" w:hAnsi="Calisto MT"/>
          <w:color w:val="0D0D0D"/>
          <w:sz w:val="12"/>
        </w:rPr>
        <w:t xml:space="preserve"> </w:t>
      </w:r>
      <w:r w:rsidRPr="00F31E5E">
        <w:rPr>
          <w:rFonts w:ascii="Calisto MT" w:hAnsi="Calisto MT"/>
          <w:vanish/>
          <w:color w:val="0D0D0D"/>
          <w:sz w:val="12"/>
        </w:rPr>
        <w:t>be</w:t>
      </w:r>
      <w:r w:rsidRPr="00F31E5E">
        <w:rPr>
          <w:rFonts w:ascii="Calisto MT" w:hAnsi="Calisto MT"/>
          <w:color w:val="0D0D0D"/>
          <w:sz w:val="12"/>
        </w:rPr>
        <w:t xml:space="preserve"> </w:t>
      </w:r>
      <w:r w:rsidRPr="00F31E5E">
        <w:rPr>
          <w:rFonts w:ascii="Calisto MT" w:hAnsi="Calisto MT"/>
          <w:vanish/>
          <w:color w:val="0D0D0D"/>
          <w:sz w:val="12"/>
        </w:rPr>
        <w:t>so</w:t>
      </w:r>
      <w:r w:rsidRPr="00F31E5E">
        <w:rPr>
          <w:rFonts w:ascii="Calisto MT" w:hAnsi="Calisto MT"/>
          <w:color w:val="0D0D0D"/>
          <w:sz w:val="12"/>
        </w:rPr>
        <w:t xml:space="preserve"> </w:t>
      </w:r>
      <w:r w:rsidRPr="00F31E5E">
        <w:rPr>
          <w:rFonts w:ascii="Calisto MT" w:hAnsi="Calisto MT"/>
          <w:vanish/>
          <w:color w:val="0D0D0D"/>
          <w:sz w:val="12"/>
        </w:rPr>
        <w:t>reckless,</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so</w:t>
      </w:r>
      <w:r w:rsidRPr="00F31E5E">
        <w:rPr>
          <w:rFonts w:ascii="Calisto MT" w:hAnsi="Calisto MT"/>
          <w:color w:val="0D0D0D"/>
          <w:sz w:val="12"/>
        </w:rPr>
        <w:t xml:space="preserve"> </w:t>
      </w:r>
      <w:r w:rsidRPr="00F31E5E">
        <w:rPr>
          <w:rFonts w:ascii="Calisto MT" w:hAnsi="Calisto MT"/>
          <w:vanish/>
          <w:color w:val="0D0D0D"/>
          <w:sz w:val="12"/>
        </w:rPr>
        <w:t>likely</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cause</w:t>
      </w:r>
      <w:r w:rsidRPr="00F31E5E">
        <w:rPr>
          <w:rFonts w:ascii="Calisto MT" w:hAnsi="Calisto MT"/>
          <w:color w:val="0D0D0D"/>
          <w:sz w:val="12"/>
        </w:rPr>
        <w:t xml:space="preserve"> </w:t>
      </w:r>
      <w:r w:rsidRPr="00F31E5E">
        <w:rPr>
          <w:rFonts w:ascii="Calisto MT" w:hAnsi="Calisto MT"/>
          <w:vanish/>
          <w:color w:val="0D0D0D"/>
          <w:sz w:val="12"/>
        </w:rPr>
        <w:t>nuclear</w:t>
      </w:r>
      <w:r w:rsidRPr="00F31E5E">
        <w:rPr>
          <w:rFonts w:ascii="Calisto MT" w:hAnsi="Calisto MT"/>
          <w:color w:val="0D0D0D"/>
          <w:sz w:val="12"/>
        </w:rPr>
        <w:t xml:space="preserve"> </w:t>
      </w:r>
      <w:r w:rsidRPr="00F31E5E">
        <w:rPr>
          <w:rFonts w:ascii="Calisto MT" w:hAnsi="Calisto MT"/>
          <w:vanish/>
          <w:color w:val="0D0D0D"/>
          <w:sz w:val="12"/>
        </w:rPr>
        <w:t>proliferation,</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it</w:t>
      </w:r>
      <w:r w:rsidRPr="00F31E5E">
        <w:rPr>
          <w:rFonts w:ascii="Calisto MT" w:hAnsi="Calisto MT"/>
          <w:color w:val="0D0D0D"/>
          <w:sz w:val="12"/>
        </w:rPr>
        <w:t xml:space="preserve"> </w:t>
      </w:r>
      <w:r w:rsidRPr="00F31E5E">
        <w:rPr>
          <w:rFonts w:ascii="Calisto MT" w:hAnsi="Calisto MT"/>
          <w:vanish/>
          <w:color w:val="0D0D0D"/>
          <w:sz w:val="12"/>
        </w:rPr>
        <w:t>is</w:t>
      </w:r>
      <w:r w:rsidRPr="00F31E5E">
        <w:rPr>
          <w:rFonts w:ascii="Calisto MT" w:hAnsi="Calisto MT"/>
          <w:color w:val="0D0D0D"/>
          <w:sz w:val="12"/>
        </w:rPr>
        <w:t xml:space="preserve"> </w:t>
      </w:r>
      <w:r w:rsidRPr="00F31E5E">
        <w:rPr>
          <w:rFonts w:ascii="Calisto MT" w:hAnsi="Calisto MT"/>
          <w:vanish/>
          <w:color w:val="0D0D0D"/>
          <w:sz w:val="12"/>
        </w:rPr>
        <w:t>better</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risk</w:t>
      </w:r>
      <w:r w:rsidRPr="00F31E5E">
        <w:rPr>
          <w:rFonts w:ascii="Calisto MT" w:hAnsi="Calisto MT"/>
          <w:color w:val="0D0D0D"/>
          <w:sz w:val="12"/>
        </w:rPr>
        <w:t xml:space="preserve"> </w:t>
      </w:r>
      <w:r w:rsidRPr="00F31E5E">
        <w:rPr>
          <w:rFonts w:ascii="Calisto MT" w:hAnsi="Calisto MT"/>
          <w:vanish/>
          <w:color w:val="0D0D0D"/>
          <w:sz w:val="12"/>
        </w:rPr>
        <w:t>war</w:t>
      </w:r>
      <w:r w:rsidRPr="00F31E5E">
        <w:rPr>
          <w:rFonts w:ascii="Calisto MT" w:hAnsi="Calisto MT"/>
          <w:color w:val="0D0D0D"/>
          <w:sz w:val="12"/>
        </w:rPr>
        <w:t xml:space="preserve"> </w:t>
      </w:r>
      <w:r w:rsidRPr="00F31E5E">
        <w:rPr>
          <w:rFonts w:ascii="Calisto MT" w:hAnsi="Calisto MT"/>
          <w:vanish/>
          <w:color w:val="0D0D0D"/>
          <w:sz w:val="12"/>
        </w:rPr>
        <w:t>on</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Korean</w:t>
      </w:r>
      <w:r w:rsidRPr="00F31E5E">
        <w:rPr>
          <w:rFonts w:ascii="Calisto MT" w:hAnsi="Calisto MT"/>
          <w:color w:val="0D0D0D"/>
          <w:sz w:val="12"/>
        </w:rPr>
        <w:t xml:space="preserve"> </w:t>
      </w:r>
      <w:r w:rsidRPr="00F31E5E">
        <w:rPr>
          <w:rFonts w:ascii="Calisto MT" w:hAnsi="Calisto MT"/>
          <w:vanish/>
          <w:color w:val="0D0D0D"/>
          <w:sz w:val="12"/>
        </w:rPr>
        <w:t>peninsula</w:t>
      </w:r>
      <w:r w:rsidRPr="00F31E5E">
        <w:rPr>
          <w:rFonts w:ascii="Calisto MT" w:hAnsi="Calisto MT"/>
          <w:color w:val="0D0D0D"/>
          <w:sz w:val="12"/>
        </w:rPr>
        <w:t xml:space="preserve"> </w:t>
      </w:r>
      <w:r w:rsidRPr="00F31E5E">
        <w:rPr>
          <w:rFonts w:ascii="Calisto MT" w:hAnsi="Calisto MT"/>
          <w:vanish/>
          <w:color w:val="0D0D0D"/>
          <w:sz w:val="12"/>
        </w:rPr>
        <w:t>today</w:t>
      </w:r>
      <w:r w:rsidRPr="00F31E5E">
        <w:rPr>
          <w:rFonts w:ascii="Calisto MT" w:hAnsi="Calisto MT"/>
          <w:color w:val="0D0D0D"/>
          <w:sz w:val="12"/>
        </w:rPr>
        <w:t xml:space="preserve"> </w:t>
      </w:r>
      <w:r w:rsidRPr="00F31E5E">
        <w:rPr>
          <w:rFonts w:ascii="Calisto MT" w:hAnsi="Calisto MT"/>
          <w:vanish/>
          <w:color w:val="0D0D0D"/>
          <w:sz w:val="12"/>
        </w:rPr>
        <w:t>than</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nuclear</w:t>
      </w:r>
      <w:r w:rsidRPr="00F31E5E">
        <w:rPr>
          <w:rFonts w:ascii="Calisto MT" w:hAnsi="Calisto MT"/>
          <w:color w:val="0D0D0D"/>
          <w:sz w:val="12"/>
        </w:rPr>
        <w:t xml:space="preserve"> </w:t>
      </w:r>
      <w:r w:rsidRPr="00F31E5E">
        <w:rPr>
          <w:rFonts w:ascii="Calisto MT" w:hAnsi="Calisto MT"/>
          <w:vanish/>
          <w:color w:val="0D0D0D"/>
          <w:sz w:val="12"/>
        </w:rPr>
        <w:t>strike</w:t>
      </w:r>
      <w:r w:rsidRPr="00F31E5E">
        <w:rPr>
          <w:rFonts w:ascii="Calisto MT" w:hAnsi="Calisto MT"/>
          <w:color w:val="0D0D0D"/>
          <w:sz w:val="12"/>
        </w:rPr>
        <w:t xml:space="preserve"> </w:t>
      </w:r>
      <w:r w:rsidRPr="00F31E5E">
        <w:rPr>
          <w:rFonts w:ascii="Calisto MT" w:hAnsi="Calisto MT"/>
          <w:vanish/>
          <w:color w:val="0D0D0D"/>
          <w:sz w:val="12"/>
        </w:rPr>
        <w:t>on</w:t>
      </w:r>
      <w:r w:rsidRPr="00F31E5E">
        <w:rPr>
          <w:rFonts w:ascii="Calisto MT" w:hAnsi="Calisto MT"/>
          <w:color w:val="0D0D0D"/>
          <w:sz w:val="12"/>
        </w:rPr>
        <w:t xml:space="preserve"> </w:t>
      </w:r>
      <w:r w:rsidRPr="00F31E5E">
        <w:rPr>
          <w:rFonts w:ascii="Calisto MT" w:hAnsi="Calisto MT"/>
          <w:vanish/>
          <w:color w:val="0D0D0D"/>
          <w:sz w:val="12"/>
        </w:rPr>
        <w:t>an</w:t>
      </w:r>
      <w:r w:rsidRPr="00F31E5E">
        <w:rPr>
          <w:rFonts w:ascii="Calisto MT" w:hAnsi="Calisto MT"/>
          <w:color w:val="0D0D0D"/>
          <w:sz w:val="12"/>
        </w:rPr>
        <w:t xml:space="preserve"> </w:t>
      </w:r>
      <w:r w:rsidRPr="00F31E5E">
        <w:rPr>
          <w:rFonts w:ascii="Calisto MT" w:hAnsi="Calisto MT"/>
          <w:vanish/>
          <w:color w:val="0D0D0D"/>
          <w:sz w:val="12"/>
        </w:rPr>
        <w:t>American</w:t>
      </w:r>
      <w:r w:rsidRPr="00F31E5E">
        <w:rPr>
          <w:rFonts w:ascii="Calisto MT" w:hAnsi="Calisto MT"/>
          <w:color w:val="0D0D0D"/>
          <w:sz w:val="12"/>
        </w:rPr>
        <w:t xml:space="preserve"> </w:t>
      </w:r>
      <w:r w:rsidRPr="00F31E5E">
        <w:rPr>
          <w:rFonts w:ascii="Calisto MT" w:hAnsi="Calisto MT"/>
          <w:vanish/>
          <w:color w:val="0D0D0D"/>
          <w:sz w:val="12"/>
        </w:rPr>
        <w:t>city</w:t>
      </w:r>
      <w:r w:rsidRPr="00F31E5E">
        <w:rPr>
          <w:rFonts w:ascii="Calisto MT" w:hAnsi="Calisto MT"/>
          <w:color w:val="0D0D0D"/>
          <w:sz w:val="12"/>
        </w:rPr>
        <w:t xml:space="preserve"> </w:t>
      </w:r>
      <w:r w:rsidRPr="00F31E5E">
        <w:rPr>
          <w:rFonts w:ascii="Calisto MT" w:hAnsi="Calisto MT"/>
          <w:vanish/>
          <w:color w:val="0D0D0D"/>
          <w:sz w:val="12"/>
        </w:rPr>
        <w:t>tomorrow.</w:t>
      </w:r>
      <w:r w:rsidRPr="00F31E5E">
        <w:rPr>
          <w:rFonts w:ascii="Calisto MT" w:hAnsi="Calisto MT"/>
          <w:color w:val="0D0D0D"/>
          <w:sz w:val="12"/>
        </w:rPr>
        <w:t xml:space="preserve"> </w:t>
      </w:r>
      <w:r w:rsidRPr="00F31E5E">
        <w:rPr>
          <w:rFonts w:ascii="Calisto MT" w:hAnsi="Calisto MT"/>
          <w:vanish/>
          <w:color w:val="0D0D0D"/>
          <w:sz w:val="12"/>
        </w:rPr>
        <w:t>Even</w:t>
      </w:r>
      <w:r w:rsidRPr="00F31E5E">
        <w:rPr>
          <w:rFonts w:ascii="Calisto MT" w:hAnsi="Calisto MT"/>
          <w:color w:val="0D0D0D"/>
          <w:sz w:val="12"/>
        </w:rPr>
        <w:t xml:space="preserve"> </w:t>
      </w:r>
      <w:r w:rsidRPr="00F31E5E">
        <w:rPr>
          <w:rFonts w:ascii="Calisto MT" w:hAnsi="Calisto MT"/>
          <w:vanish/>
          <w:color w:val="0D0D0D"/>
          <w:sz w:val="12"/>
        </w:rPr>
        <w:t>if</w:t>
      </w:r>
      <w:r w:rsidRPr="00F31E5E">
        <w:rPr>
          <w:rFonts w:ascii="Calisto MT" w:hAnsi="Calisto MT"/>
          <w:color w:val="0D0D0D"/>
          <w:sz w:val="12"/>
        </w:rPr>
        <w:t xml:space="preserve"> </w:t>
      </w:r>
      <w:r w:rsidRPr="00F31E5E">
        <w:rPr>
          <w:rFonts w:ascii="Calisto MT" w:hAnsi="Calisto MT"/>
          <w:vanish/>
          <w:color w:val="0D0D0D"/>
          <w:sz w:val="12"/>
        </w:rPr>
        <w:t>China</w:t>
      </w:r>
      <w:r w:rsidRPr="00F31E5E">
        <w:rPr>
          <w:rFonts w:ascii="Calisto MT" w:hAnsi="Calisto MT"/>
          <w:color w:val="0D0D0D"/>
          <w:sz w:val="12"/>
        </w:rPr>
        <w:t xml:space="preserve"> </w:t>
      </w:r>
      <w:r w:rsidRPr="00F31E5E">
        <w:rPr>
          <w:rFonts w:ascii="Calisto MT" w:hAnsi="Calisto MT"/>
          <w:vanish/>
          <w:color w:val="0D0D0D"/>
          <w:sz w:val="12"/>
        </w:rPr>
        <w:t>stays</w:t>
      </w:r>
      <w:r w:rsidRPr="00F31E5E">
        <w:rPr>
          <w:rFonts w:ascii="Calisto MT" w:hAnsi="Calisto MT"/>
          <w:color w:val="0D0D0D"/>
          <w:sz w:val="12"/>
        </w:rPr>
        <w:t xml:space="preserve"> </w:t>
      </w:r>
      <w:r w:rsidRPr="00F31E5E">
        <w:rPr>
          <w:rFonts w:ascii="Calisto MT" w:hAnsi="Calisto MT"/>
          <w:vanish/>
          <w:color w:val="0D0D0D"/>
          <w:sz w:val="12"/>
        </w:rPr>
        <w:t>out</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second</w:t>
      </w:r>
      <w:r w:rsidRPr="00F31E5E">
        <w:rPr>
          <w:rFonts w:ascii="Calisto MT" w:hAnsi="Calisto MT"/>
          <w:color w:val="0D0D0D"/>
          <w:sz w:val="12"/>
        </w:rPr>
        <w:t xml:space="preserve"> </w:t>
      </w:r>
      <w:r w:rsidRPr="00F31E5E">
        <w:rPr>
          <w:rFonts w:ascii="Calisto MT" w:hAnsi="Calisto MT"/>
          <w:vanish/>
          <w:color w:val="0D0D0D"/>
          <w:sz w:val="12"/>
        </w:rPr>
        <w:t>Korean</w:t>
      </w:r>
      <w:r w:rsidRPr="00F31E5E">
        <w:rPr>
          <w:rFonts w:ascii="Calisto MT" w:hAnsi="Calisto MT"/>
          <w:color w:val="0D0D0D"/>
          <w:sz w:val="12"/>
        </w:rPr>
        <w:t xml:space="preserve"> </w:t>
      </w:r>
      <w:r w:rsidRPr="00F31E5E">
        <w:rPr>
          <w:rFonts w:ascii="Calisto MT" w:hAnsi="Calisto MT"/>
          <w:vanish/>
          <w:color w:val="0D0D0D"/>
          <w:sz w:val="12"/>
        </w:rPr>
        <w:t>war,</w:t>
      </w:r>
      <w:r w:rsidRPr="00F31E5E">
        <w:rPr>
          <w:rFonts w:ascii="Calisto MT" w:hAnsi="Calisto MT"/>
          <w:color w:val="0D0D0D"/>
          <w:sz w:val="12"/>
        </w:rPr>
        <w:t xml:space="preserve"> </w:t>
      </w:r>
      <w:r w:rsidRPr="00F31E5E">
        <w:rPr>
          <w:rFonts w:ascii="Calisto MT" w:hAnsi="Calisto MT"/>
          <w:vanish/>
          <w:color w:val="0D0D0D"/>
          <w:sz w:val="12"/>
        </w:rPr>
        <w:t>both</w:t>
      </w:r>
      <w:r w:rsidRPr="00F31E5E">
        <w:rPr>
          <w:rFonts w:ascii="Calisto MT" w:hAnsi="Calisto MT"/>
          <w:color w:val="0D0D0D"/>
          <w:sz w:val="12"/>
        </w:rPr>
        <w:t xml:space="preserve"> </w:t>
      </w:r>
      <w:r w:rsidRPr="00F31E5E">
        <w:rPr>
          <w:rFonts w:ascii="Calisto MT" w:hAnsi="Calisto MT"/>
          <w:vanish/>
          <w:color w:val="0D0D0D"/>
          <w:sz w:val="12"/>
        </w:rPr>
        <w:t>it</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Russia</w:t>
      </w:r>
      <w:r w:rsidRPr="00F31E5E">
        <w:rPr>
          <w:rFonts w:ascii="Calisto MT" w:hAnsi="Calisto MT"/>
          <w:color w:val="0D0D0D"/>
          <w:sz w:val="12"/>
        </w:rPr>
        <w:t xml:space="preserve"> </w:t>
      </w:r>
      <w:r w:rsidRPr="00F31E5E">
        <w:rPr>
          <w:rFonts w:ascii="Calisto MT" w:hAnsi="Calisto MT"/>
          <w:vanish/>
          <w:color w:val="0D0D0D"/>
          <w:sz w:val="12"/>
        </w:rPr>
        <w:t>are</w:t>
      </w:r>
      <w:r w:rsidRPr="00F31E5E">
        <w:rPr>
          <w:rFonts w:ascii="Calisto MT" w:hAnsi="Calisto MT"/>
          <w:color w:val="0D0D0D"/>
          <w:sz w:val="12"/>
        </w:rPr>
        <w:t xml:space="preserve"> </w:t>
      </w:r>
      <w:r w:rsidRPr="00F31E5E">
        <w:rPr>
          <w:rFonts w:ascii="Calisto MT" w:hAnsi="Calisto MT"/>
          <w:vanish/>
          <w:color w:val="0D0D0D"/>
          <w:sz w:val="12"/>
        </w:rPr>
        <w:t>entering</w:t>
      </w:r>
      <w:r w:rsidRPr="00F31E5E">
        <w:rPr>
          <w:rFonts w:ascii="Calisto MT" w:hAnsi="Calisto MT"/>
          <w:color w:val="0D0D0D"/>
          <w:sz w:val="12"/>
        </w:rPr>
        <w:t xml:space="preserve"> </w:t>
      </w:r>
      <w:r w:rsidRPr="00F31E5E">
        <w:rPr>
          <w:rFonts w:ascii="Calisto MT" w:hAnsi="Calisto MT"/>
          <w:vanish/>
          <w:color w:val="0D0D0D"/>
          <w:sz w:val="12"/>
        </w:rPr>
        <w:t>into</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renewal</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great-power</w:t>
      </w:r>
      <w:r w:rsidRPr="00F31E5E">
        <w:rPr>
          <w:rFonts w:ascii="Calisto MT" w:hAnsi="Calisto MT"/>
          <w:color w:val="0D0D0D"/>
          <w:sz w:val="12"/>
        </w:rPr>
        <w:t xml:space="preserve"> </w:t>
      </w:r>
      <w:r w:rsidRPr="00F31E5E">
        <w:rPr>
          <w:rFonts w:ascii="Calisto MT" w:hAnsi="Calisto MT"/>
          <w:vanish/>
          <w:color w:val="0D0D0D"/>
          <w:sz w:val="12"/>
        </w:rPr>
        <w:t>competition</w:t>
      </w:r>
      <w:r w:rsidRPr="00F31E5E">
        <w:rPr>
          <w:rFonts w:ascii="Calisto MT" w:hAnsi="Calisto MT"/>
          <w:color w:val="0D0D0D"/>
          <w:sz w:val="12"/>
        </w:rPr>
        <w:t xml:space="preserve"> </w:t>
      </w:r>
      <w:r w:rsidRPr="00F31E5E">
        <w:rPr>
          <w:rFonts w:ascii="Calisto MT" w:hAnsi="Calisto MT"/>
          <w:vanish/>
          <w:color w:val="0D0D0D"/>
          <w:sz w:val="12"/>
        </w:rPr>
        <w:t>with</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West.</w:t>
      </w:r>
      <w:r w:rsidRPr="00F31E5E">
        <w:rPr>
          <w:rFonts w:ascii="Calisto MT" w:hAnsi="Calisto MT"/>
          <w:color w:val="0D0D0D"/>
          <w:sz w:val="12"/>
        </w:rPr>
        <w:t xml:space="preserve"> </w:t>
      </w:r>
      <w:r w:rsidRPr="00F31E5E">
        <w:rPr>
          <w:rFonts w:ascii="Calisto MT" w:hAnsi="Calisto MT"/>
          <w:vanish/>
          <w:color w:val="0D0D0D"/>
          <w:sz w:val="12"/>
        </w:rPr>
        <w:t>Their</w:t>
      </w:r>
      <w:r w:rsidRPr="00F31E5E">
        <w:rPr>
          <w:rFonts w:ascii="Calisto MT" w:hAnsi="Calisto MT"/>
          <w:color w:val="0D0D0D"/>
          <w:sz w:val="12"/>
        </w:rPr>
        <w:t xml:space="preserve"> </w:t>
      </w:r>
      <w:r w:rsidRPr="00F31E5E">
        <w:rPr>
          <w:rFonts w:ascii="Calisto MT" w:hAnsi="Calisto MT"/>
          <w:vanish/>
          <w:color w:val="0D0D0D"/>
          <w:sz w:val="12"/>
        </w:rPr>
        <w:t>ambitions</w:t>
      </w:r>
      <w:r w:rsidRPr="00F31E5E">
        <w:rPr>
          <w:rFonts w:ascii="Calisto MT" w:hAnsi="Calisto MT"/>
          <w:color w:val="0D0D0D"/>
          <w:sz w:val="12"/>
        </w:rPr>
        <w:t xml:space="preserve"> </w:t>
      </w:r>
      <w:r w:rsidRPr="00F31E5E">
        <w:rPr>
          <w:rFonts w:ascii="Calisto MT" w:hAnsi="Calisto MT"/>
          <w:vanish/>
          <w:color w:val="0D0D0D"/>
          <w:sz w:val="12"/>
        </w:rPr>
        <w:t>will</w:t>
      </w:r>
      <w:r w:rsidRPr="00F31E5E">
        <w:rPr>
          <w:rFonts w:ascii="Calisto MT" w:hAnsi="Calisto MT"/>
          <w:color w:val="0D0D0D"/>
          <w:sz w:val="12"/>
        </w:rPr>
        <w:t xml:space="preserve"> </w:t>
      </w:r>
      <w:r w:rsidRPr="00F31E5E">
        <w:rPr>
          <w:rFonts w:ascii="Calisto MT" w:hAnsi="Calisto MT"/>
          <w:vanish/>
          <w:color w:val="0D0D0D"/>
          <w:sz w:val="12"/>
        </w:rPr>
        <w:t>be</w:t>
      </w:r>
      <w:r w:rsidRPr="00F31E5E">
        <w:rPr>
          <w:rFonts w:ascii="Calisto MT" w:hAnsi="Calisto MT"/>
          <w:color w:val="0D0D0D"/>
          <w:sz w:val="12"/>
        </w:rPr>
        <w:t xml:space="preserve"> </w:t>
      </w:r>
      <w:r w:rsidRPr="00F31E5E">
        <w:rPr>
          <w:rFonts w:ascii="Calisto MT" w:hAnsi="Calisto MT"/>
          <w:vanish/>
          <w:color w:val="0D0D0D"/>
          <w:sz w:val="12"/>
        </w:rPr>
        <w:t>even</w:t>
      </w:r>
      <w:r w:rsidRPr="00F31E5E">
        <w:rPr>
          <w:rFonts w:ascii="Calisto MT" w:hAnsi="Calisto MT"/>
          <w:color w:val="0D0D0D"/>
          <w:sz w:val="12"/>
        </w:rPr>
        <w:t xml:space="preserve"> </w:t>
      </w:r>
      <w:r w:rsidRPr="00F31E5E">
        <w:rPr>
          <w:rFonts w:ascii="Calisto MT" w:hAnsi="Calisto MT"/>
          <w:vanish/>
          <w:color w:val="0D0D0D"/>
          <w:sz w:val="12"/>
        </w:rPr>
        <w:t>harder</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deal</w:t>
      </w:r>
      <w:r w:rsidRPr="00F31E5E">
        <w:rPr>
          <w:rFonts w:ascii="Calisto MT" w:hAnsi="Calisto MT"/>
          <w:color w:val="0D0D0D"/>
          <w:sz w:val="12"/>
        </w:rPr>
        <w:t xml:space="preserve"> </w:t>
      </w:r>
      <w:r w:rsidRPr="00F31E5E">
        <w:rPr>
          <w:rFonts w:ascii="Calisto MT" w:hAnsi="Calisto MT"/>
          <w:vanish/>
          <w:color w:val="0D0D0D"/>
          <w:sz w:val="12"/>
        </w:rPr>
        <w:t>with</w:t>
      </w:r>
      <w:r w:rsidRPr="00F31E5E">
        <w:rPr>
          <w:rFonts w:ascii="Calisto MT" w:hAnsi="Calisto MT"/>
          <w:color w:val="0D0D0D"/>
          <w:sz w:val="12"/>
        </w:rPr>
        <w:t xml:space="preserve"> </w:t>
      </w:r>
      <w:r w:rsidRPr="00F31E5E">
        <w:rPr>
          <w:rFonts w:ascii="Calisto MT" w:hAnsi="Calisto MT"/>
          <w:vanish/>
          <w:color w:val="0D0D0D"/>
          <w:sz w:val="12"/>
        </w:rPr>
        <w:t>than</w:t>
      </w:r>
      <w:r w:rsidRPr="00F31E5E">
        <w:rPr>
          <w:rFonts w:ascii="Calisto MT" w:hAnsi="Calisto MT"/>
          <w:color w:val="0D0D0D"/>
          <w:sz w:val="12"/>
        </w:rPr>
        <w:t xml:space="preserve"> </w:t>
      </w:r>
      <w:r w:rsidRPr="00F31E5E">
        <w:rPr>
          <w:rFonts w:ascii="Calisto MT" w:hAnsi="Calisto MT"/>
          <w:vanish/>
          <w:color w:val="0D0D0D"/>
          <w:sz w:val="12"/>
        </w:rPr>
        <w:t>North</w:t>
      </w:r>
      <w:r w:rsidRPr="00F31E5E">
        <w:rPr>
          <w:rFonts w:ascii="Calisto MT" w:hAnsi="Calisto MT"/>
          <w:color w:val="0D0D0D"/>
          <w:sz w:val="12"/>
        </w:rPr>
        <w:t xml:space="preserve"> </w:t>
      </w:r>
      <w:r w:rsidRPr="00F31E5E">
        <w:rPr>
          <w:rFonts w:ascii="Calisto MT" w:hAnsi="Calisto MT"/>
          <w:vanish/>
          <w:color w:val="0D0D0D"/>
          <w:sz w:val="12"/>
        </w:rPr>
        <w:t>Korea’s.</w:t>
      </w:r>
      <w:r w:rsidRPr="00F31E5E">
        <w:rPr>
          <w:rFonts w:ascii="Calisto MT" w:hAnsi="Calisto MT"/>
          <w:color w:val="0D0D0D"/>
          <w:sz w:val="12"/>
        </w:rPr>
        <w:t xml:space="preserve"> </w:t>
      </w:r>
      <w:r w:rsidRPr="00F31E5E">
        <w:rPr>
          <w:rFonts w:ascii="Calisto MT" w:hAnsi="Calisto MT"/>
          <w:vanish/>
          <w:color w:val="0D0D0D"/>
          <w:sz w:val="12"/>
        </w:rPr>
        <w:t>Three</w:t>
      </w:r>
      <w:r w:rsidRPr="00F31E5E">
        <w:rPr>
          <w:rFonts w:ascii="Calisto MT" w:hAnsi="Calisto MT"/>
          <w:color w:val="0D0D0D"/>
          <w:sz w:val="12"/>
        </w:rPr>
        <w:t xml:space="preserve"> </w:t>
      </w:r>
      <w:r w:rsidRPr="00F31E5E">
        <w:rPr>
          <w:rFonts w:ascii="Calisto MT" w:hAnsi="Calisto MT"/>
          <w:vanish/>
          <w:color w:val="0D0D0D"/>
          <w:sz w:val="12"/>
        </w:rPr>
        <w:t>decades</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unprecedented</w:t>
      </w:r>
      <w:r w:rsidRPr="00F31E5E">
        <w:rPr>
          <w:rFonts w:ascii="Calisto MT" w:hAnsi="Calisto MT"/>
          <w:color w:val="0D0D0D"/>
          <w:sz w:val="12"/>
        </w:rPr>
        <w:t xml:space="preserve"> </w:t>
      </w:r>
      <w:r w:rsidRPr="00F31E5E">
        <w:rPr>
          <w:rFonts w:ascii="Calisto MT" w:hAnsi="Calisto MT"/>
          <w:vanish/>
          <w:color w:val="0D0D0D"/>
          <w:sz w:val="12"/>
        </w:rPr>
        <w:t>economic</w:t>
      </w:r>
      <w:r w:rsidRPr="00F31E5E">
        <w:rPr>
          <w:rFonts w:ascii="Calisto MT" w:hAnsi="Calisto MT"/>
          <w:color w:val="0D0D0D"/>
          <w:sz w:val="12"/>
        </w:rPr>
        <w:t xml:space="preserve"> </w:t>
      </w:r>
      <w:r w:rsidRPr="00F31E5E">
        <w:rPr>
          <w:rFonts w:ascii="Calisto MT" w:hAnsi="Calisto MT"/>
          <w:vanish/>
          <w:color w:val="0D0D0D"/>
          <w:sz w:val="12"/>
        </w:rPr>
        <w:t>growth</w:t>
      </w:r>
      <w:r w:rsidRPr="00F31E5E">
        <w:rPr>
          <w:rFonts w:ascii="Calisto MT" w:hAnsi="Calisto MT"/>
          <w:color w:val="0D0D0D"/>
          <w:sz w:val="12"/>
        </w:rPr>
        <w:t xml:space="preserve"> </w:t>
      </w:r>
      <w:r w:rsidRPr="00F31E5E">
        <w:rPr>
          <w:rFonts w:ascii="Calisto MT" w:hAnsi="Calisto MT"/>
          <w:vanish/>
          <w:color w:val="0D0D0D"/>
          <w:sz w:val="12"/>
        </w:rPr>
        <w:t>have</w:t>
      </w:r>
      <w:r w:rsidRPr="00F31E5E">
        <w:rPr>
          <w:rFonts w:ascii="Calisto MT" w:hAnsi="Calisto MT"/>
          <w:color w:val="0D0D0D"/>
          <w:sz w:val="12"/>
        </w:rPr>
        <w:t xml:space="preserve"> </w:t>
      </w:r>
      <w:r w:rsidRPr="00F31E5E">
        <w:rPr>
          <w:rFonts w:ascii="Calisto MT" w:hAnsi="Calisto MT"/>
          <w:vanish/>
          <w:color w:val="0D0D0D"/>
          <w:sz w:val="12"/>
        </w:rPr>
        <w:t>provided</w:t>
      </w:r>
      <w:r w:rsidRPr="00F31E5E">
        <w:rPr>
          <w:rFonts w:ascii="Calisto MT" w:hAnsi="Calisto MT"/>
          <w:color w:val="0D0D0D"/>
          <w:sz w:val="12"/>
        </w:rPr>
        <w:t xml:space="preserve"> </w:t>
      </w:r>
      <w:r w:rsidRPr="00F31E5E">
        <w:rPr>
          <w:rFonts w:ascii="Calisto MT" w:hAnsi="Calisto MT"/>
          <w:vanish/>
          <w:color w:val="0D0D0D"/>
          <w:sz w:val="12"/>
        </w:rPr>
        <w:t>China</w:t>
      </w:r>
      <w:r w:rsidRPr="00F31E5E">
        <w:rPr>
          <w:rFonts w:ascii="Calisto MT" w:hAnsi="Calisto MT"/>
          <w:color w:val="0D0D0D"/>
          <w:sz w:val="12"/>
        </w:rPr>
        <w:t xml:space="preserve"> </w:t>
      </w:r>
      <w:r w:rsidRPr="00F31E5E">
        <w:rPr>
          <w:rFonts w:ascii="Calisto MT" w:hAnsi="Calisto MT"/>
          <w:vanish/>
          <w:color w:val="0D0D0D"/>
          <w:sz w:val="12"/>
        </w:rPr>
        <w:t>with</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wealth</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transform</w:t>
      </w:r>
      <w:r w:rsidRPr="00F31E5E">
        <w:rPr>
          <w:rFonts w:ascii="Calisto MT" w:hAnsi="Calisto MT"/>
          <w:color w:val="0D0D0D"/>
          <w:sz w:val="12"/>
        </w:rPr>
        <w:t xml:space="preserve"> </w:t>
      </w:r>
      <w:r w:rsidRPr="00F31E5E">
        <w:rPr>
          <w:rFonts w:ascii="Calisto MT" w:hAnsi="Calisto MT"/>
          <w:vanish/>
          <w:color w:val="0D0D0D"/>
          <w:sz w:val="12"/>
        </w:rPr>
        <w:t>its</w:t>
      </w:r>
      <w:r w:rsidRPr="00F31E5E">
        <w:rPr>
          <w:rFonts w:ascii="Calisto MT" w:hAnsi="Calisto MT"/>
          <w:color w:val="0D0D0D"/>
          <w:sz w:val="12"/>
        </w:rPr>
        <w:t xml:space="preserve"> </w:t>
      </w:r>
      <w:r w:rsidRPr="00F31E5E">
        <w:rPr>
          <w:rFonts w:ascii="Calisto MT" w:hAnsi="Calisto MT"/>
          <w:vanish/>
          <w:color w:val="0D0D0D"/>
          <w:sz w:val="12"/>
        </w:rPr>
        <w:t>armed</w:t>
      </w:r>
      <w:r w:rsidRPr="00F31E5E">
        <w:rPr>
          <w:rFonts w:ascii="Calisto MT" w:hAnsi="Calisto MT"/>
          <w:color w:val="0D0D0D"/>
          <w:sz w:val="12"/>
        </w:rPr>
        <w:t xml:space="preserve"> </w:t>
      </w:r>
      <w:r w:rsidRPr="00F31E5E">
        <w:rPr>
          <w:rFonts w:ascii="Calisto MT" w:hAnsi="Calisto MT"/>
          <w:vanish/>
          <w:color w:val="0D0D0D"/>
          <w:sz w:val="12"/>
        </w:rPr>
        <w:t>forces,</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given</w:t>
      </w:r>
      <w:r w:rsidRPr="00F31E5E">
        <w:rPr>
          <w:rFonts w:ascii="Calisto MT" w:hAnsi="Calisto MT"/>
          <w:color w:val="0D0D0D"/>
          <w:sz w:val="12"/>
        </w:rPr>
        <w:t xml:space="preserve"> </w:t>
      </w:r>
      <w:r w:rsidRPr="00F31E5E">
        <w:rPr>
          <w:rFonts w:ascii="Calisto MT" w:hAnsi="Calisto MT"/>
          <w:vanish/>
          <w:color w:val="0D0D0D"/>
          <w:sz w:val="12"/>
        </w:rPr>
        <w:t>its</w:t>
      </w:r>
      <w:r w:rsidRPr="00F31E5E">
        <w:rPr>
          <w:rFonts w:ascii="Calisto MT" w:hAnsi="Calisto MT"/>
          <w:color w:val="0D0D0D"/>
          <w:sz w:val="12"/>
        </w:rPr>
        <w:t xml:space="preserve"> </w:t>
      </w:r>
      <w:r w:rsidRPr="00F31E5E">
        <w:rPr>
          <w:rFonts w:ascii="Calisto MT" w:hAnsi="Calisto MT"/>
          <w:vanish/>
          <w:color w:val="0D0D0D"/>
          <w:sz w:val="12"/>
        </w:rPr>
        <w:t>leaders</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sense</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their</w:t>
      </w:r>
      <w:r w:rsidRPr="00F31E5E">
        <w:rPr>
          <w:rFonts w:ascii="Calisto MT" w:hAnsi="Calisto MT"/>
          <w:color w:val="0D0D0D"/>
          <w:sz w:val="12"/>
        </w:rPr>
        <w:t xml:space="preserve"> </w:t>
      </w:r>
      <w:r w:rsidRPr="00F31E5E">
        <w:rPr>
          <w:rFonts w:ascii="Calisto MT" w:hAnsi="Calisto MT"/>
          <w:vanish/>
          <w:color w:val="0D0D0D"/>
          <w:sz w:val="12"/>
        </w:rPr>
        <w:t>moment</w:t>
      </w:r>
      <w:r w:rsidRPr="00F31E5E">
        <w:rPr>
          <w:rFonts w:ascii="Calisto MT" w:hAnsi="Calisto MT"/>
          <w:color w:val="0D0D0D"/>
          <w:sz w:val="12"/>
        </w:rPr>
        <w:t xml:space="preserve"> </w:t>
      </w:r>
      <w:r w:rsidRPr="00F31E5E">
        <w:rPr>
          <w:rFonts w:ascii="Calisto MT" w:hAnsi="Calisto MT"/>
          <w:vanish/>
          <w:color w:val="0D0D0D"/>
          <w:sz w:val="12"/>
        </w:rPr>
        <w:t>has</w:t>
      </w:r>
      <w:r w:rsidRPr="00F31E5E">
        <w:rPr>
          <w:rFonts w:ascii="Calisto MT" w:hAnsi="Calisto MT"/>
          <w:color w:val="0D0D0D"/>
          <w:sz w:val="12"/>
        </w:rPr>
        <w:t xml:space="preserve"> </w:t>
      </w:r>
      <w:r w:rsidRPr="00F31E5E">
        <w:rPr>
          <w:rFonts w:ascii="Calisto MT" w:hAnsi="Calisto MT"/>
          <w:vanish/>
          <w:color w:val="0D0D0D"/>
          <w:sz w:val="12"/>
        </w:rPr>
        <w:t>come.</w:t>
      </w:r>
      <w:r w:rsidRPr="00F31E5E">
        <w:rPr>
          <w:rFonts w:ascii="Calisto MT" w:hAnsi="Calisto MT"/>
          <w:color w:val="0D0D0D"/>
          <w:sz w:val="12"/>
        </w:rPr>
        <w:t xml:space="preserve"> </w:t>
      </w:r>
      <w:r w:rsidRPr="00F31E5E">
        <w:rPr>
          <w:rFonts w:ascii="Calisto MT" w:hAnsi="Calisto MT"/>
          <w:vanish/>
          <w:color w:val="0D0D0D"/>
          <w:sz w:val="12"/>
        </w:rPr>
        <w:t>Russia,</w:t>
      </w:r>
      <w:r w:rsidRPr="00F31E5E">
        <w:rPr>
          <w:rFonts w:ascii="Calisto MT" w:hAnsi="Calisto MT"/>
          <w:color w:val="0D0D0D"/>
          <w:sz w:val="12"/>
        </w:rPr>
        <w:t xml:space="preserve"> </w:t>
      </w:r>
      <w:r w:rsidRPr="00F31E5E">
        <w:rPr>
          <w:rFonts w:ascii="Calisto MT" w:hAnsi="Calisto MT"/>
          <w:vanish/>
          <w:color w:val="0D0D0D"/>
          <w:sz w:val="12"/>
        </w:rPr>
        <w:t>paradoxically,</w:t>
      </w:r>
      <w:r w:rsidRPr="00F31E5E">
        <w:rPr>
          <w:rFonts w:ascii="Calisto MT" w:hAnsi="Calisto MT"/>
          <w:color w:val="0D0D0D"/>
          <w:sz w:val="12"/>
        </w:rPr>
        <w:t xml:space="preserve"> </w:t>
      </w:r>
      <w:r w:rsidRPr="00F31E5E">
        <w:rPr>
          <w:rFonts w:ascii="Calisto MT" w:hAnsi="Calisto MT"/>
          <w:vanish/>
          <w:color w:val="0D0D0D"/>
          <w:sz w:val="12"/>
        </w:rPr>
        <w:t>needs</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assert</w:t>
      </w:r>
      <w:r w:rsidRPr="00F31E5E">
        <w:rPr>
          <w:rFonts w:ascii="Calisto MT" w:hAnsi="Calisto MT"/>
          <w:color w:val="0D0D0D"/>
          <w:sz w:val="12"/>
        </w:rPr>
        <w:t xml:space="preserve"> </w:t>
      </w:r>
      <w:r w:rsidRPr="00F31E5E">
        <w:rPr>
          <w:rFonts w:ascii="Calisto MT" w:hAnsi="Calisto MT"/>
          <w:vanish/>
          <w:color w:val="0D0D0D"/>
          <w:sz w:val="12"/>
        </w:rPr>
        <w:t>itself</w:t>
      </w:r>
      <w:r w:rsidRPr="00F31E5E">
        <w:rPr>
          <w:rFonts w:ascii="Calisto MT" w:hAnsi="Calisto MT"/>
          <w:color w:val="0D0D0D"/>
          <w:sz w:val="12"/>
        </w:rPr>
        <w:t xml:space="preserve"> </w:t>
      </w:r>
      <w:r w:rsidRPr="00F31E5E">
        <w:rPr>
          <w:rFonts w:ascii="Calisto MT" w:hAnsi="Calisto MT"/>
          <w:vanish/>
          <w:color w:val="0D0D0D"/>
          <w:sz w:val="12"/>
        </w:rPr>
        <w:t>now</w:t>
      </w:r>
      <w:r w:rsidRPr="00F31E5E">
        <w:rPr>
          <w:rFonts w:ascii="Calisto MT" w:hAnsi="Calisto MT"/>
          <w:color w:val="0D0D0D"/>
          <w:sz w:val="12"/>
        </w:rPr>
        <w:t xml:space="preserve"> </w:t>
      </w:r>
      <w:r w:rsidRPr="00F31E5E">
        <w:rPr>
          <w:rFonts w:ascii="Calisto MT" w:hAnsi="Calisto MT"/>
          <w:vanish/>
          <w:color w:val="0D0D0D"/>
          <w:sz w:val="12"/>
        </w:rPr>
        <w:t>because</w:t>
      </w:r>
      <w:r w:rsidRPr="00F31E5E">
        <w:rPr>
          <w:rFonts w:ascii="Calisto MT" w:hAnsi="Calisto MT"/>
          <w:color w:val="0D0D0D"/>
          <w:sz w:val="12"/>
        </w:rPr>
        <w:t xml:space="preserve"> </w:t>
      </w:r>
      <w:r w:rsidRPr="00F31E5E">
        <w:rPr>
          <w:rFonts w:ascii="Calisto MT" w:hAnsi="Calisto MT"/>
          <w:vanish/>
          <w:color w:val="0D0D0D"/>
          <w:sz w:val="12"/>
        </w:rPr>
        <w:t>it</w:t>
      </w:r>
      <w:r w:rsidRPr="00F31E5E">
        <w:rPr>
          <w:rFonts w:ascii="Calisto MT" w:hAnsi="Calisto MT"/>
          <w:color w:val="0D0D0D"/>
          <w:sz w:val="12"/>
        </w:rPr>
        <w:t xml:space="preserve"> </w:t>
      </w:r>
      <w:r w:rsidRPr="00F31E5E">
        <w:rPr>
          <w:rFonts w:ascii="Calisto MT" w:hAnsi="Calisto MT"/>
          <w:vanish/>
          <w:color w:val="0D0D0D"/>
          <w:sz w:val="12"/>
        </w:rPr>
        <w:t>is</w:t>
      </w:r>
      <w:r w:rsidRPr="00F31E5E">
        <w:rPr>
          <w:rFonts w:ascii="Calisto MT" w:hAnsi="Calisto MT"/>
          <w:color w:val="0D0D0D"/>
          <w:sz w:val="12"/>
        </w:rPr>
        <w:t xml:space="preserve"> </w:t>
      </w:r>
      <w:r w:rsidRPr="00F31E5E">
        <w:rPr>
          <w:rFonts w:ascii="Calisto MT" w:hAnsi="Calisto MT"/>
          <w:vanish/>
          <w:color w:val="0D0D0D"/>
          <w:sz w:val="12"/>
        </w:rPr>
        <w:t>in</w:t>
      </w:r>
      <w:r w:rsidRPr="00F31E5E">
        <w:rPr>
          <w:rFonts w:ascii="Calisto MT" w:hAnsi="Calisto MT"/>
          <w:color w:val="0D0D0D"/>
          <w:sz w:val="12"/>
        </w:rPr>
        <w:t xml:space="preserve"> </w:t>
      </w:r>
      <w:r w:rsidRPr="00F31E5E">
        <w:rPr>
          <w:rFonts w:ascii="Calisto MT" w:hAnsi="Calisto MT"/>
          <w:vanish/>
          <w:color w:val="0D0D0D"/>
          <w:sz w:val="12"/>
        </w:rPr>
        <w:t>long-term</w:t>
      </w:r>
      <w:r w:rsidRPr="00F31E5E">
        <w:rPr>
          <w:rFonts w:ascii="Calisto MT" w:hAnsi="Calisto MT"/>
          <w:color w:val="0D0D0D"/>
          <w:sz w:val="12"/>
        </w:rPr>
        <w:t xml:space="preserve"> </w:t>
      </w:r>
      <w:r w:rsidRPr="00F31E5E">
        <w:rPr>
          <w:rFonts w:ascii="Calisto MT" w:hAnsi="Calisto MT"/>
          <w:vanish/>
          <w:color w:val="0D0D0D"/>
          <w:sz w:val="12"/>
        </w:rPr>
        <w:t>decline.</w:t>
      </w:r>
      <w:r w:rsidRPr="00F31E5E">
        <w:rPr>
          <w:rFonts w:ascii="Calisto MT" w:hAnsi="Calisto MT"/>
          <w:color w:val="0D0D0D"/>
          <w:sz w:val="12"/>
        </w:rPr>
        <w:t xml:space="preserve"> </w:t>
      </w:r>
      <w:r w:rsidRPr="00F31E5E">
        <w:rPr>
          <w:rFonts w:ascii="Calisto MT" w:hAnsi="Calisto MT"/>
          <w:vanish/>
          <w:color w:val="0D0D0D"/>
          <w:sz w:val="12"/>
        </w:rPr>
        <w:t>Its</w:t>
      </w:r>
      <w:r w:rsidRPr="00F31E5E">
        <w:rPr>
          <w:rFonts w:ascii="Calisto MT" w:hAnsi="Calisto MT"/>
          <w:color w:val="0D0D0D"/>
          <w:sz w:val="12"/>
        </w:rPr>
        <w:t xml:space="preserve"> </w:t>
      </w:r>
      <w:r w:rsidRPr="00F31E5E">
        <w:rPr>
          <w:rFonts w:ascii="Calisto MT" w:hAnsi="Calisto MT"/>
          <w:vanish/>
          <w:color w:val="0D0D0D"/>
          <w:sz w:val="12"/>
        </w:rPr>
        <w:t>leaders</w:t>
      </w:r>
      <w:r w:rsidRPr="00F31E5E">
        <w:rPr>
          <w:rFonts w:ascii="Calisto MT" w:hAnsi="Calisto MT"/>
          <w:color w:val="0D0D0D"/>
          <w:sz w:val="12"/>
        </w:rPr>
        <w:t xml:space="preserve"> </w:t>
      </w:r>
      <w:r w:rsidRPr="00F31E5E">
        <w:rPr>
          <w:rFonts w:ascii="Calisto MT" w:hAnsi="Calisto MT"/>
          <w:vanish/>
          <w:color w:val="0D0D0D"/>
          <w:sz w:val="12"/>
        </w:rPr>
        <w:t>have</w:t>
      </w:r>
      <w:r w:rsidRPr="00F31E5E">
        <w:rPr>
          <w:rFonts w:ascii="Calisto MT" w:hAnsi="Calisto MT"/>
          <w:color w:val="0D0D0D"/>
          <w:sz w:val="12"/>
        </w:rPr>
        <w:t xml:space="preserve"> </w:t>
      </w:r>
      <w:r w:rsidRPr="00F31E5E">
        <w:rPr>
          <w:rFonts w:ascii="Calisto MT" w:hAnsi="Calisto MT"/>
          <w:vanish/>
          <w:color w:val="0D0D0D"/>
          <w:sz w:val="12"/>
        </w:rPr>
        <w:t>spent</w:t>
      </w:r>
      <w:r w:rsidRPr="00F31E5E">
        <w:rPr>
          <w:rFonts w:ascii="Calisto MT" w:hAnsi="Calisto MT"/>
          <w:color w:val="0D0D0D"/>
          <w:sz w:val="12"/>
        </w:rPr>
        <w:t xml:space="preserve"> </w:t>
      </w:r>
      <w:r w:rsidRPr="00F31E5E">
        <w:rPr>
          <w:rFonts w:ascii="Calisto MT" w:hAnsi="Calisto MT"/>
          <w:vanish/>
          <w:color w:val="0D0D0D"/>
          <w:sz w:val="12"/>
        </w:rPr>
        <w:t>heavily</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restore</w:t>
      </w:r>
      <w:r w:rsidRPr="00F31E5E">
        <w:rPr>
          <w:rFonts w:ascii="Calisto MT" w:hAnsi="Calisto MT"/>
          <w:color w:val="0D0D0D"/>
          <w:sz w:val="12"/>
        </w:rPr>
        <w:t xml:space="preserve"> </w:t>
      </w:r>
      <w:r w:rsidRPr="00F31E5E">
        <w:rPr>
          <w:rFonts w:ascii="Calisto MT" w:hAnsi="Calisto MT"/>
          <w:vanish/>
          <w:color w:val="0D0D0D"/>
          <w:sz w:val="12"/>
        </w:rPr>
        <w:t>Russia’s</w:t>
      </w:r>
      <w:r w:rsidRPr="00F31E5E">
        <w:rPr>
          <w:rFonts w:ascii="Calisto MT" w:hAnsi="Calisto MT"/>
          <w:color w:val="0D0D0D"/>
          <w:sz w:val="12"/>
        </w:rPr>
        <w:t xml:space="preserve"> </w:t>
      </w:r>
      <w:r w:rsidRPr="00F31E5E">
        <w:rPr>
          <w:rFonts w:ascii="Calisto MT" w:hAnsi="Calisto MT"/>
          <w:vanish/>
          <w:color w:val="0D0D0D"/>
          <w:sz w:val="12"/>
        </w:rPr>
        <w:t>hard</w:t>
      </w:r>
      <w:r w:rsidRPr="00F31E5E">
        <w:rPr>
          <w:rFonts w:ascii="Calisto MT" w:hAnsi="Calisto MT"/>
          <w:color w:val="0D0D0D"/>
          <w:sz w:val="12"/>
        </w:rPr>
        <w:t xml:space="preserve"> </w:t>
      </w:r>
      <w:r w:rsidRPr="00F31E5E">
        <w:rPr>
          <w:rFonts w:ascii="Calisto MT" w:hAnsi="Calisto MT"/>
          <w:vanish/>
          <w:color w:val="0D0D0D"/>
          <w:sz w:val="12"/>
        </w:rPr>
        <w:t>power,</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they</w:t>
      </w:r>
      <w:r w:rsidRPr="00F31E5E">
        <w:rPr>
          <w:rFonts w:ascii="Calisto MT" w:hAnsi="Calisto MT"/>
          <w:color w:val="0D0D0D"/>
          <w:sz w:val="12"/>
        </w:rPr>
        <w:t xml:space="preserve"> </w:t>
      </w:r>
      <w:r w:rsidRPr="00F31E5E">
        <w:rPr>
          <w:rFonts w:ascii="Calisto MT" w:hAnsi="Calisto MT"/>
          <w:vanish/>
          <w:color w:val="0D0D0D"/>
          <w:sz w:val="12"/>
        </w:rPr>
        <w:t>are</w:t>
      </w:r>
      <w:r w:rsidRPr="00F31E5E">
        <w:rPr>
          <w:rFonts w:ascii="Calisto MT" w:hAnsi="Calisto MT"/>
          <w:color w:val="0D0D0D"/>
          <w:sz w:val="12"/>
        </w:rPr>
        <w:t xml:space="preserve"> </w:t>
      </w:r>
      <w:r w:rsidRPr="00F31E5E">
        <w:rPr>
          <w:rFonts w:ascii="Calisto MT" w:hAnsi="Calisto MT"/>
          <w:vanish/>
          <w:color w:val="0D0D0D"/>
          <w:sz w:val="12"/>
        </w:rPr>
        <w:t>willing</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take</w:t>
      </w:r>
      <w:r w:rsidRPr="00F31E5E">
        <w:rPr>
          <w:rFonts w:ascii="Calisto MT" w:hAnsi="Calisto MT"/>
          <w:color w:val="0D0D0D"/>
          <w:sz w:val="12"/>
        </w:rPr>
        <w:t xml:space="preserve"> </w:t>
      </w:r>
      <w:r w:rsidRPr="00F31E5E">
        <w:rPr>
          <w:rFonts w:ascii="Calisto MT" w:hAnsi="Calisto MT"/>
          <w:vanish/>
          <w:color w:val="0D0D0D"/>
          <w:sz w:val="12"/>
        </w:rPr>
        <w:t>risks</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prove</w:t>
      </w:r>
      <w:r w:rsidRPr="00F31E5E">
        <w:rPr>
          <w:rFonts w:ascii="Calisto MT" w:hAnsi="Calisto MT"/>
          <w:color w:val="0D0D0D"/>
          <w:sz w:val="12"/>
        </w:rPr>
        <w:t xml:space="preserve"> </w:t>
      </w:r>
      <w:r w:rsidRPr="00F31E5E">
        <w:rPr>
          <w:rFonts w:ascii="Calisto MT" w:hAnsi="Calisto MT"/>
          <w:vanish/>
          <w:color w:val="0D0D0D"/>
          <w:sz w:val="12"/>
        </w:rPr>
        <w:t>they</w:t>
      </w:r>
      <w:r w:rsidRPr="00F31E5E">
        <w:rPr>
          <w:rFonts w:ascii="Calisto MT" w:hAnsi="Calisto MT"/>
          <w:color w:val="0D0D0D"/>
          <w:sz w:val="12"/>
        </w:rPr>
        <w:t xml:space="preserve"> </w:t>
      </w:r>
      <w:r w:rsidRPr="00F31E5E">
        <w:rPr>
          <w:rFonts w:ascii="Calisto MT" w:hAnsi="Calisto MT"/>
          <w:vanish/>
          <w:color w:val="0D0D0D"/>
          <w:sz w:val="12"/>
        </w:rPr>
        <w:t>deserve</w:t>
      </w:r>
      <w:r w:rsidRPr="00F31E5E">
        <w:rPr>
          <w:rFonts w:ascii="Calisto MT" w:hAnsi="Calisto MT"/>
          <w:color w:val="0D0D0D"/>
          <w:sz w:val="12"/>
        </w:rPr>
        <w:t xml:space="preserve"> </w:t>
      </w:r>
      <w:r w:rsidRPr="00F31E5E">
        <w:rPr>
          <w:rFonts w:ascii="Calisto MT" w:hAnsi="Calisto MT"/>
          <w:vanish/>
          <w:color w:val="0D0D0D"/>
          <w:sz w:val="12"/>
        </w:rPr>
        <w:t>respect</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seat</w:t>
      </w:r>
      <w:r w:rsidRPr="00F31E5E">
        <w:rPr>
          <w:rFonts w:ascii="Calisto MT" w:hAnsi="Calisto MT"/>
          <w:color w:val="0D0D0D"/>
          <w:sz w:val="12"/>
        </w:rPr>
        <w:t xml:space="preserve"> </w:t>
      </w:r>
      <w:r w:rsidRPr="00F31E5E">
        <w:rPr>
          <w:rFonts w:ascii="Calisto MT" w:hAnsi="Calisto MT"/>
          <w:vanish/>
          <w:color w:val="0D0D0D"/>
          <w:sz w:val="12"/>
        </w:rPr>
        <w:t>at</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table.</w:t>
      </w:r>
      <w:r w:rsidRPr="00F31E5E">
        <w:rPr>
          <w:rFonts w:ascii="Calisto MT" w:hAnsi="Calisto MT"/>
          <w:color w:val="0D0D0D"/>
          <w:sz w:val="12"/>
        </w:rPr>
        <w:t xml:space="preserve"> </w:t>
      </w:r>
      <w:r w:rsidRPr="00F31E5E">
        <w:rPr>
          <w:rFonts w:ascii="Calisto MT" w:hAnsi="Calisto MT"/>
          <w:vanish/>
          <w:color w:val="0D0D0D"/>
          <w:sz w:val="12"/>
        </w:rPr>
        <w:t>Both</w:t>
      </w:r>
      <w:r w:rsidRPr="00F31E5E">
        <w:rPr>
          <w:rFonts w:ascii="Calisto MT" w:hAnsi="Calisto MT"/>
          <w:color w:val="0D0D0D"/>
          <w:sz w:val="12"/>
        </w:rPr>
        <w:t xml:space="preserve"> </w:t>
      </w:r>
      <w:r w:rsidRPr="00F31E5E">
        <w:rPr>
          <w:rFonts w:ascii="Calisto MT" w:hAnsi="Calisto MT"/>
          <w:vanish/>
          <w:color w:val="0D0D0D"/>
          <w:sz w:val="12"/>
        </w:rPr>
        <w:t>countries</w:t>
      </w:r>
      <w:r w:rsidRPr="00F31E5E">
        <w:rPr>
          <w:rFonts w:ascii="Calisto MT" w:hAnsi="Calisto MT"/>
          <w:color w:val="0D0D0D"/>
          <w:sz w:val="12"/>
        </w:rPr>
        <w:t xml:space="preserve"> </w:t>
      </w:r>
      <w:r w:rsidRPr="00F31E5E">
        <w:rPr>
          <w:rFonts w:ascii="Calisto MT" w:hAnsi="Calisto MT"/>
          <w:vanish/>
          <w:color w:val="0D0D0D"/>
          <w:sz w:val="12"/>
        </w:rPr>
        <w:t>have</w:t>
      </w:r>
      <w:r w:rsidRPr="00F31E5E">
        <w:rPr>
          <w:rFonts w:ascii="Calisto MT" w:hAnsi="Calisto MT"/>
          <w:color w:val="0D0D0D"/>
          <w:sz w:val="12"/>
        </w:rPr>
        <w:t xml:space="preserve"> </w:t>
      </w:r>
      <w:r w:rsidRPr="00F31E5E">
        <w:rPr>
          <w:rFonts w:ascii="Calisto MT" w:hAnsi="Calisto MT"/>
          <w:vanish/>
          <w:color w:val="0D0D0D"/>
          <w:sz w:val="12"/>
        </w:rPr>
        <w:t>benefited</w:t>
      </w:r>
      <w:r w:rsidRPr="00F31E5E">
        <w:rPr>
          <w:rFonts w:ascii="Calisto MT" w:hAnsi="Calisto MT"/>
          <w:color w:val="0D0D0D"/>
          <w:sz w:val="12"/>
        </w:rPr>
        <w:t xml:space="preserve"> </w:t>
      </w:r>
      <w:r w:rsidRPr="00F31E5E">
        <w:rPr>
          <w:rFonts w:ascii="Calisto MT" w:hAnsi="Calisto MT"/>
          <w:vanish/>
          <w:color w:val="0D0D0D"/>
          <w:sz w:val="12"/>
        </w:rPr>
        <w:t>from</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international</w:t>
      </w:r>
      <w:r w:rsidRPr="00F31E5E">
        <w:rPr>
          <w:rFonts w:ascii="Calisto MT" w:hAnsi="Calisto MT"/>
          <w:color w:val="0D0D0D"/>
          <w:sz w:val="12"/>
        </w:rPr>
        <w:t xml:space="preserve"> </w:t>
      </w:r>
      <w:r w:rsidRPr="00F31E5E">
        <w:rPr>
          <w:rFonts w:ascii="Calisto MT" w:hAnsi="Calisto MT"/>
          <w:vanish/>
          <w:color w:val="0D0D0D"/>
          <w:sz w:val="12"/>
        </w:rPr>
        <w:t>order</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America</w:t>
      </w:r>
      <w:r w:rsidRPr="00F31E5E">
        <w:rPr>
          <w:rFonts w:ascii="Calisto MT" w:hAnsi="Calisto MT"/>
          <w:color w:val="0D0D0D"/>
          <w:sz w:val="12"/>
        </w:rPr>
        <w:t xml:space="preserve"> </w:t>
      </w:r>
      <w:r w:rsidRPr="00F31E5E">
        <w:rPr>
          <w:rFonts w:ascii="Calisto MT" w:hAnsi="Calisto MT"/>
          <w:vanish/>
          <w:color w:val="0D0D0D"/>
          <w:sz w:val="12"/>
        </w:rPr>
        <w:t>did</w:t>
      </w:r>
      <w:r w:rsidRPr="00F31E5E">
        <w:rPr>
          <w:rFonts w:ascii="Calisto MT" w:hAnsi="Calisto MT"/>
          <w:color w:val="0D0D0D"/>
          <w:sz w:val="12"/>
        </w:rPr>
        <w:t xml:space="preserve"> </w:t>
      </w:r>
      <w:r w:rsidRPr="00F31E5E">
        <w:rPr>
          <w:rFonts w:ascii="Calisto MT" w:hAnsi="Calisto MT"/>
          <w:vanish/>
          <w:color w:val="0D0D0D"/>
          <w:sz w:val="12"/>
        </w:rPr>
        <w:t>most</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establish</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guarantee.</w:t>
      </w:r>
      <w:r w:rsidRPr="00F31E5E">
        <w:rPr>
          <w:rFonts w:ascii="Calisto MT" w:hAnsi="Calisto MT"/>
          <w:color w:val="0D0D0D"/>
          <w:sz w:val="12"/>
        </w:rPr>
        <w:t xml:space="preserve"> </w:t>
      </w:r>
      <w:r w:rsidRPr="00F31E5E">
        <w:rPr>
          <w:rStyle w:val="Emphasis"/>
          <w:bCs/>
          <w:vanish/>
          <w:sz w:val="12"/>
          <w:u w:val="none"/>
        </w:rPr>
        <w:t>But</w:t>
      </w:r>
      <w:r w:rsidRPr="00F31E5E">
        <w:rPr>
          <w:rStyle w:val="Emphasis"/>
          <w:bCs/>
          <w:sz w:val="12"/>
          <w:u w:val="none"/>
        </w:rPr>
        <w:t xml:space="preserve"> </w:t>
      </w:r>
      <w:r w:rsidRPr="00F31E5E">
        <w:rPr>
          <w:rStyle w:val="Emphasis"/>
          <w:bCs/>
          <w:vanish/>
          <w:sz w:val="12"/>
          <w:u w:val="none"/>
        </w:rPr>
        <w:t>they</w:t>
      </w:r>
      <w:r w:rsidRPr="00F31E5E">
        <w:rPr>
          <w:rStyle w:val="Emphasis"/>
          <w:bCs/>
          <w:sz w:val="12"/>
          <w:u w:val="none"/>
        </w:rPr>
        <w:t xml:space="preserve"> </w:t>
      </w:r>
      <w:r w:rsidRPr="00F31E5E">
        <w:rPr>
          <w:rStyle w:val="Emphasis"/>
          <w:bCs/>
          <w:vanish/>
          <w:sz w:val="12"/>
          <w:u w:val="none"/>
        </w:rPr>
        <w:t>see</w:t>
      </w:r>
      <w:r w:rsidRPr="00F31E5E">
        <w:rPr>
          <w:rStyle w:val="Emphasis"/>
          <w:bCs/>
          <w:sz w:val="12"/>
          <w:u w:val="none"/>
        </w:rPr>
        <w:t xml:space="preserve"> </w:t>
      </w:r>
      <w:r w:rsidRPr="00F31E5E">
        <w:rPr>
          <w:rStyle w:val="Emphasis"/>
          <w:bCs/>
          <w:vanish/>
          <w:sz w:val="12"/>
          <w:u w:val="none"/>
        </w:rPr>
        <w:t>its</w:t>
      </w:r>
      <w:r w:rsidRPr="00F31E5E">
        <w:rPr>
          <w:rStyle w:val="Emphasis"/>
          <w:bCs/>
          <w:sz w:val="12"/>
          <w:u w:val="none"/>
        </w:rPr>
        <w:t xml:space="preserve"> </w:t>
      </w:r>
      <w:r w:rsidRPr="00F31E5E">
        <w:rPr>
          <w:rStyle w:val="Emphasis"/>
          <w:bCs/>
          <w:vanish/>
          <w:sz w:val="12"/>
          <w:u w:val="none"/>
        </w:rPr>
        <w:t>pillars—universal</w:t>
      </w:r>
      <w:r w:rsidRPr="00F31E5E">
        <w:rPr>
          <w:rStyle w:val="Emphasis"/>
          <w:bCs/>
          <w:sz w:val="12"/>
          <w:u w:val="none"/>
        </w:rPr>
        <w:t xml:space="preserve"> </w:t>
      </w:r>
      <w:r w:rsidRPr="00F31E5E">
        <w:rPr>
          <w:rStyle w:val="Emphasis"/>
          <w:bCs/>
          <w:vanish/>
          <w:sz w:val="12"/>
          <w:u w:val="none"/>
        </w:rPr>
        <w:t>human</w:t>
      </w:r>
      <w:r w:rsidRPr="00F31E5E">
        <w:rPr>
          <w:rStyle w:val="Emphasis"/>
          <w:bCs/>
          <w:sz w:val="12"/>
          <w:u w:val="none"/>
        </w:rPr>
        <w:t xml:space="preserve"> </w:t>
      </w:r>
      <w:r w:rsidRPr="00F31E5E">
        <w:rPr>
          <w:rStyle w:val="Emphasis"/>
          <w:bCs/>
          <w:vanish/>
          <w:sz w:val="12"/>
          <w:u w:val="none"/>
        </w:rPr>
        <w:t>rights,</w:t>
      </w:r>
      <w:r w:rsidRPr="00F31E5E">
        <w:rPr>
          <w:rStyle w:val="Emphasis"/>
          <w:bCs/>
          <w:sz w:val="12"/>
          <w:u w:val="none"/>
        </w:rPr>
        <w:t xml:space="preserve"> </w:t>
      </w:r>
      <w:r w:rsidRPr="00F31E5E">
        <w:rPr>
          <w:rStyle w:val="Emphasis"/>
          <w:bCs/>
          <w:vanish/>
          <w:sz w:val="12"/>
          <w:u w:val="none"/>
        </w:rPr>
        <w:t>democracy</w:t>
      </w:r>
      <w:r w:rsidRPr="00F31E5E">
        <w:rPr>
          <w:rStyle w:val="Emphasis"/>
          <w:bCs/>
          <w:sz w:val="12"/>
          <w:u w:val="none"/>
        </w:rPr>
        <w:t xml:space="preserve"> </w:t>
      </w:r>
      <w:r w:rsidRPr="00F31E5E">
        <w:rPr>
          <w:rStyle w:val="Emphasis"/>
          <w:bCs/>
          <w:vanish/>
          <w:sz w:val="12"/>
          <w:u w:val="none"/>
        </w:rPr>
        <w:t>and</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rule</w:t>
      </w:r>
      <w:r w:rsidRPr="00F31E5E">
        <w:rPr>
          <w:rStyle w:val="Emphasis"/>
          <w:bCs/>
          <w:sz w:val="12"/>
          <w:u w:val="none"/>
        </w:rPr>
        <w:t xml:space="preserve"> </w:t>
      </w:r>
      <w:r w:rsidRPr="00F31E5E">
        <w:rPr>
          <w:rStyle w:val="Emphasis"/>
          <w:bCs/>
          <w:vanish/>
          <w:sz w:val="12"/>
          <w:u w:val="none"/>
        </w:rPr>
        <w:t>of</w:t>
      </w:r>
      <w:r w:rsidRPr="00F31E5E">
        <w:rPr>
          <w:rStyle w:val="Emphasis"/>
          <w:bCs/>
          <w:sz w:val="12"/>
          <w:u w:val="none"/>
        </w:rPr>
        <w:t xml:space="preserve"> </w:t>
      </w:r>
      <w:r w:rsidRPr="00F31E5E">
        <w:rPr>
          <w:rStyle w:val="Emphasis"/>
          <w:bCs/>
          <w:vanish/>
          <w:sz w:val="12"/>
          <w:u w:val="none"/>
        </w:rPr>
        <w:t>law—as</w:t>
      </w:r>
      <w:r w:rsidRPr="00F31E5E">
        <w:rPr>
          <w:rStyle w:val="Emphasis"/>
          <w:bCs/>
          <w:sz w:val="12"/>
          <w:u w:val="none"/>
        </w:rPr>
        <w:t xml:space="preserve"> </w:t>
      </w:r>
      <w:r w:rsidRPr="00F31E5E">
        <w:rPr>
          <w:rStyle w:val="Emphasis"/>
          <w:bCs/>
          <w:vanish/>
          <w:sz w:val="12"/>
          <w:u w:val="none"/>
        </w:rPr>
        <w:t>an</w:t>
      </w:r>
      <w:r w:rsidRPr="00F31E5E">
        <w:rPr>
          <w:rStyle w:val="Emphasis"/>
          <w:bCs/>
          <w:sz w:val="12"/>
          <w:u w:val="none"/>
        </w:rPr>
        <w:t xml:space="preserve"> </w:t>
      </w:r>
      <w:r w:rsidRPr="00F31E5E">
        <w:rPr>
          <w:rStyle w:val="Emphasis"/>
          <w:bCs/>
          <w:vanish/>
          <w:sz w:val="12"/>
          <w:u w:val="none"/>
        </w:rPr>
        <w:t>imposition</w:t>
      </w:r>
      <w:r w:rsidRPr="00F31E5E">
        <w:rPr>
          <w:rStyle w:val="Emphasis"/>
          <w:bCs/>
          <w:sz w:val="12"/>
          <w:u w:val="none"/>
        </w:rPr>
        <w:t xml:space="preserve"> </w:t>
      </w:r>
      <w:r w:rsidRPr="00F31E5E">
        <w:rPr>
          <w:rStyle w:val="Emphasis"/>
          <w:bCs/>
          <w:vanish/>
          <w:sz w:val="12"/>
          <w:u w:val="none"/>
        </w:rPr>
        <w:t>that</w:t>
      </w:r>
      <w:r w:rsidRPr="00F31E5E">
        <w:rPr>
          <w:rStyle w:val="Emphasis"/>
          <w:bCs/>
          <w:sz w:val="12"/>
          <w:u w:val="none"/>
        </w:rPr>
        <w:t xml:space="preserve"> </w:t>
      </w:r>
      <w:r w:rsidRPr="00F31E5E">
        <w:rPr>
          <w:rStyle w:val="Emphasis"/>
          <w:bCs/>
          <w:vanish/>
          <w:sz w:val="12"/>
          <w:u w:val="none"/>
        </w:rPr>
        <w:t>excuses</w:t>
      </w:r>
      <w:r w:rsidRPr="00F31E5E">
        <w:rPr>
          <w:rStyle w:val="Emphasis"/>
          <w:bCs/>
          <w:sz w:val="12"/>
          <w:u w:val="none"/>
        </w:rPr>
        <w:t xml:space="preserve"> </w:t>
      </w:r>
      <w:r w:rsidRPr="00F31E5E">
        <w:rPr>
          <w:rStyle w:val="Emphasis"/>
          <w:bCs/>
          <w:vanish/>
          <w:sz w:val="12"/>
          <w:u w:val="none"/>
        </w:rPr>
        <w:t>foreign</w:t>
      </w:r>
      <w:r w:rsidRPr="00F31E5E">
        <w:rPr>
          <w:rStyle w:val="Emphasis"/>
          <w:bCs/>
          <w:sz w:val="12"/>
          <w:u w:val="none"/>
        </w:rPr>
        <w:t xml:space="preserve"> </w:t>
      </w:r>
      <w:r w:rsidRPr="00F31E5E">
        <w:rPr>
          <w:rStyle w:val="Emphasis"/>
          <w:bCs/>
          <w:vanish/>
          <w:sz w:val="12"/>
          <w:u w:val="none"/>
        </w:rPr>
        <w:t>meddling</w:t>
      </w:r>
      <w:r w:rsidRPr="00F31E5E">
        <w:rPr>
          <w:rStyle w:val="Emphasis"/>
          <w:bCs/>
          <w:sz w:val="12"/>
          <w:u w:val="none"/>
        </w:rPr>
        <w:t xml:space="preserve"> </w:t>
      </w:r>
      <w:r w:rsidRPr="00F31E5E">
        <w:rPr>
          <w:rStyle w:val="Emphasis"/>
          <w:bCs/>
          <w:vanish/>
          <w:sz w:val="12"/>
          <w:u w:val="none"/>
        </w:rPr>
        <w:t>and</w:t>
      </w:r>
      <w:r w:rsidRPr="00F31E5E">
        <w:rPr>
          <w:rStyle w:val="Emphasis"/>
          <w:bCs/>
          <w:sz w:val="12"/>
          <w:u w:val="none"/>
        </w:rPr>
        <w:t xml:space="preserve"> </w:t>
      </w:r>
      <w:r w:rsidRPr="00F31E5E">
        <w:rPr>
          <w:rStyle w:val="Emphasis"/>
          <w:bCs/>
          <w:vanish/>
          <w:sz w:val="12"/>
          <w:u w:val="none"/>
        </w:rPr>
        <w:t>undermines</w:t>
      </w:r>
      <w:r w:rsidRPr="00F31E5E">
        <w:rPr>
          <w:rStyle w:val="Emphasis"/>
          <w:bCs/>
          <w:sz w:val="12"/>
          <w:u w:val="none"/>
        </w:rPr>
        <w:t xml:space="preserve"> </w:t>
      </w:r>
      <w:r w:rsidRPr="00F31E5E">
        <w:rPr>
          <w:rStyle w:val="Emphasis"/>
          <w:bCs/>
          <w:vanish/>
          <w:sz w:val="12"/>
          <w:u w:val="none"/>
        </w:rPr>
        <w:t>their</w:t>
      </w:r>
      <w:r w:rsidRPr="00F31E5E">
        <w:rPr>
          <w:rStyle w:val="Emphasis"/>
          <w:bCs/>
          <w:sz w:val="12"/>
          <w:u w:val="none"/>
        </w:rPr>
        <w:t xml:space="preserve"> </w:t>
      </w:r>
      <w:r w:rsidRPr="00F31E5E">
        <w:rPr>
          <w:rStyle w:val="Emphasis"/>
          <w:bCs/>
          <w:vanish/>
          <w:sz w:val="12"/>
          <w:u w:val="none"/>
        </w:rPr>
        <w:t>own</w:t>
      </w:r>
      <w:r w:rsidRPr="00F31E5E">
        <w:rPr>
          <w:rStyle w:val="Emphasis"/>
          <w:bCs/>
          <w:sz w:val="12"/>
          <w:u w:val="none"/>
        </w:rPr>
        <w:t xml:space="preserve"> </w:t>
      </w:r>
      <w:r w:rsidRPr="00F31E5E">
        <w:rPr>
          <w:rStyle w:val="Emphasis"/>
          <w:bCs/>
          <w:vanish/>
          <w:sz w:val="12"/>
          <w:u w:val="none"/>
        </w:rPr>
        <w:t>legitimacy.</w:t>
      </w:r>
      <w:r w:rsidRPr="00F31E5E">
        <w:rPr>
          <w:rFonts w:ascii="Calisto MT" w:hAnsi="Calisto MT"/>
          <w:color w:val="0D0D0D"/>
          <w:sz w:val="12"/>
        </w:rPr>
        <w:t xml:space="preserve"> </w:t>
      </w:r>
      <w:r w:rsidRPr="00F31E5E">
        <w:rPr>
          <w:rFonts w:ascii="Calisto MT" w:hAnsi="Calisto MT"/>
          <w:vanish/>
          <w:color w:val="0D0D0D"/>
          <w:sz w:val="12"/>
        </w:rPr>
        <w:t>They</w:t>
      </w:r>
      <w:r w:rsidRPr="00F31E5E">
        <w:rPr>
          <w:rFonts w:ascii="Calisto MT" w:hAnsi="Calisto MT"/>
          <w:color w:val="0D0D0D"/>
          <w:sz w:val="12"/>
        </w:rPr>
        <w:t xml:space="preserve"> </w:t>
      </w:r>
      <w:r w:rsidRPr="00F31E5E">
        <w:rPr>
          <w:rFonts w:ascii="Calisto MT" w:hAnsi="Calisto MT"/>
          <w:vanish/>
          <w:color w:val="0D0D0D"/>
          <w:sz w:val="12"/>
        </w:rPr>
        <w:t>are</w:t>
      </w:r>
      <w:r w:rsidRPr="00F31E5E">
        <w:rPr>
          <w:rFonts w:ascii="Calisto MT" w:hAnsi="Calisto MT"/>
          <w:color w:val="0D0D0D"/>
          <w:sz w:val="12"/>
        </w:rPr>
        <w:t xml:space="preserve"> </w:t>
      </w:r>
      <w:r w:rsidRPr="00F31E5E">
        <w:rPr>
          <w:rFonts w:ascii="Calisto MT" w:hAnsi="Calisto MT"/>
          <w:vanish/>
          <w:color w:val="0D0D0D"/>
          <w:sz w:val="12"/>
        </w:rPr>
        <w:t>now</w:t>
      </w:r>
      <w:r w:rsidRPr="00F31E5E">
        <w:rPr>
          <w:rFonts w:ascii="Calisto MT" w:hAnsi="Calisto MT"/>
          <w:color w:val="0D0D0D"/>
          <w:sz w:val="12"/>
        </w:rPr>
        <w:t xml:space="preserve"> </w:t>
      </w:r>
      <w:r w:rsidRPr="00F31E5E">
        <w:rPr>
          <w:rFonts w:ascii="Calisto MT" w:hAnsi="Calisto MT"/>
          <w:vanish/>
          <w:color w:val="0D0D0D"/>
          <w:sz w:val="12"/>
        </w:rPr>
        <w:t>revisionist</w:t>
      </w:r>
      <w:r w:rsidRPr="00F31E5E">
        <w:rPr>
          <w:rFonts w:ascii="Calisto MT" w:hAnsi="Calisto MT"/>
          <w:color w:val="0D0D0D"/>
          <w:sz w:val="12"/>
        </w:rPr>
        <w:t xml:space="preserve"> </w:t>
      </w:r>
      <w:r w:rsidRPr="00F31E5E">
        <w:rPr>
          <w:rFonts w:ascii="Calisto MT" w:hAnsi="Calisto MT"/>
          <w:vanish/>
          <w:color w:val="0D0D0D"/>
          <w:sz w:val="12"/>
        </w:rPr>
        <w:t>states</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want</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challenge</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status</w:t>
      </w:r>
      <w:r w:rsidRPr="00F31E5E">
        <w:rPr>
          <w:rFonts w:ascii="Calisto MT" w:hAnsi="Calisto MT"/>
          <w:color w:val="0D0D0D"/>
          <w:sz w:val="12"/>
        </w:rPr>
        <w:t xml:space="preserve"> </w:t>
      </w:r>
      <w:r w:rsidRPr="00F31E5E">
        <w:rPr>
          <w:rFonts w:ascii="Calisto MT" w:hAnsi="Calisto MT"/>
          <w:vanish/>
          <w:color w:val="0D0D0D"/>
          <w:sz w:val="12"/>
        </w:rPr>
        <w:t>quo</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look</w:t>
      </w:r>
      <w:r w:rsidRPr="00F31E5E">
        <w:rPr>
          <w:rFonts w:ascii="Calisto MT" w:hAnsi="Calisto MT"/>
          <w:color w:val="0D0D0D"/>
          <w:sz w:val="12"/>
        </w:rPr>
        <w:t xml:space="preserve"> </w:t>
      </w:r>
      <w:r w:rsidRPr="00F31E5E">
        <w:rPr>
          <w:rFonts w:ascii="Calisto MT" w:hAnsi="Calisto MT"/>
          <w:vanish/>
          <w:color w:val="0D0D0D"/>
          <w:sz w:val="12"/>
        </w:rPr>
        <w:t>at</w:t>
      </w:r>
      <w:r w:rsidRPr="00F31E5E">
        <w:rPr>
          <w:rFonts w:ascii="Calisto MT" w:hAnsi="Calisto MT"/>
          <w:color w:val="0D0D0D"/>
          <w:sz w:val="12"/>
        </w:rPr>
        <w:t xml:space="preserve"> </w:t>
      </w:r>
      <w:r w:rsidRPr="00F31E5E">
        <w:rPr>
          <w:rFonts w:ascii="Calisto MT" w:hAnsi="Calisto MT"/>
          <w:vanish/>
          <w:color w:val="0D0D0D"/>
          <w:sz w:val="12"/>
        </w:rPr>
        <w:t>their</w:t>
      </w:r>
      <w:r w:rsidRPr="00F31E5E">
        <w:rPr>
          <w:rFonts w:ascii="Calisto MT" w:hAnsi="Calisto MT"/>
          <w:color w:val="0D0D0D"/>
          <w:sz w:val="12"/>
        </w:rPr>
        <w:t xml:space="preserve"> </w:t>
      </w:r>
      <w:r w:rsidRPr="00F31E5E">
        <w:rPr>
          <w:rFonts w:ascii="Calisto MT" w:hAnsi="Calisto MT"/>
          <w:vanish/>
          <w:color w:val="0D0D0D"/>
          <w:sz w:val="12"/>
        </w:rPr>
        <w:t>regions</w:t>
      </w:r>
      <w:r w:rsidRPr="00F31E5E">
        <w:rPr>
          <w:rFonts w:ascii="Calisto MT" w:hAnsi="Calisto MT"/>
          <w:color w:val="0D0D0D"/>
          <w:sz w:val="12"/>
        </w:rPr>
        <w:t xml:space="preserve"> </w:t>
      </w:r>
      <w:r w:rsidRPr="00F31E5E">
        <w:rPr>
          <w:rFonts w:ascii="Calisto MT" w:hAnsi="Calisto MT"/>
          <w:vanish/>
          <w:color w:val="0D0D0D"/>
          <w:sz w:val="12"/>
        </w:rPr>
        <w:t>as</w:t>
      </w:r>
      <w:r w:rsidRPr="00F31E5E">
        <w:rPr>
          <w:rFonts w:ascii="Calisto MT" w:hAnsi="Calisto MT"/>
          <w:color w:val="0D0D0D"/>
          <w:sz w:val="12"/>
        </w:rPr>
        <w:t xml:space="preserve"> </w:t>
      </w:r>
      <w:r w:rsidRPr="00F31E5E">
        <w:rPr>
          <w:rFonts w:ascii="Calisto MT" w:hAnsi="Calisto MT"/>
          <w:vanish/>
          <w:color w:val="0D0D0D"/>
          <w:sz w:val="12"/>
        </w:rPr>
        <w:t>spheres</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influence</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be</w:t>
      </w:r>
      <w:r w:rsidRPr="00F31E5E">
        <w:rPr>
          <w:rFonts w:ascii="Calisto MT" w:hAnsi="Calisto MT"/>
          <w:color w:val="0D0D0D"/>
          <w:sz w:val="12"/>
        </w:rPr>
        <w:t xml:space="preserve"> </w:t>
      </w:r>
      <w:r w:rsidRPr="00F31E5E">
        <w:rPr>
          <w:rFonts w:ascii="Calisto MT" w:hAnsi="Calisto MT"/>
          <w:vanish/>
          <w:color w:val="0D0D0D"/>
          <w:sz w:val="12"/>
        </w:rPr>
        <w:t>dominated.</w:t>
      </w:r>
      <w:r w:rsidRPr="00F31E5E">
        <w:rPr>
          <w:rFonts w:ascii="Calisto MT" w:hAnsi="Calisto MT"/>
          <w:color w:val="0D0D0D"/>
          <w:sz w:val="12"/>
        </w:rPr>
        <w:t xml:space="preserve"> </w:t>
      </w:r>
      <w:r w:rsidRPr="00F31E5E">
        <w:rPr>
          <w:rFonts w:ascii="Calisto MT" w:hAnsi="Calisto MT"/>
          <w:vanish/>
          <w:color w:val="0D0D0D"/>
          <w:sz w:val="12"/>
        </w:rPr>
        <w:t>For</w:t>
      </w:r>
      <w:r w:rsidRPr="00F31E5E">
        <w:rPr>
          <w:rFonts w:ascii="Calisto MT" w:hAnsi="Calisto MT"/>
          <w:color w:val="0D0D0D"/>
          <w:sz w:val="12"/>
        </w:rPr>
        <w:t xml:space="preserve"> </w:t>
      </w:r>
      <w:r w:rsidRPr="00F31E5E">
        <w:rPr>
          <w:rFonts w:ascii="Calisto MT" w:hAnsi="Calisto MT"/>
          <w:vanish/>
          <w:color w:val="0D0D0D"/>
          <w:sz w:val="12"/>
        </w:rPr>
        <w:t>China,</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means</w:t>
      </w:r>
      <w:r w:rsidRPr="00F31E5E">
        <w:rPr>
          <w:rFonts w:ascii="Calisto MT" w:hAnsi="Calisto MT"/>
          <w:color w:val="0D0D0D"/>
          <w:sz w:val="12"/>
        </w:rPr>
        <w:t xml:space="preserve"> </w:t>
      </w:r>
      <w:r w:rsidRPr="00F31E5E">
        <w:rPr>
          <w:rFonts w:ascii="Calisto MT" w:hAnsi="Calisto MT"/>
          <w:vanish/>
          <w:color w:val="0D0D0D"/>
          <w:sz w:val="12"/>
        </w:rPr>
        <w:t>East</w:t>
      </w:r>
      <w:r w:rsidRPr="00F31E5E">
        <w:rPr>
          <w:rFonts w:ascii="Calisto MT" w:hAnsi="Calisto MT"/>
          <w:color w:val="0D0D0D"/>
          <w:sz w:val="12"/>
        </w:rPr>
        <w:t xml:space="preserve"> </w:t>
      </w:r>
      <w:r w:rsidRPr="00F31E5E">
        <w:rPr>
          <w:rFonts w:ascii="Calisto MT" w:hAnsi="Calisto MT"/>
          <w:vanish/>
          <w:color w:val="0D0D0D"/>
          <w:sz w:val="12"/>
        </w:rPr>
        <w:t>Asia;</w:t>
      </w:r>
      <w:r w:rsidRPr="00F31E5E">
        <w:rPr>
          <w:rFonts w:ascii="Calisto MT" w:hAnsi="Calisto MT"/>
          <w:color w:val="0D0D0D"/>
          <w:sz w:val="12"/>
        </w:rPr>
        <w:t xml:space="preserve"> </w:t>
      </w:r>
      <w:r w:rsidRPr="00F31E5E">
        <w:rPr>
          <w:rFonts w:ascii="Calisto MT" w:hAnsi="Calisto MT"/>
          <w:vanish/>
          <w:color w:val="0D0D0D"/>
          <w:sz w:val="12"/>
        </w:rPr>
        <w:t>for</w:t>
      </w:r>
      <w:r w:rsidRPr="00F31E5E">
        <w:rPr>
          <w:rFonts w:ascii="Calisto MT" w:hAnsi="Calisto MT"/>
          <w:color w:val="0D0D0D"/>
          <w:sz w:val="12"/>
        </w:rPr>
        <w:t xml:space="preserve"> </w:t>
      </w:r>
      <w:r w:rsidRPr="00F31E5E">
        <w:rPr>
          <w:rFonts w:ascii="Calisto MT" w:hAnsi="Calisto MT"/>
          <w:vanish/>
          <w:color w:val="0D0D0D"/>
          <w:sz w:val="12"/>
        </w:rPr>
        <w:t>Russia,</w:t>
      </w:r>
      <w:r w:rsidRPr="00F31E5E">
        <w:rPr>
          <w:rFonts w:ascii="Calisto MT" w:hAnsi="Calisto MT"/>
          <w:color w:val="0D0D0D"/>
          <w:sz w:val="12"/>
        </w:rPr>
        <w:t xml:space="preserve"> </w:t>
      </w:r>
      <w:r w:rsidRPr="00F31E5E">
        <w:rPr>
          <w:rFonts w:ascii="Calisto MT" w:hAnsi="Calisto MT"/>
          <w:vanish/>
          <w:color w:val="0D0D0D"/>
          <w:sz w:val="12"/>
        </w:rPr>
        <w:t>eastern</w:t>
      </w:r>
      <w:r w:rsidRPr="00F31E5E">
        <w:rPr>
          <w:rFonts w:ascii="Calisto MT" w:hAnsi="Calisto MT"/>
          <w:color w:val="0D0D0D"/>
          <w:sz w:val="12"/>
        </w:rPr>
        <w:t xml:space="preserve"> </w:t>
      </w:r>
      <w:r w:rsidRPr="00F31E5E">
        <w:rPr>
          <w:rFonts w:ascii="Calisto MT" w:hAnsi="Calisto MT"/>
          <w:vanish/>
          <w:color w:val="0D0D0D"/>
          <w:sz w:val="12"/>
        </w:rPr>
        <w:t>Europe</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Central</w:t>
      </w:r>
      <w:r w:rsidRPr="00F31E5E">
        <w:rPr>
          <w:rFonts w:ascii="Calisto MT" w:hAnsi="Calisto MT"/>
          <w:color w:val="0D0D0D"/>
          <w:sz w:val="12"/>
        </w:rPr>
        <w:t xml:space="preserve"> </w:t>
      </w:r>
      <w:r w:rsidRPr="00F31E5E">
        <w:rPr>
          <w:rFonts w:ascii="Calisto MT" w:hAnsi="Calisto MT"/>
          <w:vanish/>
          <w:color w:val="0D0D0D"/>
          <w:sz w:val="12"/>
        </w:rPr>
        <w:t>Asia.</w:t>
      </w:r>
      <w:r w:rsidRPr="00F31E5E">
        <w:rPr>
          <w:rFonts w:ascii="Calisto MT" w:hAnsi="Calisto MT"/>
          <w:color w:val="0D0D0D"/>
          <w:sz w:val="12"/>
        </w:rPr>
        <w:t xml:space="preserve"> </w:t>
      </w:r>
      <w:r w:rsidRPr="00F31E5E">
        <w:rPr>
          <w:rFonts w:ascii="Calisto MT" w:hAnsi="Calisto MT"/>
          <w:vanish/>
          <w:color w:val="0D0D0D"/>
          <w:sz w:val="12"/>
        </w:rPr>
        <w:t>Neither</w:t>
      </w:r>
      <w:r w:rsidRPr="00F31E5E">
        <w:rPr>
          <w:rFonts w:ascii="Calisto MT" w:hAnsi="Calisto MT"/>
          <w:color w:val="0D0D0D"/>
          <w:sz w:val="12"/>
        </w:rPr>
        <w:t xml:space="preserve"> </w:t>
      </w:r>
      <w:r w:rsidRPr="00F31E5E">
        <w:rPr>
          <w:rFonts w:ascii="Calisto MT" w:hAnsi="Calisto MT"/>
          <w:vanish/>
          <w:color w:val="0D0D0D"/>
          <w:sz w:val="12"/>
        </w:rPr>
        <w:t>China</w:t>
      </w:r>
      <w:r w:rsidRPr="00F31E5E">
        <w:rPr>
          <w:rFonts w:ascii="Calisto MT" w:hAnsi="Calisto MT"/>
          <w:color w:val="0D0D0D"/>
          <w:sz w:val="12"/>
        </w:rPr>
        <w:t xml:space="preserve"> </w:t>
      </w:r>
      <w:r w:rsidRPr="00F31E5E">
        <w:rPr>
          <w:rFonts w:ascii="Calisto MT" w:hAnsi="Calisto MT"/>
          <w:vanish/>
          <w:color w:val="0D0D0D"/>
          <w:sz w:val="12"/>
        </w:rPr>
        <w:t>nor</w:t>
      </w:r>
      <w:r w:rsidRPr="00F31E5E">
        <w:rPr>
          <w:rFonts w:ascii="Calisto MT" w:hAnsi="Calisto MT"/>
          <w:color w:val="0D0D0D"/>
          <w:sz w:val="12"/>
        </w:rPr>
        <w:t xml:space="preserve"> </w:t>
      </w:r>
      <w:r w:rsidRPr="00F31E5E">
        <w:rPr>
          <w:rFonts w:ascii="Calisto MT" w:hAnsi="Calisto MT"/>
          <w:vanish/>
          <w:color w:val="0D0D0D"/>
          <w:sz w:val="12"/>
        </w:rPr>
        <w:t>Russia</w:t>
      </w:r>
      <w:r w:rsidRPr="00F31E5E">
        <w:rPr>
          <w:rFonts w:ascii="Calisto MT" w:hAnsi="Calisto MT"/>
          <w:color w:val="0D0D0D"/>
          <w:sz w:val="12"/>
        </w:rPr>
        <w:t xml:space="preserve"> </w:t>
      </w:r>
      <w:r w:rsidRPr="00F31E5E">
        <w:rPr>
          <w:rFonts w:ascii="Calisto MT" w:hAnsi="Calisto MT"/>
          <w:vanish/>
          <w:color w:val="0D0D0D"/>
          <w:sz w:val="12"/>
        </w:rPr>
        <w:t>wants</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direct</w:t>
      </w:r>
      <w:r w:rsidRPr="00F31E5E">
        <w:rPr>
          <w:rFonts w:ascii="Calisto MT" w:hAnsi="Calisto MT"/>
          <w:color w:val="0D0D0D"/>
          <w:sz w:val="12"/>
        </w:rPr>
        <w:t xml:space="preserve"> </w:t>
      </w:r>
      <w:r w:rsidRPr="00F31E5E">
        <w:rPr>
          <w:rFonts w:ascii="Calisto MT" w:hAnsi="Calisto MT"/>
          <w:vanish/>
          <w:color w:val="0D0D0D"/>
          <w:sz w:val="12"/>
        </w:rPr>
        <w:t>military</w:t>
      </w:r>
      <w:r w:rsidRPr="00F31E5E">
        <w:rPr>
          <w:rFonts w:ascii="Calisto MT" w:hAnsi="Calisto MT"/>
          <w:color w:val="0D0D0D"/>
          <w:sz w:val="12"/>
        </w:rPr>
        <w:t xml:space="preserve"> </w:t>
      </w:r>
      <w:r w:rsidRPr="00F31E5E">
        <w:rPr>
          <w:rFonts w:ascii="Calisto MT" w:hAnsi="Calisto MT"/>
          <w:vanish/>
          <w:color w:val="0D0D0D"/>
          <w:sz w:val="12"/>
        </w:rPr>
        <w:t>confrontation</w:t>
      </w:r>
      <w:r w:rsidRPr="00F31E5E">
        <w:rPr>
          <w:rFonts w:ascii="Calisto MT" w:hAnsi="Calisto MT"/>
          <w:color w:val="0D0D0D"/>
          <w:sz w:val="12"/>
        </w:rPr>
        <w:t xml:space="preserve"> </w:t>
      </w:r>
      <w:r w:rsidRPr="00F31E5E">
        <w:rPr>
          <w:rFonts w:ascii="Calisto MT" w:hAnsi="Calisto MT"/>
          <w:vanish/>
          <w:color w:val="0D0D0D"/>
          <w:sz w:val="12"/>
        </w:rPr>
        <w:t>with</w:t>
      </w:r>
      <w:r w:rsidRPr="00F31E5E">
        <w:rPr>
          <w:rFonts w:ascii="Calisto MT" w:hAnsi="Calisto MT"/>
          <w:color w:val="0D0D0D"/>
          <w:sz w:val="12"/>
        </w:rPr>
        <w:t xml:space="preserve"> </w:t>
      </w:r>
      <w:r w:rsidRPr="00F31E5E">
        <w:rPr>
          <w:rFonts w:ascii="Calisto MT" w:hAnsi="Calisto MT"/>
          <w:vanish/>
          <w:color w:val="0D0D0D"/>
          <w:sz w:val="12"/>
        </w:rPr>
        <w:t>America</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they</w:t>
      </w:r>
      <w:r w:rsidRPr="00F31E5E">
        <w:rPr>
          <w:rFonts w:ascii="Calisto MT" w:hAnsi="Calisto MT"/>
          <w:color w:val="0D0D0D"/>
          <w:sz w:val="12"/>
        </w:rPr>
        <w:t xml:space="preserve"> </w:t>
      </w:r>
      <w:r w:rsidRPr="00F31E5E">
        <w:rPr>
          <w:rFonts w:ascii="Calisto MT" w:hAnsi="Calisto MT"/>
          <w:vanish/>
          <w:color w:val="0D0D0D"/>
          <w:sz w:val="12"/>
        </w:rPr>
        <w:t>would</w:t>
      </w:r>
      <w:r w:rsidRPr="00F31E5E">
        <w:rPr>
          <w:rFonts w:ascii="Calisto MT" w:hAnsi="Calisto MT"/>
          <w:color w:val="0D0D0D"/>
          <w:sz w:val="12"/>
        </w:rPr>
        <w:t xml:space="preserve"> </w:t>
      </w:r>
      <w:r w:rsidRPr="00F31E5E">
        <w:rPr>
          <w:rFonts w:ascii="Calisto MT" w:hAnsi="Calisto MT"/>
          <w:vanish/>
          <w:color w:val="0D0D0D"/>
          <w:sz w:val="12"/>
        </w:rPr>
        <w:t>surely</w:t>
      </w:r>
      <w:r w:rsidRPr="00F31E5E">
        <w:rPr>
          <w:rFonts w:ascii="Calisto MT" w:hAnsi="Calisto MT"/>
          <w:color w:val="0D0D0D"/>
          <w:sz w:val="12"/>
        </w:rPr>
        <w:t xml:space="preserve"> </w:t>
      </w:r>
      <w:r w:rsidRPr="00F31E5E">
        <w:rPr>
          <w:rFonts w:ascii="Calisto MT" w:hAnsi="Calisto MT"/>
          <w:vanish/>
          <w:color w:val="0D0D0D"/>
          <w:sz w:val="12"/>
        </w:rPr>
        <w:t>lose.</w:t>
      </w:r>
      <w:r w:rsidRPr="00F31E5E">
        <w:rPr>
          <w:rFonts w:ascii="Calisto MT" w:hAnsi="Calisto MT"/>
          <w:color w:val="0D0D0D"/>
          <w:sz w:val="12"/>
        </w:rPr>
        <w:t xml:space="preserve"> </w:t>
      </w:r>
      <w:r w:rsidRPr="00F31E5E">
        <w:rPr>
          <w:rFonts w:ascii="Calisto MT" w:hAnsi="Calisto MT"/>
          <w:vanish/>
          <w:color w:val="0D0D0D"/>
          <w:sz w:val="12"/>
        </w:rPr>
        <w:t>But</w:t>
      </w:r>
      <w:r w:rsidRPr="00F31E5E">
        <w:rPr>
          <w:rFonts w:ascii="Calisto MT" w:hAnsi="Calisto MT"/>
          <w:color w:val="0D0D0D"/>
          <w:sz w:val="12"/>
        </w:rPr>
        <w:t xml:space="preserve"> </w:t>
      </w:r>
      <w:r w:rsidRPr="00F31E5E">
        <w:rPr>
          <w:rFonts w:ascii="Calisto MT" w:hAnsi="Calisto MT"/>
          <w:vanish/>
          <w:color w:val="0D0D0D"/>
          <w:sz w:val="12"/>
        </w:rPr>
        <w:t>they</w:t>
      </w:r>
      <w:r w:rsidRPr="00F31E5E">
        <w:rPr>
          <w:rFonts w:ascii="Calisto MT" w:hAnsi="Calisto MT"/>
          <w:color w:val="0D0D0D"/>
          <w:sz w:val="12"/>
        </w:rPr>
        <w:t xml:space="preserve"> </w:t>
      </w:r>
      <w:r w:rsidRPr="00F31E5E">
        <w:rPr>
          <w:rFonts w:ascii="Calisto MT" w:hAnsi="Calisto MT"/>
          <w:vanish/>
          <w:color w:val="0D0D0D"/>
          <w:sz w:val="12"/>
        </w:rPr>
        <w:t>are</w:t>
      </w:r>
      <w:r w:rsidRPr="00F31E5E">
        <w:rPr>
          <w:rFonts w:ascii="Calisto MT" w:hAnsi="Calisto MT"/>
          <w:color w:val="0D0D0D"/>
          <w:sz w:val="12"/>
        </w:rPr>
        <w:t xml:space="preserve"> </w:t>
      </w:r>
      <w:r w:rsidRPr="00F31E5E">
        <w:rPr>
          <w:rFonts w:ascii="Calisto MT" w:hAnsi="Calisto MT"/>
          <w:vanish/>
          <w:color w:val="0D0D0D"/>
          <w:sz w:val="12"/>
        </w:rPr>
        <w:t>using</w:t>
      </w:r>
      <w:r w:rsidRPr="00F31E5E">
        <w:rPr>
          <w:rFonts w:ascii="Calisto MT" w:hAnsi="Calisto MT"/>
          <w:color w:val="0D0D0D"/>
          <w:sz w:val="12"/>
        </w:rPr>
        <w:t xml:space="preserve"> </w:t>
      </w:r>
      <w:r w:rsidRPr="00F31E5E">
        <w:rPr>
          <w:rFonts w:ascii="Calisto MT" w:hAnsi="Calisto MT"/>
          <w:vanish/>
          <w:color w:val="0D0D0D"/>
          <w:sz w:val="12"/>
        </w:rPr>
        <w:t>their</w:t>
      </w:r>
      <w:r w:rsidRPr="00F31E5E">
        <w:rPr>
          <w:rFonts w:ascii="Calisto MT" w:hAnsi="Calisto MT"/>
          <w:color w:val="0D0D0D"/>
          <w:sz w:val="12"/>
        </w:rPr>
        <w:t xml:space="preserve"> </w:t>
      </w:r>
      <w:r w:rsidRPr="00F31E5E">
        <w:rPr>
          <w:rFonts w:ascii="Calisto MT" w:hAnsi="Calisto MT"/>
          <w:vanish/>
          <w:color w:val="0D0D0D"/>
          <w:sz w:val="12"/>
        </w:rPr>
        <w:t>growing</w:t>
      </w:r>
      <w:r w:rsidRPr="00F31E5E">
        <w:rPr>
          <w:rFonts w:ascii="Calisto MT" w:hAnsi="Calisto MT"/>
          <w:color w:val="0D0D0D"/>
          <w:sz w:val="12"/>
        </w:rPr>
        <w:t xml:space="preserve"> </w:t>
      </w:r>
      <w:r w:rsidRPr="00F31E5E">
        <w:rPr>
          <w:rFonts w:ascii="Calisto MT" w:hAnsi="Calisto MT"/>
          <w:vanish/>
          <w:color w:val="0D0D0D"/>
          <w:sz w:val="12"/>
        </w:rPr>
        <w:t>hard</w:t>
      </w:r>
      <w:r w:rsidRPr="00F31E5E">
        <w:rPr>
          <w:rFonts w:ascii="Calisto MT" w:hAnsi="Calisto MT"/>
          <w:color w:val="0D0D0D"/>
          <w:sz w:val="12"/>
        </w:rPr>
        <w:t xml:space="preserve"> </w:t>
      </w:r>
      <w:r w:rsidRPr="00F31E5E">
        <w:rPr>
          <w:rFonts w:ascii="Calisto MT" w:hAnsi="Calisto MT"/>
          <w:vanish/>
          <w:color w:val="0D0D0D"/>
          <w:sz w:val="12"/>
        </w:rPr>
        <w:t>power</w:t>
      </w:r>
      <w:r w:rsidRPr="00F31E5E">
        <w:rPr>
          <w:rFonts w:ascii="Calisto MT" w:hAnsi="Calisto MT"/>
          <w:color w:val="0D0D0D"/>
          <w:sz w:val="12"/>
        </w:rPr>
        <w:t xml:space="preserve"> </w:t>
      </w:r>
      <w:r w:rsidRPr="00F31E5E">
        <w:rPr>
          <w:rFonts w:ascii="Calisto MT" w:hAnsi="Calisto MT"/>
          <w:vanish/>
          <w:color w:val="0D0D0D"/>
          <w:sz w:val="12"/>
        </w:rPr>
        <w:t>in</w:t>
      </w:r>
      <w:r w:rsidRPr="00F31E5E">
        <w:rPr>
          <w:rFonts w:ascii="Calisto MT" w:hAnsi="Calisto MT"/>
          <w:color w:val="0D0D0D"/>
          <w:sz w:val="12"/>
        </w:rPr>
        <w:t xml:space="preserve"> </w:t>
      </w:r>
      <w:r w:rsidRPr="00F31E5E">
        <w:rPr>
          <w:rFonts w:ascii="Calisto MT" w:hAnsi="Calisto MT"/>
          <w:vanish/>
          <w:color w:val="0D0D0D"/>
          <w:sz w:val="12"/>
        </w:rPr>
        <w:t>other</w:t>
      </w:r>
      <w:r w:rsidRPr="00F31E5E">
        <w:rPr>
          <w:rFonts w:ascii="Calisto MT" w:hAnsi="Calisto MT"/>
          <w:color w:val="0D0D0D"/>
          <w:sz w:val="12"/>
        </w:rPr>
        <w:t xml:space="preserve"> </w:t>
      </w:r>
      <w:r w:rsidRPr="00F31E5E">
        <w:rPr>
          <w:rFonts w:ascii="Calisto MT" w:hAnsi="Calisto MT"/>
          <w:vanish/>
          <w:color w:val="0D0D0D"/>
          <w:sz w:val="12"/>
        </w:rPr>
        <w:t>ways,</w:t>
      </w:r>
      <w:r w:rsidRPr="00F31E5E">
        <w:rPr>
          <w:rFonts w:ascii="Calisto MT" w:hAnsi="Calisto MT"/>
          <w:color w:val="0D0D0D"/>
          <w:sz w:val="12"/>
        </w:rPr>
        <w:t xml:space="preserve"> </w:t>
      </w:r>
      <w:r w:rsidRPr="00F31E5E">
        <w:rPr>
          <w:rFonts w:ascii="Calisto MT" w:hAnsi="Calisto MT"/>
          <w:vanish/>
          <w:color w:val="0D0D0D"/>
          <w:sz w:val="12"/>
        </w:rPr>
        <w:t>in</w:t>
      </w:r>
      <w:r w:rsidRPr="00F31E5E">
        <w:rPr>
          <w:rFonts w:ascii="Calisto MT" w:hAnsi="Calisto MT"/>
          <w:color w:val="0D0D0D"/>
          <w:sz w:val="12"/>
        </w:rPr>
        <w:t xml:space="preserve"> </w:t>
      </w:r>
      <w:r w:rsidRPr="00F31E5E">
        <w:rPr>
          <w:rFonts w:ascii="Calisto MT" w:hAnsi="Calisto MT"/>
          <w:vanish/>
          <w:color w:val="0D0D0D"/>
          <w:sz w:val="12"/>
        </w:rPr>
        <w:t>particular</w:t>
      </w:r>
      <w:r w:rsidRPr="00F31E5E">
        <w:rPr>
          <w:rFonts w:ascii="Calisto MT" w:hAnsi="Calisto MT"/>
          <w:color w:val="0D0D0D"/>
          <w:sz w:val="12"/>
        </w:rPr>
        <w:t xml:space="preserve"> </w:t>
      </w:r>
      <w:r w:rsidRPr="00F31E5E">
        <w:rPr>
          <w:rFonts w:ascii="Calisto MT" w:hAnsi="Calisto MT"/>
          <w:vanish/>
          <w:color w:val="0D0D0D"/>
          <w:sz w:val="12"/>
        </w:rPr>
        <w:t>by</w:t>
      </w:r>
      <w:r w:rsidRPr="00F31E5E">
        <w:rPr>
          <w:rFonts w:ascii="Calisto MT" w:hAnsi="Calisto MT"/>
          <w:color w:val="0D0D0D"/>
          <w:sz w:val="12"/>
        </w:rPr>
        <w:t xml:space="preserve"> </w:t>
      </w:r>
      <w:r w:rsidRPr="00F31E5E">
        <w:rPr>
          <w:rFonts w:ascii="Calisto MT" w:hAnsi="Calisto MT"/>
          <w:vanish/>
          <w:color w:val="0D0D0D"/>
          <w:sz w:val="12"/>
        </w:rPr>
        <w:t>exploiting</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“grey</w:t>
      </w:r>
      <w:r w:rsidRPr="00F31E5E">
        <w:rPr>
          <w:rFonts w:ascii="Calisto MT" w:hAnsi="Calisto MT"/>
          <w:color w:val="0D0D0D"/>
          <w:sz w:val="12"/>
        </w:rPr>
        <w:t xml:space="preserve"> </w:t>
      </w:r>
      <w:r w:rsidRPr="00F31E5E">
        <w:rPr>
          <w:rFonts w:ascii="Calisto MT" w:hAnsi="Calisto MT"/>
          <w:vanish/>
          <w:color w:val="0D0D0D"/>
          <w:sz w:val="12"/>
        </w:rPr>
        <w:t>zone”</w:t>
      </w:r>
      <w:r w:rsidRPr="00F31E5E">
        <w:rPr>
          <w:rFonts w:ascii="Calisto MT" w:hAnsi="Calisto MT"/>
          <w:color w:val="0D0D0D"/>
          <w:sz w:val="12"/>
        </w:rPr>
        <w:t xml:space="preserve"> </w:t>
      </w:r>
      <w:r w:rsidRPr="00F31E5E">
        <w:rPr>
          <w:rFonts w:ascii="Calisto MT" w:hAnsi="Calisto MT"/>
          <w:vanish/>
          <w:color w:val="0D0D0D"/>
          <w:sz w:val="12"/>
        </w:rPr>
        <w:t>where</w:t>
      </w:r>
      <w:r w:rsidRPr="00F31E5E">
        <w:rPr>
          <w:rFonts w:ascii="Calisto MT" w:hAnsi="Calisto MT"/>
          <w:color w:val="0D0D0D"/>
          <w:sz w:val="12"/>
        </w:rPr>
        <w:t xml:space="preserve"> </w:t>
      </w:r>
      <w:r w:rsidRPr="00F31E5E">
        <w:rPr>
          <w:rFonts w:ascii="Calisto MT" w:hAnsi="Calisto MT"/>
          <w:vanish/>
          <w:color w:val="0D0D0D"/>
          <w:sz w:val="12"/>
        </w:rPr>
        <w:t>aggression</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coercion</w:t>
      </w:r>
      <w:r w:rsidRPr="00F31E5E">
        <w:rPr>
          <w:rFonts w:ascii="Calisto MT" w:hAnsi="Calisto MT"/>
          <w:color w:val="0D0D0D"/>
          <w:sz w:val="12"/>
        </w:rPr>
        <w:t xml:space="preserve"> </w:t>
      </w:r>
      <w:r w:rsidRPr="00F31E5E">
        <w:rPr>
          <w:rFonts w:ascii="Calisto MT" w:hAnsi="Calisto MT"/>
          <w:vanish/>
          <w:color w:val="0D0D0D"/>
          <w:sz w:val="12"/>
        </w:rPr>
        <w:t>work</w:t>
      </w:r>
      <w:r w:rsidRPr="00F31E5E">
        <w:rPr>
          <w:rFonts w:ascii="Calisto MT" w:hAnsi="Calisto MT"/>
          <w:color w:val="0D0D0D"/>
          <w:sz w:val="12"/>
        </w:rPr>
        <w:t xml:space="preserve"> </w:t>
      </w:r>
      <w:r w:rsidRPr="00F31E5E">
        <w:rPr>
          <w:rFonts w:ascii="Calisto MT" w:hAnsi="Calisto MT"/>
          <w:vanish/>
          <w:color w:val="0D0D0D"/>
          <w:sz w:val="12"/>
        </w:rPr>
        <w:t>just</w:t>
      </w:r>
      <w:r w:rsidRPr="00F31E5E">
        <w:rPr>
          <w:rFonts w:ascii="Calisto MT" w:hAnsi="Calisto MT"/>
          <w:color w:val="0D0D0D"/>
          <w:sz w:val="12"/>
        </w:rPr>
        <w:t xml:space="preserve"> </w:t>
      </w:r>
      <w:r w:rsidRPr="00F31E5E">
        <w:rPr>
          <w:rFonts w:ascii="Calisto MT" w:hAnsi="Calisto MT"/>
          <w:vanish/>
          <w:color w:val="0D0D0D"/>
          <w:sz w:val="12"/>
        </w:rPr>
        <w:t>below</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level</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would</w:t>
      </w:r>
      <w:r w:rsidRPr="00F31E5E">
        <w:rPr>
          <w:rFonts w:ascii="Calisto MT" w:hAnsi="Calisto MT"/>
          <w:color w:val="0D0D0D"/>
          <w:sz w:val="12"/>
        </w:rPr>
        <w:t xml:space="preserve"> </w:t>
      </w:r>
      <w:r w:rsidRPr="00F31E5E">
        <w:rPr>
          <w:rFonts w:ascii="Calisto MT" w:hAnsi="Calisto MT"/>
          <w:vanish/>
          <w:color w:val="0D0D0D"/>
          <w:sz w:val="12"/>
        </w:rPr>
        <w:t>risk</w:t>
      </w:r>
      <w:r w:rsidRPr="00F31E5E">
        <w:rPr>
          <w:rFonts w:ascii="Calisto MT" w:hAnsi="Calisto MT"/>
          <w:color w:val="0D0D0D"/>
          <w:sz w:val="12"/>
        </w:rPr>
        <w:t xml:space="preserve"> </w:t>
      </w:r>
      <w:r w:rsidRPr="00F31E5E">
        <w:rPr>
          <w:rFonts w:ascii="Calisto MT" w:hAnsi="Calisto MT"/>
          <w:vanish/>
          <w:color w:val="0D0D0D"/>
          <w:sz w:val="12"/>
        </w:rPr>
        <w:t>military</w:t>
      </w:r>
      <w:r w:rsidRPr="00F31E5E">
        <w:rPr>
          <w:rFonts w:ascii="Calisto MT" w:hAnsi="Calisto MT"/>
          <w:color w:val="0D0D0D"/>
          <w:sz w:val="12"/>
        </w:rPr>
        <w:t xml:space="preserve"> </w:t>
      </w:r>
      <w:r w:rsidRPr="00F31E5E">
        <w:rPr>
          <w:rFonts w:ascii="Calisto MT" w:hAnsi="Calisto MT"/>
          <w:vanish/>
          <w:color w:val="0D0D0D"/>
          <w:sz w:val="12"/>
        </w:rPr>
        <w:t>confrontation</w:t>
      </w:r>
      <w:r w:rsidRPr="00F31E5E">
        <w:rPr>
          <w:rFonts w:ascii="Calisto MT" w:hAnsi="Calisto MT"/>
          <w:color w:val="0D0D0D"/>
          <w:sz w:val="12"/>
        </w:rPr>
        <w:t xml:space="preserve"> </w:t>
      </w:r>
      <w:r w:rsidRPr="00F31E5E">
        <w:rPr>
          <w:rFonts w:ascii="Calisto MT" w:hAnsi="Calisto MT"/>
          <w:vanish/>
          <w:color w:val="0D0D0D"/>
          <w:sz w:val="12"/>
        </w:rPr>
        <w:t>with</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West.</w:t>
      </w:r>
      <w:r w:rsidRPr="00F31E5E">
        <w:rPr>
          <w:rFonts w:ascii="Calisto MT" w:hAnsi="Calisto MT"/>
          <w:color w:val="0D0D0D"/>
          <w:sz w:val="12"/>
        </w:rPr>
        <w:t xml:space="preserve"> </w:t>
      </w:r>
      <w:r w:rsidRPr="00F31E5E">
        <w:rPr>
          <w:rFonts w:ascii="Calisto MT" w:hAnsi="Calisto MT"/>
          <w:vanish/>
          <w:color w:val="0D0D0D"/>
          <w:sz w:val="12"/>
        </w:rPr>
        <w:t>In</w:t>
      </w:r>
      <w:r w:rsidRPr="00F31E5E">
        <w:rPr>
          <w:rFonts w:ascii="Calisto MT" w:hAnsi="Calisto MT"/>
          <w:color w:val="0D0D0D"/>
          <w:sz w:val="12"/>
        </w:rPr>
        <w:t xml:space="preserve"> </w:t>
      </w:r>
      <w:r w:rsidRPr="00F31E5E">
        <w:rPr>
          <w:rFonts w:ascii="Calisto MT" w:hAnsi="Calisto MT"/>
          <w:vanish/>
          <w:color w:val="0D0D0D"/>
          <w:sz w:val="12"/>
        </w:rPr>
        <w:t>Ukraine</w:t>
      </w:r>
      <w:r w:rsidRPr="00F31E5E">
        <w:rPr>
          <w:rFonts w:ascii="Calisto MT" w:hAnsi="Calisto MT"/>
          <w:color w:val="0D0D0D"/>
          <w:sz w:val="12"/>
        </w:rPr>
        <w:t xml:space="preserve"> </w:t>
      </w:r>
      <w:r w:rsidRPr="00F31E5E">
        <w:rPr>
          <w:rFonts w:ascii="Calisto MT" w:hAnsi="Calisto MT"/>
          <w:vanish/>
          <w:color w:val="0D0D0D"/>
          <w:sz w:val="12"/>
        </w:rPr>
        <w:t>Russia</w:t>
      </w:r>
      <w:r w:rsidRPr="00F31E5E">
        <w:rPr>
          <w:rFonts w:ascii="Calisto MT" w:hAnsi="Calisto MT"/>
          <w:color w:val="0D0D0D"/>
          <w:sz w:val="12"/>
        </w:rPr>
        <w:t xml:space="preserve"> </w:t>
      </w:r>
      <w:r w:rsidRPr="00F31E5E">
        <w:rPr>
          <w:rFonts w:ascii="Calisto MT" w:hAnsi="Calisto MT"/>
          <w:vanish/>
          <w:color w:val="0D0D0D"/>
          <w:sz w:val="12"/>
        </w:rPr>
        <w:t>has</w:t>
      </w:r>
      <w:r w:rsidRPr="00F31E5E">
        <w:rPr>
          <w:rFonts w:ascii="Calisto MT" w:hAnsi="Calisto MT"/>
          <w:color w:val="0D0D0D"/>
          <w:sz w:val="12"/>
        </w:rPr>
        <w:t xml:space="preserve"> </w:t>
      </w:r>
      <w:r w:rsidRPr="00F31E5E">
        <w:rPr>
          <w:rFonts w:ascii="Calisto MT" w:hAnsi="Calisto MT"/>
          <w:vanish/>
          <w:color w:val="0D0D0D"/>
          <w:sz w:val="12"/>
        </w:rPr>
        <w:t>blended</w:t>
      </w:r>
      <w:r w:rsidRPr="00F31E5E">
        <w:rPr>
          <w:rFonts w:ascii="Calisto MT" w:hAnsi="Calisto MT"/>
          <w:color w:val="0D0D0D"/>
          <w:sz w:val="12"/>
        </w:rPr>
        <w:t xml:space="preserve"> </w:t>
      </w:r>
      <w:r w:rsidRPr="00F31E5E">
        <w:rPr>
          <w:rFonts w:ascii="Calisto MT" w:hAnsi="Calisto MT"/>
          <w:vanish/>
          <w:color w:val="0D0D0D"/>
          <w:sz w:val="12"/>
        </w:rPr>
        <w:t>force,</w:t>
      </w:r>
      <w:r w:rsidRPr="00F31E5E">
        <w:rPr>
          <w:rFonts w:ascii="Calisto MT" w:hAnsi="Calisto MT"/>
          <w:color w:val="0D0D0D"/>
          <w:sz w:val="12"/>
        </w:rPr>
        <w:t xml:space="preserve"> </w:t>
      </w:r>
      <w:r w:rsidRPr="00F31E5E">
        <w:rPr>
          <w:rFonts w:ascii="Calisto MT" w:hAnsi="Calisto MT"/>
          <w:vanish/>
          <w:color w:val="0D0D0D"/>
          <w:sz w:val="12"/>
        </w:rPr>
        <w:t>misinformation,</w:t>
      </w:r>
      <w:r w:rsidRPr="00F31E5E">
        <w:rPr>
          <w:rFonts w:ascii="Calisto MT" w:hAnsi="Calisto MT"/>
          <w:color w:val="0D0D0D"/>
          <w:sz w:val="12"/>
        </w:rPr>
        <w:t xml:space="preserve"> </w:t>
      </w:r>
      <w:r w:rsidRPr="00F31E5E">
        <w:rPr>
          <w:rFonts w:ascii="Calisto MT" w:hAnsi="Calisto MT"/>
          <w:vanish/>
          <w:color w:val="0D0D0D"/>
          <w:sz w:val="12"/>
        </w:rPr>
        <w:t>infiltration,</w:t>
      </w:r>
      <w:r w:rsidRPr="00F31E5E">
        <w:rPr>
          <w:rFonts w:ascii="Calisto MT" w:hAnsi="Calisto MT"/>
          <w:color w:val="0D0D0D"/>
          <w:sz w:val="12"/>
        </w:rPr>
        <w:t xml:space="preserve"> </w:t>
      </w:r>
      <w:r w:rsidRPr="00F31E5E">
        <w:rPr>
          <w:rFonts w:ascii="Calisto MT" w:hAnsi="Calisto MT"/>
          <w:vanish/>
          <w:color w:val="0D0D0D"/>
          <w:sz w:val="12"/>
        </w:rPr>
        <w:t>cyberwar</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economic</w:t>
      </w:r>
      <w:r w:rsidRPr="00F31E5E">
        <w:rPr>
          <w:rFonts w:ascii="Calisto MT" w:hAnsi="Calisto MT"/>
          <w:color w:val="0D0D0D"/>
          <w:sz w:val="12"/>
        </w:rPr>
        <w:t xml:space="preserve"> </w:t>
      </w:r>
      <w:r w:rsidRPr="00F31E5E">
        <w:rPr>
          <w:rFonts w:ascii="Calisto MT" w:hAnsi="Calisto MT"/>
          <w:vanish/>
          <w:color w:val="0D0D0D"/>
          <w:sz w:val="12"/>
        </w:rPr>
        <w:t>blackmail</w:t>
      </w:r>
      <w:r w:rsidRPr="00F31E5E">
        <w:rPr>
          <w:rFonts w:ascii="Calisto MT" w:hAnsi="Calisto MT"/>
          <w:color w:val="0D0D0D"/>
          <w:sz w:val="12"/>
        </w:rPr>
        <w:t xml:space="preserve"> </w:t>
      </w:r>
      <w:r w:rsidRPr="00F31E5E">
        <w:rPr>
          <w:rFonts w:ascii="Calisto MT" w:hAnsi="Calisto MT"/>
          <w:vanish/>
          <w:color w:val="0D0D0D"/>
          <w:sz w:val="12"/>
        </w:rPr>
        <w:t>in</w:t>
      </w:r>
      <w:r w:rsidRPr="00F31E5E">
        <w:rPr>
          <w:rFonts w:ascii="Calisto MT" w:hAnsi="Calisto MT"/>
          <w:color w:val="0D0D0D"/>
          <w:sz w:val="12"/>
        </w:rPr>
        <w:t xml:space="preserve"> </w:t>
      </w:r>
      <w:r w:rsidRPr="00F31E5E">
        <w:rPr>
          <w:rFonts w:ascii="Calisto MT" w:hAnsi="Calisto MT"/>
          <w:vanish/>
          <w:color w:val="0D0D0D"/>
          <w:sz w:val="12"/>
        </w:rPr>
        <w:t>ways</w:t>
      </w:r>
      <w:r w:rsidRPr="00F31E5E">
        <w:rPr>
          <w:rFonts w:ascii="Calisto MT" w:hAnsi="Calisto MT"/>
          <w:color w:val="0D0D0D"/>
          <w:sz w:val="12"/>
        </w:rPr>
        <w:t xml:space="preserve"> </w:t>
      </w:r>
      <w:r w:rsidRPr="00F31E5E">
        <w:rPr>
          <w:rFonts w:ascii="Calisto MT" w:hAnsi="Calisto MT"/>
          <w:vanish/>
          <w:color w:val="0D0D0D"/>
          <w:sz w:val="12"/>
        </w:rPr>
        <w:t>that</w:t>
      </w:r>
      <w:r w:rsidRPr="00F31E5E">
        <w:rPr>
          <w:rFonts w:ascii="Calisto MT" w:hAnsi="Calisto MT"/>
          <w:color w:val="0D0D0D"/>
          <w:sz w:val="12"/>
        </w:rPr>
        <w:t xml:space="preserve"> </w:t>
      </w:r>
      <w:r w:rsidRPr="00F31E5E">
        <w:rPr>
          <w:rFonts w:ascii="Calisto MT" w:hAnsi="Calisto MT"/>
          <w:vanish/>
          <w:color w:val="0D0D0D"/>
          <w:sz w:val="12"/>
        </w:rPr>
        <w:t>democratic</w:t>
      </w:r>
      <w:r w:rsidRPr="00F31E5E">
        <w:rPr>
          <w:rFonts w:ascii="Calisto MT" w:hAnsi="Calisto MT"/>
          <w:color w:val="0D0D0D"/>
          <w:sz w:val="12"/>
        </w:rPr>
        <w:t xml:space="preserve"> </w:t>
      </w:r>
      <w:r w:rsidRPr="00F31E5E">
        <w:rPr>
          <w:rFonts w:ascii="Calisto MT" w:hAnsi="Calisto MT"/>
          <w:vanish/>
          <w:color w:val="0D0D0D"/>
          <w:sz w:val="12"/>
        </w:rPr>
        <w:t>societies</w:t>
      </w:r>
      <w:r w:rsidRPr="00F31E5E">
        <w:rPr>
          <w:rFonts w:ascii="Calisto MT" w:hAnsi="Calisto MT"/>
          <w:color w:val="0D0D0D"/>
          <w:sz w:val="12"/>
        </w:rPr>
        <w:t xml:space="preserve"> </w:t>
      </w:r>
      <w:r w:rsidRPr="00F31E5E">
        <w:rPr>
          <w:rFonts w:ascii="Calisto MT" w:hAnsi="Calisto MT"/>
          <w:vanish/>
          <w:color w:val="0D0D0D"/>
          <w:sz w:val="12"/>
        </w:rPr>
        <w:t>cannot</w:t>
      </w:r>
      <w:r w:rsidRPr="00F31E5E">
        <w:rPr>
          <w:rFonts w:ascii="Calisto MT" w:hAnsi="Calisto MT"/>
          <w:color w:val="0D0D0D"/>
          <w:sz w:val="12"/>
        </w:rPr>
        <w:t xml:space="preserve"> </w:t>
      </w:r>
      <w:r w:rsidRPr="00F31E5E">
        <w:rPr>
          <w:rFonts w:ascii="Calisto MT" w:hAnsi="Calisto MT"/>
          <w:vanish/>
          <w:color w:val="0D0D0D"/>
          <w:sz w:val="12"/>
        </w:rPr>
        <w:t>copy</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find</w:t>
      </w:r>
      <w:r w:rsidRPr="00F31E5E">
        <w:rPr>
          <w:rFonts w:ascii="Calisto MT" w:hAnsi="Calisto MT"/>
          <w:color w:val="0D0D0D"/>
          <w:sz w:val="12"/>
        </w:rPr>
        <w:t xml:space="preserve"> </w:t>
      </w:r>
      <w:r w:rsidRPr="00F31E5E">
        <w:rPr>
          <w:rFonts w:ascii="Calisto MT" w:hAnsi="Calisto MT"/>
          <w:vanish/>
          <w:color w:val="0D0D0D"/>
          <w:sz w:val="12"/>
        </w:rPr>
        <w:t>hard</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rebuff.</w:t>
      </w:r>
      <w:r w:rsidRPr="00F31E5E">
        <w:rPr>
          <w:rFonts w:ascii="Calisto MT" w:hAnsi="Calisto MT"/>
          <w:color w:val="0D0D0D"/>
          <w:sz w:val="12"/>
        </w:rPr>
        <w:t xml:space="preserve"> </w:t>
      </w:r>
      <w:r w:rsidRPr="00F31E5E">
        <w:rPr>
          <w:rFonts w:ascii="Calisto MT" w:hAnsi="Calisto MT"/>
          <w:vanish/>
          <w:color w:val="0D0D0D"/>
          <w:sz w:val="12"/>
        </w:rPr>
        <w:t>China</w:t>
      </w:r>
      <w:r w:rsidRPr="00F31E5E">
        <w:rPr>
          <w:rFonts w:ascii="Calisto MT" w:hAnsi="Calisto MT"/>
          <w:color w:val="0D0D0D"/>
          <w:sz w:val="12"/>
        </w:rPr>
        <w:t xml:space="preserve"> </w:t>
      </w:r>
      <w:r w:rsidRPr="00F31E5E">
        <w:rPr>
          <w:rFonts w:ascii="Calisto MT" w:hAnsi="Calisto MT"/>
          <w:vanish/>
          <w:color w:val="0D0D0D"/>
          <w:sz w:val="12"/>
        </w:rPr>
        <w:t>is</w:t>
      </w:r>
      <w:r w:rsidRPr="00F31E5E">
        <w:rPr>
          <w:rFonts w:ascii="Calisto MT" w:hAnsi="Calisto MT"/>
          <w:color w:val="0D0D0D"/>
          <w:sz w:val="12"/>
        </w:rPr>
        <w:t xml:space="preserve"> </w:t>
      </w:r>
      <w:r w:rsidRPr="00F31E5E">
        <w:rPr>
          <w:rFonts w:ascii="Calisto MT" w:hAnsi="Calisto MT"/>
          <w:vanish/>
          <w:color w:val="0D0D0D"/>
          <w:sz w:val="12"/>
        </w:rPr>
        <w:t>more</w:t>
      </w:r>
      <w:r w:rsidRPr="00F31E5E">
        <w:rPr>
          <w:rFonts w:ascii="Calisto MT" w:hAnsi="Calisto MT"/>
          <w:color w:val="0D0D0D"/>
          <w:sz w:val="12"/>
        </w:rPr>
        <w:t xml:space="preserve"> </w:t>
      </w:r>
      <w:r w:rsidRPr="00F31E5E">
        <w:rPr>
          <w:rFonts w:ascii="Calisto MT" w:hAnsi="Calisto MT"/>
          <w:vanish/>
          <w:color w:val="0D0D0D"/>
          <w:sz w:val="12"/>
        </w:rPr>
        <w:t>cautious,</w:t>
      </w:r>
      <w:r w:rsidRPr="00F31E5E">
        <w:rPr>
          <w:rFonts w:ascii="Calisto MT" w:hAnsi="Calisto MT"/>
          <w:color w:val="0D0D0D"/>
          <w:sz w:val="12"/>
        </w:rPr>
        <w:t xml:space="preserve"> </w:t>
      </w:r>
      <w:r w:rsidRPr="00F31E5E">
        <w:rPr>
          <w:rFonts w:ascii="Calisto MT" w:hAnsi="Calisto MT"/>
          <w:vanish/>
          <w:color w:val="0D0D0D"/>
          <w:sz w:val="12"/>
        </w:rPr>
        <w:t>but</w:t>
      </w:r>
      <w:r w:rsidRPr="00F31E5E">
        <w:rPr>
          <w:rFonts w:ascii="Calisto MT" w:hAnsi="Calisto MT"/>
          <w:color w:val="0D0D0D"/>
          <w:sz w:val="12"/>
        </w:rPr>
        <w:t xml:space="preserve"> </w:t>
      </w:r>
      <w:r w:rsidRPr="00F31E5E">
        <w:rPr>
          <w:rFonts w:ascii="Calisto MT" w:hAnsi="Calisto MT"/>
          <w:vanish/>
          <w:color w:val="0D0D0D"/>
          <w:sz w:val="12"/>
        </w:rPr>
        <w:t>it</w:t>
      </w:r>
      <w:r w:rsidRPr="00F31E5E">
        <w:rPr>
          <w:rFonts w:ascii="Calisto MT" w:hAnsi="Calisto MT"/>
          <w:color w:val="0D0D0D"/>
          <w:sz w:val="12"/>
        </w:rPr>
        <w:t xml:space="preserve"> </w:t>
      </w:r>
      <w:r w:rsidRPr="00F31E5E">
        <w:rPr>
          <w:rFonts w:ascii="Calisto MT" w:hAnsi="Calisto MT"/>
          <w:vanish/>
          <w:color w:val="0D0D0D"/>
          <w:sz w:val="12"/>
        </w:rPr>
        <w:t>has</w:t>
      </w:r>
      <w:r w:rsidRPr="00F31E5E">
        <w:rPr>
          <w:rFonts w:ascii="Calisto MT" w:hAnsi="Calisto MT"/>
          <w:color w:val="0D0D0D"/>
          <w:sz w:val="12"/>
        </w:rPr>
        <w:t xml:space="preserve"> </w:t>
      </w:r>
      <w:r w:rsidRPr="00F31E5E">
        <w:rPr>
          <w:rFonts w:ascii="Calisto MT" w:hAnsi="Calisto MT"/>
          <w:vanish/>
          <w:color w:val="0D0D0D"/>
          <w:sz w:val="12"/>
        </w:rPr>
        <w:t>claimed,</w:t>
      </w:r>
      <w:r w:rsidRPr="00F31E5E">
        <w:rPr>
          <w:rFonts w:ascii="Calisto MT" w:hAnsi="Calisto MT"/>
          <w:color w:val="0D0D0D"/>
          <w:sz w:val="12"/>
        </w:rPr>
        <w:t xml:space="preserve"> </w:t>
      </w:r>
      <w:r w:rsidRPr="00F31E5E">
        <w:rPr>
          <w:rFonts w:ascii="Calisto MT" w:hAnsi="Calisto MT"/>
          <w:vanish/>
          <w:color w:val="0D0D0D"/>
          <w:sz w:val="12"/>
        </w:rPr>
        <w:t>occupied</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garrisoned</w:t>
      </w:r>
      <w:r w:rsidRPr="00F31E5E">
        <w:rPr>
          <w:rFonts w:ascii="Calisto MT" w:hAnsi="Calisto MT"/>
          <w:color w:val="0D0D0D"/>
          <w:sz w:val="12"/>
        </w:rPr>
        <w:t xml:space="preserve"> </w:t>
      </w:r>
      <w:r w:rsidRPr="00F31E5E">
        <w:rPr>
          <w:rFonts w:ascii="Calisto MT" w:hAnsi="Calisto MT"/>
          <w:vanish/>
          <w:color w:val="0D0D0D"/>
          <w:sz w:val="12"/>
        </w:rPr>
        <w:t>reefs</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shoals</w:t>
      </w:r>
      <w:r w:rsidRPr="00F31E5E">
        <w:rPr>
          <w:rFonts w:ascii="Calisto MT" w:hAnsi="Calisto MT"/>
          <w:color w:val="0D0D0D"/>
          <w:sz w:val="12"/>
        </w:rPr>
        <w:t xml:space="preserve"> </w:t>
      </w:r>
      <w:r w:rsidRPr="00F31E5E">
        <w:rPr>
          <w:rFonts w:ascii="Calisto MT" w:hAnsi="Calisto MT"/>
          <w:vanish/>
          <w:color w:val="0D0D0D"/>
          <w:sz w:val="12"/>
        </w:rPr>
        <w:t>in</w:t>
      </w:r>
      <w:r w:rsidRPr="00F31E5E">
        <w:rPr>
          <w:rFonts w:ascii="Calisto MT" w:hAnsi="Calisto MT"/>
          <w:color w:val="0D0D0D"/>
          <w:sz w:val="12"/>
        </w:rPr>
        <w:t xml:space="preserve"> </w:t>
      </w:r>
      <w:r w:rsidRPr="00F31E5E">
        <w:rPr>
          <w:rFonts w:ascii="Calisto MT" w:hAnsi="Calisto MT"/>
          <w:vanish/>
          <w:color w:val="0D0D0D"/>
          <w:sz w:val="12"/>
        </w:rPr>
        <w:t>disputed</w:t>
      </w:r>
      <w:r w:rsidRPr="00F31E5E">
        <w:rPr>
          <w:rFonts w:ascii="Calisto MT" w:hAnsi="Calisto MT"/>
          <w:color w:val="0D0D0D"/>
          <w:sz w:val="12"/>
        </w:rPr>
        <w:t xml:space="preserve"> </w:t>
      </w:r>
      <w:r w:rsidRPr="00F31E5E">
        <w:rPr>
          <w:rFonts w:ascii="Calisto MT" w:hAnsi="Calisto MT"/>
          <w:vanish/>
          <w:color w:val="0D0D0D"/>
          <w:sz w:val="12"/>
        </w:rPr>
        <w:t>waters.</w:t>
      </w:r>
      <w:r w:rsidRPr="00F31E5E">
        <w:rPr>
          <w:rFonts w:ascii="Calisto MT" w:hAnsi="Calisto MT"/>
          <w:color w:val="0D0D0D"/>
          <w:sz w:val="12"/>
        </w:rPr>
        <w:t xml:space="preserve"> </w:t>
      </w:r>
      <w:r w:rsidRPr="00F31E5E">
        <w:rPr>
          <w:rFonts w:ascii="Calisto MT" w:hAnsi="Calisto MT"/>
          <w:vanish/>
          <w:color w:val="0D0D0D"/>
          <w:sz w:val="12"/>
        </w:rPr>
        <w:t>China</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Russia</w:t>
      </w:r>
      <w:r w:rsidRPr="00F31E5E">
        <w:rPr>
          <w:rFonts w:ascii="Calisto MT" w:hAnsi="Calisto MT"/>
          <w:color w:val="0D0D0D"/>
          <w:sz w:val="12"/>
        </w:rPr>
        <w:t xml:space="preserve"> </w:t>
      </w:r>
      <w:r w:rsidRPr="00F31E5E">
        <w:rPr>
          <w:rFonts w:ascii="Calisto MT" w:hAnsi="Calisto MT"/>
          <w:vanish/>
          <w:color w:val="0D0D0D"/>
          <w:sz w:val="12"/>
        </w:rPr>
        <w:t>have</w:t>
      </w:r>
      <w:r w:rsidRPr="00F31E5E">
        <w:rPr>
          <w:rFonts w:ascii="Calisto MT" w:hAnsi="Calisto MT"/>
          <w:color w:val="0D0D0D"/>
          <w:sz w:val="12"/>
        </w:rPr>
        <w:t xml:space="preserve"> </w:t>
      </w:r>
      <w:r w:rsidRPr="00F31E5E">
        <w:rPr>
          <w:rFonts w:ascii="Calisto MT" w:hAnsi="Calisto MT"/>
          <w:vanish/>
          <w:color w:val="0D0D0D"/>
          <w:sz w:val="12"/>
        </w:rPr>
        <w:t>harnessed</w:t>
      </w:r>
      <w:r w:rsidRPr="00F31E5E">
        <w:rPr>
          <w:rFonts w:ascii="Calisto MT" w:hAnsi="Calisto MT"/>
          <w:color w:val="0D0D0D"/>
          <w:sz w:val="12"/>
        </w:rPr>
        <w:t xml:space="preserve"> </w:t>
      </w:r>
      <w:r w:rsidRPr="00F31E5E">
        <w:rPr>
          <w:rFonts w:ascii="Calisto MT" w:hAnsi="Calisto MT"/>
          <w:vanish/>
          <w:color w:val="0D0D0D"/>
          <w:sz w:val="12"/>
        </w:rPr>
        <w:t>military</w:t>
      </w:r>
      <w:r w:rsidRPr="00F31E5E">
        <w:rPr>
          <w:rFonts w:ascii="Calisto MT" w:hAnsi="Calisto MT"/>
          <w:color w:val="0D0D0D"/>
          <w:sz w:val="12"/>
        </w:rPr>
        <w:t xml:space="preserve"> </w:t>
      </w:r>
      <w:r w:rsidRPr="00F31E5E">
        <w:rPr>
          <w:rFonts w:ascii="Calisto MT" w:hAnsi="Calisto MT"/>
          <w:vanish/>
          <w:color w:val="0D0D0D"/>
          <w:sz w:val="12"/>
        </w:rPr>
        <w:t>technologies</w:t>
      </w:r>
      <w:r w:rsidRPr="00F31E5E">
        <w:rPr>
          <w:rFonts w:ascii="Calisto MT" w:hAnsi="Calisto MT"/>
          <w:color w:val="0D0D0D"/>
          <w:sz w:val="12"/>
        </w:rPr>
        <w:t xml:space="preserve"> </w:t>
      </w:r>
      <w:r w:rsidRPr="00F31E5E">
        <w:rPr>
          <w:rFonts w:ascii="Calisto MT" w:hAnsi="Calisto MT"/>
          <w:vanish/>
          <w:color w:val="0D0D0D"/>
          <w:sz w:val="12"/>
        </w:rPr>
        <w:t>invented</w:t>
      </w:r>
      <w:r w:rsidRPr="00F31E5E">
        <w:rPr>
          <w:rFonts w:ascii="Calisto MT" w:hAnsi="Calisto MT"/>
          <w:color w:val="0D0D0D"/>
          <w:sz w:val="12"/>
        </w:rPr>
        <w:t xml:space="preserve"> </w:t>
      </w:r>
      <w:r w:rsidRPr="00F31E5E">
        <w:rPr>
          <w:rFonts w:ascii="Calisto MT" w:hAnsi="Calisto MT"/>
          <w:vanish/>
          <w:color w:val="0D0D0D"/>
          <w:sz w:val="12"/>
        </w:rPr>
        <w:t>by</w:t>
      </w:r>
      <w:r w:rsidRPr="00F31E5E">
        <w:rPr>
          <w:rFonts w:ascii="Calisto MT" w:hAnsi="Calisto MT"/>
          <w:color w:val="0D0D0D"/>
          <w:sz w:val="12"/>
        </w:rPr>
        <w:t xml:space="preserve"> </w:t>
      </w:r>
      <w:r w:rsidRPr="00F31E5E">
        <w:rPr>
          <w:rFonts w:ascii="Calisto MT" w:hAnsi="Calisto MT"/>
          <w:vanish/>
          <w:color w:val="0D0D0D"/>
          <w:sz w:val="12"/>
        </w:rPr>
        <w:t>America,</w:t>
      </w:r>
      <w:r w:rsidRPr="00F31E5E">
        <w:rPr>
          <w:rFonts w:ascii="Calisto MT" w:hAnsi="Calisto MT"/>
          <w:color w:val="0D0D0D"/>
          <w:sz w:val="12"/>
        </w:rPr>
        <w:t xml:space="preserve"> </w:t>
      </w:r>
      <w:r w:rsidRPr="00F31E5E">
        <w:rPr>
          <w:rFonts w:ascii="Calisto MT" w:hAnsi="Calisto MT"/>
          <w:vanish/>
          <w:color w:val="0D0D0D"/>
          <w:sz w:val="12"/>
        </w:rPr>
        <w:t>such</w:t>
      </w:r>
      <w:r w:rsidRPr="00F31E5E">
        <w:rPr>
          <w:rFonts w:ascii="Calisto MT" w:hAnsi="Calisto MT"/>
          <w:color w:val="0D0D0D"/>
          <w:sz w:val="12"/>
        </w:rPr>
        <w:t xml:space="preserve"> </w:t>
      </w:r>
      <w:r w:rsidRPr="00F31E5E">
        <w:rPr>
          <w:rFonts w:ascii="Calisto MT" w:hAnsi="Calisto MT"/>
          <w:vanish/>
          <w:color w:val="0D0D0D"/>
          <w:sz w:val="12"/>
        </w:rPr>
        <w:t>as</w:t>
      </w:r>
      <w:r w:rsidRPr="00F31E5E">
        <w:rPr>
          <w:rFonts w:ascii="Calisto MT" w:hAnsi="Calisto MT"/>
          <w:color w:val="0D0D0D"/>
          <w:sz w:val="12"/>
        </w:rPr>
        <w:t xml:space="preserve"> </w:t>
      </w:r>
      <w:r w:rsidRPr="00F31E5E">
        <w:rPr>
          <w:rFonts w:ascii="Calisto MT" w:hAnsi="Calisto MT"/>
          <w:vanish/>
          <w:color w:val="0D0D0D"/>
          <w:sz w:val="12"/>
        </w:rPr>
        <w:t>long-range</w:t>
      </w:r>
      <w:r w:rsidRPr="00F31E5E">
        <w:rPr>
          <w:rFonts w:ascii="Calisto MT" w:hAnsi="Calisto MT"/>
          <w:color w:val="0D0D0D"/>
          <w:sz w:val="12"/>
        </w:rPr>
        <w:t xml:space="preserve"> </w:t>
      </w:r>
      <w:r w:rsidRPr="00F31E5E">
        <w:rPr>
          <w:rFonts w:ascii="Calisto MT" w:hAnsi="Calisto MT"/>
          <w:vanish/>
          <w:color w:val="0D0D0D"/>
          <w:sz w:val="12"/>
        </w:rPr>
        <w:t>precision-strike</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electromagnetic-spectrum</w:t>
      </w:r>
      <w:r w:rsidRPr="00F31E5E">
        <w:rPr>
          <w:rFonts w:ascii="Calisto MT" w:hAnsi="Calisto MT"/>
          <w:color w:val="0D0D0D"/>
          <w:sz w:val="12"/>
        </w:rPr>
        <w:t xml:space="preserve"> </w:t>
      </w:r>
      <w:r w:rsidRPr="00F31E5E">
        <w:rPr>
          <w:rFonts w:ascii="Calisto MT" w:hAnsi="Calisto MT"/>
          <w:vanish/>
          <w:color w:val="0D0D0D"/>
          <w:sz w:val="12"/>
        </w:rPr>
        <w:t>warfare,</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raise</w:t>
      </w:r>
      <w:r w:rsidRPr="00F31E5E">
        <w:rPr>
          <w:rFonts w:ascii="Calisto MT" w:hAnsi="Calisto MT"/>
          <w:color w:val="0D0D0D"/>
          <w:sz w:val="12"/>
        </w:rPr>
        <w:t xml:space="preserve"> </w:t>
      </w:r>
      <w:r w:rsidRPr="00F31E5E">
        <w:rPr>
          <w:rFonts w:ascii="Calisto MT" w:hAnsi="Calisto MT"/>
          <w:vanish/>
          <w:color w:val="0D0D0D"/>
          <w:sz w:val="12"/>
        </w:rPr>
        <w:t>the</w:t>
      </w:r>
      <w:r w:rsidRPr="00F31E5E">
        <w:rPr>
          <w:rFonts w:ascii="Calisto MT" w:hAnsi="Calisto MT"/>
          <w:color w:val="0D0D0D"/>
          <w:sz w:val="12"/>
        </w:rPr>
        <w:t xml:space="preserve"> </w:t>
      </w:r>
      <w:r w:rsidRPr="00F31E5E">
        <w:rPr>
          <w:rFonts w:ascii="Calisto MT" w:hAnsi="Calisto MT"/>
          <w:vanish/>
          <w:color w:val="0D0D0D"/>
          <w:sz w:val="12"/>
        </w:rPr>
        <w:t>cost</w:t>
      </w:r>
      <w:r w:rsidRPr="00F31E5E">
        <w:rPr>
          <w:rFonts w:ascii="Calisto MT" w:hAnsi="Calisto MT"/>
          <w:color w:val="0D0D0D"/>
          <w:sz w:val="12"/>
        </w:rPr>
        <w:t xml:space="preserve"> </w:t>
      </w:r>
      <w:r w:rsidRPr="00F31E5E">
        <w:rPr>
          <w:rFonts w:ascii="Calisto MT" w:hAnsi="Calisto MT"/>
          <w:vanish/>
          <w:color w:val="0D0D0D"/>
          <w:sz w:val="12"/>
        </w:rPr>
        <w:t>of</w:t>
      </w:r>
      <w:r w:rsidRPr="00F31E5E">
        <w:rPr>
          <w:rFonts w:ascii="Calisto MT" w:hAnsi="Calisto MT"/>
          <w:color w:val="0D0D0D"/>
          <w:sz w:val="12"/>
        </w:rPr>
        <w:t xml:space="preserve"> </w:t>
      </w:r>
      <w:r w:rsidRPr="00F31E5E">
        <w:rPr>
          <w:rFonts w:ascii="Calisto MT" w:hAnsi="Calisto MT"/>
          <w:vanish/>
          <w:color w:val="0D0D0D"/>
          <w:sz w:val="12"/>
        </w:rPr>
        <w:t>intervention</w:t>
      </w:r>
      <w:r w:rsidRPr="00F31E5E">
        <w:rPr>
          <w:rFonts w:ascii="Calisto MT" w:hAnsi="Calisto MT"/>
          <w:color w:val="0D0D0D"/>
          <w:sz w:val="12"/>
        </w:rPr>
        <w:t xml:space="preserve"> </w:t>
      </w:r>
      <w:r w:rsidRPr="00F31E5E">
        <w:rPr>
          <w:rFonts w:ascii="Calisto MT" w:hAnsi="Calisto MT"/>
          <w:vanish/>
          <w:color w:val="0D0D0D"/>
          <w:sz w:val="12"/>
        </w:rPr>
        <w:t>against</w:t>
      </w:r>
      <w:r w:rsidRPr="00F31E5E">
        <w:rPr>
          <w:rFonts w:ascii="Calisto MT" w:hAnsi="Calisto MT"/>
          <w:color w:val="0D0D0D"/>
          <w:sz w:val="12"/>
        </w:rPr>
        <w:t xml:space="preserve"> </w:t>
      </w:r>
      <w:r w:rsidRPr="00F31E5E">
        <w:rPr>
          <w:rFonts w:ascii="Calisto MT" w:hAnsi="Calisto MT"/>
          <w:vanish/>
          <w:color w:val="0D0D0D"/>
          <w:sz w:val="12"/>
        </w:rPr>
        <w:t>them</w:t>
      </w:r>
      <w:r w:rsidRPr="00F31E5E">
        <w:rPr>
          <w:rFonts w:ascii="Calisto MT" w:hAnsi="Calisto MT"/>
          <w:color w:val="0D0D0D"/>
          <w:sz w:val="12"/>
        </w:rPr>
        <w:t xml:space="preserve"> </w:t>
      </w:r>
      <w:r w:rsidRPr="00F31E5E">
        <w:rPr>
          <w:rFonts w:ascii="Calisto MT" w:hAnsi="Calisto MT"/>
          <w:vanish/>
          <w:color w:val="0D0D0D"/>
          <w:sz w:val="12"/>
        </w:rPr>
        <w:t>dramatically.</w:t>
      </w:r>
      <w:r w:rsidRPr="00F31E5E">
        <w:rPr>
          <w:rFonts w:ascii="Calisto MT" w:hAnsi="Calisto MT"/>
          <w:color w:val="0D0D0D"/>
          <w:sz w:val="12"/>
        </w:rPr>
        <w:t xml:space="preserve"> </w:t>
      </w:r>
      <w:r w:rsidRPr="00F31E5E">
        <w:rPr>
          <w:rFonts w:ascii="Calisto MT" w:hAnsi="Calisto MT"/>
          <w:vanish/>
          <w:color w:val="0D0D0D"/>
          <w:sz w:val="12"/>
        </w:rPr>
        <w:t>Both</w:t>
      </w:r>
      <w:r w:rsidRPr="00F31E5E">
        <w:rPr>
          <w:rFonts w:ascii="Calisto MT" w:hAnsi="Calisto MT"/>
          <w:color w:val="0D0D0D"/>
          <w:sz w:val="12"/>
        </w:rPr>
        <w:t xml:space="preserve"> </w:t>
      </w:r>
      <w:r w:rsidRPr="00F31E5E">
        <w:rPr>
          <w:rFonts w:ascii="Calisto MT" w:hAnsi="Calisto MT"/>
          <w:vanish/>
          <w:color w:val="0D0D0D"/>
          <w:sz w:val="12"/>
        </w:rPr>
        <w:t>have</w:t>
      </w:r>
      <w:r w:rsidRPr="00F31E5E">
        <w:rPr>
          <w:rFonts w:ascii="Calisto MT" w:hAnsi="Calisto MT"/>
          <w:color w:val="0D0D0D"/>
          <w:sz w:val="12"/>
        </w:rPr>
        <w:t xml:space="preserve"> </w:t>
      </w:r>
      <w:r w:rsidRPr="00F31E5E">
        <w:rPr>
          <w:rFonts w:ascii="Calisto MT" w:hAnsi="Calisto MT"/>
          <w:vanish/>
          <w:color w:val="0D0D0D"/>
          <w:sz w:val="12"/>
        </w:rPr>
        <w:t>used</w:t>
      </w:r>
      <w:r w:rsidRPr="00F31E5E">
        <w:rPr>
          <w:rFonts w:ascii="Calisto MT" w:hAnsi="Calisto MT"/>
          <w:color w:val="0D0D0D"/>
          <w:sz w:val="12"/>
        </w:rPr>
        <w:t xml:space="preserve"> </w:t>
      </w:r>
      <w:r w:rsidRPr="00F31E5E">
        <w:rPr>
          <w:rFonts w:ascii="Calisto MT" w:hAnsi="Calisto MT"/>
          <w:vanish/>
          <w:color w:val="0D0D0D"/>
          <w:sz w:val="12"/>
        </w:rPr>
        <w:t>asymmetric-warfare</w:t>
      </w:r>
      <w:r w:rsidRPr="00F31E5E">
        <w:rPr>
          <w:rFonts w:ascii="Calisto MT" w:hAnsi="Calisto MT"/>
          <w:color w:val="0D0D0D"/>
          <w:sz w:val="12"/>
        </w:rPr>
        <w:t xml:space="preserve"> </w:t>
      </w:r>
      <w:r w:rsidRPr="00F31E5E">
        <w:rPr>
          <w:rFonts w:ascii="Calisto MT" w:hAnsi="Calisto MT"/>
          <w:vanish/>
          <w:color w:val="0D0D0D"/>
          <w:sz w:val="12"/>
        </w:rPr>
        <w:t>strategies</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create</w:t>
      </w:r>
      <w:r w:rsidRPr="00F31E5E">
        <w:rPr>
          <w:rFonts w:ascii="Calisto MT" w:hAnsi="Calisto MT"/>
          <w:color w:val="0D0D0D"/>
          <w:sz w:val="12"/>
        </w:rPr>
        <w:t xml:space="preserve"> </w:t>
      </w:r>
      <w:r w:rsidRPr="00F31E5E">
        <w:rPr>
          <w:rFonts w:ascii="Calisto MT" w:hAnsi="Calisto MT"/>
          <w:vanish/>
          <w:color w:val="0D0D0D"/>
          <w:sz w:val="12"/>
        </w:rPr>
        <w:t>“anti-access/area</w:t>
      </w:r>
      <w:r w:rsidRPr="00F31E5E">
        <w:rPr>
          <w:rFonts w:ascii="Calisto MT" w:hAnsi="Calisto MT"/>
          <w:color w:val="0D0D0D"/>
          <w:sz w:val="12"/>
        </w:rPr>
        <w:t xml:space="preserve"> </w:t>
      </w:r>
      <w:r w:rsidRPr="00F31E5E">
        <w:rPr>
          <w:rFonts w:ascii="Calisto MT" w:hAnsi="Calisto MT"/>
          <w:vanish/>
          <w:color w:val="0D0D0D"/>
          <w:sz w:val="12"/>
        </w:rPr>
        <w:t>denial”</w:t>
      </w:r>
      <w:r w:rsidRPr="00F31E5E">
        <w:rPr>
          <w:rFonts w:ascii="Calisto MT" w:hAnsi="Calisto MT"/>
          <w:color w:val="0D0D0D"/>
          <w:sz w:val="12"/>
        </w:rPr>
        <w:t xml:space="preserve"> </w:t>
      </w:r>
      <w:r w:rsidRPr="00F31E5E">
        <w:rPr>
          <w:rFonts w:ascii="Calisto MT" w:hAnsi="Calisto MT"/>
          <w:vanish/>
          <w:color w:val="0D0D0D"/>
          <w:sz w:val="12"/>
        </w:rPr>
        <w:t>networks.</w:t>
      </w:r>
      <w:r w:rsidRPr="00F31E5E">
        <w:rPr>
          <w:rFonts w:ascii="Calisto MT" w:hAnsi="Calisto MT"/>
          <w:color w:val="0D0D0D"/>
          <w:sz w:val="12"/>
        </w:rPr>
        <w:t xml:space="preserve"> </w:t>
      </w:r>
      <w:r w:rsidRPr="00F31E5E">
        <w:rPr>
          <w:rStyle w:val="Emphasis"/>
          <w:bCs/>
          <w:vanish/>
          <w:sz w:val="12"/>
          <w:u w:val="none"/>
        </w:rPr>
        <w:t>China</w:t>
      </w:r>
      <w:r w:rsidRPr="00F31E5E">
        <w:rPr>
          <w:rStyle w:val="Emphasis"/>
          <w:bCs/>
          <w:sz w:val="12"/>
          <w:u w:val="none"/>
        </w:rPr>
        <w:t xml:space="preserve"> </w:t>
      </w:r>
      <w:r w:rsidRPr="00F31E5E">
        <w:rPr>
          <w:rStyle w:val="Emphasis"/>
          <w:bCs/>
          <w:vanish/>
          <w:sz w:val="12"/>
          <w:u w:val="none"/>
        </w:rPr>
        <w:t>aims</w:t>
      </w:r>
      <w:r w:rsidRPr="00F31E5E">
        <w:rPr>
          <w:rStyle w:val="Emphasis"/>
          <w:bCs/>
          <w:sz w:val="12"/>
          <w:u w:val="none"/>
        </w:rPr>
        <w:t xml:space="preserve"> </w:t>
      </w:r>
      <w:r w:rsidRPr="00F31E5E">
        <w:rPr>
          <w:rStyle w:val="Emphasis"/>
          <w:bCs/>
          <w:vanish/>
          <w:sz w:val="12"/>
          <w:u w:val="none"/>
        </w:rPr>
        <w:t>to</w:t>
      </w:r>
      <w:r w:rsidRPr="00F31E5E">
        <w:rPr>
          <w:rStyle w:val="Emphasis"/>
          <w:bCs/>
          <w:sz w:val="12"/>
          <w:u w:val="none"/>
        </w:rPr>
        <w:t xml:space="preserve"> </w:t>
      </w:r>
      <w:r w:rsidRPr="00F31E5E">
        <w:rPr>
          <w:rStyle w:val="Emphasis"/>
          <w:bCs/>
          <w:vanish/>
          <w:sz w:val="12"/>
          <w:u w:val="none"/>
        </w:rPr>
        <w:t>push</w:t>
      </w:r>
      <w:r w:rsidRPr="00F31E5E">
        <w:rPr>
          <w:rStyle w:val="Emphasis"/>
          <w:bCs/>
          <w:sz w:val="12"/>
          <w:u w:val="none"/>
        </w:rPr>
        <w:t xml:space="preserve"> </w:t>
      </w:r>
      <w:r w:rsidRPr="00F31E5E">
        <w:rPr>
          <w:rStyle w:val="Emphasis"/>
          <w:bCs/>
          <w:vanish/>
          <w:sz w:val="12"/>
          <w:u w:val="none"/>
        </w:rPr>
        <w:t>American</w:t>
      </w:r>
      <w:r w:rsidRPr="00F31E5E">
        <w:rPr>
          <w:rStyle w:val="Emphasis"/>
          <w:bCs/>
          <w:sz w:val="12"/>
          <w:u w:val="none"/>
        </w:rPr>
        <w:t xml:space="preserve"> </w:t>
      </w:r>
      <w:r w:rsidRPr="00F31E5E">
        <w:rPr>
          <w:rStyle w:val="Emphasis"/>
          <w:bCs/>
          <w:vanish/>
          <w:sz w:val="12"/>
          <w:u w:val="none"/>
        </w:rPr>
        <w:t>naval</w:t>
      </w:r>
      <w:r w:rsidRPr="00F31E5E">
        <w:rPr>
          <w:rStyle w:val="Emphasis"/>
          <w:bCs/>
          <w:sz w:val="12"/>
          <w:u w:val="none"/>
        </w:rPr>
        <w:t xml:space="preserve"> </w:t>
      </w:r>
      <w:r w:rsidRPr="00F31E5E">
        <w:rPr>
          <w:rStyle w:val="Emphasis"/>
          <w:bCs/>
          <w:vanish/>
          <w:sz w:val="12"/>
          <w:u w:val="none"/>
        </w:rPr>
        <w:t>forces</w:t>
      </w:r>
      <w:r w:rsidRPr="00F31E5E">
        <w:rPr>
          <w:rStyle w:val="Emphasis"/>
          <w:bCs/>
          <w:sz w:val="12"/>
          <w:u w:val="none"/>
        </w:rPr>
        <w:t xml:space="preserve"> </w:t>
      </w:r>
      <w:r w:rsidRPr="00F31E5E">
        <w:rPr>
          <w:rStyle w:val="Emphasis"/>
          <w:bCs/>
          <w:vanish/>
          <w:sz w:val="12"/>
          <w:u w:val="none"/>
        </w:rPr>
        <w:t>far</w:t>
      </w:r>
      <w:r w:rsidRPr="00F31E5E">
        <w:rPr>
          <w:rStyle w:val="Emphasis"/>
          <w:bCs/>
          <w:sz w:val="12"/>
          <w:u w:val="none"/>
        </w:rPr>
        <w:t xml:space="preserve"> </w:t>
      </w:r>
      <w:r w:rsidRPr="00F31E5E">
        <w:rPr>
          <w:rStyle w:val="Emphasis"/>
          <w:bCs/>
          <w:vanish/>
          <w:sz w:val="12"/>
          <w:u w:val="none"/>
        </w:rPr>
        <w:t>out</w:t>
      </w:r>
      <w:r w:rsidRPr="00F31E5E">
        <w:rPr>
          <w:rStyle w:val="Emphasis"/>
          <w:bCs/>
          <w:sz w:val="12"/>
          <w:u w:val="none"/>
        </w:rPr>
        <w:t xml:space="preserve"> </w:t>
      </w:r>
      <w:r w:rsidRPr="00F31E5E">
        <w:rPr>
          <w:rStyle w:val="Emphasis"/>
          <w:bCs/>
          <w:vanish/>
          <w:sz w:val="12"/>
          <w:u w:val="none"/>
        </w:rPr>
        <w:t>into</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Pacific</w:t>
      </w:r>
      <w:r w:rsidRPr="00F31E5E">
        <w:rPr>
          <w:rStyle w:val="Emphasis"/>
          <w:bCs/>
          <w:sz w:val="12"/>
          <w:u w:val="none"/>
        </w:rPr>
        <w:t xml:space="preserve"> </w:t>
      </w:r>
      <w:r w:rsidRPr="00F31E5E">
        <w:rPr>
          <w:rStyle w:val="Emphasis"/>
          <w:bCs/>
          <w:vanish/>
          <w:sz w:val="12"/>
          <w:u w:val="none"/>
        </w:rPr>
        <w:t>where</w:t>
      </w:r>
      <w:r w:rsidRPr="00F31E5E">
        <w:rPr>
          <w:rStyle w:val="Emphasis"/>
          <w:bCs/>
          <w:sz w:val="12"/>
          <w:u w:val="none"/>
        </w:rPr>
        <w:t xml:space="preserve"> </w:t>
      </w:r>
      <w:r w:rsidRPr="00F31E5E">
        <w:rPr>
          <w:rStyle w:val="Emphasis"/>
          <w:bCs/>
          <w:vanish/>
          <w:sz w:val="12"/>
          <w:u w:val="none"/>
        </w:rPr>
        <w:t>they</w:t>
      </w:r>
      <w:r w:rsidRPr="00F31E5E">
        <w:rPr>
          <w:rStyle w:val="Emphasis"/>
          <w:bCs/>
          <w:sz w:val="12"/>
          <w:u w:val="none"/>
        </w:rPr>
        <w:t xml:space="preserve"> </w:t>
      </w:r>
      <w:r w:rsidRPr="00F31E5E">
        <w:rPr>
          <w:rStyle w:val="Emphasis"/>
          <w:bCs/>
          <w:vanish/>
          <w:sz w:val="12"/>
          <w:u w:val="none"/>
        </w:rPr>
        <w:t>can</w:t>
      </w:r>
      <w:r w:rsidRPr="00F31E5E">
        <w:rPr>
          <w:rStyle w:val="Emphasis"/>
          <w:bCs/>
          <w:sz w:val="12"/>
          <w:u w:val="none"/>
        </w:rPr>
        <w:t xml:space="preserve"> </w:t>
      </w:r>
      <w:r w:rsidRPr="00F31E5E">
        <w:rPr>
          <w:rStyle w:val="Emphasis"/>
          <w:bCs/>
          <w:vanish/>
          <w:sz w:val="12"/>
          <w:u w:val="none"/>
        </w:rPr>
        <w:t>no</w:t>
      </w:r>
      <w:r w:rsidRPr="00F31E5E">
        <w:rPr>
          <w:rStyle w:val="Emphasis"/>
          <w:bCs/>
          <w:sz w:val="12"/>
          <w:u w:val="none"/>
        </w:rPr>
        <w:t xml:space="preserve"> </w:t>
      </w:r>
      <w:r w:rsidRPr="00F31E5E">
        <w:rPr>
          <w:rStyle w:val="Emphasis"/>
          <w:bCs/>
          <w:vanish/>
          <w:sz w:val="12"/>
          <w:u w:val="none"/>
        </w:rPr>
        <w:t>longer</w:t>
      </w:r>
      <w:r w:rsidRPr="00F31E5E">
        <w:rPr>
          <w:rStyle w:val="Emphasis"/>
          <w:bCs/>
          <w:sz w:val="12"/>
          <w:u w:val="none"/>
        </w:rPr>
        <w:t xml:space="preserve"> </w:t>
      </w:r>
      <w:r w:rsidRPr="00F31E5E">
        <w:rPr>
          <w:rStyle w:val="Emphasis"/>
          <w:bCs/>
          <w:vanish/>
          <w:sz w:val="12"/>
          <w:u w:val="none"/>
        </w:rPr>
        <w:t>safely</w:t>
      </w:r>
      <w:r w:rsidRPr="00F31E5E">
        <w:rPr>
          <w:rStyle w:val="Emphasis"/>
          <w:bCs/>
          <w:sz w:val="12"/>
          <w:u w:val="none"/>
        </w:rPr>
        <w:t xml:space="preserve"> </w:t>
      </w:r>
      <w:r w:rsidRPr="00F31E5E">
        <w:rPr>
          <w:rStyle w:val="Emphasis"/>
          <w:bCs/>
          <w:vanish/>
          <w:sz w:val="12"/>
          <w:u w:val="none"/>
        </w:rPr>
        <w:t>project</w:t>
      </w:r>
      <w:r w:rsidRPr="00F31E5E">
        <w:rPr>
          <w:rStyle w:val="Emphasis"/>
          <w:bCs/>
          <w:sz w:val="12"/>
          <w:u w:val="none"/>
        </w:rPr>
        <w:t xml:space="preserve"> </w:t>
      </w:r>
      <w:r w:rsidRPr="00F31E5E">
        <w:rPr>
          <w:rStyle w:val="Emphasis"/>
          <w:bCs/>
          <w:vanish/>
          <w:sz w:val="12"/>
          <w:u w:val="none"/>
        </w:rPr>
        <w:t>power</w:t>
      </w:r>
      <w:r w:rsidRPr="00F31E5E">
        <w:rPr>
          <w:rStyle w:val="Emphasis"/>
          <w:bCs/>
          <w:sz w:val="12"/>
          <w:u w:val="none"/>
        </w:rPr>
        <w:t xml:space="preserve"> </w:t>
      </w:r>
      <w:r w:rsidRPr="00F31E5E">
        <w:rPr>
          <w:rStyle w:val="Emphasis"/>
          <w:bCs/>
          <w:vanish/>
          <w:sz w:val="12"/>
          <w:u w:val="none"/>
        </w:rPr>
        <w:t>into</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East</w:t>
      </w:r>
      <w:r w:rsidRPr="00F31E5E">
        <w:rPr>
          <w:rStyle w:val="Emphasis"/>
          <w:bCs/>
          <w:sz w:val="12"/>
          <w:u w:val="none"/>
        </w:rPr>
        <w:t xml:space="preserve"> </w:t>
      </w:r>
      <w:r w:rsidRPr="00F31E5E">
        <w:rPr>
          <w:rStyle w:val="Emphasis"/>
          <w:bCs/>
          <w:vanish/>
          <w:sz w:val="12"/>
          <w:u w:val="none"/>
        </w:rPr>
        <w:t>and</w:t>
      </w:r>
      <w:r w:rsidRPr="00F31E5E">
        <w:rPr>
          <w:rStyle w:val="Emphasis"/>
          <w:bCs/>
          <w:sz w:val="12"/>
          <w:u w:val="none"/>
        </w:rPr>
        <w:t xml:space="preserve"> </w:t>
      </w:r>
      <w:r w:rsidRPr="00F31E5E">
        <w:rPr>
          <w:rStyle w:val="Emphasis"/>
          <w:bCs/>
          <w:vanish/>
          <w:sz w:val="12"/>
          <w:u w:val="none"/>
        </w:rPr>
        <w:t>South</w:t>
      </w:r>
      <w:r w:rsidRPr="00F31E5E">
        <w:rPr>
          <w:rStyle w:val="Emphasis"/>
          <w:bCs/>
          <w:sz w:val="12"/>
          <w:u w:val="none"/>
        </w:rPr>
        <w:t xml:space="preserve"> </w:t>
      </w:r>
      <w:r w:rsidRPr="00F31E5E">
        <w:rPr>
          <w:rStyle w:val="Emphasis"/>
          <w:bCs/>
          <w:vanish/>
          <w:sz w:val="12"/>
          <w:u w:val="none"/>
        </w:rPr>
        <w:t>China</w:t>
      </w:r>
      <w:r w:rsidRPr="00F31E5E">
        <w:rPr>
          <w:rStyle w:val="Emphasis"/>
          <w:bCs/>
          <w:sz w:val="12"/>
          <w:u w:val="none"/>
        </w:rPr>
        <w:t xml:space="preserve"> </w:t>
      </w:r>
      <w:r w:rsidRPr="00F31E5E">
        <w:rPr>
          <w:rStyle w:val="Emphasis"/>
          <w:bCs/>
          <w:vanish/>
          <w:sz w:val="12"/>
          <w:u w:val="none"/>
        </w:rPr>
        <w:t>Seas.</w:t>
      </w:r>
      <w:r w:rsidRPr="00F31E5E">
        <w:rPr>
          <w:rStyle w:val="Emphasis"/>
          <w:bCs/>
          <w:sz w:val="12"/>
          <w:u w:val="none"/>
        </w:rPr>
        <w:t xml:space="preserve"> </w:t>
      </w:r>
      <w:r w:rsidRPr="00F31E5E">
        <w:rPr>
          <w:rStyle w:val="Emphasis"/>
          <w:bCs/>
          <w:vanish/>
          <w:sz w:val="12"/>
          <w:u w:val="none"/>
        </w:rPr>
        <w:t>Russia</w:t>
      </w:r>
      <w:r w:rsidRPr="00F31E5E">
        <w:rPr>
          <w:rStyle w:val="Emphasis"/>
          <w:bCs/>
          <w:sz w:val="12"/>
          <w:u w:val="none"/>
        </w:rPr>
        <w:t xml:space="preserve"> </w:t>
      </w:r>
      <w:r w:rsidRPr="00F31E5E">
        <w:rPr>
          <w:rStyle w:val="Emphasis"/>
          <w:bCs/>
          <w:vanish/>
          <w:sz w:val="12"/>
          <w:u w:val="none"/>
        </w:rPr>
        <w:t>wants</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world</w:t>
      </w:r>
      <w:r w:rsidRPr="00F31E5E">
        <w:rPr>
          <w:rStyle w:val="Emphasis"/>
          <w:bCs/>
          <w:sz w:val="12"/>
          <w:u w:val="none"/>
        </w:rPr>
        <w:t xml:space="preserve"> </w:t>
      </w:r>
      <w:r w:rsidRPr="00F31E5E">
        <w:rPr>
          <w:rStyle w:val="Emphasis"/>
          <w:bCs/>
          <w:vanish/>
          <w:sz w:val="12"/>
          <w:u w:val="none"/>
        </w:rPr>
        <w:t>to</w:t>
      </w:r>
      <w:r w:rsidRPr="00F31E5E">
        <w:rPr>
          <w:rStyle w:val="Emphasis"/>
          <w:bCs/>
          <w:sz w:val="12"/>
          <w:u w:val="none"/>
        </w:rPr>
        <w:t xml:space="preserve"> </w:t>
      </w:r>
      <w:r w:rsidRPr="00F31E5E">
        <w:rPr>
          <w:rStyle w:val="Emphasis"/>
          <w:bCs/>
          <w:vanish/>
          <w:sz w:val="12"/>
          <w:u w:val="none"/>
        </w:rPr>
        <w:t>know</w:t>
      </w:r>
      <w:r w:rsidRPr="00F31E5E">
        <w:rPr>
          <w:rStyle w:val="Emphasis"/>
          <w:bCs/>
          <w:sz w:val="12"/>
          <w:u w:val="none"/>
        </w:rPr>
        <w:t xml:space="preserve"> </w:t>
      </w:r>
      <w:r w:rsidRPr="00F31E5E">
        <w:rPr>
          <w:rStyle w:val="Emphasis"/>
          <w:bCs/>
          <w:vanish/>
          <w:sz w:val="12"/>
          <w:u w:val="none"/>
        </w:rPr>
        <w:t>that,</w:t>
      </w:r>
      <w:r w:rsidRPr="00F31E5E">
        <w:rPr>
          <w:rStyle w:val="Emphasis"/>
          <w:bCs/>
          <w:sz w:val="12"/>
          <w:u w:val="none"/>
        </w:rPr>
        <w:t xml:space="preserve"> </w:t>
      </w:r>
      <w:r w:rsidRPr="00F31E5E">
        <w:rPr>
          <w:rStyle w:val="Emphasis"/>
          <w:bCs/>
          <w:vanish/>
          <w:sz w:val="12"/>
          <w:u w:val="none"/>
        </w:rPr>
        <w:t>from</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Arctic</w:t>
      </w:r>
      <w:r w:rsidRPr="00F31E5E">
        <w:rPr>
          <w:rStyle w:val="Emphasis"/>
          <w:bCs/>
          <w:sz w:val="12"/>
          <w:u w:val="none"/>
        </w:rPr>
        <w:t xml:space="preserve"> </w:t>
      </w:r>
      <w:r w:rsidRPr="00F31E5E">
        <w:rPr>
          <w:rStyle w:val="Emphasis"/>
          <w:bCs/>
          <w:vanish/>
          <w:sz w:val="12"/>
          <w:u w:val="none"/>
        </w:rPr>
        <w:t>to</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Black</w:t>
      </w:r>
      <w:r w:rsidRPr="00F31E5E">
        <w:rPr>
          <w:rStyle w:val="Emphasis"/>
          <w:bCs/>
          <w:sz w:val="12"/>
          <w:u w:val="none"/>
        </w:rPr>
        <w:t xml:space="preserve"> </w:t>
      </w:r>
      <w:r w:rsidRPr="00F31E5E">
        <w:rPr>
          <w:rStyle w:val="Emphasis"/>
          <w:bCs/>
          <w:vanish/>
          <w:sz w:val="12"/>
          <w:u w:val="none"/>
        </w:rPr>
        <w:t>Sea,</w:t>
      </w:r>
      <w:r w:rsidRPr="00F31E5E">
        <w:rPr>
          <w:rStyle w:val="Emphasis"/>
          <w:bCs/>
          <w:sz w:val="12"/>
          <w:u w:val="none"/>
        </w:rPr>
        <w:t xml:space="preserve"> </w:t>
      </w:r>
      <w:r w:rsidRPr="00F31E5E">
        <w:rPr>
          <w:rStyle w:val="Emphasis"/>
          <w:bCs/>
          <w:vanish/>
          <w:sz w:val="12"/>
          <w:u w:val="none"/>
        </w:rPr>
        <w:t>it</w:t>
      </w:r>
      <w:r w:rsidRPr="00F31E5E">
        <w:rPr>
          <w:rStyle w:val="Emphasis"/>
          <w:bCs/>
          <w:sz w:val="12"/>
          <w:u w:val="none"/>
        </w:rPr>
        <w:t xml:space="preserve"> </w:t>
      </w:r>
      <w:r w:rsidRPr="00F31E5E">
        <w:rPr>
          <w:rStyle w:val="Emphasis"/>
          <w:bCs/>
          <w:vanish/>
          <w:sz w:val="12"/>
          <w:u w:val="none"/>
        </w:rPr>
        <w:t>can</w:t>
      </w:r>
      <w:r w:rsidRPr="00F31E5E">
        <w:rPr>
          <w:rStyle w:val="Emphasis"/>
          <w:bCs/>
          <w:sz w:val="12"/>
          <w:u w:val="none"/>
        </w:rPr>
        <w:t xml:space="preserve"> </w:t>
      </w:r>
      <w:r w:rsidRPr="00F31E5E">
        <w:rPr>
          <w:rStyle w:val="Emphasis"/>
          <w:bCs/>
          <w:vanish/>
          <w:sz w:val="12"/>
          <w:u w:val="none"/>
        </w:rPr>
        <w:t>call</w:t>
      </w:r>
      <w:r w:rsidRPr="00F31E5E">
        <w:rPr>
          <w:rStyle w:val="Emphasis"/>
          <w:bCs/>
          <w:sz w:val="12"/>
          <w:u w:val="none"/>
        </w:rPr>
        <w:t xml:space="preserve"> </w:t>
      </w:r>
      <w:r w:rsidRPr="00F31E5E">
        <w:rPr>
          <w:rStyle w:val="Emphasis"/>
          <w:bCs/>
          <w:vanish/>
          <w:sz w:val="12"/>
          <w:u w:val="none"/>
        </w:rPr>
        <w:t>on</w:t>
      </w:r>
      <w:r w:rsidRPr="00F31E5E">
        <w:rPr>
          <w:rStyle w:val="Emphasis"/>
          <w:bCs/>
          <w:sz w:val="12"/>
          <w:u w:val="none"/>
        </w:rPr>
        <w:t xml:space="preserve"> </w:t>
      </w:r>
      <w:r w:rsidRPr="00F31E5E">
        <w:rPr>
          <w:rStyle w:val="Emphasis"/>
          <w:bCs/>
          <w:vanish/>
          <w:sz w:val="12"/>
          <w:u w:val="none"/>
        </w:rPr>
        <w:t>greater</w:t>
      </w:r>
      <w:r w:rsidRPr="00F31E5E">
        <w:rPr>
          <w:rStyle w:val="Emphasis"/>
          <w:bCs/>
          <w:sz w:val="12"/>
          <w:u w:val="none"/>
        </w:rPr>
        <w:t xml:space="preserve"> </w:t>
      </w:r>
      <w:r w:rsidRPr="00F31E5E">
        <w:rPr>
          <w:rStyle w:val="Emphasis"/>
          <w:bCs/>
          <w:vanish/>
          <w:sz w:val="12"/>
          <w:u w:val="none"/>
        </w:rPr>
        <w:t>firepower</w:t>
      </w:r>
      <w:r w:rsidRPr="00F31E5E">
        <w:rPr>
          <w:rStyle w:val="Emphasis"/>
          <w:bCs/>
          <w:sz w:val="12"/>
          <w:u w:val="none"/>
        </w:rPr>
        <w:t xml:space="preserve"> </w:t>
      </w:r>
      <w:r w:rsidRPr="00F31E5E">
        <w:rPr>
          <w:rStyle w:val="Emphasis"/>
          <w:bCs/>
          <w:vanish/>
          <w:sz w:val="12"/>
          <w:u w:val="none"/>
        </w:rPr>
        <w:t>than</w:t>
      </w:r>
      <w:r w:rsidRPr="00F31E5E">
        <w:rPr>
          <w:rStyle w:val="Emphasis"/>
          <w:bCs/>
          <w:sz w:val="12"/>
          <w:u w:val="none"/>
        </w:rPr>
        <w:t xml:space="preserve"> </w:t>
      </w:r>
      <w:r w:rsidRPr="00F31E5E">
        <w:rPr>
          <w:rStyle w:val="Emphasis"/>
          <w:bCs/>
          <w:vanish/>
          <w:sz w:val="12"/>
          <w:u w:val="none"/>
        </w:rPr>
        <w:t>its</w:t>
      </w:r>
      <w:r w:rsidRPr="00F31E5E">
        <w:rPr>
          <w:rStyle w:val="Emphasis"/>
          <w:bCs/>
          <w:sz w:val="12"/>
          <w:u w:val="none"/>
        </w:rPr>
        <w:t xml:space="preserve"> </w:t>
      </w:r>
      <w:r w:rsidRPr="00F31E5E">
        <w:rPr>
          <w:rStyle w:val="Emphasis"/>
          <w:bCs/>
          <w:vanish/>
          <w:sz w:val="12"/>
          <w:u w:val="none"/>
        </w:rPr>
        <w:t>foes—and</w:t>
      </w:r>
      <w:r w:rsidRPr="00F31E5E">
        <w:rPr>
          <w:rStyle w:val="Emphasis"/>
          <w:bCs/>
          <w:sz w:val="12"/>
          <w:u w:val="none"/>
        </w:rPr>
        <w:t xml:space="preserve"> </w:t>
      </w:r>
      <w:r w:rsidRPr="00F31E5E">
        <w:rPr>
          <w:rStyle w:val="Emphasis"/>
          <w:bCs/>
          <w:vanish/>
          <w:sz w:val="12"/>
          <w:u w:val="none"/>
        </w:rPr>
        <w:t>that</w:t>
      </w:r>
      <w:r w:rsidRPr="00F31E5E">
        <w:rPr>
          <w:rStyle w:val="Emphasis"/>
          <w:bCs/>
          <w:sz w:val="12"/>
          <w:u w:val="none"/>
        </w:rPr>
        <w:t xml:space="preserve"> </w:t>
      </w:r>
      <w:r w:rsidRPr="00F31E5E">
        <w:rPr>
          <w:rStyle w:val="Emphasis"/>
          <w:bCs/>
          <w:vanish/>
          <w:sz w:val="12"/>
          <w:u w:val="none"/>
        </w:rPr>
        <w:t>it</w:t>
      </w:r>
      <w:r w:rsidRPr="00F31E5E">
        <w:rPr>
          <w:rStyle w:val="Emphasis"/>
          <w:bCs/>
          <w:sz w:val="12"/>
          <w:u w:val="none"/>
        </w:rPr>
        <w:t xml:space="preserve"> </w:t>
      </w:r>
      <w:r w:rsidRPr="00F31E5E">
        <w:rPr>
          <w:rStyle w:val="Emphasis"/>
          <w:bCs/>
          <w:vanish/>
          <w:sz w:val="12"/>
          <w:u w:val="none"/>
        </w:rPr>
        <w:t>will</w:t>
      </w:r>
      <w:r w:rsidRPr="00F31E5E">
        <w:rPr>
          <w:rStyle w:val="Emphasis"/>
          <w:bCs/>
          <w:sz w:val="12"/>
          <w:u w:val="none"/>
        </w:rPr>
        <w:t xml:space="preserve"> </w:t>
      </w:r>
      <w:r w:rsidRPr="00F31E5E">
        <w:rPr>
          <w:rStyle w:val="Emphasis"/>
          <w:bCs/>
          <w:vanish/>
          <w:sz w:val="12"/>
          <w:u w:val="none"/>
        </w:rPr>
        <w:t>not</w:t>
      </w:r>
      <w:r w:rsidRPr="00F31E5E">
        <w:rPr>
          <w:rStyle w:val="Emphasis"/>
          <w:bCs/>
          <w:sz w:val="12"/>
          <w:u w:val="none"/>
        </w:rPr>
        <w:t xml:space="preserve"> </w:t>
      </w:r>
      <w:r w:rsidRPr="00F31E5E">
        <w:rPr>
          <w:rStyle w:val="Emphasis"/>
          <w:bCs/>
          <w:vanish/>
          <w:sz w:val="12"/>
          <w:u w:val="none"/>
        </w:rPr>
        <w:t>hesitate</w:t>
      </w:r>
      <w:r w:rsidRPr="00F31E5E">
        <w:rPr>
          <w:rStyle w:val="Emphasis"/>
          <w:bCs/>
          <w:sz w:val="12"/>
          <w:u w:val="none"/>
        </w:rPr>
        <w:t xml:space="preserve"> </w:t>
      </w:r>
      <w:r w:rsidRPr="00F31E5E">
        <w:rPr>
          <w:rStyle w:val="Emphasis"/>
          <w:bCs/>
          <w:vanish/>
          <w:sz w:val="12"/>
          <w:u w:val="none"/>
        </w:rPr>
        <w:t>to</w:t>
      </w:r>
      <w:r w:rsidRPr="00F31E5E">
        <w:rPr>
          <w:rStyle w:val="Emphasis"/>
          <w:bCs/>
          <w:sz w:val="12"/>
          <w:u w:val="none"/>
        </w:rPr>
        <w:t xml:space="preserve"> </w:t>
      </w:r>
      <w:r w:rsidRPr="00F31E5E">
        <w:rPr>
          <w:rStyle w:val="Emphasis"/>
          <w:bCs/>
          <w:vanish/>
          <w:sz w:val="12"/>
          <w:u w:val="none"/>
        </w:rPr>
        <w:t>do</w:t>
      </w:r>
      <w:r w:rsidRPr="00F31E5E">
        <w:rPr>
          <w:rStyle w:val="Emphasis"/>
          <w:bCs/>
          <w:sz w:val="12"/>
          <w:u w:val="none"/>
        </w:rPr>
        <w:t xml:space="preserve"> </w:t>
      </w:r>
      <w:r w:rsidRPr="00F31E5E">
        <w:rPr>
          <w:rStyle w:val="Emphasis"/>
          <w:bCs/>
          <w:vanish/>
          <w:sz w:val="12"/>
          <w:u w:val="none"/>
        </w:rPr>
        <w:t>so</w:t>
      </w:r>
      <w:r w:rsidRPr="00F31E5E">
        <w:rPr>
          <w:rFonts w:ascii="Calisto MT" w:hAnsi="Calisto MT"/>
          <w:b/>
          <w:bCs/>
          <w:vanish/>
          <w:color w:val="0D0D0D"/>
          <w:sz w:val="12"/>
        </w:rPr>
        <w:t>.</w:t>
      </w:r>
      <w:r w:rsidRPr="00F31E5E">
        <w:rPr>
          <w:rFonts w:ascii="Calisto MT" w:hAnsi="Calisto MT"/>
          <w:color w:val="0D0D0D"/>
          <w:sz w:val="12"/>
        </w:rPr>
        <w:t xml:space="preserve"> </w:t>
      </w:r>
      <w:r w:rsidRPr="00F31E5E">
        <w:rPr>
          <w:rFonts w:ascii="Calisto MT" w:hAnsi="Calisto MT"/>
          <w:vanish/>
          <w:color w:val="0D0D0D"/>
          <w:sz w:val="12"/>
        </w:rPr>
        <w:t>If</w:t>
      </w:r>
      <w:r w:rsidRPr="00F31E5E">
        <w:rPr>
          <w:rFonts w:ascii="Calisto MT" w:hAnsi="Calisto MT"/>
          <w:color w:val="0D0D0D"/>
          <w:sz w:val="12"/>
        </w:rPr>
        <w:t xml:space="preserve"> </w:t>
      </w:r>
      <w:r w:rsidRPr="00F31E5E">
        <w:rPr>
          <w:rFonts w:ascii="Calisto MT" w:hAnsi="Calisto MT"/>
          <w:vanish/>
          <w:color w:val="0D0D0D"/>
          <w:sz w:val="12"/>
        </w:rPr>
        <w:t>America</w:t>
      </w:r>
      <w:r w:rsidRPr="00F31E5E">
        <w:rPr>
          <w:rFonts w:ascii="Calisto MT" w:hAnsi="Calisto MT"/>
          <w:color w:val="0D0D0D"/>
          <w:sz w:val="12"/>
        </w:rPr>
        <w:t xml:space="preserve"> </w:t>
      </w:r>
      <w:r w:rsidRPr="00F31E5E">
        <w:rPr>
          <w:rFonts w:ascii="Calisto MT" w:hAnsi="Calisto MT"/>
          <w:vanish/>
          <w:color w:val="0D0D0D"/>
          <w:sz w:val="12"/>
        </w:rPr>
        <w:t>allows</w:t>
      </w:r>
      <w:r w:rsidRPr="00F31E5E">
        <w:rPr>
          <w:rFonts w:ascii="Calisto MT" w:hAnsi="Calisto MT"/>
          <w:color w:val="0D0D0D"/>
          <w:sz w:val="12"/>
        </w:rPr>
        <w:t xml:space="preserve"> </w:t>
      </w:r>
      <w:r w:rsidRPr="00F31E5E">
        <w:rPr>
          <w:rFonts w:ascii="Calisto MT" w:hAnsi="Calisto MT"/>
          <w:vanish/>
          <w:color w:val="0D0D0D"/>
          <w:sz w:val="12"/>
        </w:rPr>
        <w:t>China</w:t>
      </w:r>
      <w:r w:rsidRPr="00F31E5E">
        <w:rPr>
          <w:rFonts w:ascii="Calisto MT" w:hAnsi="Calisto MT"/>
          <w:color w:val="0D0D0D"/>
          <w:sz w:val="12"/>
        </w:rPr>
        <w:t xml:space="preserve"> </w:t>
      </w:r>
      <w:r w:rsidRPr="00F31E5E">
        <w:rPr>
          <w:rFonts w:ascii="Calisto MT" w:hAnsi="Calisto MT"/>
          <w:vanish/>
          <w:color w:val="0D0D0D"/>
          <w:sz w:val="12"/>
        </w:rPr>
        <w:t>and</w:t>
      </w:r>
      <w:r w:rsidRPr="00F31E5E">
        <w:rPr>
          <w:rFonts w:ascii="Calisto MT" w:hAnsi="Calisto MT"/>
          <w:color w:val="0D0D0D"/>
          <w:sz w:val="12"/>
        </w:rPr>
        <w:t xml:space="preserve"> </w:t>
      </w:r>
      <w:r w:rsidRPr="00F31E5E">
        <w:rPr>
          <w:rFonts w:ascii="Calisto MT" w:hAnsi="Calisto MT"/>
          <w:vanish/>
          <w:color w:val="0D0D0D"/>
          <w:sz w:val="12"/>
        </w:rPr>
        <w:t>Russia</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establish</w:t>
      </w:r>
      <w:r w:rsidRPr="00F31E5E">
        <w:rPr>
          <w:rFonts w:ascii="Calisto MT" w:hAnsi="Calisto MT"/>
          <w:color w:val="0D0D0D"/>
          <w:sz w:val="12"/>
        </w:rPr>
        <w:t xml:space="preserve"> </w:t>
      </w:r>
      <w:r w:rsidRPr="00F31E5E">
        <w:rPr>
          <w:rFonts w:ascii="Calisto MT" w:hAnsi="Calisto MT"/>
          <w:vanish/>
          <w:color w:val="0D0D0D"/>
          <w:sz w:val="12"/>
        </w:rPr>
        <w:t>regional</w:t>
      </w:r>
      <w:r w:rsidRPr="00F31E5E">
        <w:rPr>
          <w:rFonts w:ascii="Calisto MT" w:hAnsi="Calisto MT"/>
          <w:color w:val="0D0D0D"/>
          <w:sz w:val="12"/>
        </w:rPr>
        <w:t xml:space="preserve"> </w:t>
      </w:r>
      <w:r w:rsidRPr="00F31E5E">
        <w:rPr>
          <w:rFonts w:ascii="Calisto MT" w:hAnsi="Calisto MT"/>
          <w:vanish/>
          <w:color w:val="0D0D0D"/>
          <w:sz w:val="12"/>
        </w:rPr>
        <w:t>hegemonies,</w:t>
      </w:r>
      <w:r w:rsidRPr="00F31E5E">
        <w:rPr>
          <w:rFonts w:ascii="Calisto MT" w:hAnsi="Calisto MT"/>
          <w:color w:val="0D0D0D"/>
          <w:sz w:val="12"/>
        </w:rPr>
        <w:t xml:space="preserve"> </w:t>
      </w:r>
      <w:r w:rsidRPr="00F31E5E">
        <w:rPr>
          <w:rFonts w:ascii="Calisto MT" w:hAnsi="Calisto MT"/>
          <w:vanish/>
          <w:color w:val="0D0D0D"/>
          <w:sz w:val="12"/>
        </w:rPr>
        <w:t>either</w:t>
      </w:r>
      <w:r w:rsidRPr="00F31E5E">
        <w:rPr>
          <w:rFonts w:ascii="Calisto MT" w:hAnsi="Calisto MT"/>
          <w:color w:val="0D0D0D"/>
          <w:sz w:val="12"/>
        </w:rPr>
        <w:t xml:space="preserve"> </w:t>
      </w:r>
      <w:r w:rsidRPr="00F31E5E">
        <w:rPr>
          <w:rFonts w:ascii="Calisto MT" w:hAnsi="Calisto MT"/>
          <w:vanish/>
          <w:color w:val="0D0D0D"/>
          <w:sz w:val="12"/>
        </w:rPr>
        <w:t>consciously</w:t>
      </w:r>
      <w:r w:rsidRPr="00F31E5E">
        <w:rPr>
          <w:rFonts w:ascii="Calisto MT" w:hAnsi="Calisto MT"/>
          <w:color w:val="0D0D0D"/>
          <w:sz w:val="12"/>
        </w:rPr>
        <w:t xml:space="preserve"> </w:t>
      </w:r>
      <w:r w:rsidRPr="00F31E5E">
        <w:rPr>
          <w:rFonts w:ascii="Calisto MT" w:hAnsi="Calisto MT"/>
          <w:vanish/>
          <w:color w:val="0D0D0D"/>
          <w:sz w:val="12"/>
        </w:rPr>
        <w:t>or</w:t>
      </w:r>
      <w:r w:rsidRPr="00F31E5E">
        <w:rPr>
          <w:rFonts w:ascii="Calisto MT" w:hAnsi="Calisto MT"/>
          <w:color w:val="0D0D0D"/>
          <w:sz w:val="12"/>
        </w:rPr>
        <w:t xml:space="preserve"> </w:t>
      </w:r>
      <w:r w:rsidRPr="00F31E5E">
        <w:rPr>
          <w:rFonts w:ascii="Calisto MT" w:hAnsi="Calisto MT"/>
          <w:vanish/>
          <w:color w:val="0D0D0D"/>
          <w:sz w:val="12"/>
        </w:rPr>
        <w:t>because</w:t>
      </w:r>
      <w:r w:rsidRPr="00F31E5E">
        <w:rPr>
          <w:rFonts w:ascii="Calisto MT" w:hAnsi="Calisto MT"/>
          <w:color w:val="0D0D0D"/>
          <w:sz w:val="12"/>
        </w:rPr>
        <w:t xml:space="preserve"> </w:t>
      </w:r>
      <w:r w:rsidRPr="00F31E5E">
        <w:rPr>
          <w:rFonts w:ascii="Calisto MT" w:hAnsi="Calisto MT"/>
          <w:vanish/>
          <w:color w:val="0D0D0D"/>
          <w:sz w:val="12"/>
        </w:rPr>
        <w:t>its</w:t>
      </w:r>
      <w:r w:rsidRPr="00F31E5E">
        <w:rPr>
          <w:rFonts w:ascii="Calisto MT" w:hAnsi="Calisto MT"/>
          <w:color w:val="0D0D0D"/>
          <w:sz w:val="12"/>
        </w:rPr>
        <w:t xml:space="preserve"> </w:t>
      </w:r>
      <w:r w:rsidRPr="00F31E5E">
        <w:rPr>
          <w:rFonts w:ascii="Calisto MT" w:hAnsi="Calisto MT"/>
          <w:vanish/>
          <w:color w:val="0D0D0D"/>
          <w:sz w:val="12"/>
        </w:rPr>
        <w:t>politics</w:t>
      </w:r>
      <w:r w:rsidRPr="00F31E5E">
        <w:rPr>
          <w:rFonts w:ascii="Calisto MT" w:hAnsi="Calisto MT"/>
          <w:color w:val="0D0D0D"/>
          <w:sz w:val="12"/>
        </w:rPr>
        <w:t xml:space="preserve"> </w:t>
      </w:r>
      <w:r w:rsidRPr="00F31E5E">
        <w:rPr>
          <w:rFonts w:ascii="Calisto MT" w:hAnsi="Calisto MT"/>
          <w:vanish/>
          <w:color w:val="0D0D0D"/>
          <w:sz w:val="12"/>
        </w:rPr>
        <w:t>are</w:t>
      </w:r>
      <w:r w:rsidRPr="00F31E5E">
        <w:rPr>
          <w:rFonts w:ascii="Calisto MT" w:hAnsi="Calisto MT"/>
          <w:color w:val="0D0D0D"/>
          <w:sz w:val="12"/>
        </w:rPr>
        <w:t xml:space="preserve"> </w:t>
      </w:r>
      <w:r w:rsidRPr="00F31E5E">
        <w:rPr>
          <w:rFonts w:ascii="Calisto MT" w:hAnsi="Calisto MT"/>
          <w:vanish/>
          <w:color w:val="0D0D0D"/>
          <w:sz w:val="12"/>
        </w:rPr>
        <w:t>too</w:t>
      </w:r>
      <w:r w:rsidRPr="00F31E5E">
        <w:rPr>
          <w:rFonts w:ascii="Calisto MT" w:hAnsi="Calisto MT"/>
          <w:color w:val="0D0D0D"/>
          <w:sz w:val="12"/>
        </w:rPr>
        <w:t xml:space="preserve"> </w:t>
      </w:r>
      <w:r w:rsidRPr="00F31E5E">
        <w:rPr>
          <w:rFonts w:ascii="Calisto MT" w:hAnsi="Calisto MT"/>
          <w:vanish/>
          <w:color w:val="0D0D0D"/>
          <w:sz w:val="12"/>
        </w:rPr>
        <w:t>dysfunctional</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muster</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response,</w:t>
      </w:r>
      <w:r w:rsidRPr="00F31E5E">
        <w:rPr>
          <w:rFonts w:ascii="Calisto MT" w:hAnsi="Calisto MT"/>
          <w:color w:val="0D0D0D"/>
          <w:sz w:val="12"/>
        </w:rPr>
        <w:t xml:space="preserve"> </w:t>
      </w:r>
      <w:r w:rsidRPr="00F31E5E">
        <w:rPr>
          <w:rFonts w:ascii="Calisto MT" w:hAnsi="Calisto MT"/>
          <w:vanish/>
          <w:color w:val="0D0D0D"/>
          <w:sz w:val="12"/>
        </w:rPr>
        <w:t>it</w:t>
      </w:r>
      <w:r w:rsidRPr="00F31E5E">
        <w:rPr>
          <w:rFonts w:ascii="Calisto MT" w:hAnsi="Calisto MT"/>
          <w:color w:val="0D0D0D"/>
          <w:sz w:val="12"/>
        </w:rPr>
        <w:t xml:space="preserve"> </w:t>
      </w:r>
      <w:r w:rsidRPr="00F31E5E">
        <w:rPr>
          <w:rFonts w:ascii="Calisto MT" w:hAnsi="Calisto MT"/>
          <w:vanish/>
          <w:color w:val="0D0D0D"/>
          <w:sz w:val="12"/>
        </w:rPr>
        <w:t>will</w:t>
      </w:r>
      <w:r w:rsidRPr="00F31E5E">
        <w:rPr>
          <w:rFonts w:ascii="Calisto MT" w:hAnsi="Calisto MT"/>
          <w:color w:val="0D0D0D"/>
          <w:sz w:val="12"/>
        </w:rPr>
        <w:t xml:space="preserve"> </w:t>
      </w:r>
      <w:r w:rsidRPr="00F31E5E">
        <w:rPr>
          <w:rFonts w:ascii="Calisto MT" w:hAnsi="Calisto MT"/>
          <w:vanish/>
          <w:color w:val="0D0D0D"/>
          <w:sz w:val="12"/>
        </w:rPr>
        <w:t>have</w:t>
      </w:r>
      <w:r w:rsidRPr="00F31E5E">
        <w:rPr>
          <w:rFonts w:ascii="Calisto MT" w:hAnsi="Calisto MT"/>
          <w:color w:val="0D0D0D"/>
          <w:sz w:val="12"/>
        </w:rPr>
        <w:t xml:space="preserve"> </w:t>
      </w:r>
      <w:r w:rsidRPr="00F31E5E">
        <w:rPr>
          <w:rFonts w:ascii="Calisto MT" w:hAnsi="Calisto MT"/>
          <w:vanish/>
          <w:color w:val="0D0D0D"/>
          <w:sz w:val="12"/>
        </w:rPr>
        <w:t>given</w:t>
      </w:r>
      <w:r w:rsidRPr="00F31E5E">
        <w:rPr>
          <w:rFonts w:ascii="Calisto MT" w:hAnsi="Calisto MT"/>
          <w:color w:val="0D0D0D"/>
          <w:sz w:val="12"/>
        </w:rPr>
        <w:t xml:space="preserve"> </w:t>
      </w:r>
      <w:r w:rsidRPr="00F31E5E">
        <w:rPr>
          <w:rFonts w:ascii="Calisto MT" w:hAnsi="Calisto MT"/>
          <w:vanish/>
          <w:color w:val="0D0D0D"/>
          <w:sz w:val="12"/>
        </w:rPr>
        <w:t>them</w:t>
      </w:r>
      <w:r w:rsidRPr="00F31E5E">
        <w:rPr>
          <w:rFonts w:ascii="Calisto MT" w:hAnsi="Calisto MT"/>
          <w:color w:val="0D0D0D"/>
          <w:sz w:val="12"/>
        </w:rPr>
        <w:t xml:space="preserve"> </w:t>
      </w:r>
      <w:r w:rsidRPr="00F31E5E">
        <w:rPr>
          <w:rFonts w:ascii="Calisto MT" w:hAnsi="Calisto MT"/>
          <w:vanish/>
          <w:color w:val="0D0D0D"/>
          <w:sz w:val="12"/>
        </w:rPr>
        <w:t>a</w:t>
      </w:r>
      <w:r w:rsidRPr="00F31E5E">
        <w:rPr>
          <w:rFonts w:ascii="Calisto MT" w:hAnsi="Calisto MT"/>
          <w:color w:val="0D0D0D"/>
          <w:sz w:val="12"/>
        </w:rPr>
        <w:t xml:space="preserve"> </w:t>
      </w:r>
      <w:r w:rsidRPr="00F31E5E">
        <w:rPr>
          <w:rFonts w:ascii="Calisto MT" w:hAnsi="Calisto MT"/>
          <w:vanish/>
          <w:color w:val="0D0D0D"/>
          <w:sz w:val="12"/>
        </w:rPr>
        <w:t>green</w:t>
      </w:r>
      <w:r w:rsidRPr="00F31E5E">
        <w:rPr>
          <w:rFonts w:ascii="Calisto MT" w:hAnsi="Calisto MT"/>
          <w:color w:val="0D0D0D"/>
          <w:sz w:val="12"/>
        </w:rPr>
        <w:t xml:space="preserve"> </w:t>
      </w:r>
      <w:r w:rsidRPr="00F31E5E">
        <w:rPr>
          <w:rFonts w:ascii="Calisto MT" w:hAnsi="Calisto MT"/>
          <w:vanish/>
          <w:color w:val="0D0D0D"/>
          <w:sz w:val="12"/>
        </w:rPr>
        <w:t>light</w:t>
      </w:r>
      <w:r w:rsidRPr="00F31E5E">
        <w:rPr>
          <w:rFonts w:ascii="Calisto MT" w:hAnsi="Calisto MT"/>
          <w:color w:val="0D0D0D"/>
          <w:sz w:val="12"/>
        </w:rPr>
        <w:t xml:space="preserve"> </w:t>
      </w:r>
      <w:r w:rsidRPr="00F31E5E">
        <w:rPr>
          <w:rFonts w:ascii="Calisto MT" w:hAnsi="Calisto MT"/>
          <w:vanish/>
          <w:color w:val="0D0D0D"/>
          <w:sz w:val="12"/>
        </w:rPr>
        <w:t>to</w:t>
      </w:r>
      <w:r w:rsidRPr="00F31E5E">
        <w:rPr>
          <w:rFonts w:ascii="Calisto MT" w:hAnsi="Calisto MT"/>
          <w:color w:val="0D0D0D"/>
          <w:sz w:val="12"/>
        </w:rPr>
        <w:t xml:space="preserve"> </w:t>
      </w:r>
      <w:r w:rsidRPr="00F31E5E">
        <w:rPr>
          <w:rFonts w:ascii="Calisto MT" w:hAnsi="Calisto MT"/>
          <w:vanish/>
          <w:color w:val="0D0D0D"/>
          <w:sz w:val="12"/>
        </w:rPr>
        <w:t>pursue</w:t>
      </w:r>
      <w:r w:rsidRPr="00F31E5E">
        <w:rPr>
          <w:rFonts w:ascii="Calisto MT" w:hAnsi="Calisto MT"/>
          <w:color w:val="0D0D0D"/>
          <w:sz w:val="12"/>
        </w:rPr>
        <w:t xml:space="preserve"> </w:t>
      </w:r>
      <w:r w:rsidRPr="00F31E5E">
        <w:rPr>
          <w:rFonts w:ascii="Calisto MT" w:hAnsi="Calisto MT"/>
          <w:vanish/>
          <w:color w:val="0D0D0D"/>
          <w:sz w:val="12"/>
        </w:rPr>
        <w:t>their</w:t>
      </w:r>
      <w:r w:rsidRPr="00F31E5E">
        <w:rPr>
          <w:rFonts w:ascii="Calisto MT" w:hAnsi="Calisto MT"/>
          <w:color w:val="0D0D0D"/>
          <w:sz w:val="12"/>
        </w:rPr>
        <w:t xml:space="preserve"> </w:t>
      </w:r>
      <w:r w:rsidRPr="00F31E5E">
        <w:rPr>
          <w:rFonts w:ascii="Calisto MT" w:hAnsi="Calisto MT"/>
          <w:vanish/>
          <w:color w:val="0D0D0D"/>
          <w:sz w:val="12"/>
        </w:rPr>
        <w:t>interests</w:t>
      </w:r>
      <w:r w:rsidRPr="00F31E5E">
        <w:rPr>
          <w:rFonts w:ascii="Calisto MT" w:hAnsi="Calisto MT"/>
          <w:color w:val="0D0D0D"/>
          <w:sz w:val="12"/>
        </w:rPr>
        <w:t xml:space="preserve"> </w:t>
      </w:r>
      <w:r w:rsidRPr="00F31E5E">
        <w:rPr>
          <w:rFonts w:ascii="Calisto MT" w:hAnsi="Calisto MT"/>
          <w:vanish/>
          <w:color w:val="0D0D0D"/>
          <w:sz w:val="12"/>
        </w:rPr>
        <w:t>by</w:t>
      </w:r>
      <w:r w:rsidRPr="00F31E5E">
        <w:rPr>
          <w:rFonts w:ascii="Calisto MT" w:hAnsi="Calisto MT"/>
          <w:color w:val="0D0D0D"/>
          <w:sz w:val="12"/>
        </w:rPr>
        <w:t xml:space="preserve"> </w:t>
      </w:r>
      <w:r w:rsidRPr="00F31E5E">
        <w:rPr>
          <w:rFonts w:ascii="Calisto MT" w:hAnsi="Calisto MT"/>
          <w:vanish/>
          <w:color w:val="0D0D0D"/>
          <w:sz w:val="12"/>
        </w:rPr>
        <w:t>brute</w:t>
      </w:r>
      <w:r w:rsidRPr="00F31E5E">
        <w:rPr>
          <w:rFonts w:ascii="Calisto MT" w:hAnsi="Calisto MT"/>
          <w:color w:val="0D0D0D"/>
          <w:sz w:val="12"/>
        </w:rPr>
        <w:t xml:space="preserve"> </w:t>
      </w:r>
      <w:r w:rsidRPr="00F31E5E">
        <w:rPr>
          <w:rFonts w:ascii="Calisto MT" w:hAnsi="Calisto MT"/>
          <w:vanish/>
          <w:color w:val="0D0D0D"/>
          <w:sz w:val="12"/>
        </w:rPr>
        <w:t>force.</w:t>
      </w:r>
      <w:r w:rsidRPr="00F31E5E">
        <w:rPr>
          <w:rFonts w:ascii="Calisto MT" w:hAnsi="Calisto MT"/>
          <w:color w:val="0D0D0D"/>
          <w:sz w:val="12"/>
        </w:rPr>
        <w:t xml:space="preserve"> </w:t>
      </w:r>
      <w:r w:rsidRPr="00F31E5E">
        <w:rPr>
          <w:rStyle w:val="Emphasis"/>
          <w:bCs/>
          <w:vanish/>
          <w:sz w:val="12"/>
          <w:u w:val="none"/>
        </w:rPr>
        <w:t>When</w:t>
      </w:r>
      <w:r w:rsidRPr="00F31E5E">
        <w:rPr>
          <w:rStyle w:val="Emphasis"/>
          <w:bCs/>
          <w:sz w:val="12"/>
          <w:u w:val="none"/>
        </w:rPr>
        <w:t xml:space="preserve"> </w:t>
      </w:r>
      <w:r w:rsidRPr="00F31E5E">
        <w:rPr>
          <w:rStyle w:val="Emphasis"/>
          <w:bCs/>
          <w:vanish/>
          <w:sz w:val="12"/>
          <w:u w:val="none"/>
        </w:rPr>
        <w:t>that</w:t>
      </w:r>
      <w:r w:rsidRPr="00F31E5E">
        <w:rPr>
          <w:rStyle w:val="Emphasis"/>
          <w:bCs/>
          <w:sz w:val="12"/>
          <w:u w:val="none"/>
        </w:rPr>
        <w:t xml:space="preserve"> </w:t>
      </w:r>
      <w:r w:rsidRPr="00F31E5E">
        <w:rPr>
          <w:rStyle w:val="Emphasis"/>
          <w:bCs/>
          <w:vanish/>
          <w:sz w:val="12"/>
          <w:u w:val="none"/>
        </w:rPr>
        <w:t>was</w:t>
      </w:r>
      <w:r w:rsidRPr="00F31E5E">
        <w:rPr>
          <w:rStyle w:val="Emphasis"/>
          <w:bCs/>
          <w:sz w:val="12"/>
          <w:u w:val="none"/>
        </w:rPr>
        <w:t xml:space="preserve"> </w:t>
      </w:r>
      <w:r w:rsidRPr="00F31E5E">
        <w:rPr>
          <w:rStyle w:val="Emphasis"/>
          <w:bCs/>
          <w:vanish/>
          <w:sz w:val="12"/>
          <w:u w:val="none"/>
        </w:rPr>
        <w:t>last</w:t>
      </w:r>
      <w:r w:rsidRPr="00F31E5E">
        <w:rPr>
          <w:rStyle w:val="Emphasis"/>
          <w:bCs/>
          <w:sz w:val="12"/>
          <w:u w:val="none"/>
        </w:rPr>
        <w:t xml:space="preserve"> </w:t>
      </w:r>
      <w:r w:rsidRPr="00F31E5E">
        <w:rPr>
          <w:rStyle w:val="Emphasis"/>
          <w:bCs/>
          <w:vanish/>
          <w:sz w:val="12"/>
          <w:u w:val="none"/>
        </w:rPr>
        <w:t>tried,</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result</w:t>
      </w:r>
      <w:r w:rsidRPr="00F31E5E">
        <w:rPr>
          <w:rStyle w:val="Emphasis"/>
          <w:bCs/>
          <w:sz w:val="12"/>
          <w:u w:val="none"/>
        </w:rPr>
        <w:t xml:space="preserve"> </w:t>
      </w:r>
      <w:r w:rsidRPr="00F31E5E">
        <w:rPr>
          <w:rStyle w:val="Emphasis"/>
          <w:bCs/>
          <w:vanish/>
          <w:sz w:val="12"/>
          <w:u w:val="none"/>
        </w:rPr>
        <w:t>was</w:t>
      </w:r>
      <w:r w:rsidRPr="00F31E5E">
        <w:rPr>
          <w:rStyle w:val="Emphasis"/>
          <w:bCs/>
          <w:sz w:val="12"/>
          <w:u w:val="none"/>
        </w:rPr>
        <w:t xml:space="preserve"> </w:t>
      </w:r>
      <w:r w:rsidRPr="00F31E5E">
        <w:rPr>
          <w:rStyle w:val="Emphasis"/>
          <w:bCs/>
          <w:vanish/>
          <w:sz w:val="12"/>
          <w:u w:val="none"/>
        </w:rPr>
        <w:t>the</w:t>
      </w:r>
      <w:r w:rsidRPr="00F31E5E">
        <w:rPr>
          <w:rStyle w:val="Emphasis"/>
          <w:bCs/>
          <w:sz w:val="12"/>
          <w:u w:val="none"/>
        </w:rPr>
        <w:t xml:space="preserve"> </w:t>
      </w:r>
      <w:r w:rsidRPr="00F31E5E">
        <w:rPr>
          <w:rStyle w:val="Emphasis"/>
          <w:bCs/>
          <w:vanish/>
          <w:sz w:val="12"/>
          <w:u w:val="none"/>
        </w:rPr>
        <w:t>first</w:t>
      </w:r>
      <w:r w:rsidRPr="00F31E5E">
        <w:rPr>
          <w:rStyle w:val="Emphasis"/>
          <w:bCs/>
          <w:sz w:val="12"/>
          <w:u w:val="none"/>
        </w:rPr>
        <w:t xml:space="preserve"> </w:t>
      </w:r>
      <w:r w:rsidRPr="00F31E5E">
        <w:rPr>
          <w:rStyle w:val="Emphasis"/>
          <w:bCs/>
          <w:vanish/>
          <w:sz w:val="12"/>
          <w:u w:val="none"/>
        </w:rPr>
        <w:t>world</w:t>
      </w:r>
      <w:r w:rsidRPr="00F31E5E">
        <w:rPr>
          <w:rStyle w:val="Emphasis"/>
          <w:bCs/>
          <w:sz w:val="12"/>
          <w:u w:val="none"/>
        </w:rPr>
        <w:t xml:space="preserve"> </w:t>
      </w:r>
      <w:r w:rsidRPr="00F31E5E">
        <w:rPr>
          <w:rStyle w:val="Emphasis"/>
          <w:bCs/>
          <w:vanish/>
          <w:sz w:val="12"/>
          <w:u w:val="none"/>
        </w:rPr>
        <w:t>war.</w:t>
      </w:r>
      <w:r w:rsidRPr="00F31E5E">
        <w:rPr>
          <w:rStyle w:val="Emphasis"/>
        </w:rPr>
        <w:t xml:space="preserve"> </w:t>
      </w:r>
      <w:r w:rsidRPr="00F31E5E">
        <w:rPr>
          <w:rStyle w:val="Emphasis"/>
          <w:vanish/>
        </w:rPr>
        <w:t>Nuclear</w:t>
      </w:r>
      <w:r w:rsidRPr="00F31E5E">
        <w:rPr>
          <w:rStyle w:val="Emphasis"/>
        </w:rPr>
        <w:t xml:space="preserve"> </w:t>
      </w:r>
      <w:r w:rsidRPr="00F31E5E">
        <w:rPr>
          <w:rStyle w:val="Emphasis"/>
          <w:vanish/>
        </w:rPr>
        <w:t>weapons,</w:t>
      </w:r>
      <w:r w:rsidRPr="00F31E5E">
        <w:rPr>
          <w:rStyle w:val="Emphasis"/>
        </w:rPr>
        <w:t xml:space="preserve"> </w:t>
      </w:r>
      <w:r w:rsidRPr="00F31E5E">
        <w:rPr>
          <w:rStyle w:val="Emphasis"/>
          <w:vanish/>
        </w:rPr>
        <w:t>largely</w:t>
      </w:r>
      <w:r w:rsidRPr="00F31E5E">
        <w:rPr>
          <w:rStyle w:val="Emphasis"/>
        </w:rPr>
        <w:t xml:space="preserve"> </w:t>
      </w:r>
      <w:r w:rsidRPr="00F31E5E">
        <w:rPr>
          <w:rStyle w:val="Emphasis"/>
          <w:vanish/>
        </w:rPr>
        <w:t>a</w:t>
      </w:r>
      <w:r w:rsidRPr="00F31E5E">
        <w:rPr>
          <w:rStyle w:val="Emphasis"/>
        </w:rPr>
        <w:t xml:space="preserve"> </w:t>
      </w:r>
      <w:r w:rsidRPr="00F31E5E">
        <w:rPr>
          <w:rStyle w:val="Emphasis"/>
          <w:vanish/>
        </w:rPr>
        <w:t>source</w:t>
      </w:r>
      <w:r w:rsidRPr="00F31E5E">
        <w:rPr>
          <w:rStyle w:val="Emphasis"/>
        </w:rPr>
        <w:t xml:space="preserve"> </w:t>
      </w:r>
      <w:r w:rsidRPr="00F31E5E">
        <w:rPr>
          <w:rStyle w:val="Emphasis"/>
          <w:vanish/>
        </w:rPr>
        <w:t>of</w:t>
      </w:r>
      <w:r w:rsidRPr="00F31E5E">
        <w:rPr>
          <w:rStyle w:val="Emphasis"/>
        </w:rPr>
        <w:t xml:space="preserve"> </w:t>
      </w:r>
      <w:r w:rsidRPr="00F31E5E">
        <w:rPr>
          <w:rStyle w:val="Emphasis"/>
          <w:vanish/>
        </w:rPr>
        <w:t>stability</w:t>
      </w:r>
      <w:r w:rsidRPr="00F31E5E">
        <w:rPr>
          <w:rStyle w:val="Emphasis"/>
        </w:rPr>
        <w:t xml:space="preserve"> </w:t>
      </w:r>
      <w:r w:rsidRPr="00F31E5E">
        <w:rPr>
          <w:rStyle w:val="Emphasis"/>
          <w:vanish/>
        </w:rPr>
        <w:t>since</w:t>
      </w:r>
      <w:r w:rsidRPr="00F31E5E">
        <w:rPr>
          <w:rStyle w:val="Emphasis"/>
        </w:rPr>
        <w:t xml:space="preserve"> </w:t>
      </w:r>
      <w:r w:rsidRPr="00F31E5E">
        <w:rPr>
          <w:rStyle w:val="Emphasis"/>
          <w:vanish/>
        </w:rPr>
        <w:t>1945,</w:t>
      </w:r>
      <w:r w:rsidRPr="00F31E5E">
        <w:rPr>
          <w:rStyle w:val="Emphasis"/>
        </w:rPr>
        <w:t xml:space="preserve"> </w:t>
      </w:r>
      <w:r w:rsidRPr="00F31E5E">
        <w:rPr>
          <w:rStyle w:val="Emphasis"/>
          <w:vanish/>
        </w:rPr>
        <w:t>may</w:t>
      </w:r>
      <w:r w:rsidRPr="00F31E5E">
        <w:rPr>
          <w:rStyle w:val="Emphasis"/>
        </w:rPr>
        <w:t xml:space="preserve"> </w:t>
      </w:r>
      <w:r w:rsidRPr="00F31E5E">
        <w:rPr>
          <w:rStyle w:val="Emphasis"/>
          <w:vanish/>
        </w:rPr>
        <w:t>add</w:t>
      </w:r>
      <w:r w:rsidRPr="00F31E5E">
        <w:rPr>
          <w:rStyle w:val="Emphasis"/>
        </w:rPr>
        <w:t xml:space="preserve"> </w:t>
      </w:r>
      <w:r w:rsidRPr="00F31E5E">
        <w:rPr>
          <w:rStyle w:val="Emphasis"/>
          <w:vanish/>
        </w:rPr>
        <w:t>to</w:t>
      </w:r>
      <w:r w:rsidRPr="00F31E5E">
        <w:rPr>
          <w:rStyle w:val="Emphasis"/>
        </w:rPr>
        <w:t xml:space="preserve"> </w:t>
      </w:r>
      <w:r w:rsidRPr="00F31E5E">
        <w:rPr>
          <w:rStyle w:val="Emphasis"/>
          <w:vanish/>
        </w:rPr>
        <w:t>the</w:t>
      </w:r>
      <w:r w:rsidRPr="00F31E5E">
        <w:rPr>
          <w:rStyle w:val="Emphasis"/>
        </w:rPr>
        <w:t xml:space="preserve"> </w:t>
      </w:r>
      <w:r w:rsidRPr="00F31E5E">
        <w:rPr>
          <w:rStyle w:val="Emphasis"/>
          <w:vanish/>
        </w:rPr>
        <w:t>danger.</w:t>
      </w:r>
      <w:r w:rsidRPr="00F31E5E">
        <w:rPr>
          <w:rStyle w:val="Emphasis"/>
        </w:rPr>
        <w:t xml:space="preserve"> </w:t>
      </w:r>
      <w:r w:rsidRPr="00F31E5E">
        <w:rPr>
          <w:rStyle w:val="Emphasis"/>
          <w:vanish/>
        </w:rPr>
        <w:t>Their</w:t>
      </w:r>
      <w:r w:rsidRPr="00F31E5E">
        <w:rPr>
          <w:rStyle w:val="Emphasis"/>
        </w:rPr>
        <w:t xml:space="preserve"> </w:t>
      </w:r>
      <w:r w:rsidRPr="00F31E5E">
        <w:rPr>
          <w:rStyle w:val="Emphasis"/>
          <w:highlight w:val="cyan"/>
        </w:rPr>
        <w:t>command-and-control system</w:t>
      </w:r>
      <w:r w:rsidRPr="00F31E5E">
        <w:rPr>
          <w:rStyle w:val="Emphasis"/>
          <w:vanish/>
        </w:rPr>
        <w:t>s</w:t>
      </w:r>
      <w:r w:rsidRPr="00F31E5E">
        <w:rPr>
          <w:rStyle w:val="Emphasis"/>
        </w:rPr>
        <w:t xml:space="preserve"> </w:t>
      </w:r>
      <w:r w:rsidRPr="00F31E5E">
        <w:rPr>
          <w:rStyle w:val="Emphasis"/>
          <w:vanish/>
        </w:rPr>
        <w:t>are</w:t>
      </w:r>
      <w:r w:rsidRPr="00F31E5E">
        <w:rPr>
          <w:rStyle w:val="Emphasis"/>
        </w:rPr>
        <w:t xml:space="preserve"> </w:t>
      </w:r>
      <w:r w:rsidRPr="00F31E5E">
        <w:rPr>
          <w:rStyle w:val="Emphasis"/>
          <w:vanish/>
        </w:rPr>
        <w:t>becoming</w:t>
      </w:r>
      <w:r w:rsidRPr="00F31E5E">
        <w:rPr>
          <w:rStyle w:val="Emphasis"/>
        </w:rPr>
        <w:t xml:space="preserve"> </w:t>
      </w:r>
      <w:r w:rsidRPr="00F31E5E">
        <w:rPr>
          <w:rStyle w:val="Emphasis"/>
          <w:highlight w:val="cyan"/>
        </w:rPr>
        <w:t>vulnerable to hacking</w:t>
      </w:r>
      <w:r w:rsidRPr="00F31E5E">
        <w:rPr>
          <w:rStyle w:val="Emphasis"/>
        </w:rPr>
        <w:t xml:space="preserve"> </w:t>
      </w:r>
      <w:r w:rsidRPr="00F31E5E">
        <w:rPr>
          <w:rStyle w:val="Emphasis"/>
          <w:vanish/>
        </w:rPr>
        <w:t>by</w:t>
      </w:r>
      <w:r w:rsidRPr="00F31E5E">
        <w:rPr>
          <w:rStyle w:val="Emphasis"/>
        </w:rPr>
        <w:t xml:space="preserve"> </w:t>
      </w:r>
      <w:r w:rsidRPr="00F31E5E">
        <w:rPr>
          <w:rStyle w:val="Emphasis"/>
          <w:vanish/>
        </w:rPr>
        <w:t>new</w:t>
      </w:r>
      <w:r w:rsidRPr="00F31E5E">
        <w:rPr>
          <w:rStyle w:val="Emphasis"/>
        </w:rPr>
        <w:t xml:space="preserve"> </w:t>
      </w:r>
      <w:r w:rsidRPr="00F31E5E">
        <w:rPr>
          <w:rStyle w:val="Emphasis"/>
          <w:vanish/>
        </w:rPr>
        <w:t>cyber-weapons</w:t>
      </w:r>
      <w:r w:rsidRPr="00F31E5E">
        <w:rPr>
          <w:rStyle w:val="Emphasis"/>
        </w:rPr>
        <w:t xml:space="preserve"> </w:t>
      </w:r>
      <w:r w:rsidRPr="00F31E5E">
        <w:rPr>
          <w:rStyle w:val="Emphasis"/>
          <w:vanish/>
        </w:rPr>
        <w:t>or</w:t>
      </w:r>
      <w:r w:rsidRPr="00F31E5E">
        <w:rPr>
          <w:rStyle w:val="Emphasis"/>
        </w:rPr>
        <w:t xml:space="preserve"> </w:t>
      </w:r>
      <w:r w:rsidRPr="00F31E5E">
        <w:rPr>
          <w:rStyle w:val="Emphasis"/>
          <w:vanish/>
        </w:rPr>
        <w:t>“blinding”</w:t>
      </w:r>
      <w:r w:rsidRPr="00F31E5E">
        <w:rPr>
          <w:rStyle w:val="Emphasis"/>
        </w:rPr>
        <w:t xml:space="preserve"> </w:t>
      </w:r>
      <w:r w:rsidRPr="00F31E5E">
        <w:rPr>
          <w:rStyle w:val="Emphasis"/>
          <w:vanish/>
        </w:rPr>
        <w:t>of</w:t>
      </w:r>
      <w:r w:rsidRPr="00F31E5E">
        <w:rPr>
          <w:rStyle w:val="Emphasis"/>
        </w:rPr>
        <w:t xml:space="preserve"> </w:t>
      </w:r>
      <w:r w:rsidRPr="00F31E5E">
        <w:rPr>
          <w:rStyle w:val="Emphasis"/>
          <w:vanish/>
        </w:rPr>
        <w:t>the</w:t>
      </w:r>
      <w:r w:rsidRPr="00F31E5E">
        <w:rPr>
          <w:rStyle w:val="Emphasis"/>
        </w:rPr>
        <w:t xml:space="preserve"> </w:t>
      </w:r>
      <w:r w:rsidRPr="00F31E5E">
        <w:rPr>
          <w:rStyle w:val="Emphasis"/>
          <w:vanish/>
        </w:rPr>
        <w:t>satellites</w:t>
      </w:r>
      <w:r w:rsidRPr="00F31E5E">
        <w:rPr>
          <w:rStyle w:val="Emphasis"/>
        </w:rPr>
        <w:t xml:space="preserve"> </w:t>
      </w:r>
      <w:r w:rsidRPr="00F31E5E">
        <w:rPr>
          <w:rStyle w:val="Emphasis"/>
          <w:vanish/>
        </w:rPr>
        <w:t>they</w:t>
      </w:r>
      <w:r w:rsidRPr="00F31E5E">
        <w:rPr>
          <w:rStyle w:val="Emphasis"/>
        </w:rPr>
        <w:t xml:space="preserve"> </w:t>
      </w:r>
      <w:r w:rsidRPr="00F31E5E">
        <w:rPr>
          <w:rStyle w:val="Emphasis"/>
          <w:vanish/>
        </w:rPr>
        <w:t>depend</w:t>
      </w:r>
      <w:r w:rsidRPr="00F31E5E">
        <w:rPr>
          <w:rStyle w:val="Emphasis"/>
        </w:rPr>
        <w:t xml:space="preserve"> </w:t>
      </w:r>
      <w:r w:rsidRPr="00F31E5E">
        <w:rPr>
          <w:rStyle w:val="Emphasis"/>
          <w:vanish/>
        </w:rPr>
        <w:t>on.</w:t>
      </w:r>
      <w:r w:rsidRPr="00F31E5E">
        <w:rPr>
          <w:rStyle w:val="Emphasis"/>
        </w:rPr>
        <w:t xml:space="preserve"> </w:t>
      </w:r>
      <w:r w:rsidRPr="00F31E5E">
        <w:rPr>
          <w:rStyle w:val="Emphasis"/>
          <w:vanish/>
        </w:rPr>
        <w:t>A</w:t>
      </w:r>
      <w:r w:rsidRPr="00F31E5E">
        <w:rPr>
          <w:rStyle w:val="Emphasis"/>
        </w:rPr>
        <w:t xml:space="preserve"> </w:t>
      </w:r>
      <w:r w:rsidRPr="00F31E5E">
        <w:rPr>
          <w:rStyle w:val="Emphasis"/>
          <w:highlight w:val="cyan"/>
        </w:rPr>
        <w:t>country</w:t>
      </w:r>
      <w:r w:rsidRPr="00F31E5E">
        <w:rPr>
          <w:rStyle w:val="Emphasis"/>
        </w:rPr>
        <w:t xml:space="preserve"> </w:t>
      </w:r>
      <w:r w:rsidRPr="00F31E5E">
        <w:rPr>
          <w:rStyle w:val="Emphasis"/>
          <w:highlight w:val="cyan"/>
        </w:rPr>
        <w:t>under</w:t>
      </w:r>
      <w:r w:rsidRPr="00F31E5E">
        <w:rPr>
          <w:rStyle w:val="Emphasis"/>
        </w:rPr>
        <w:t xml:space="preserve"> </w:t>
      </w:r>
      <w:r w:rsidRPr="00F31E5E">
        <w:rPr>
          <w:rStyle w:val="Emphasis"/>
          <w:vanish/>
        </w:rPr>
        <w:t>such</w:t>
      </w:r>
      <w:r w:rsidRPr="00F31E5E">
        <w:rPr>
          <w:rStyle w:val="Emphasis"/>
        </w:rPr>
        <w:t xml:space="preserve"> </w:t>
      </w:r>
      <w:r w:rsidRPr="00F31E5E">
        <w:rPr>
          <w:rStyle w:val="Emphasis"/>
          <w:vanish/>
        </w:rPr>
        <w:t>an</w:t>
      </w:r>
      <w:r w:rsidRPr="00F31E5E">
        <w:rPr>
          <w:rStyle w:val="Emphasis"/>
        </w:rPr>
        <w:t xml:space="preserve"> </w:t>
      </w:r>
      <w:r w:rsidRPr="00F31E5E">
        <w:rPr>
          <w:rStyle w:val="Emphasis"/>
          <w:highlight w:val="cyan"/>
        </w:rPr>
        <w:t>attack</w:t>
      </w:r>
      <w:r w:rsidRPr="00F31E5E">
        <w:rPr>
          <w:rStyle w:val="Emphasis"/>
        </w:rPr>
        <w:t xml:space="preserve"> </w:t>
      </w:r>
      <w:r w:rsidRPr="00F31E5E">
        <w:rPr>
          <w:rStyle w:val="Emphasis"/>
          <w:vanish/>
        </w:rPr>
        <w:t>could</w:t>
      </w:r>
      <w:r w:rsidRPr="00F31E5E">
        <w:rPr>
          <w:rStyle w:val="Emphasis"/>
        </w:rPr>
        <w:t xml:space="preserve"> </w:t>
      </w:r>
      <w:r w:rsidRPr="00F31E5E">
        <w:rPr>
          <w:rStyle w:val="Emphasis"/>
          <w:vanish/>
        </w:rPr>
        <w:t>find</w:t>
      </w:r>
      <w:r w:rsidRPr="00F31E5E">
        <w:rPr>
          <w:rStyle w:val="Emphasis"/>
        </w:rPr>
        <w:t xml:space="preserve"> </w:t>
      </w:r>
      <w:r w:rsidRPr="00F31E5E">
        <w:rPr>
          <w:rStyle w:val="Emphasis"/>
          <w:vanish/>
        </w:rPr>
        <w:t>itself</w:t>
      </w:r>
      <w:r w:rsidRPr="00F31E5E">
        <w:rPr>
          <w:rStyle w:val="Emphasis"/>
        </w:rPr>
        <w:t xml:space="preserve"> </w:t>
      </w:r>
      <w:r w:rsidRPr="00F31E5E">
        <w:rPr>
          <w:rStyle w:val="Emphasis"/>
          <w:highlight w:val="cyan"/>
        </w:rPr>
        <w:t>under pressure</w:t>
      </w:r>
      <w:r w:rsidRPr="00F31E5E">
        <w:rPr>
          <w:rStyle w:val="Emphasis"/>
        </w:rPr>
        <w:t xml:space="preserve"> </w:t>
      </w:r>
      <w:r w:rsidRPr="00F31E5E">
        <w:rPr>
          <w:rStyle w:val="Emphasis"/>
          <w:vanish/>
        </w:rPr>
        <w:t>to</w:t>
      </w:r>
      <w:r w:rsidRPr="00F31E5E">
        <w:rPr>
          <w:rStyle w:val="Emphasis"/>
        </w:rPr>
        <w:t xml:space="preserve"> </w:t>
      </w:r>
      <w:r w:rsidRPr="00F31E5E">
        <w:rPr>
          <w:rStyle w:val="Emphasis"/>
          <w:vanish/>
        </w:rPr>
        <w:t>choose</w:t>
      </w:r>
      <w:r w:rsidRPr="00F31E5E">
        <w:rPr>
          <w:rStyle w:val="Emphasis"/>
        </w:rPr>
        <w:t xml:space="preserve"> </w:t>
      </w:r>
      <w:r w:rsidRPr="00F31E5E">
        <w:rPr>
          <w:rStyle w:val="Emphasis"/>
          <w:highlight w:val="cyan"/>
        </w:rPr>
        <w:t>between</w:t>
      </w:r>
      <w:r w:rsidRPr="00F31E5E">
        <w:rPr>
          <w:rStyle w:val="Emphasis"/>
        </w:rPr>
        <w:t xml:space="preserve"> </w:t>
      </w:r>
      <w:r w:rsidRPr="00F31E5E">
        <w:rPr>
          <w:rStyle w:val="Emphasis"/>
          <w:highlight w:val="cyan"/>
        </w:rPr>
        <w:t>losing control</w:t>
      </w:r>
      <w:r w:rsidRPr="00F31E5E">
        <w:rPr>
          <w:rStyle w:val="Emphasis"/>
        </w:rPr>
        <w:t xml:space="preserve"> </w:t>
      </w:r>
      <w:r w:rsidRPr="00F31E5E">
        <w:rPr>
          <w:rStyle w:val="Emphasis"/>
          <w:vanish/>
        </w:rPr>
        <w:t>of</w:t>
      </w:r>
      <w:r w:rsidRPr="00F31E5E">
        <w:rPr>
          <w:rStyle w:val="Emphasis"/>
        </w:rPr>
        <w:t xml:space="preserve"> </w:t>
      </w:r>
      <w:r w:rsidRPr="00F31E5E">
        <w:rPr>
          <w:rStyle w:val="Emphasis"/>
          <w:vanish/>
        </w:rPr>
        <w:t>its</w:t>
      </w:r>
      <w:r w:rsidRPr="00F31E5E">
        <w:rPr>
          <w:rStyle w:val="Emphasis"/>
        </w:rPr>
        <w:t xml:space="preserve"> </w:t>
      </w:r>
      <w:r w:rsidRPr="00F31E5E">
        <w:rPr>
          <w:rStyle w:val="Emphasis"/>
          <w:vanish/>
        </w:rPr>
        <w:t>nuclear</w:t>
      </w:r>
      <w:r w:rsidRPr="00F31E5E">
        <w:rPr>
          <w:rStyle w:val="Emphasis"/>
        </w:rPr>
        <w:t xml:space="preserve"> </w:t>
      </w:r>
      <w:r w:rsidRPr="00F31E5E">
        <w:rPr>
          <w:rStyle w:val="Emphasis"/>
          <w:vanish/>
        </w:rPr>
        <w:t>weapons</w:t>
      </w:r>
      <w:r w:rsidRPr="00F31E5E">
        <w:rPr>
          <w:rStyle w:val="Emphasis"/>
        </w:rPr>
        <w:t xml:space="preserve"> </w:t>
      </w:r>
      <w:r w:rsidRPr="00F31E5E">
        <w:rPr>
          <w:rStyle w:val="Emphasis"/>
          <w:highlight w:val="cyan"/>
        </w:rPr>
        <w:t>or using them</w:t>
      </w:r>
      <w:r w:rsidRPr="00F31E5E">
        <w:rPr>
          <w:rStyle w:val="Emphasis"/>
          <w:vanish/>
        </w:rPr>
        <w:t>.</w:t>
      </w:r>
    </w:p>
    <w:p w14:paraId="3F6803A4" w14:textId="77777777" w:rsidR="00DA0228" w:rsidRPr="00F31E5E" w:rsidRDefault="00DA0228" w:rsidP="00DA0228">
      <w:pPr>
        <w:pStyle w:val="Heading4"/>
      </w:pPr>
      <w:r w:rsidRPr="00F31E5E">
        <w:t xml:space="preserve">Nuclear war causes extinction – mass starvation and ice age. </w:t>
      </w:r>
    </w:p>
    <w:p w14:paraId="14607A01" w14:textId="77777777" w:rsidR="00DA0228" w:rsidRPr="00F31E5E" w:rsidRDefault="00DA0228" w:rsidP="00DA0228">
      <w:r w:rsidRPr="00F31E5E">
        <w:rPr>
          <w:rStyle w:val="Style13ptBold"/>
        </w:rPr>
        <w:t>Starr 15</w:t>
      </w:r>
      <w:r w:rsidRPr="00F31E5E">
        <w:t xml:space="preserve"> </w:t>
      </w:r>
      <w:r w:rsidRPr="00F31E5E">
        <w:rPr>
          <w:sz w:val="18"/>
          <w:szCs w:val="18"/>
        </w:rPr>
        <w:t xml:space="preserve">(Steven Starr 15. “Nuclear War: An Unrecognized Mass Extinction Event Waiting To Happen.” Ratical. March 2015. </w:t>
      </w:r>
      <w:hyperlink r:id="rId7" w:history="1">
        <w:r w:rsidRPr="00F31E5E">
          <w:rPr>
            <w:rStyle w:val="FollowedHyperlink"/>
            <w:sz w:val="18"/>
            <w:szCs w:val="18"/>
          </w:rPr>
          <w:t>https://ratical.org/radiation/NuclearExtinction/StevenStarr022815.html</w:t>
        </w:r>
      </w:hyperlink>
      <w:r w:rsidRPr="00F31E5E">
        <w:rPr>
          <w:sz w:val="18"/>
          <w:szCs w:val="18"/>
        </w:rPr>
        <w:t>) TG</w:t>
      </w:r>
    </w:p>
    <w:p w14:paraId="54354085" w14:textId="77777777" w:rsidR="00DA0228" w:rsidRPr="00F31E5E" w:rsidRDefault="00DA0228" w:rsidP="00DA0228">
      <w:pPr>
        <w:rPr>
          <w:u w:val="single"/>
        </w:rPr>
      </w:pPr>
      <w:r w:rsidRPr="00F31E5E">
        <w:rPr>
          <w:rStyle w:val="StyleUnderline"/>
          <w:highlight w:val="cyan"/>
        </w:rPr>
        <w:t xml:space="preserve">A war </w:t>
      </w:r>
      <w:r w:rsidRPr="00F31E5E">
        <w:rPr>
          <w:rStyle w:val="StyleUnderline"/>
          <w:vanish/>
        </w:rPr>
        <w:t>fought</w:t>
      </w:r>
      <w:r w:rsidRPr="00F31E5E">
        <w:rPr>
          <w:rStyle w:val="StyleUnderline"/>
        </w:rPr>
        <w:t xml:space="preserve"> </w:t>
      </w:r>
      <w:r w:rsidRPr="00F31E5E">
        <w:rPr>
          <w:rStyle w:val="StyleUnderline"/>
          <w:highlight w:val="cyan"/>
        </w:rPr>
        <w:t>with</w:t>
      </w:r>
      <w:r w:rsidRPr="00F31E5E">
        <w:rPr>
          <w:rStyle w:val="StyleUnderline"/>
        </w:rPr>
        <w:t xml:space="preserve"> </w:t>
      </w:r>
      <w:r w:rsidRPr="00F31E5E">
        <w:rPr>
          <w:rStyle w:val="StyleUnderline"/>
          <w:vanish/>
        </w:rPr>
        <w:t>21st</w:t>
      </w:r>
      <w:r w:rsidRPr="00F31E5E">
        <w:rPr>
          <w:rStyle w:val="StyleUnderline"/>
        </w:rPr>
        <w:t xml:space="preserve"> </w:t>
      </w:r>
      <w:r w:rsidRPr="00F31E5E">
        <w:rPr>
          <w:rStyle w:val="StyleUnderline"/>
          <w:vanish/>
        </w:rPr>
        <w:t>century</w:t>
      </w:r>
      <w:r w:rsidRPr="00F31E5E">
        <w:rPr>
          <w:sz w:val="12"/>
        </w:rPr>
        <w:t xml:space="preserve"> </w:t>
      </w:r>
      <w:r w:rsidRPr="00F31E5E">
        <w:rPr>
          <w:vanish/>
          <w:sz w:val="12"/>
        </w:rPr>
        <w:t>strategic</w:t>
      </w:r>
      <w:r w:rsidRPr="00F31E5E">
        <w:rPr>
          <w:sz w:val="12"/>
        </w:rPr>
        <w:t xml:space="preserve"> </w:t>
      </w:r>
      <w:r w:rsidRPr="00F31E5E">
        <w:rPr>
          <w:rStyle w:val="StyleUnderline"/>
          <w:highlight w:val="cyan"/>
        </w:rPr>
        <w:t>nuclear weapons</w:t>
      </w:r>
      <w:r w:rsidRPr="00F31E5E">
        <w:rPr>
          <w:rStyle w:val="StyleUnderline"/>
        </w:rPr>
        <w:t xml:space="preserve"> </w:t>
      </w:r>
      <w:r w:rsidRPr="00F31E5E">
        <w:rPr>
          <w:rStyle w:val="StyleUnderline"/>
          <w:vanish/>
        </w:rPr>
        <w:t>would</w:t>
      </w:r>
      <w:r w:rsidRPr="00F31E5E">
        <w:rPr>
          <w:rStyle w:val="StyleUnderline"/>
        </w:rPr>
        <w:t xml:space="preserve"> </w:t>
      </w:r>
      <w:r w:rsidRPr="00F31E5E">
        <w:rPr>
          <w:rStyle w:val="StyleUnderline"/>
          <w:vanish/>
        </w:rPr>
        <w:t>be</w:t>
      </w:r>
      <w:r w:rsidRPr="00F31E5E">
        <w:rPr>
          <w:rStyle w:val="StyleUnderline"/>
        </w:rPr>
        <w:t xml:space="preserve"> </w:t>
      </w:r>
      <w:r w:rsidRPr="00F31E5E">
        <w:rPr>
          <w:rStyle w:val="StyleUnderline"/>
          <w:vanish/>
        </w:rPr>
        <w:t>more</w:t>
      </w:r>
      <w:r w:rsidRPr="00F31E5E">
        <w:rPr>
          <w:rStyle w:val="StyleUnderline"/>
        </w:rPr>
        <w:t xml:space="preserve"> </w:t>
      </w:r>
      <w:r w:rsidRPr="00F31E5E">
        <w:rPr>
          <w:rStyle w:val="StyleUnderline"/>
          <w:vanish/>
        </w:rPr>
        <w:t>than</w:t>
      </w:r>
      <w:r w:rsidRPr="00F31E5E">
        <w:rPr>
          <w:rStyle w:val="StyleUnderline"/>
        </w:rPr>
        <w:t xml:space="preserve"> </w:t>
      </w:r>
      <w:r w:rsidRPr="00F31E5E">
        <w:rPr>
          <w:rStyle w:val="StyleUnderline"/>
          <w:vanish/>
        </w:rPr>
        <w:t>just</w:t>
      </w:r>
      <w:r w:rsidRPr="00F31E5E">
        <w:rPr>
          <w:rStyle w:val="StyleUnderline"/>
        </w:rPr>
        <w:t xml:space="preserve"> </w:t>
      </w:r>
      <w:r w:rsidRPr="00F31E5E">
        <w:rPr>
          <w:rStyle w:val="StyleUnderline"/>
          <w:vanish/>
        </w:rPr>
        <w:t>a</w:t>
      </w:r>
      <w:r w:rsidRPr="00F31E5E">
        <w:rPr>
          <w:rStyle w:val="StyleUnderline"/>
        </w:rPr>
        <w:t xml:space="preserve"> </w:t>
      </w:r>
      <w:r w:rsidRPr="00F31E5E">
        <w:rPr>
          <w:rStyle w:val="StyleUnderline"/>
          <w:vanish/>
        </w:rPr>
        <w:t>great</w:t>
      </w:r>
      <w:r w:rsidRPr="00F31E5E">
        <w:rPr>
          <w:rStyle w:val="StyleUnderline"/>
        </w:rPr>
        <w:t xml:space="preserve"> </w:t>
      </w:r>
      <w:r w:rsidRPr="00F31E5E">
        <w:rPr>
          <w:rStyle w:val="StyleUnderline"/>
          <w:vanish/>
        </w:rPr>
        <w:t>catastrophe</w:t>
      </w:r>
      <w:r w:rsidRPr="00F31E5E">
        <w:rPr>
          <w:rStyle w:val="StyleUnderline"/>
        </w:rPr>
        <w:t xml:space="preserve"> </w:t>
      </w:r>
      <w:r w:rsidRPr="00F31E5E">
        <w:rPr>
          <w:rStyle w:val="StyleUnderline"/>
          <w:vanish/>
        </w:rPr>
        <w:t>in</w:t>
      </w:r>
      <w:r w:rsidRPr="00F31E5E">
        <w:rPr>
          <w:rStyle w:val="StyleUnderline"/>
        </w:rPr>
        <w:t xml:space="preserve"> </w:t>
      </w:r>
      <w:r w:rsidRPr="00F31E5E">
        <w:rPr>
          <w:rStyle w:val="StyleUnderline"/>
          <w:vanish/>
        </w:rPr>
        <w:t>human</w:t>
      </w:r>
      <w:r w:rsidRPr="00F31E5E">
        <w:rPr>
          <w:rStyle w:val="StyleUnderline"/>
        </w:rPr>
        <w:t xml:space="preserve"> </w:t>
      </w:r>
      <w:r w:rsidRPr="00F31E5E">
        <w:rPr>
          <w:rStyle w:val="StyleUnderline"/>
          <w:vanish/>
        </w:rPr>
        <w:t>history.</w:t>
      </w:r>
      <w:r w:rsidRPr="00F31E5E">
        <w:rPr>
          <w:rStyle w:val="StyleUnderline"/>
        </w:rPr>
        <w:t xml:space="preserve"> </w:t>
      </w:r>
      <w:r w:rsidRPr="00F31E5E">
        <w:rPr>
          <w:rStyle w:val="StyleUnderline"/>
          <w:vanish/>
        </w:rPr>
        <w:t>If</w:t>
      </w:r>
      <w:r w:rsidRPr="00F31E5E">
        <w:rPr>
          <w:rStyle w:val="StyleUnderline"/>
        </w:rPr>
        <w:t xml:space="preserve"> </w:t>
      </w:r>
      <w:r w:rsidRPr="00F31E5E">
        <w:rPr>
          <w:rStyle w:val="StyleUnderline"/>
          <w:vanish/>
        </w:rPr>
        <w:t>we</w:t>
      </w:r>
      <w:r w:rsidRPr="00F31E5E">
        <w:rPr>
          <w:rStyle w:val="StyleUnderline"/>
        </w:rPr>
        <w:t xml:space="preserve"> </w:t>
      </w:r>
      <w:r w:rsidRPr="00F31E5E">
        <w:rPr>
          <w:rStyle w:val="StyleUnderline"/>
          <w:vanish/>
        </w:rPr>
        <w:t>allow</w:t>
      </w:r>
      <w:r w:rsidRPr="00F31E5E">
        <w:rPr>
          <w:rStyle w:val="StyleUnderline"/>
        </w:rPr>
        <w:t xml:space="preserve"> </w:t>
      </w:r>
      <w:r w:rsidRPr="00F31E5E">
        <w:rPr>
          <w:rStyle w:val="StyleUnderline"/>
          <w:vanish/>
        </w:rPr>
        <w:t>it</w:t>
      </w:r>
      <w:r w:rsidRPr="00F31E5E">
        <w:rPr>
          <w:rStyle w:val="StyleUnderline"/>
        </w:rPr>
        <w:t xml:space="preserve"> </w:t>
      </w:r>
      <w:r w:rsidRPr="00F31E5E">
        <w:rPr>
          <w:rStyle w:val="StyleUnderline"/>
          <w:vanish/>
        </w:rPr>
        <w:t>to</w:t>
      </w:r>
      <w:r w:rsidRPr="00F31E5E">
        <w:rPr>
          <w:rStyle w:val="StyleUnderline"/>
        </w:rPr>
        <w:t xml:space="preserve"> </w:t>
      </w:r>
      <w:r w:rsidRPr="00F31E5E">
        <w:rPr>
          <w:rStyle w:val="StyleUnderline"/>
          <w:vanish/>
        </w:rPr>
        <w:t>happen,</w:t>
      </w:r>
      <w:r w:rsidRPr="00F31E5E">
        <w:rPr>
          <w:rStyle w:val="StyleUnderline"/>
        </w:rPr>
        <w:t xml:space="preserve"> </w:t>
      </w:r>
      <w:r w:rsidRPr="00F31E5E">
        <w:rPr>
          <w:rStyle w:val="StyleUnderline"/>
          <w:vanish/>
        </w:rPr>
        <w:t>such</w:t>
      </w:r>
      <w:r w:rsidRPr="00F31E5E">
        <w:rPr>
          <w:rStyle w:val="StyleUnderline"/>
        </w:rPr>
        <w:t xml:space="preserve"> </w:t>
      </w:r>
      <w:r w:rsidRPr="00F31E5E">
        <w:rPr>
          <w:rStyle w:val="StyleUnderline"/>
          <w:vanish/>
        </w:rPr>
        <w:t>a</w:t>
      </w:r>
      <w:r w:rsidRPr="00F31E5E">
        <w:rPr>
          <w:rStyle w:val="StyleUnderline"/>
        </w:rPr>
        <w:t xml:space="preserve"> </w:t>
      </w:r>
      <w:r w:rsidRPr="00F31E5E">
        <w:rPr>
          <w:rStyle w:val="StyleUnderline"/>
          <w:vanish/>
        </w:rPr>
        <w:t>war</w:t>
      </w:r>
      <w:r w:rsidRPr="00F31E5E">
        <w:rPr>
          <w:rStyle w:val="StyleUnderline"/>
        </w:rPr>
        <w:t xml:space="preserve"> </w:t>
      </w:r>
      <w:r w:rsidRPr="00F31E5E">
        <w:rPr>
          <w:rStyle w:val="StyleUnderline"/>
          <w:highlight w:val="cyan"/>
        </w:rPr>
        <w:t>would be a mass extinction event</w:t>
      </w:r>
      <w:r w:rsidRPr="00F31E5E">
        <w:rPr>
          <w:rStyle w:val="StyleUnderline"/>
        </w:rPr>
        <w:t xml:space="preserve"> </w:t>
      </w:r>
      <w:r w:rsidRPr="00F31E5E">
        <w:rPr>
          <w:rStyle w:val="StyleUnderline"/>
          <w:vanish/>
        </w:rPr>
        <w:t>that</w:t>
      </w:r>
      <w:r w:rsidRPr="00F31E5E">
        <w:rPr>
          <w:rStyle w:val="StyleUnderline"/>
        </w:rPr>
        <w:t xml:space="preserve"> </w:t>
      </w:r>
      <w:hyperlink r:id="rId8" w:history="1">
        <w:r w:rsidRPr="00F31E5E">
          <w:rPr>
            <w:rStyle w:val="StyleUnderline"/>
            <w:vanish/>
          </w:rPr>
          <w:t>ends</w:t>
        </w:r>
        <w:r w:rsidRPr="00F31E5E">
          <w:rPr>
            <w:rStyle w:val="StyleUnderline"/>
          </w:rPr>
          <w:t xml:space="preserve"> </w:t>
        </w:r>
        <w:r w:rsidRPr="00F31E5E">
          <w:rPr>
            <w:rStyle w:val="StyleUnderline"/>
            <w:vanish/>
          </w:rPr>
          <w:t>human</w:t>
        </w:r>
        <w:r w:rsidRPr="00F31E5E">
          <w:rPr>
            <w:rStyle w:val="StyleUnderline"/>
          </w:rPr>
          <w:t xml:space="preserve"> </w:t>
        </w:r>
        <w:r w:rsidRPr="00F31E5E">
          <w:rPr>
            <w:rStyle w:val="StyleUnderline"/>
            <w:vanish/>
          </w:rPr>
          <w:t>history</w:t>
        </w:r>
      </w:hyperlink>
      <w:r w:rsidRPr="00F31E5E">
        <w:rPr>
          <w:rStyle w:val="StyleUnderline"/>
          <w:vanish/>
        </w:rPr>
        <w:t>.</w:t>
      </w:r>
      <w:r w:rsidRPr="00F31E5E">
        <w:rPr>
          <w:rStyle w:val="StyleUnderline"/>
        </w:rPr>
        <w:t xml:space="preserve"> </w:t>
      </w:r>
      <w:r w:rsidRPr="00F31E5E">
        <w:rPr>
          <w:rStyle w:val="StyleUnderline"/>
          <w:vanish/>
        </w:rPr>
        <w:t>There</w:t>
      </w:r>
      <w:r w:rsidRPr="00F31E5E">
        <w:rPr>
          <w:rStyle w:val="StyleUnderline"/>
        </w:rPr>
        <w:t xml:space="preserve"> </w:t>
      </w:r>
      <w:r w:rsidRPr="00F31E5E">
        <w:rPr>
          <w:rStyle w:val="StyleUnderline"/>
          <w:vanish/>
        </w:rPr>
        <w:t>is</w:t>
      </w:r>
      <w:r w:rsidRPr="00F31E5E">
        <w:rPr>
          <w:rStyle w:val="StyleUnderline"/>
        </w:rPr>
        <w:t xml:space="preserve"> </w:t>
      </w:r>
      <w:r w:rsidRPr="00F31E5E">
        <w:rPr>
          <w:rStyle w:val="StyleUnderline"/>
          <w:vanish/>
        </w:rPr>
        <w:t>a</w:t>
      </w:r>
      <w:r w:rsidRPr="00F31E5E">
        <w:rPr>
          <w:rStyle w:val="StyleUnderline"/>
        </w:rPr>
        <w:t xml:space="preserve"> </w:t>
      </w:r>
      <w:r w:rsidRPr="00F31E5E">
        <w:rPr>
          <w:rStyle w:val="StyleUnderline"/>
          <w:vanish/>
        </w:rPr>
        <w:t>profound</w:t>
      </w:r>
      <w:r w:rsidRPr="00F31E5E">
        <w:rPr>
          <w:rStyle w:val="StyleUnderline"/>
        </w:rPr>
        <w:t xml:space="preserve"> </w:t>
      </w:r>
      <w:r w:rsidRPr="00F31E5E">
        <w:rPr>
          <w:rStyle w:val="StyleUnderline"/>
          <w:vanish/>
        </w:rPr>
        <w:t>difference</w:t>
      </w:r>
      <w:r w:rsidRPr="00F31E5E">
        <w:rPr>
          <w:rStyle w:val="StyleUnderline"/>
        </w:rPr>
        <w:t xml:space="preserve"> </w:t>
      </w:r>
      <w:r w:rsidRPr="00F31E5E">
        <w:rPr>
          <w:rStyle w:val="StyleUnderline"/>
          <w:vanish/>
        </w:rPr>
        <w:t>between</w:t>
      </w:r>
      <w:r w:rsidRPr="00F31E5E">
        <w:rPr>
          <w:rStyle w:val="StyleUnderline"/>
        </w:rPr>
        <w:t xml:space="preserve"> </w:t>
      </w:r>
      <w:r w:rsidRPr="00F31E5E">
        <w:rPr>
          <w:rStyle w:val="StyleUnderline"/>
          <w:vanish/>
        </w:rPr>
        <w:t>extinction</w:t>
      </w:r>
      <w:r w:rsidRPr="00F31E5E">
        <w:rPr>
          <w:rStyle w:val="StyleUnderline"/>
        </w:rPr>
        <w:t xml:space="preserve"> </w:t>
      </w:r>
      <w:r w:rsidRPr="00F31E5E">
        <w:rPr>
          <w:rStyle w:val="StyleUnderline"/>
          <w:vanish/>
        </w:rPr>
        <w:t>and</w:t>
      </w:r>
      <w:r w:rsidRPr="00F31E5E">
        <w:rPr>
          <w:rStyle w:val="StyleUnderline"/>
        </w:rPr>
        <w:t xml:space="preserve"> </w:t>
      </w:r>
      <w:r w:rsidRPr="00F31E5E">
        <w:rPr>
          <w:rStyle w:val="StyleUnderline"/>
          <w:vanish/>
        </w:rPr>
        <w:t>“an</w:t>
      </w:r>
      <w:r w:rsidRPr="00F31E5E">
        <w:rPr>
          <w:rStyle w:val="StyleUnderline"/>
        </w:rPr>
        <w:t xml:space="preserve"> </w:t>
      </w:r>
      <w:r w:rsidRPr="00F31E5E">
        <w:rPr>
          <w:rStyle w:val="StyleUnderline"/>
          <w:vanish/>
        </w:rPr>
        <w:t>unprecedented</w:t>
      </w:r>
      <w:r w:rsidRPr="00F31E5E">
        <w:rPr>
          <w:rStyle w:val="StyleUnderline"/>
        </w:rPr>
        <w:t xml:space="preserve"> </w:t>
      </w:r>
      <w:r w:rsidRPr="00F31E5E">
        <w:rPr>
          <w:rStyle w:val="StyleUnderline"/>
          <w:vanish/>
        </w:rPr>
        <w:t>disaster,”</w:t>
      </w:r>
      <w:r w:rsidRPr="00F31E5E">
        <w:rPr>
          <w:rStyle w:val="StyleUnderline"/>
        </w:rPr>
        <w:t xml:space="preserve"> </w:t>
      </w:r>
      <w:r w:rsidRPr="00F31E5E">
        <w:rPr>
          <w:rStyle w:val="StyleUnderline"/>
          <w:vanish/>
        </w:rPr>
        <w:t>or</w:t>
      </w:r>
      <w:r w:rsidRPr="00F31E5E">
        <w:rPr>
          <w:rStyle w:val="StyleUnderline"/>
        </w:rPr>
        <w:t xml:space="preserve"> </w:t>
      </w:r>
      <w:r w:rsidRPr="00F31E5E">
        <w:rPr>
          <w:rStyle w:val="StyleUnderline"/>
          <w:vanish/>
        </w:rPr>
        <w:t>even</w:t>
      </w:r>
      <w:r w:rsidRPr="00F31E5E">
        <w:rPr>
          <w:rStyle w:val="StyleUnderline"/>
        </w:rPr>
        <w:t xml:space="preserve"> </w:t>
      </w:r>
      <w:r w:rsidRPr="00F31E5E">
        <w:rPr>
          <w:rStyle w:val="StyleUnderline"/>
          <w:vanish/>
        </w:rPr>
        <w:t>“the</w:t>
      </w:r>
      <w:r w:rsidRPr="00F31E5E">
        <w:rPr>
          <w:rStyle w:val="StyleUnderline"/>
        </w:rPr>
        <w:t xml:space="preserve"> </w:t>
      </w:r>
      <w:r w:rsidRPr="00F31E5E">
        <w:rPr>
          <w:rStyle w:val="StyleUnderline"/>
          <w:vanish/>
        </w:rPr>
        <w:t>end</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vanish/>
        </w:rPr>
        <w:t>civilization,”</w:t>
      </w:r>
      <w:r w:rsidRPr="00F31E5E">
        <w:rPr>
          <w:rStyle w:val="StyleUnderline"/>
        </w:rPr>
        <w:t xml:space="preserve"> </w:t>
      </w:r>
      <w:r w:rsidRPr="00F31E5E">
        <w:rPr>
          <w:rStyle w:val="StyleUnderline"/>
          <w:vanish/>
        </w:rPr>
        <w:t>because</w:t>
      </w:r>
      <w:r w:rsidRPr="00F31E5E">
        <w:rPr>
          <w:rStyle w:val="StyleUnderline"/>
        </w:rPr>
        <w:t xml:space="preserve"> </w:t>
      </w:r>
      <w:r w:rsidRPr="00F31E5E">
        <w:rPr>
          <w:rStyle w:val="StyleUnderline"/>
          <w:vanish/>
        </w:rPr>
        <w:t>even</w:t>
      </w:r>
      <w:r w:rsidRPr="00F31E5E">
        <w:rPr>
          <w:rStyle w:val="StyleUnderline"/>
        </w:rPr>
        <w:t xml:space="preserve"> </w:t>
      </w:r>
      <w:r w:rsidRPr="00F31E5E">
        <w:rPr>
          <w:rStyle w:val="StyleUnderline"/>
          <w:vanish/>
        </w:rPr>
        <w:t>after</w:t>
      </w:r>
      <w:r w:rsidRPr="00F31E5E">
        <w:rPr>
          <w:rStyle w:val="StyleUnderline"/>
        </w:rPr>
        <w:t xml:space="preserve"> </w:t>
      </w:r>
      <w:r w:rsidRPr="00F31E5E">
        <w:rPr>
          <w:rStyle w:val="StyleUnderline"/>
          <w:vanish/>
        </w:rPr>
        <w:t>such</w:t>
      </w:r>
      <w:r w:rsidRPr="00F31E5E">
        <w:rPr>
          <w:rStyle w:val="StyleUnderline"/>
        </w:rPr>
        <w:t xml:space="preserve"> </w:t>
      </w:r>
      <w:r w:rsidRPr="00F31E5E">
        <w:rPr>
          <w:rStyle w:val="StyleUnderline"/>
          <w:vanish/>
        </w:rPr>
        <w:t>an</w:t>
      </w:r>
      <w:r w:rsidRPr="00F31E5E">
        <w:rPr>
          <w:rStyle w:val="StyleUnderline"/>
        </w:rPr>
        <w:t xml:space="preserve"> </w:t>
      </w:r>
      <w:r w:rsidRPr="00F31E5E">
        <w:rPr>
          <w:rStyle w:val="StyleUnderline"/>
          <w:vanish/>
        </w:rPr>
        <w:t>immense</w:t>
      </w:r>
      <w:r w:rsidRPr="00F31E5E">
        <w:rPr>
          <w:rStyle w:val="StyleUnderline"/>
        </w:rPr>
        <w:t xml:space="preserve"> </w:t>
      </w:r>
      <w:r w:rsidRPr="00F31E5E">
        <w:rPr>
          <w:rStyle w:val="StyleUnderline"/>
          <w:vanish/>
        </w:rPr>
        <w:t>catastrophe,</w:t>
      </w:r>
      <w:r w:rsidRPr="00F31E5E">
        <w:rPr>
          <w:rStyle w:val="StyleUnderline"/>
        </w:rPr>
        <w:t xml:space="preserve"> </w:t>
      </w:r>
      <w:r w:rsidRPr="00F31E5E">
        <w:rPr>
          <w:rStyle w:val="StyleUnderline"/>
          <w:vanish/>
        </w:rPr>
        <w:t>human</w:t>
      </w:r>
      <w:r w:rsidRPr="00F31E5E">
        <w:rPr>
          <w:rStyle w:val="StyleUnderline"/>
        </w:rPr>
        <w:t xml:space="preserve"> </w:t>
      </w:r>
      <w:r w:rsidRPr="00F31E5E">
        <w:rPr>
          <w:rStyle w:val="StyleUnderline"/>
          <w:vanish/>
        </w:rPr>
        <w:t>life</w:t>
      </w:r>
      <w:r w:rsidRPr="00F31E5E">
        <w:rPr>
          <w:rStyle w:val="StyleUnderline"/>
        </w:rPr>
        <w:t xml:space="preserve"> </w:t>
      </w:r>
      <w:r w:rsidRPr="00F31E5E">
        <w:rPr>
          <w:rStyle w:val="StyleUnderline"/>
          <w:vanish/>
        </w:rPr>
        <w:t>would</w:t>
      </w:r>
      <w:r w:rsidRPr="00F31E5E">
        <w:rPr>
          <w:rStyle w:val="StyleUnderline"/>
        </w:rPr>
        <w:t xml:space="preserve"> </w:t>
      </w:r>
      <w:r w:rsidRPr="00F31E5E">
        <w:rPr>
          <w:rStyle w:val="StyleUnderline"/>
          <w:vanish/>
        </w:rPr>
        <w:t>go</w:t>
      </w:r>
      <w:r w:rsidRPr="00F31E5E">
        <w:rPr>
          <w:rStyle w:val="StyleUnderline"/>
        </w:rPr>
        <w:t xml:space="preserve"> </w:t>
      </w:r>
      <w:r w:rsidRPr="00F31E5E">
        <w:rPr>
          <w:rStyle w:val="StyleUnderline"/>
          <w:vanish/>
        </w:rPr>
        <w:t>on.</w:t>
      </w:r>
      <w:r w:rsidRPr="00F31E5E">
        <w:rPr>
          <w:rStyle w:val="StyleUnderline"/>
        </w:rPr>
        <w:t xml:space="preserve"> </w:t>
      </w:r>
      <w:r w:rsidRPr="00F31E5E">
        <w:rPr>
          <w:vanish/>
          <w:sz w:val="12"/>
        </w:rPr>
        <w:t>But</w:t>
      </w:r>
      <w:r w:rsidRPr="00F31E5E">
        <w:rPr>
          <w:sz w:val="12"/>
        </w:rPr>
        <w:t xml:space="preserve"> </w:t>
      </w:r>
      <w:r w:rsidRPr="00F31E5E">
        <w:rPr>
          <w:rStyle w:val="StyleUnderline"/>
          <w:vanish/>
        </w:rPr>
        <w:t>extinction,</w:t>
      </w:r>
      <w:r w:rsidRPr="00F31E5E">
        <w:rPr>
          <w:rStyle w:val="StyleUnderline"/>
        </w:rPr>
        <w:t xml:space="preserve"> </w:t>
      </w:r>
      <w:r w:rsidRPr="00F31E5E">
        <w:rPr>
          <w:rStyle w:val="StyleUnderline"/>
          <w:vanish/>
        </w:rPr>
        <w:t>by</w:t>
      </w:r>
      <w:r w:rsidRPr="00F31E5E">
        <w:rPr>
          <w:rStyle w:val="StyleUnderline"/>
        </w:rPr>
        <w:t xml:space="preserve"> </w:t>
      </w:r>
      <w:r w:rsidRPr="00F31E5E">
        <w:rPr>
          <w:rStyle w:val="StyleUnderline"/>
          <w:vanish/>
        </w:rPr>
        <w:t>definition,</w:t>
      </w:r>
      <w:r w:rsidRPr="00F31E5E">
        <w:rPr>
          <w:rStyle w:val="StyleUnderline"/>
        </w:rPr>
        <w:t xml:space="preserve"> </w:t>
      </w:r>
      <w:r w:rsidRPr="00F31E5E">
        <w:rPr>
          <w:rStyle w:val="StyleUnderline"/>
          <w:vanish/>
        </w:rPr>
        <w:t>is</w:t>
      </w:r>
      <w:r w:rsidRPr="00F31E5E">
        <w:rPr>
          <w:rStyle w:val="StyleUnderline"/>
        </w:rPr>
        <w:t xml:space="preserve"> </w:t>
      </w:r>
      <w:r w:rsidRPr="00F31E5E">
        <w:rPr>
          <w:rStyle w:val="StyleUnderline"/>
          <w:vanish/>
        </w:rPr>
        <w:t>an</w:t>
      </w:r>
      <w:r w:rsidRPr="00F31E5E">
        <w:rPr>
          <w:rStyle w:val="StyleUnderline"/>
        </w:rPr>
        <w:t xml:space="preserve"> </w:t>
      </w:r>
      <w:r w:rsidRPr="00F31E5E">
        <w:rPr>
          <w:rStyle w:val="StyleUnderline"/>
          <w:vanish/>
        </w:rPr>
        <w:t>event</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vanish/>
        </w:rPr>
        <w:t>utter</w:t>
      </w:r>
      <w:r w:rsidRPr="00F31E5E">
        <w:rPr>
          <w:rStyle w:val="StyleUnderline"/>
        </w:rPr>
        <w:t xml:space="preserve"> </w:t>
      </w:r>
      <w:r w:rsidRPr="00F31E5E">
        <w:rPr>
          <w:rStyle w:val="StyleUnderline"/>
          <w:vanish/>
        </w:rPr>
        <w:t>finality,</w:t>
      </w:r>
      <w:r w:rsidRPr="00F31E5E">
        <w:rPr>
          <w:rStyle w:val="StyleUnderline"/>
        </w:rPr>
        <w:t xml:space="preserve"> </w:t>
      </w:r>
      <w:r w:rsidRPr="00F31E5E">
        <w:rPr>
          <w:rStyle w:val="StyleUnderline"/>
          <w:vanish/>
        </w:rPr>
        <w:t>and</w:t>
      </w:r>
      <w:r w:rsidRPr="00F31E5E">
        <w:rPr>
          <w:rStyle w:val="StyleUnderline"/>
        </w:rPr>
        <w:t xml:space="preserve"> </w:t>
      </w:r>
      <w:r w:rsidRPr="00F31E5E">
        <w:rPr>
          <w:rStyle w:val="StyleUnderline"/>
          <w:vanish/>
        </w:rPr>
        <w:t>a</w:t>
      </w:r>
      <w:r w:rsidRPr="00F31E5E">
        <w:rPr>
          <w:rStyle w:val="StyleUnderline"/>
        </w:rPr>
        <w:t xml:space="preserve"> </w:t>
      </w:r>
      <w:r w:rsidRPr="00F31E5E">
        <w:rPr>
          <w:rStyle w:val="StyleUnderline"/>
          <w:vanish/>
        </w:rPr>
        <w:t>nuclear</w:t>
      </w:r>
      <w:r w:rsidRPr="00F31E5E">
        <w:rPr>
          <w:rStyle w:val="StyleUnderline"/>
        </w:rPr>
        <w:t xml:space="preserve"> </w:t>
      </w:r>
      <w:r w:rsidRPr="00F31E5E">
        <w:rPr>
          <w:rStyle w:val="StyleUnderline"/>
          <w:vanish/>
        </w:rPr>
        <w:t>war</w:t>
      </w:r>
      <w:r w:rsidRPr="00F31E5E">
        <w:rPr>
          <w:rStyle w:val="StyleUnderline"/>
        </w:rPr>
        <w:t xml:space="preserve"> </w:t>
      </w:r>
      <w:r w:rsidRPr="00F31E5E">
        <w:rPr>
          <w:rStyle w:val="StyleUnderline"/>
          <w:vanish/>
        </w:rPr>
        <w:t>that</w:t>
      </w:r>
      <w:r w:rsidRPr="00F31E5E">
        <w:rPr>
          <w:rStyle w:val="StyleUnderline"/>
        </w:rPr>
        <w:t xml:space="preserve"> </w:t>
      </w:r>
      <w:r w:rsidRPr="00F31E5E">
        <w:rPr>
          <w:rStyle w:val="StyleUnderline"/>
          <w:vanish/>
        </w:rPr>
        <w:t>could</w:t>
      </w:r>
      <w:r w:rsidRPr="00F31E5E">
        <w:rPr>
          <w:rStyle w:val="StyleUnderline"/>
        </w:rPr>
        <w:t xml:space="preserve"> </w:t>
      </w:r>
      <w:r w:rsidRPr="00F31E5E">
        <w:rPr>
          <w:rStyle w:val="StyleUnderline"/>
          <w:vanish/>
        </w:rPr>
        <w:t>cause</w:t>
      </w:r>
      <w:r w:rsidRPr="00F31E5E">
        <w:rPr>
          <w:rStyle w:val="StyleUnderline"/>
        </w:rPr>
        <w:t xml:space="preserve"> </w:t>
      </w:r>
      <w:r w:rsidRPr="00F31E5E">
        <w:rPr>
          <w:rStyle w:val="StyleUnderline"/>
          <w:vanish/>
        </w:rPr>
        <w:t>human</w:t>
      </w:r>
      <w:r w:rsidRPr="00F31E5E">
        <w:rPr>
          <w:rStyle w:val="StyleUnderline"/>
        </w:rPr>
        <w:t xml:space="preserve"> </w:t>
      </w:r>
      <w:r w:rsidRPr="00F31E5E">
        <w:rPr>
          <w:rStyle w:val="StyleUnderline"/>
          <w:vanish/>
        </w:rPr>
        <w:t>extinction</w:t>
      </w:r>
      <w:r w:rsidRPr="00F31E5E">
        <w:rPr>
          <w:rStyle w:val="StyleUnderline"/>
        </w:rPr>
        <w:t xml:space="preserve"> </w:t>
      </w:r>
      <w:r w:rsidRPr="00F31E5E">
        <w:rPr>
          <w:rStyle w:val="StyleUnderline"/>
          <w:vanish/>
        </w:rPr>
        <w:t>should</w:t>
      </w:r>
      <w:r w:rsidRPr="00F31E5E">
        <w:rPr>
          <w:rStyle w:val="StyleUnderline"/>
        </w:rPr>
        <w:t xml:space="preserve"> </w:t>
      </w:r>
      <w:r w:rsidRPr="00F31E5E">
        <w:rPr>
          <w:rStyle w:val="StyleUnderline"/>
          <w:vanish/>
        </w:rPr>
        <w:t>really</w:t>
      </w:r>
      <w:r w:rsidRPr="00F31E5E">
        <w:rPr>
          <w:rStyle w:val="StyleUnderline"/>
        </w:rPr>
        <w:t xml:space="preserve"> </w:t>
      </w:r>
      <w:r w:rsidRPr="00F31E5E">
        <w:rPr>
          <w:rStyle w:val="StyleUnderline"/>
          <w:vanish/>
        </w:rPr>
        <w:t>be</w:t>
      </w:r>
      <w:r w:rsidRPr="00F31E5E">
        <w:rPr>
          <w:rStyle w:val="StyleUnderline"/>
        </w:rPr>
        <w:t xml:space="preserve"> </w:t>
      </w:r>
      <w:r w:rsidRPr="00F31E5E">
        <w:rPr>
          <w:rStyle w:val="StyleUnderline"/>
          <w:vanish/>
        </w:rPr>
        <w:t>considered</w:t>
      </w:r>
      <w:r w:rsidRPr="00F31E5E">
        <w:rPr>
          <w:rStyle w:val="StyleUnderline"/>
        </w:rPr>
        <w:t xml:space="preserve"> </w:t>
      </w:r>
      <w:r w:rsidRPr="00F31E5E">
        <w:rPr>
          <w:rStyle w:val="StyleUnderline"/>
          <w:vanish/>
        </w:rPr>
        <w:t>as</w:t>
      </w:r>
      <w:r w:rsidRPr="00F31E5E">
        <w:rPr>
          <w:rStyle w:val="StyleUnderline"/>
        </w:rPr>
        <w:t xml:space="preserve"> </w:t>
      </w:r>
      <w:r w:rsidRPr="00F31E5E">
        <w:rPr>
          <w:rStyle w:val="StyleUnderline"/>
          <w:vanish/>
        </w:rPr>
        <w:t>the</w:t>
      </w:r>
      <w:r w:rsidRPr="00F31E5E">
        <w:rPr>
          <w:rStyle w:val="StyleUnderline"/>
        </w:rPr>
        <w:t xml:space="preserve"> </w:t>
      </w:r>
      <w:r w:rsidRPr="00F31E5E">
        <w:rPr>
          <w:rStyle w:val="StyleUnderline"/>
          <w:vanish/>
        </w:rPr>
        <w:t>ultimate</w:t>
      </w:r>
      <w:r w:rsidRPr="00F31E5E">
        <w:rPr>
          <w:rStyle w:val="StyleUnderline"/>
        </w:rPr>
        <w:t xml:space="preserve"> </w:t>
      </w:r>
      <w:r w:rsidRPr="00F31E5E">
        <w:rPr>
          <w:rStyle w:val="StyleUnderline"/>
          <w:vanish/>
        </w:rPr>
        <w:t>criminal</w:t>
      </w:r>
      <w:r w:rsidRPr="00F31E5E">
        <w:rPr>
          <w:rStyle w:val="StyleUnderline"/>
        </w:rPr>
        <w:t xml:space="preserve"> </w:t>
      </w:r>
      <w:r w:rsidRPr="00F31E5E">
        <w:rPr>
          <w:rStyle w:val="StyleUnderline"/>
          <w:vanish/>
        </w:rPr>
        <w:t>act</w:t>
      </w:r>
      <w:r w:rsidRPr="00F31E5E">
        <w:rPr>
          <w:vanish/>
          <w:sz w:val="12"/>
        </w:rPr>
        <w:t>.</w:t>
      </w:r>
      <w:r w:rsidRPr="00F31E5E">
        <w:rPr>
          <w:sz w:val="12"/>
        </w:rPr>
        <w:t xml:space="preserve"> </w:t>
      </w:r>
      <w:r w:rsidRPr="00F31E5E">
        <w:rPr>
          <w:vanish/>
          <w:sz w:val="12"/>
        </w:rPr>
        <w:t>It</w:t>
      </w:r>
      <w:r w:rsidRPr="00F31E5E">
        <w:rPr>
          <w:sz w:val="12"/>
        </w:rPr>
        <w:t xml:space="preserve"> </w:t>
      </w:r>
      <w:r w:rsidRPr="00F31E5E">
        <w:rPr>
          <w:vanish/>
          <w:sz w:val="12"/>
        </w:rPr>
        <w:t>certainly</w:t>
      </w:r>
      <w:r w:rsidRPr="00F31E5E">
        <w:rPr>
          <w:sz w:val="12"/>
        </w:rPr>
        <w:t xml:space="preserve"> </w:t>
      </w:r>
      <w:r w:rsidRPr="00F31E5E">
        <w:rPr>
          <w:vanish/>
          <w:sz w:val="12"/>
        </w:rPr>
        <w:t>would</w:t>
      </w:r>
      <w:r w:rsidRPr="00F31E5E">
        <w:rPr>
          <w:sz w:val="12"/>
        </w:rPr>
        <w:t xml:space="preserve"> </w:t>
      </w:r>
      <w:r w:rsidRPr="00F31E5E">
        <w:rPr>
          <w:vanish/>
          <w:sz w:val="12"/>
        </w:rPr>
        <w:t>be</w:t>
      </w:r>
      <w:r w:rsidRPr="00F31E5E">
        <w:rPr>
          <w:sz w:val="12"/>
        </w:rPr>
        <w:t xml:space="preserve"> </w:t>
      </w:r>
      <w:r w:rsidRPr="00F31E5E">
        <w:rPr>
          <w:vanish/>
          <w:sz w:val="12"/>
        </w:rPr>
        <w:t>the</w:t>
      </w:r>
      <w:r w:rsidRPr="00F31E5E">
        <w:rPr>
          <w:sz w:val="12"/>
        </w:rPr>
        <w:t xml:space="preserve"> </w:t>
      </w:r>
      <w:r w:rsidRPr="00F31E5E">
        <w:rPr>
          <w:vanish/>
          <w:sz w:val="12"/>
        </w:rPr>
        <w:t>crime</w:t>
      </w:r>
      <w:r w:rsidRPr="00F31E5E">
        <w:rPr>
          <w:sz w:val="12"/>
        </w:rPr>
        <w:t xml:space="preserve"> </w:t>
      </w:r>
      <w:r w:rsidRPr="00F31E5E">
        <w:rPr>
          <w:vanish/>
          <w:sz w:val="12"/>
        </w:rPr>
        <w:t>to</w:t>
      </w:r>
      <w:r w:rsidRPr="00F31E5E">
        <w:rPr>
          <w:sz w:val="12"/>
        </w:rPr>
        <w:t xml:space="preserve"> </w:t>
      </w:r>
      <w:r w:rsidRPr="00F31E5E">
        <w:rPr>
          <w:vanish/>
          <w:sz w:val="12"/>
        </w:rPr>
        <w:t>end</w:t>
      </w:r>
      <w:r w:rsidRPr="00F31E5E">
        <w:rPr>
          <w:sz w:val="12"/>
        </w:rPr>
        <w:t xml:space="preserve"> </w:t>
      </w:r>
      <w:r w:rsidRPr="00F31E5E">
        <w:rPr>
          <w:vanish/>
          <w:sz w:val="12"/>
        </w:rPr>
        <w:t>all</w:t>
      </w:r>
      <w:r w:rsidRPr="00F31E5E">
        <w:rPr>
          <w:sz w:val="12"/>
        </w:rPr>
        <w:t xml:space="preserve"> </w:t>
      </w:r>
      <w:r w:rsidRPr="00F31E5E">
        <w:rPr>
          <w:vanish/>
          <w:sz w:val="12"/>
        </w:rPr>
        <w:t>crimes.</w:t>
      </w:r>
      <w:r w:rsidRPr="00F31E5E">
        <w:rPr>
          <w:sz w:val="12"/>
        </w:rPr>
        <w:t xml:space="preserve"> </w:t>
      </w:r>
      <w:r w:rsidRPr="00F31E5E">
        <w:rPr>
          <w:rStyle w:val="StyleUnderline"/>
          <w:vanish/>
        </w:rPr>
        <w:t>The</w:t>
      </w:r>
      <w:r w:rsidRPr="00F31E5E">
        <w:rPr>
          <w:rStyle w:val="StyleUnderline"/>
        </w:rPr>
        <w:t xml:space="preserve"> </w:t>
      </w:r>
      <w:r w:rsidRPr="00F31E5E">
        <w:rPr>
          <w:rStyle w:val="StyleUnderline"/>
          <w:vanish/>
        </w:rPr>
        <w:t>world’s</w:t>
      </w:r>
      <w:r w:rsidRPr="00F31E5E">
        <w:rPr>
          <w:rStyle w:val="StyleUnderline"/>
        </w:rPr>
        <w:t xml:space="preserve"> </w:t>
      </w:r>
      <w:r w:rsidRPr="00F31E5E">
        <w:rPr>
          <w:rStyle w:val="StyleUnderline"/>
          <w:vanish/>
        </w:rPr>
        <w:t>leading</w:t>
      </w:r>
      <w:r w:rsidRPr="00F31E5E">
        <w:rPr>
          <w:rStyle w:val="StyleUnderline"/>
        </w:rPr>
        <w:t xml:space="preserve"> </w:t>
      </w:r>
      <w:r w:rsidRPr="00F31E5E">
        <w:rPr>
          <w:rStyle w:val="StyleUnderline"/>
          <w:vanish/>
        </w:rPr>
        <w:t>climatologists</w:t>
      </w:r>
      <w:r w:rsidRPr="00F31E5E">
        <w:rPr>
          <w:rStyle w:val="StyleUnderline"/>
        </w:rPr>
        <w:t xml:space="preserve"> </w:t>
      </w:r>
      <w:r w:rsidRPr="00F31E5E">
        <w:rPr>
          <w:rStyle w:val="StyleUnderline"/>
          <w:vanish/>
        </w:rPr>
        <w:t>now</w:t>
      </w:r>
      <w:r w:rsidRPr="00F31E5E">
        <w:rPr>
          <w:rStyle w:val="StyleUnderline"/>
        </w:rPr>
        <w:t xml:space="preserve"> </w:t>
      </w:r>
      <w:r w:rsidRPr="00F31E5E">
        <w:rPr>
          <w:rStyle w:val="StyleUnderline"/>
          <w:vanish/>
        </w:rPr>
        <w:t>tell</w:t>
      </w:r>
      <w:r w:rsidRPr="00F31E5E">
        <w:rPr>
          <w:rStyle w:val="StyleUnderline"/>
        </w:rPr>
        <w:t xml:space="preserve"> </w:t>
      </w:r>
      <w:r w:rsidRPr="00F31E5E">
        <w:rPr>
          <w:rStyle w:val="StyleUnderline"/>
          <w:vanish/>
        </w:rPr>
        <w:t>us</w:t>
      </w:r>
      <w:r w:rsidRPr="00F31E5E">
        <w:rPr>
          <w:rStyle w:val="StyleUnderline"/>
        </w:rPr>
        <w:t xml:space="preserve"> </w:t>
      </w:r>
      <w:r w:rsidRPr="00F31E5E">
        <w:rPr>
          <w:rStyle w:val="StyleUnderline"/>
          <w:vanish/>
        </w:rPr>
        <w:t>that</w:t>
      </w:r>
      <w:r w:rsidRPr="00F31E5E">
        <w:rPr>
          <w:rStyle w:val="StyleUnderline"/>
        </w:rPr>
        <w:t xml:space="preserve"> </w:t>
      </w:r>
      <w:r w:rsidRPr="00F31E5E">
        <w:rPr>
          <w:rStyle w:val="StyleUnderline"/>
          <w:vanish/>
        </w:rPr>
        <w:t>nuclear</w:t>
      </w:r>
      <w:r w:rsidRPr="00F31E5E">
        <w:rPr>
          <w:rStyle w:val="StyleUnderline"/>
        </w:rPr>
        <w:t xml:space="preserve"> </w:t>
      </w:r>
      <w:r w:rsidRPr="00F31E5E">
        <w:rPr>
          <w:rStyle w:val="StyleUnderline"/>
          <w:vanish/>
        </w:rPr>
        <w:t>war</w:t>
      </w:r>
      <w:r w:rsidRPr="00F31E5E">
        <w:rPr>
          <w:rStyle w:val="StyleUnderline"/>
        </w:rPr>
        <w:t xml:space="preserve"> </w:t>
      </w:r>
      <w:r w:rsidRPr="00F31E5E">
        <w:rPr>
          <w:rStyle w:val="StyleUnderline"/>
          <w:vanish/>
        </w:rPr>
        <w:t>threatens</w:t>
      </w:r>
      <w:r w:rsidRPr="00F31E5E">
        <w:rPr>
          <w:rStyle w:val="StyleUnderline"/>
        </w:rPr>
        <w:t xml:space="preserve"> </w:t>
      </w:r>
      <w:r w:rsidRPr="00F31E5E">
        <w:rPr>
          <w:rStyle w:val="StyleUnderline"/>
          <w:vanish/>
        </w:rPr>
        <w:t>our</w:t>
      </w:r>
      <w:r w:rsidRPr="00F31E5E">
        <w:rPr>
          <w:rStyle w:val="StyleUnderline"/>
        </w:rPr>
        <w:t xml:space="preserve"> </w:t>
      </w:r>
      <w:r w:rsidRPr="00F31E5E">
        <w:rPr>
          <w:rStyle w:val="StyleUnderline"/>
          <w:vanish/>
        </w:rPr>
        <w:t>continued</w:t>
      </w:r>
      <w:r w:rsidRPr="00F31E5E">
        <w:rPr>
          <w:rStyle w:val="StyleUnderline"/>
        </w:rPr>
        <w:t xml:space="preserve"> </w:t>
      </w:r>
      <w:r w:rsidRPr="00F31E5E">
        <w:rPr>
          <w:rStyle w:val="StyleUnderline"/>
          <w:vanish/>
        </w:rPr>
        <w:t>existence</w:t>
      </w:r>
      <w:r w:rsidRPr="00F31E5E">
        <w:rPr>
          <w:rStyle w:val="StyleUnderline"/>
        </w:rPr>
        <w:t xml:space="preserve"> </w:t>
      </w:r>
      <w:r w:rsidRPr="00F31E5E">
        <w:rPr>
          <w:rStyle w:val="StyleUnderline"/>
          <w:vanish/>
        </w:rPr>
        <w:t>as</w:t>
      </w:r>
      <w:r w:rsidRPr="00F31E5E">
        <w:rPr>
          <w:rStyle w:val="StyleUnderline"/>
        </w:rPr>
        <w:t xml:space="preserve"> </w:t>
      </w:r>
      <w:r w:rsidRPr="00F31E5E">
        <w:rPr>
          <w:rStyle w:val="StyleUnderline"/>
          <w:vanish/>
        </w:rPr>
        <w:t>a</w:t>
      </w:r>
      <w:r w:rsidRPr="00F31E5E">
        <w:rPr>
          <w:rStyle w:val="StyleUnderline"/>
        </w:rPr>
        <w:t xml:space="preserve"> </w:t>
      </w:r>
      <w:r w:rsidRPr="00F31E5E">
        <w:rPr>
          <w:rStyle w:val="StyleUnderline"/>
          <w:vanish/>
        </w:rPr>
        <w:t>species</w:t>
      </w:r>
      <w:r w:rsidRPr="00F31E5E">
        <w:rPr>
          <w:vanish/>
          <w:sz w:val="12"/>
        </w:rPr>
        <w:t>.</w:t>
      </w:r>
      <w:r w:rsidRPr="00F31E5E">
        <w:rPr>
          <w:sz w:val="12"/>
        </w:rPr>
        <w:t xml:space="preserve"> </w:t>
      </w:r>
      <w:r w:rsidRPr="00F31E5E">
        <w:rPr>
          <w:vanish/>
          <w:sz w:val="12"/>
        </w:rPr>
        <w:t>Their</w:t>
      </w:r>
      <w:r w:rsidRPr="00F31E5E">
        <w:rPr>
          <w:sz w:val="12"/>
        </w:rPr>
        <w:t xml:space="preserve"> </w:t>
      </w:r>
      <w:r w:rsidRPr="00F31E5E">
        <w:rPr>
          <w:rStyle w:val="StyleUnderline"/>
          <w:vanish/>
        </w:rPr>
        <w:t>studies</w:t>
      </w:r>
      <w:r w:rsidRPr="00F31E5E">
        <w:rPr>
          <w:rStyle w:val="StyleUnderline"/>
        </w:rPr>
        <w:t xml:space="preserve"> </w:t>
      </w:r>
      <w:r w:rsidRPr="00F31E5E">
        <w:rPr>
          <w:rStyle w:val="StyleUnderline"/>
          <w:vanish/>
        </w:rPr>
        <w:t>predict</w:t>
      </w:r>
      <w:r w:rsidRPr="00F31E5E">
        <w:rPr>
          <w:rStyle w:val="StyleUnderline"/>
        </w:rPr>
        <w:t xml:space="preserve"> </w:t>
      </w:r>
      <w:r w:rsidRPr="00F31E5E">
        <w:rPr>
          <w:rStyle w:val="StyleUnderline"/>
          <w:vanish/>
        </w:rPr>
        <w:t>that</w:t>
      </w:r>
      <w:r w:rsidRPr="00F31E5E">
        <w:rPr>
          <w:rStyle w:val="StyleUnderline"/>
        </w:rPr>
        <w:t xml:space="preserve"> </w:t>
      </w:r>
      <w:r w:rsidRPr="00F31E5E">
        <w:rPr>
          <w:rStyle w:val="StyleUnderline"/>
          <w:vanish/>
        </w:rPr>
        <w:t>a</w:t>
      </w:r>
      <w:r w:rsidRPr="00F31E5E">
        <w:rPr>
          <w:rStyle w:val="StyleUnderline"/>
        </w:rPr>
        <w:t xml:space="preserve"> </w:t>
      </w:r>
      <w:r w:rsidRPr="00F31E5E">
        <w:rPr>
          <w:rStyle w:val="StyleUnderline"/>
          <w:vanish/>
        </w:rPr>
        <w:t>large</w:t>
      </w:r>
      <w:r w:rsidRPr="00F31E5E">
        <w:rPr>
          <w:rStyle w:val="StyleUnderline"/>
        </w:rPr>
        <w:t xml:space="preserve"> </w:t>
      </w:r>
      <w:r w:rsidRPr="00F31E5E">
        <w:rPr>
          <w:rStyle w:val="StyleUnderline"/>
          <w:vanish/>
        </w:rPr>
        <w:t>nuclear</w:t>
      </w:r>
      <w:r w:rsidRPr="00F31E5E">
        <w:rPr>
          <w:rStyle w:val="StyleUnderline"/>
        </w:rPr>
        <w:t xml:space="preserve"> </w:t>
      </w:r>
      <w:r w:rsidRPr="00F31E5E">
        <w:rPr>
          <w:rStyle w:val="StyleUnderline"/>
          <w:vanish/>
        </w:rPr>
        <w:t>war,</w:t>
      </w:r>
      <w:r w:rsidRPr="00F31E5E">
        <w:rPr>
          <w:rStyle w:val="StyleUnderline"/>
        </w:rPr>
        <w:t xml:space="preserve"> </w:t>
      </w:r>
      <w:r w:rsidRPr="00F31E5E">
        <w:rPr>
          <w:rStyle w:val="StyleUnderline"/>
          <w:vanish/>
        </w:rPr>
        <w:t>especially</w:t>
      </w:r>
      <w:r w:rsidRPr="00F31E5E">
        <w:rPr>
          <w:rStyle w:val="StyleUnderline"/>
        </w:rPr>
        <w:t xml:space="preserve"> </w:t>
      </w:r>
      <w:r w:rsidRPr="00F31E5E">
        <w:rPr>
          <w:rStyle w:val="StyleUnderline"/>
          <w:vanish/>
        </w:rPr>
        <w:t>one</w:t>
      </w:r>
      <w:r w:rsidRPr="00F31E5E">
        <w:rPr>
          <w:rStyle w:val="StyleUnderline"/>
        </w:rPr>
        <w:t xml:space="preserve"> </w:t>
      </w:r>
      <w:r w:rsidRPr="00F31E5E">
        <w:rPr>
          <w:rStyle w:val="StyleUnderline"/>
          <w:vanish/>
        </w:rPr>
        <w:t>fought</w:t>
      </w:r>
      <w:r w:rsidRPr="00F31E5E">
        <w:rPr>
          <w:rStyle w:val="StyleUnderline"/>
        </w:rPr>
        <w:t xml:space="preserve"> </w:t>
      </w:r>
      <w:r w:rsidRPr="00F31E5E">
        <w:rPr>
          <w:rStyle w:val="StyleUnderline"/>
          <w:vanish/>
        </w:rPr>
        <w:t>with</w:t>
      </w:r>
      <w:r w:rsidRPr="00F31E5E">
        <w:rPr>
          <w:rStyle w:val="StyleUnderline"/>
        </w:rPr>
        <w:t xml:space="preserve"> </w:t>
      </w:r>
      <w:r w:rsidRPr="00F31E5E">
        <w:rPr>
          <w:rStyle w:val="StyleUnderline"/>
          <w:vanish/>
        </w:rPr>
        <w:t>strategic</w:t>
      </w:r>
      <w:r w:rsidRPr="00F31E5E">
        <w:rPr>
          <w:rStyle w:val="StyleUnderline"/>
        </w:rPr>
        <w:t xml:space="preserve"> </w:t>
      </w:r>
      <w:r w:rsidRPr="00F31E5E">
        <w:rPr>
          <w:rStyle w:val="StyleUnderline"/>
          <w:vanish/>
        </w:rPr>
        <w:t>nuclear</w:t>
      </w:r>
      <w:r w:rsidRPr="00F31E5E">
        <w:rPr>
          <w:rStyle w:val="StyleUnderline"/>
        </w:rPr>
        <w:t xml:space="preserve"> </w:t>
      </w:r>
      <w:r w:rsidRPr="00F31E5E">
        <w:rPr>
          <w:rStyle w:val="StyleUnderline"/>
          <w:vanish/>
        </w:rPr>
        <w:t>weapons,</w:t>
      </w:r>
      <w:r w:rsidRPr="00F31E5E">
        <w:rPr>
          <w:rStyle w:val="StyleUnderline"/>
        </w:rPr>
        <w:t xml:space="preserve"> </w:t>
      </w:r>
      <w:r w:rsidRPr="00F31E5E">
        <w:rPr>
          <w:rStyle w:val="StyleUnderline"/>
          <w:vanish/>
        </w:rPr>
        <w:t>would</w:t>
      </w:r>
      <w:r w:rsidRPr="00F31E5E">
        <w:rPr>
          <w:rStyle w:val="StyleUnderline"/>
        </w:rPr>
        <w:t xml:space="preserve"> </w:t>
      </w:r>
      <w:r w:rsidRPr="00F31E5E">
        <w:rPr>
          <w:rStyle w:val="StyleUnderline"/>
          <w:vanish/>
        </w:rPr>
        <w:t>create</w:t>
      </w:r>
      <w:r w:rsidRPr="00F31E5E">
        <w:rPr>
          <w:rStyle w:val="StyleUnderline"/>
        </w:rPr>
        <w:t xml:space="preserve"> </w:t>
      </w:r>
      <w:r w:rsidRPr="00F31E5E">
        <w:rPr>
          <w:rStyle w:val="StyleUnderline"/>
          <w:vanish/>
        </w:rPr>
        <w:t>a</w:t>
      </w:r>
      <w:r w:rsidRPr="00F31E5E">
        <w:rPr>
          <w:rStyle w:val="StyleUnderline"/>
        </w:rPr>
        <w:t xml:space="preserve"> </w:t>
      </w:r>
      <w:r w:rsidRPr="00F31E5E">
        <w:rPr>
          <w:rStyle w:val="StyleUnderline"/>
          <w:vanish/>
        </w:rPr>
        <w:t>post-war</w:t>
      </w:r>
      <w:r w:rsidRPr="00F31E5E">
        <w:rPr>
          <w:rStyle w:val="StyleUnderline"/>
        </w:rPr>
        <w:t xml:space="preserve"> </w:t>
      </w:r>
      <w:r w:rsidRPr="00F31E5E">
        <w:rPr>
          <w:rStyle w:val="StyleUnderline"/>
          <w:vanish/>
        </w:rPr>
        <w:t>environment</w:t>
      </w:r>
      <w:r w:rsidRPr="00F31E5E">
        <w:rPr>
          <w:rStyle w:val="StyleUnderline"/>
        </w:rPr>
        <w:t xml:space="preserve"> </w:t>
      </w:r>
      <w:r w:rsidRPr="00F31E5E">
        <w:rPr>
          <w:rStyle w:val="StyleUnderline"/>
          <w:vanish/>
        </w:rPr>
        <w:t>in</w:t>
      </w:r>
      <w:r w:rsidRPr="00F31E5E">
        <w:rPr>
          <w:rStyle w:val="StyleUnderline"/>
        </w:rPr>
        <w:t xml:space="preserve"> </w:t>
      </w:r>
      <w:r w:rsidRPr="00F31E5E">
        <w:rPr>
          <w:rStyle w:val="StyleUnderline"/>
          <w:vanish/>
        </w:rPr>
        <w:t>which</w:t>
      </w:r>
      <w:r w:rsidRPr="00F31E5E">
        <w:rPr>
          <w:rStyle w:val="StyleUnderline"/>
        </w:rPr>
        <w:t xml:space="preserve"> </w:t>
      </w:r>
      <w:r w:rsidRPr="00F31E5E">
        <w:rPr>
          <w:rStyle w:val="StyleUnderline"/>
          <w:vanish/>
        </w:rPr>
        <w:t>for</w:t>
      </w:r>
      <w:r w:rsidRPr="00F31E5E">
        <w:rPr>
          <w:rStyle w:val="StyleUnderline"/>
        </w:rPr>
        <w:t xml:space="preserve"> </w:t>
      </w:r>
      <w:r w:rsidRPr="00F31E5E">
        <w:rPr>
          <w:rStyle w:val="StyleUnderline"/>
          <w:vanish/>
        </w:rPr>
        <w:t>many</w:t>
      </w:r>
      <w:r w:rsidRPr="00F31E5E">
        <w:rPr>
          <w:rStyle w:val="StyleUnderline"/>
        </w:rPr>
        <w:t xml:space="preserve"> </w:t>
      </w:r>
      <w:r w:rsidRPr="00F31E5E">
        <w:rPr>
          <w:rStyle w:val="StyleUnderline"/>
          <w:vanish/>
        </w:rPr>
        <w:t>years</w:t>
      </w:r>
      <w:r w:rsidRPr="00F31E5E">
        <w:rPr>
          <w:rStyle w:val="StyleUnderline"/>
        </w:rPr>
        <w:t xml:space="preserve"> </w:t>
      </w:r>
      <w:r w:rsidRPr="00F31E5E">
        <w:rPr>
          <w:rStyle w:val="StyleUnderline"/>
          <w:highlight w:val="cyan"/>
        </w:rPr>
        <w:t>it would be too cold and dark to</w:t>
      </w:r>
      <w:r w:rsidRPr="00F31E5E">
        <w:rPr>
          <w:rStyle w:val="StyleUnderline"/>
        </w:rPr>
        <w:t xml:space="preserve"> </w:t>
      </w:r>
      <w:r w:rsidRPr="00F31E5E">
        <w:rPr>
          <w:rStyle w:val="StyleUnderline"/>
          <w:vanish/>
        </w:rPr>
        <w:t>even</w:t>
      </w:r>
      <w:r w:rsidRPr="00F31E5E">
        <w:rPr>
          <w:rStyle w:val="StyleUnderline"/>
        </w:rPr>
        <w:t xml:space="preserve"> </w:t>
      </w:r>
      <w:r w:rsidRPr="00F31E5E">
        <w:rPr>
          <w:rStyle w:val="StyleUnderline"/>
          <w:highlight w:val="cyan"/>
        </w:rPr>
        <w:t>grow food</w:t>
      </w:r>
      <w:r w:rsidRPr="00F31E5E">
        <w:rPr>
          <w:vanish/>
          <w:sz w:val="12"/>
        </w:rPr>
        <w:t>.</w:t>
      </w:r>
      <w:r w:rsidRPr="00F31E5E">
        <w:rPr>
          <w:sz w:val="12"/>
        </w:rPr>
        <w:t xml:space="preserve"> </w:t>
      </w:r>
      <w:r w:rsidRPr="00F31E5E">
        <w:rPr>
          <w:vanish/>
          <w:sz w:val="12"/>
        </w:rPr>
        <w:t>Their</w:t>
      </w:r>
      <w:r w:rsidRPr="00F31E5E">
        <w:rPr>
          <w:sz w:val="12"/>
        </w:rPr>
        <w:t xml:space="preserve"> </w:t>
      </w:r>
      <w:r w:rsidRPr="00F31E5E">
        <w:rPr>
          <w:vanish/>
          <w:sz w:val="12"/>
        </w:rPr>
        <w:t>findings</w:t>
      </w:r>
      <w:r w:rsidRPr="00F31E5E">
        <w:rPr>
          <w:sz w:val="12"/>
        </w:rPr>
        <w:t xml:space="preserve"> </w:t>
      </w:r>
      <w:r w:rsidRPr="00F31E5E">
        <w:rPr>
          <w:vanish/>
          <w:sz w:val="12"/>
        </w:rPr>
        <w:t>make</w:t>
      </w:r>
      <w:r w:rsidRPr="00F31E5E">
        <w:rPr>
          <w:sz w:val="12"/>
        </w:rPr>
        <w:t xml:space="preserve"> </w:t>
      </w:r>
      <w:r w:rsidRPr="00F31E5E">
        <w:rPr>
          <w:vanish/>
          <w:sz w:val="12"/>
        </w:rPr>
        <w:t>it</w:t>
      </w:r>
      <w:r w:rsidRPr="00F31E5E">
        <w:rPr>
          <w:sz w:val="12"/>
        </w:rPr>
        <w:t xml:space="preserve"> </w:t>
      </w:r>
      <w:r w:rsidRPr="00F31E5E">
        <w:rPr>
          <w:vanish/>
          <w:sz w:val="12"/>
        </w:rPr>
        <w:t>clear</w:t>
      </w:r>
      <w:r w:rsidRPr="00F31E5E">
        <w:rPr>
          <w:sz w:val="12"/>
        </w:rPr>
        <w:t xml:space="preserve"> </w:t>
      </w:r>
      <w:r w:rsidRPr="00F31E5E">
        <w:rPr>
          <w:vanish/>
          <w:sz w:val="12"/>
        </w:rPr>
        <w:t>that</w:t>
      </w:r>
      <w:r w:rsidRPr="00F31E5E">
        <w:rPr>
          <w:sz w:val="12"/>
        </w:rPr>
        <w:t xml:space="preserve"> </w:t>
      </w:r>
      <w:r w:rsidRPr="00F31E5E">
        <w:rPr>
          <w:rStyle w:val="StyleUnderline"/>
          <w:vanish/>
        </w:rPr>
        <w:t>not</w:t>
      </w:r>
      <w:r w:rsidRPr="00F31E5E">
        <w:rPr>
          <w:rStyle w:val="StyleUnderline"/>
        </w:rPr>
        <w:t xml:space="preserve"> </w:t>
      </w:r>
      <w:r w:rsidRPr="00F31E5E">
        <w:rPr>
          <w:rStyle w:val="StyleUnderline"/>
          <w:vanish/>
        </w:rPr>
        <w:t>only</w:t>
      </w:r>
      <w:r w:rsidRPr="00F31E5E">
        <w:rPr>
          <w:rStyle w:val="StyleUnderline"/>
        </w:rPr>
        <w:t xml:space="preserve"> </w:t>
      </w:r>
      <w:r w:rsidRPr="00F31E5E">
        <w:rPr>
          <w:rStyle w:val="StyleUnderline"/>
          <w:vanish/>
        </w:rPr>
        <w:t>humans,</w:t>
      </w:r>
      <w:r w:rsidRPr="00F31E5E">
        <w:rPr>
          <w:rStyle w:val="StyleUnderline"/>
        </w:rPr>
        <w:t xml:space="preserve"> </w:t>
      </w:r>
      <w:r w:rsidRPr="00F31E5E">
        <w:rPr>
          <w:rStyle w:val="StyleUnderline"/>
          <w:vanish/>
        </w:rPr>
        <w:t>but</w:t>
      </w:r>
      <w:r w:rsidRPr="00F31E5E">
        <w:rPr>
          <w:rStyle w:val="StyleUnderline"/>
        </w:rPr>
        <w:t xml:space="preserve"> </w:t>
      </w:r>
      <w:r w:rsidRPr="00F31E5E">
        <w:rPr>
          <w:rStyle w:val="StyleUnderline"/>
          <w:vanish/>
        </w:rPr>
        <w:t>most</w:t>
      </w:r>
      <w:r w:rsidRPr="00F31E5E">
        <w:rPr>
          <w:rStyle w:val="StyleUnderline"/>
        </w:rPr>
        <w:t xml:space="preserve"> </w:t>
      </w:r>
      <w:r w:rsidRPr="00F31E5E">
        <w:rPr>
          <w:rStyle w:val="StyleUnderline"/>
          <w:vanish/>
        </w:rPr>
        <w:t>large</w:t>
      </w:r>
      <w:r w:rsidRPr="00F31E5E">
        <w:rPr>
          <w:rStyle w:val="StyleUnderline"/>
        </w:rPr>
        <w:t xml:space="preserve"> </w:t>
      </w:r>
      <w:r w:rsidRPr="00F31E5E">
        <w:rPr>
          <w:rStyle w:val="StyleUnderline"/>
          <w:vanish/>
        </w:rPr>
        <w:t>animals</w:t>
      </w:r>
      <w:r w:rsidRPr="00F31E5E">
        <w:rPr>
          <w:rStyle w:val="StyleUnderline"/>
        </w:rPr>
        <w:t xml:space="preserve"> </w:t>
      </w:r>
      <w:r w:rsidRPr="00F31E5E">
        <w:rPr>
          <w:rStyle w:val="StyleUnderline"/>
          <w:vanish/>
        </w:rPr>
        <w:t>and</w:t>
      </w:r>
      <w:r w:rsidRPr="00F31E5E">
        <w:rPr>
          <w:rStyle w:val="StyleUnderline"/>
        </w:rPr>
        <w:t xml:space="preserve"> </w:t>
      </w:r>
      <w:r w:rsidRPr="00F31E5E">
        <w:rPr>
          <w:rStyle w:val="StyleUnderline"/>
          <w:vanish/>
        </w:rPr>
        <w:t>many</w:t>
      </w:r>
      <w:r w:rsidRPr="00F31E5E">
        <w:rPr>
          <w:rStyle w:val="StyleUnderline"/>
        </w:rPr>
        <w:t xml:space="preserve"> </w:t>
      </w:r>
      <w:r w:rsidRPr="00F31E5E">
        <w:rPr>
          <w:rStyle w:val="StyleUnderline"/>
          <w:vanish/>
        </w:rPr>
        <w:t>other</w:t>
      </w:r>
      <w:r w:rsidRPr="00F31E5E">
        <w:rPr>
          <w:rStyle w:val="StyleUnderline"/>
        </w:rPr>
        <w:t xml:space="preserve"> </w:t>
      </w:r>
      <w:r w:rsidRPr="00F31E5E">
        <w:rPr>
          <w:rStyle w:val="StyleUnderline"/>
          <w:vanish/>
        </w:rPr>
        <w:t>forms</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vanish/>
        </w:rPr>
        <w:t>complex</w:t>
      </w:r>
      <w:r w:rsidRPr="00F31E5E">
        <w:rPr>
          <w:rStyle w:val="StyleUnderline"/>
        </w:rPr>
        <w:t xml:space="preserve"> </w:t>
      </w:r>
      <w:r w:rsidRPr="00F31E5E">
        <w:rPr>
          <w:rStyle w:val="StyleUnderline"/>
          <w:vanish/>
        </w:rPr>
        <w:t>life</w:t>
      </w:r>
      <w:r w:rsidRPr="00F31E5E">
        <w:rPr>
          <w:rStyle w:val="StyleUnderline"/>
        </w:rPr>
        <w:t xml:space="preserve"> </w:t>
      </w:r>
      <w:r w:rsidRPr="00F31E5E">
        <w:rPr>
          <w:rStyle w:val="StyleUnderline"/>
          <w:vanish/>
        </w:rPr>
        <w:t>would</w:t>
      </w:r>
      <w:r w:rsidRPr="00F31E5E">
        <w:rPr>
          <w:rStyle w:val="StyleUnderline"/>
        </w:rPr>
        <w:t xml:space="preserve"> </w:t>
      </w:r>
      <w:r w:rsidRPr="00F31E5E">
        <w:rPr>
          <w:rStyle w:val="StyleUnderline"/>
          <w:vanish/>
        </w:rPr>
        <w:t>likely</w:t>
      </w:r>
      <w:r w:rsidRPr="00F31E5E">
        <w:rPr>
          <w:rStyle w:val="StyleUnderline"/>
        </w:rPr>
        <w:t xml:space="preserve"> </w:t>
      </w:r>
      <w:r w:rsidRPr="00F31E5E">
        <w:rPr>
          <w:rStyle w:val="StyleUnderline"/>
          <w:vanish/>
        </w:rPr>
        <w:t>vanish</w:t>
      </w:r>
      <w:r w:rsidRPr="00F31E5E">
        <w:rPr>
          <w:rStyle w:val="StyleUnderline"/>
        </w:rPr>
        <w:t xml:space="preserve"> </w:t>
      </w:r>
      <w:r w:rsidRPr="00F31E5E">
        <w:rPr>
          <w:rStyle w:val="StyleUnderline"/>
          <w:vanish/>
        </w:rPr>
        <w:t>forever</w:t>
      </w:r>
      <w:r w:rsidRPr="00F31E5E">
        <w:rPr>
          <w:rStyle w:val="StyleUnderline"/>
        </w:rPr>
        <w:t xml:space="preserve"> </w:t>
      </w:r>
      <w:r w:rsidRPr="00F31E5E">
        <w:rPr>
          <w:rStyle w:val="StyleUnderline"/>
          <w:vanish/>
        </w:rPr>
        <w:t>in</w:t>
      </w:r>
      <w:r w:rsidRPr="00F31E5E">
        <w:rPr>
          <w:rStyle w:val="StyleUnderline"/>
        </w:rPr>
        <w:t xml:space="preserve"> </w:t>
      </w:r>
      <w:r w:rsidRPr="00F31E5E">
        <w:rPr>
          <w:rStyle w:val="StyleUnderline"/>
          <w:vanish/>
        </w:rPr>
        <w:t>a</w:t>
      </w:r>
      <w:r w:rsidRPr="00F31E5E">
        <w:rPr>
          <w:rStyle w:val="StyleUnderline"/>
        </w:rPr>
        <w:t xml:space="preserve"> </w:t>
      </w:r>
      <w:r w:rsidRPr="00F31E5E">
        <w:rPr>
          <w:rStyle w:val="StyleUnderline"/>
          <w:vanish/>
        </w:rPr>
        <w:t>nuclear</w:t>
      </w:r>
      <w:r w:rsidRPr="00F31E5E">
        <w:rPr>
          <w:rStyle w:val="StyleUnderline"/>
        </w:rPr>
        <w:t xml:space="preserve"> </w:t>
      </w:r>
      <w:r w:rsidRPr="00F31E5E">
        <w:rPr>
          <w:rStyle w:val="StyleUnderline"/>
          <w:vanish/>
        </w:rPr>
        <w:t>darkness</w:t>
      </w:r>
      <w:r w:rsidRPr="00F31E5E">
        <w:rPr>
          <w:rStyle w:val="StyleUnderline"/>
        </w:rPr>
        <w:t xml:space="preserve"> </w:t>
      </w:r>
      <w:r w:rsidRPr="00F31E5E">
        <w:rPr>
          <w:vanish/>
          <w:sz w:val="12"/>
        </w:rPr>
        <w:t>of</w:t>
      </w:r>
      <w:r w:rsidRPr="00F31E5E">
        <w:rPr>
          <w:sz w:val="12"/>
        </w:rPr>
        <w:t xml:space="preserve"> </w:t>
      </w:r>
      <w:r w:rsidRPr="00F31E5E">
        <w:rPr>
          <w:vanish/>
          <w:sz w:val="12"/>
        </w:rPr>
        <w:t>our</w:t>
      </w:r>
      <w:r w:rsidRPr="00F31E5E">
        <w:rPr>
          <w:sz w:val="12"/>
        </w:rPr>
        <w:t xml:space="preserve"> </w:t>
      </w:r>
      <w:r w:rsidRPr="00F31E5E">
        <w:rPr>
          <w:vanish/>
          <w:sz w:val="12"/>
        </w:rPr>
        <w:t>own</w:t>
      </w:r>
      <w:r w:rsidRPr="00F31E5E">
        <w:rPr>
          <w:sz w:val="12"/>
        </w:rPr>
        <w:t xml:space="preserve"> </w:t>
      </w:r>
      <w:r w:rsidRPr="00F31E5E">
        <w:rPr>
          <w:vanish/>
          <w:sz w:val="12"/>
        </w:rPr>
        <w:t>making.</w:t>
      </w:r>
      <w:r w:rsidRPr="00F31E5E">
        <w:rPr>
          <w:sz w:val="12"/>
        </w:rPr>
        <w:t xml:space="preserve"> </w:t>
      </w:r>
      <w:r w:rsidRPr="00F31E5E">
        <w:rPr>
          <w:rStyle w:val="StyleUnderline"/>
          <w:vanish/>
        </w:rPr>
        <w:t>The</w:t>
      </w:r>
      <w:r w:rsidRPr="00F31E5E">
        <w:rPr>
          <w:rStyle w:val="StyleUnderline"/>
        </w:rPr>
        <w:t xml:space="preserve"> </w:t>
      </w:r>
      <w:r w:rsidRPr="00F31E5E">
        <w:rPr>
          <w:rStyle w:val="StyleUnderline"/>
          <w:vanish/>
        </w:rPr>
        <w:t>environmental</w:t>
      </w:r>
      <w:r w:rsidRPr="00F31E5E">
        <w:rPr>
          <w:rStyle w:val="StyleUnderline"/>
        </w:rPr>
        <w:t xml:space="preserve"> </w:t>
      </w:r>
      <w:r w:rsidRPr="00F31E5E">
        <w:rPr>
          <w:rStyle w:val="StyleUnderline"/>
          <w:vanish/>
        </w:rPr>
        <w:t>consequences</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vanish/>
        </w:rPr>
        <w:t>nuclear</w:t>
      </w:r>
      <w:r w:rsidRPr="00F31E5E">
        <w:rPr>
          <w:rStyle w:val="StyleUnderline"/>
        </w:rPr>
        <w:t xml:space="preserve"> </w:t>
      </w:r>
      <w:r w:rsidRPr="00F31E5E">
        <w:rPr>
          <w:rStyle w:val="StyleUnderline"/>
          <w:vanish/>
        </w:rPr>
        <w:t>war</w:t>
      </w:r>
      <w:r w:rsidRPr="00F31E5E">
        <w:rPr>
          <w:rStyle w:val="StyleUnderline"/>
        </w:rPr>
        <w:t xml:space="preserve"> </w:t>
      </w:r>
      <w:r w:rsidRPr="00F31E5E">
        <w:rPr>
          <w:rStyle w:val="StyleUnderline"/>
          <w:vanish/>
        </w:rPr>
        <w:t>would</w:t>
      </w:r>
      <w:r w:rsidRPr="00F31E5E">
        <w:rPr>
          <w:rStyle w:val="StyleUnderline"/>
        </w:rPr>
        <w:t xml:space="preserve"> </w:t>
      </w:r>
      <w:r w:rsidRPr="00F31E5E">
        <w:rPr>
          <w:rStyle w:val="StyleUnderline"/>
          <w:vanish/>
        </w:rPr>
        <w:t>attack</w:t>
      </w:r>
      <w:r w:rsidRPr="00F31E5E">
        <w:rPr>
          <w:rStyle w:val="StyleUnderline"/>
        </w:rPr>
        <w:t xml:space="preserve"> </w:t>
      </w:r>
      <w:r w:rsidRPr="00F31E5E">
        <w:rPr>
          <w:rStyle w:val="StyleUnderline"/>
          <w:vanish/>
        </w:rPr>
        <w:t>the</w:t>
      </w:r>
      <w:r w:rsidRPr="00F31E5E">
        <w:rPr>
          <w:rStyle w:val="StyleUnderline"/>
        </w:rPr>
        <w:t xml:space="preserve"> </w:t>
      </w:r>
      <w:r w:rsidRPr="00F31E5E">
        <w:rPr>
          <w:rStyle w:val="StyleUnderline"/>
          <w:vanish/>
        </w:rPr>
        <w:t>ecological</w:t>
      </w:r>
      <w:r w:rsidRPr="00F31E5E">
        <w:rPr>
          <w:rStyle w:val="StyleUnderline"/>
        </w:rPr>
        <w:t xml:space="preserve"> </w:t>
      </w:r>
      <w:r w:rsidRPr="00F31E5E">
        <w:rPr>
          <w:rStyle w:val="StyleUnderline"/>
          <w:vanish/>
        </w:rPr>
        <w:t>support</w:t>
      </w:r>
      <w:r w:rsidRPr="00F31E5E">
        <w:rPr>
          <w:rStyle w:val="StyleUnderline"/>
        </w:rPr>
        <w:t xml:space="preserve"> </w:t>
      </w:r>
      <w:r w:rsidRPr="00F31E5E">
        <w:rPr>
          <w:rStyle w:val="StyleUnderline"/>
          <w:vanish/>
        </w:rPr>
        <w:t>systems</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vanish/>
        </w:rPr>
        <w:t>life</w:t>
      </w:r>
      <w:r w:rsidRPr="00F31E5E">
        <w:rPr>
          <w:rStyle w:val="StyleUnderline"/>
        </w:rPr>
        <w:t xml:space="preserve"> </w:t>
      </w:r>
      <w:r w:rsidRPr="00F31E5E">
        <w:rPr>
          <w:rStyle w:val="StyleUnderline"/>
          <w:vanish/>
        </w:rPr>
        <w:t>at</w:t>
      </w:r>
      <w:r w:rsidRPr="00F31E5E">
        <w:rPr>
          <w:rStyle w:val="StyleUnderline"/>
        </w:rPr>
        <w:t xml:space="preserve"> </w:t>
      </w:r>
      <w:r w:rsidRPr="00F31E5E">
        <w:rPr>
          <w:rStyle w:val="StyleUnderline"/>
          <w:vanish/>
        </w:rPr>
        <w:t>every</w:t>
      </w:r>
      <w:r w:rsidRPr="00F31E5E">
        <w:rPr>
          <w:rStyle w:val="StyleUnderline"/>
        </w:rPr>
        <w:t xml:space="preserve"> </w:t>
      </w:r>
      <w:r w:rsidRPr="00F31E5E">
        <w:rPr>
          <w:rStyle w:val="StyleUnderline"/>
          <w:vanish/>
        </w:rPr>
        <w:t>level.</w:t>
      </w:r>
      <w:r w:rsidRPr="00F31E5E">
        <w:rPr>
          <w:rStyle w:val="StyleUnderline"/>
        </w:rPr>
        <w:t xml:space="preserve"> </w:t>
      </w:r>
      <w:r w:rsidRPr="00F31E5E">
        <w:rPr>
          <w:rStyle w:val="StyleUnderline"/>
          <w:highlight w:val="cyan"/>
        </w:rPr>
        <w:t>Radioactive fallout</w:t>
      </w:r>
      <w:r w:rsidRPr="00F31E5E">
        <w:rPr>
          <w:rStyle w:val="StyleUnderline"/>
        </w:rPr>
        <w:t xml:space="preserve"> </w:t>
      </w:r>
      <w:r w:rsidRPr="00F31E5E">
        <w:rPr>
          <w:rStyle w:val="StyleUnderline"/>
          <w:vanish/>
        </w:rPr>
        <w:t>produced</w:t>
      </w:r>
      <w:r w:rsidRPr="00F31E5E">
        <w:rPr>
          <w:rStyle w:val="StyleUnderline"/>
        </w:rPr>
        <w:t xml:space="preserve"> </w:t>
      </w:r>
      <w:r w:rsidRPr="00F31E5E">
        <w:rPr>
          <w:rStyle w:val="StyleUnderline"/>
          <w:vanish/>
        </w:rPr>
        <w:t>not</w:t>
      </w:r>
      <w:r w:rsidRPr="00F31E5E">
        <w:rPr>
          <w:rStyle w:val="StyleUnderline"/>
        </w:rPr>
        <w:t xml:space="preserve"> </w:t>
      </w:r>
      <w:r w:rsidRPr="00F31E5E">
        <w:rPr>
          <w:rStyle w:val="StyleUnderline"/>
          <w:vanish/>
        </w:rPr>
        <w:t>only</w:t>
      </w:r>
      <w:r w:rsidRPr="00F31E5E">
        <w:rPr>
          <w:rStyle w:val="StyleUnderline"/>
        </w:rPr>
        <w:t xml:space="preserve"> </w:t>
      </w:r>
      <w:r w:rsidRPr="00F31E5E">
        <w:rPr>
          <w:rStyle w:val="StyleUnderline"/>
          <w:vanish/>
        </w:rPr>
        <w:t>by</w:t>
      </w:r>
      <w:r w:rsidRPr="00F31E5E">
        <w:rPr>
          <w:rStyle w:val="StyleUnderline"/>
        </w:rPr>
        <w:t xml:space="preserve"> </w:t>
      </w:r>
      <w:r w:rsidRPr="00F31E5E">
        <w:rPr>
          <w:rStyle w:val="StyleUnderline"/>
          <w:vanish/>
        </w:rPr>
        <w:t>nuclear</w:t>
      </w:r>
      <w:r w:rsidRPr="00F31E5E">
        <w:rPr>
          <w:rStyle w:val="StyleUnderline"/>
        </w:rPr>
        <w:t xml:space="preserve"> </w:t>
      </w:r>
      <w:r w:rsidRPr="00F31E5E">
        <w:rPr>
          <w:rStyle w:val="StyleUnderline"/>
          <w:vanish/>
        </w:rPr>
        <w:t>bombs,</w:t>
      </w:r>
      <w:r w:rsidRPr="00F31E5E">
        <w:rPr>
          <w:rStyle w:val="StyleUnderline"/>
        </w:rPr>
        <w:t xml:space="preserve"> </w:t>
      </w:r>
      <w:r w:rsidRPr="00F31E5E">
        <w:rPr>
          <w:rStyle w:val="StyleUnderline"/>
          <w:vanish/>
        </w:rPr>
        <w:t>but</w:t>
      </w:r>
      <w:r w:rsidRPr="00F31E5E">
        <w:rPr>
          <w:rStyle w:val="StyleUnderline"/>
        </w:rPr>
        <w:t xml:space="preserve"> </w:t>
      </w:r>
      <w:r w:rsidRPr="00F31E5E">
        <w:rPr>
          <w:rStyle w:val="StyleUnderline"/>
          <w:vanish/>
        </w:rPr>
        <w:t>also</w:t>
      </w:r>
      <w:r w:rsidRPr="00F31E5E">
        <w:rPr>
          <w:rStyle w:val="StyleUnderline"/>
        </w:rPr>
        <w:t xml:space="preserve"> </w:t>
      </w:r>
      <w:r w:rsidRPr="00F31E5E">
        <w:rPr>
          <w:rStyle w:val="StyleUnderline"/>
          <w:vanish/>
        </w:rPr>
        <w:t>by</w:t>
      </w:r>
      <w:r w:rsidRPr="00F31E5E">
        <w:rPr>
          <w:rStyle w:val="StyleUnderline"/>
        </w:rPr>
        <w:t xml:space="preserve"> </w:t>
      </w:r>
      <w:r w:rsidRPr="00F31E5E">
        <w:rPr>
          <w:rStyle w:val="StyleUnderline"/>
          <w:vanish/>
        </w:rPr>
        <w:t>the</w:t>
      </w:r>
      <w:r w:rsidRPr="00F31E5E">
        <w:rPr>
          <w:rStyle w:val="StyleUnderline"/>
        </w:rPr>
        <w:t xml:space="preserve"> </w:t>
      </w:r>
      <w:r w:rsidRPr="00F31E5E">
        <w:rPr>
          <w:rStyle w:val="StyleUnderline"/>
          <w:vanish/>
        </w:rPr>
        <w:t>destruction</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vanish/>
        </w:rPr>
        <w:t>nuclear</w:t>
      </w:r>
      <w:r w:rsidRPr="00F31E5E">
        <w:rPr>
          <w:rStyle w:val="StyleUnderline"/>
        </w:rPr>
        <w:t xml:space="preserve"> </w:t>
      </w:r>
      <w:r w:rsidRPr="00F31E5E">
        <w:rPr>
          <w:rStyle w:val="StyleUnderline"/>
          <w:vanish/>
        </w:rPr>
        <w:t>power</w:t>
      </w:r>
      <w:r w:rsidRPr="00F31E5E">
        <w:rPr>
          <w:rStyle w:val="StyleUnderline"/>
        </w:rPr>
        <w:t xml:space="preserve"> </w:t>
      </w:r>
      <w:r w:rsidRPr="00F31E5E">
        <w:rPr>
          <w:rStyle w:val="StyleUnderline"/>
          <w:vanish/>
        </w:rPr>
        <w:t>plants</w:t>
      </w:r>
      <w:r w:rsidRPr="00F31E5E">
        <w:rPr>
          <w:rStyle w:val="StyleUnderline"/>
        </w:rPr>
        <w:t xml:space="preserve"> </w:t>
      </w:r>
      <w:r w:rsidRPr="00F31E5E">
        <w:rPr>
          <w:rStyle w:val="StyleUnderline"/>
          <w:vanish/>
        </w:rPr>
        <w:t>and</w:t>
      </w:r>
      <w:r w:rsidRPr="00F31E5E">
        <w:rPr>
          <w:rStyle w:val="StyleUnderline"/>
        </w:rPr>
        <w:t xml:space="preserve"> </w:t>
      </w:r>
      <w:r w:rsidRPr="00F31E5E">
        <w:rPr>
          <w:rStyle w:val="StyleUnderline"/>
          <w:vanish/>
        </w:rPr>
        <w:t>their</w:t>
      </w:r>
      <w:r w:rsidRPr="00F31E5E">
        <w:rPr>
          <w:rStyle w:val="StyleUnderline"/>
        </w:rPr>
        <w:t xml:space="preserve"> </w:t>
      </w:r>
      <w:r w:rsidRPr="00F31E5E">
        <w:rPr>
          <w:rStyle w:val="StyleUnderline"/>
          <w:vanish/>
        </w:rPr>
        <w:t>spent</w:t>
      </w:r>
      <w:r w:rsidRPr="00F31E5E">
        <w:rPr>
          <w:rStyle w:val="StyleUnderline"/>
        </w:rPr>
        <w:t xml:space="preserve"> </w:t>
      </w:r>
      <w:r w:rsidRPr="00F31E5E">
        <w:rPr>
          <w:rStyle w:val="StyleUnderline"/>
          <w:vanish/>
        </w:rPr>
        <w:t>fuel</w:t>
      </w:r>
      <w:r w:rsidRPr="00F31E5E">
        <w:rPr>
          <w:rStyle w:val="StyleUnderline"/>
        </w:rPr>
        <w:t xml:space="preserve"> </w:t>
      </w:r>
      <w:r w:rsidRPr="00F31E5E">
        <w:rPr>
          <w:rStyle w:val="StyleUnderline"/>
          <w:vanish/>
        </w:rPr>
        <w:t>pools,</w:t>
      </w:r>
      <w:r w:rsidRPr="00F31E5E">
        <w:rPr>
          <w:rStyle w:val="StyleUnderline"/>
        </w:rPr>
        <w:t xml:space="preserve"> </w:t>
      </w:r>
      <w:r w:rsidRPr="00F31E5E">
        <w:rPr>
          <w:rStyle w:val="StyleUnderline"/>
          <w:vanish/>
        </w:rPr>
        <w:t>would</w:t>
      </w:r>
      <w:r w:rsidRPr="00F31E5E">
        <w:rPr>
          <w:rStyle w:val="StyleUnderline"/>
        </w:rPr>
        <w:t xml:space="preserve"> </w:t>
      </w:r>
      <w:r w:rsidRPr="00F31E5E">
        <w:rPr>
          <w:rStyle w:val="StyleUnderline"/>
          <w:highlight w:val="cyan"/>
        </w:rPr>
        <w:t xml:space="preserve">poison the biosphere. </w:t>
      </w:r>
      <w:r w:rsidRPr="00F31E5E">
        <w:rPr>
          <w:rStyle w:val="StyleUnderline"/>
          <w:vanish/>
        </w:rPr>
        <w:t>Millions</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vanish/>
        </w:rPr>
        <w:t>tons</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vanish/>
        </w:rPr>
        <w:t>smoke</w:t>
      </w:r>
      <w:r w:rsidRPr="00F31E5E">
        <w:rPr>
          <w:rStyle w:val="StyleUnderline"/>
        </w:rPr>
        <w:t xml:space="preserve"> </w:t>
      </w:r>
      <w:r w:rsidRPr="00F31E5E">
        <w:rPr>
          <w:rStyle w:val="StyleUnderline"/>
          <w:vanish/>
        </w:rPr>
        <w:t>would</w:t>
      </w:r>
      <w:r w:rsidRPr="00F31E5E">
        <w:rPr>
          <w:rStyle w:val="StyleUnderline"/>
        </w:rPr>
        <w:t xml:space="preserve"> </w:t>
      </w:r>
      <w:r w:rsidRPr="00F31E5E">
        <w:rPr>
          <w:rStyle w:val="StyleUnderline"/>
          <w:vanish/>
        </w:rPr>
        <w:t>act</w:t>
      </w:r>
      <w:r w:rsidRPr="00F31E5E">
        <w:rPr>
          <w:rStyle w:val="StyleUnderline"/>
        </w:rPr>
        <w:t xml:space="preserve"> </w:t>
      </w:r>
      <w:r w:rsidRPr="00F31E5E">
        <w:rPr>
          <w:rStyle w:val="StyleUnderline"/>
          <w:vanish/>
        </w:rPr>
        <w:t>to</w:t>
      </w:r>
      <w:r w:rsidRPr="00F31E5E">
        <w:rPr>
          <w:rStyle w:val="StyleUnderline"/>
        </w:rPr>
        <w:t xml:space="preserve"> </w:t>
      </w:r>
      <w:hyperlink r:id="rId9" w:history="1">
        <w:r w:rsidRPr="00F31E5E">
          <w:rPr>
            <w:rStyle w:val="StyleUnderline"/>
            <w:vanish/>
          </w:rPr>
          <w:t>destroy</w:t>
        </w:r>
        <w:r w:rsidRPr="00F31E5E">
          <w:rPr>
            <w:rStyle w:val="StyleUnderline"/>
          </w:rPr>
          <w:t xml:space="preserve"> </w:t>
        </w:r>
        <w:r w:rsidRPr="00F31E5E">
          <w:rPr>
            <w:rStyle w:val="StyleUnderline"/>
            <w:vanish/>
          </w:rPr>
          <w:t>Earth’s</w:t>
        </w:r>
        <w:r w:rsidRPr="00F31E5E">
          <w:rPr>
            <w:rStyle w:val="StyleUnderline"/>
          </w:rPr>
          <w:t xml:space="preserve"> </w:t>
        </w:r>
        <w:r w:rsidRPr="00F31E5E">
          <w:rPr>
            <w:rStyle w:val="StyleUnderline"/>
            <w:vanish/>
          </w:rPr>
          <w:t>protective</w:t>
        </w:r>
        <w:r w:rsidRPr="00F31E5E">
          <w:rPr>
            <w:rStyle w:val="StyleUnderline"/>
          </w:rPr>
          <w:t xml:space="preserve"> </w:t>
        </w:r>
        <w:r w:rsidRPr="00F31E5E">
          <w:rPr>
            <w:rStyle w:val="StyleUnderline"/>
            <w:vanish/>
          </w:rPr>
          <w:t>ozone</w:t>
        </w:r>
        <w:r w:rsidRPr="00F31E5E">
          <w:rPr>
            <w:rStyle w:val="StyleUnderline"/>
          </w:rPr>
          <w:t xml:space="preserve"> </w:t>
        </w:r>
        <w:r w:rsidRPr="00F31E5E">
          <w:rPr>
            <w:rStyle w:val="StyleUnderline"/>
            <w:vanish/>
          </w:rPr>
          <w:t>layer</w:t>
        </w:r>
      </w:hyperlink>
      <w:r w:rsidRPr="00F31E5E">
        <w:rPr>
          <w:rStyle w:val="StyleUnderline"/>
        </w:rPr>
        <w:t xml:space="preserve"> </w:t>
      </w:r>
      <w:r w:rsidRPr="00F31E5E">
        <w:rPr>
          <w:rStyle w:val="StyleUnderline"/>
          <w:highlight w:val="cyan"/>
        </w:rPr>
        <w:t>and block</w:t>
      </w:r>
      <w:r w:rsidRPr="00F31E5E">
        <w:rPr>
          <w:rStyle w:val="StyleUnderline"/>
        </w:rPr>
        <w:t xml:space="preserve"> </w:t>
      </w:r>
      <w:r w:rsidRPr="00F31E5E">
        <w:rPr>
          <w:rStyle w:val="StyleUnderline"/>
          <w:vanish/>
        </w:rPr>
        <w:t>most</w:t>
      </w:r>
      <w:r w:rsidRPr="00F31E5E">
        <w:rPr>
          <w:rStyle w:val="StyleUnderline"/>
        </w:rPr>
        <w:t xml:space="preserve"> </w:t>
      </w:r>
      <w:r w:rsidRPr="00F31E5E">
        <w:rPr>
          <w:rStyle w:val="StyleUnderline"/>
          <w:highlight w:val="cyan"/>
        </w:rPr>
        <w:t>sunlight</w:t>
      </w:r>
      <w:r w:rsidRPr="00F31E5E">
        <w:rPr>
          <w:rStyle w:val="StyleUnderline"/>
        </w:rPr>
        <w:t xml:space="preserve"> </w:t>
      </w:r>
      <w:r w:rsidRPr="00F31E5E">
        <w:rPr>
          <w:rStyle w:val="StyleUnderline"/>
          <w:vanish/>
        </w:rPr>
        <w:t>from</w:t>
      </w:r>
      <w:r w:rsidRPr="00F31E5E">
        <w:rPr>
          <w:rStyle w:val="StyleUnderline"/>
        </w:rPr>
        <w:t xml:space="preserve"> </w:t>
      </w:r>
      <w:r w:rsidRPr="00F31E5E">
        <w:rPr>
          <w:rStyle w:val="StyleUnderline"/>
          <w:vanish/>
        </w:rPr>
        <w:t>reaching</w:t>
      </w:r>
      <w:r w:rsidRPr="00F31E5E">
        <w:rPr>
          <w:rStyle w:val="StyleUnderline"/>
        </w:rPr>
        <w:t xml:space="preserve"> </w:t>
      </w:r>
      <w:r w:rsidRPr="00F31E5E">
        <w:rPr>
          <w:rStyle w:val="StyleUnderline"/>
          <w:vanish/>
        </w:rPr>
        <w:t>Earth’s</w:t>
      </w:r>
      <w:r w:rsidRPr="00F31E5E">
        <w:rPr>
          <w:rStyle w:val="StyleUnderline"/>
        </w:rPr>
        <w:t xml:space="preserve"> </w:t>
      </w:r>
      <w:r w:rsidRPr="00F31E5E">
        <w:rPr>
          <w:rStyle w:val="StyleUnderline"/>
          <w:vanish/>
        </w:rPr>
        <w:t>surface,</w:t>
      </w:r>
      <w:r w:rsidRPr="00F31E5E">
        <w:rPr>
          <w:rStyle w:val="StyleUnderline"/>
        </w:rPr>
        <w:t xml:space="preserve"> </w:t>
      </w:r>
      <w:r w:rsidRPr="00F31E5E">
        <w:rPr>
          <w:rStyle w:val="StyleUnderline"/>
          <w:highlight w:val="cyan"/>
        </w:rPr>
        <w:t>creating Ice Age</w:t>
      </w:r>
      <w:r w:rsidRPr="00F31E5E">
        <w:rPr>
          <w:rStyle w:val="StyleUnderline"/>
        </w:rPr>
        <w:t xml:space="preserve"> </w:t>
      </w:r>
      <w:r w:rsidRPr="00F31E5E">
        <w:rPr>
          <w:rStyle w:val="StyleUnderline"/>
          <w:vanish/>
        </w:rPr>
        <w:t>weather</w:t>
      </w:r>
      <w:r w:rsidRPr="00F31E5E">
        <w:rPr>
          <w:rStyle w:val="StyleUnderline"/>
        </w:rPr>
        <w:t xml:space="preserve"> </w:t>
      </w:r>
      <w:r w:rsidRPr="00F31E5E">
        <w:rPr>
          <w:rStyle w:val="StyleUnderline"/>
          <w:vanish/>
        </w:rPr>
        <w:t>conditions</w:t>
      </w:r>
      <w:r w:rsidRPr="00F31E5E">
        <w:rPr>
          <w:rStyle w:val="StyleUnderline"/>
        </w:rPr>
        <w:t xml:space="preserve"> </w:t>
      </w:r>
      <w:r w:rsidRPr="00F31E5E">
        <w:rPr>
          <w:rStyle w:val="StyleUnderline"/>
          <w:vanish/>
        </w:rPr>
        <w:t>that</w:t>
      </w:r>
      <w:r w:rsidRPr="00F31E5E">
        <w:rPr>
          <w:rStyle w:val="StyleUnderline"/>
        </w:rPr>
        <w:t xml:space="preserve"> </w:t>
      </w:r>
      <w:r w:rsidRPr="00F31E5E">
        <w:rPr>
          <w:rStyle w:val="StyleUnderline"/>
          <w:vanish/>
        </w:rPr>
        <w:t>would</w:t>
      </w:r>
      <w:r w:rsidRPr="00F31E5E">
        <w:rPr>
          <w:rStyle w:val="StyleUnderline"/>
        </w:rPr>
        <w:t xml:space="preserve"> </w:t>
      </w:r>
      <w:r w:rsidRPr="00F31E5E">
        <w:rPr>
          <w:rStyle w:val="StyleUnderline"/>
          <w:vanish/>
        </w:rPr>
        <w:t>last</w:t>
      </w:r>
      <w:r w:rsidRPr="00F31E5E">
        <w:rPr>
          <w:rStyle w:val="StyleUnderline"/>
        </w:rPr>
        <w:t xml:space="preserve"> </w:t>
      </w:r>
      <w:r w:rsidRPr="00F31E5E">
        <w:rPr>
          <w:rStyle w:val="StyleUnderline"/>
          <w:highlight w:val="cyan"/>
        </w:rPr>
        <w:t>for decades</w:t>
      </w:r>
      <w:r w:rsidRPr="00F31E5E">
        <w:rPr>
          <w:rStyle w:val="StyleUnderline"/>
          <w:vanish/>
        </w:rPr>
        <w:t>.</w:t>
      </w:r>
      <w:r w:rsidRPr="00F31E5E">
        <w:rPr>
          <w:rStyle w:val="StyleUnderline"/>
        </w:rPr>
        <w:t xml:space="preserve"> </w:t>
      </w:r>
      <w:r w:rsidRPr="00F31E5E">
        <w:rPr>
          <w:vanish/>
          <w:sz w:val="12"/>
        </w:rPr>
        <w:t>Yet</w:t>
      </w:r>
      <w:r w:rsidRPr="00F31E5E">
        <w:rPr>
          <w:sz w:val="12"/>
        </w:rPr>
        <w:t xml:space="preserve"> </w:t>
      </w:r>
      <w:r w:rsidRPr="00F31E5E">
        <w:rPr>
          <w:vanish/>
          <w:sz w:val="12"/>
        </w:rPr>
        <w:t>the</w:t>
      </w:r>
      <w:r w:rsidRPr="00F31E5E">
        <w:rPr>
          <w:sz w:val="12"/>
        </w:rPr>
        <w:t xml:space="preserve"> </w:t>
      </w:r>
      <w:r w:rsidRPr="00F31E5E">
        <w:rPr>
          <w:vanish/>
          <w:sz w:val="12"/>
        </w:rPr>
        <w:t>political</w:t>
      </w:r>
      <w:r w:rsidRPr="00F31E5E">
        <w:rPr>
          <w:sz w:val="12"/>
        </w:rPr>
        <w:t xml:space="preserve"> </w:t>
      </w:r>
      <w:r w:rsidRPr="00F31E5E">
        <w:rPr>
          <w:vanish/>
          <w:sz w:val="12"/>
        </w:rPr>
        <w:t>and</w:t>
      </w:r>
      <w:r w:rsidRPr="00F31E5E">
        <w:rPr>
          <w:sz w:val="12"/>
        </w:rPr>
        <w:t xml:space="preserve"> </w:t>
      </w:r>
      <w:r w:rsidRPr="00F31E5E">
        <w:rPr>
          <w:vanish/>
          <w:sz w:val="12"/>
        </w:rPr>
        <w:t>military</w:t>
      </w:r>
      <w:r w:rsidRPr="00F31E5E">
        <w:rPr>
          <w:sz w:val="12"/>
        </w:rPr>
        <w:t xml:space="preserve"> </w:t>
      </w:r>
      <w:r w:rsidRPr="00F31E5E">
        <w:rPr>
          <w:vanish/>
          <w:sz w:val="12"/>
        </w:rPr>
        <w:t>leaders</w:t>
      </w:r>
      <w:r w:rsidRPr="00F31E5E">
        <w:rPr>
          <w:sz w:val="12"/>
        </w:rPr>
        <w:t xml:space="preserve"> </w:t>
      </w:r>
      <w:r w:rsidRPr="00F31E5E">
        <w:rPr>
          <w:vanish/>
          <w:sz w:val="12"/>
        </w:rPr>
        <w:t>who</w:t>
      </w:r>
      <w:r w:rsidRPr="00F31E5E">
        <w:rPr>
          <w:sz w:val="12"/>
        </w:rPr>
        <w:t xml:space="preserve"> </w:t>
      </w:r>
      <w:r w:rsidRPr="00F31E5E">
        <w:rPr>
          <w:vanish/>
          <w:sz w:val="12"/>
        </w:rPr>
        <w:t>control</w:t>
      </w:r>
      <w:r w:rsidRPr="00F31E5E">
        <w:rPr>
          <w:sz w:val="12"/>
        </w:rPr>
        <w:t xml:space="preserve"> </w:t>
      </w:r>
      <w:r w:rsidRPr="00F31E5E">
        <w:rPr>
          <w:vanish/>
          <w:sz w:val="12"/>
        </w:rPr>
        <w:t>nuclear</w:t>
      </w:r>
      <w:r w:rsidRPr="00F31E5E">
        <w:rPr>
          <w:sz w:val="12"/>
        </w:rPr>
        <w:t xml:space="preserve"> </w:t>
      </w:r>
      <w:r w:rsidRPr="00F31E5E">
        <w:rPr>
          <w:vanish/>
          <w:sz w:val="12"/>
        </w:rPr>
        <w:t>weapons</w:t>
      </w:r>
      <w:r w:rsidRPr="00F31E5E">
        <w:rPr>
          <w:sz w:val="12"/>
        </w:rPr>
        <w:t xml:space="preserve"> </w:t>
      </w:r>
      <w:r w:rsidRPr="00F31E5E">
        <w:rPr>
          <w:vanish/>
          <w:sz w:val="12"/>
        </w:rPr>
        <w:t>strictly</w:t>
      </w:r>
      <w:r w:rsidRPr="00F31E5E">
        <w:rPr>
          <w:sz w:val="12"/>
        </w:rPr>
        <w:t xml:space="preserve"> </w:t>
      </w:r>
      <w:r w:rsidRPr="00F31E5E">
        <w:rPr>
          <w:vanish/>
          <w:sz w:val="12"/>
        </w:rPr>
        <w:t>avoid</w:t>
      </w:r>
      <w:r w:rsidRPr="00F31E5E">
        <w:rPr>
          <w:sz w:val="12"/>
        </w:rPr>
        <w:t xml:space="preserve"> </w:t>
      </w:r>
      <w:r w:rsidRPr="00F31E5E">
        <w:rPr>
          <w:vanish/>
          <w:sz w:val="12"/>
        </w:rPr>
        <w:t>any</w:t>
      </w:r>
      <w:r w:rsidRPr="00F31E5E">
        <w:rPr>
          <w:sz w:val="12"/>
        </w:rPr>
        <w:t xml:space="preserve"> </w:t>
      </w:r>
      <w:r w:rsidRPr="00F31E5E">
        <w:rPr>
          <w:vanish/>
          <w:sz w:val="12"/>
        </w:rPr>
        <w:t>direct</w:t>
      </w:r>
      <w:r w:rsidRPr="00F31E5E">
        <w:rPr>
          <w:sz w:val="12"/>
        </w:rPr>
        <w:t xml:space="preserve"> </w:t>
      </w:r>
      <w:r w:rsidRPr="00F31E5E">
        <w:rPr>
          <w:vanish/>
          <w:sz w:val="12"/>
        </w:rPr>
        <w:t>public</w:t>
      </w:r>
      <w:r w:rsidRPr="00F31E5E">
        <w:rPr>
          <w:sz w:val="12"/>
        </w:rPr>
        <w:t xml:space="preserve"> </w:t>
      </w:r>
      <w:r w:rsidRPr="00F31E5E">
        <w:rPr>
          <w:vanish/>
          <w:sz w:val="12"/>
        </w:rPr>
        <w:t>discussion</w:t>
      </w:r>
      <w:r w:rsidRPr="00F31E5E">
        <w:rPr>
          <w:sz w:val="12"/>
        </w:rPr>
        <w:t xml:space="preserve"> </w:t>
      </w:r>
      <w:r w:rsidRPr="00F31E5E">
        <w:rPr>
          <w:vanish/>
          <w:sz w:val="12"/>
        </w:rPr>
        <w:t>of</w:t>
      </w:r>
      <w:r w:rsidRPr="00F31E5E">
        <w:rPr>
          <w:sz w:val="12"/>
        </w:rPr>
        <w:t xml:space="preserve"> </w:t>
      </w:r>
      <w:r w:rsidRPr="00F31E5E">
        <w:rPr>
          <w:vanish/>
          <w:sz w:val="12"/>
        </w:rPr>
        <w:t>the</w:t>
      </w:r>
      <w:r w:rsidRPr="00F31E5E">
        <w:rPr>
          <w:sz w:val="12"/>
        </w:rPr>
        <w:t xml:space="preserve"> </w:t>
      </w:r>
      <w:r w:rsidRPr="00F31E5E">
        <w:rPr>
          <w:vanish/>
          <w:sz w:val="12"/>
        </w:rPr>
        <w:t>consequences</w:t>
      </w:r>
      <w:r w:rsidRPr="00F31E5E">
        <w:rPr>
          <w:sz w:val="12"/>
        </w:rPr>
        <w:t xml:space="preserve"> </w:t>
      </w:r>
      <w:r w:rsidRPr="00F31E5E">
        <w:rPr>
          <w:vanish/>
          <w:sz w:val="12"/>
        </w:rPr>
        <w:t>of</w:t>
      </w:r>
      <w:r w:rsidRPr="00F31E5E">
        <w:rPr>
          <w:sz w:val="12"/>
        </w:rPr>
        <w:t xml:space="preserve"> </w:t>
      </w:r>
      <w:r w:rsidRPr="00F31E5E">
        <w:rPr>
          <w:vanish/>
          <w:sz w:val="12"/>
        </w:rPr>
        <w:t>nuclear</w:t>
      </w:r>
      <w:r w:rsidRPr="00F31E5E">
        <w:rPr>
          <w:sz w:val="12"/>
        </w:rPr>
        <w:t xml:space="preserve"> </w:t>
      </w:r>
      <w:r w:rsidRPr="00F31E5E">
        <w:rPr>
          <w:vanish/>
          <w:sz w:val="12"/>
        </w:rPr>
        <w:t>war.</w:t>
      </w:r>
      <w:r w:rsidRPr="00F31E5E">
        <w:rPr>
          <w:sz w:val="12"/>
        </w:rPr>
        <w:t xml:space="preserve"> </w:t>
      </w:r>
      <w:r w:rsidRPr="00F31E5E">
        <w:rPr>
          <w:vanish/>
          <w:sz w:val="12"/>
        </w:rPr>
        <w:t>They</w:t>
      </w:r>
      <w:r w:rsidRPr="00F31E5E">
        <w:rPr>
          <w:sz w:val="12"/>
        </w:rPr>
        <w:t xml:space="preserve"> </w:t>
      </w:r>
      <w:r w:rsidRPr="00F31E5E">
        <w:rPr>
          <w:vanish/>
          <w:sz w:val="12"/>
        </w:rPr>
        <w:t>do</w:t>
      </w:r>
      <w:r w:rsidRPr="00F31E5E">
        <w:rPr>
          <w:sz w:val="12"/>
        </w:rPr>
        <w:t xml:space="preserve"> </w:t>
      </w:r>
      <w:r w:rsidRPr="00F31E5E">
        <w:rPr>
          <w:vanish/>
          <w:sz w:val="12"/>
        </w:rPr>
        <w:t>so</w:t>
      </w:r>
      <w:r w:rsidRPr="00F31E5E">
        <w:rPr>
          <w:sz w:val="12"/>
        </w:rPr>
        <w:t xml:space="preserve"> </w:t>
      </w:r>
      <w:r w:rsidRPr="00F31E5E">
        <w:rPr>
          <w:vanish/>
          <w:sz w:val="12"/>
        </w:rPr>
        <w:t>by</w:t>
      </w:r>
      <w:r w:rsidRPr="00F31E5E">
        <w:rPr>
          <w:sz w:val="12"/>
        </w:rPr>
        <w:t xml:space="preserve"> </w:t>
      </w:r>
      <w:r w:rsidRPr="00F31E5E">
        <w:rPr>
          <w:vanish/>
          <w:sz w:val="12"/>
        </w:rPr>
        <w:t>arguing</w:t>
      </w:r>
      <w:r w:rsidRPr="00F31E5E">
        <w:rPr>
          <w:sz w:val="12"/>
        </w:rPr>
        <w:t xml:space="preserve"> </w:t>
      </w:r>
      <w:r w:rsidRPr="00F31E5E">
        <w:rPr>
          <w:vanish/>
          <w:sz w:val="12"/>
        </w:rPr>
        <w:t>that</w:t>
      </w:r>
      <w:r w:rsidRPr="00F31E5E">
        <w:rPr>
          <w:sz w:val="12"/>
        </w:rPr>
        <w:t xml:space="preserve"> </w:t>
      </w:r>
      <w:r w:rsidRPr="00F31E5E">
        <w:rPr>
          <w:vanish/>
          <w:sz w:val="12"/>
        </w:rPr>
        <w:t>nuclear</w:t>
      </w:r>
      <w:r w:rsidRPr="00F31E5E">
        <w:rPr>
          <w:sz w:val="12"/>
        </w:rPr>
        <w:t xml:space="preserve"> </w:t>
      </w:r>
      <w:r w:rsidRPr="00F31E5E">
        <w:rPr>
          <w:vanish/>
          <w:sz w:val="12"/>
        </w:rPr>
        <w:t>weapons</w:t>
      </w:r>
      <w:r w:rsidRPr="00F31E5E">
        <w:rPr>
          <w:sz w:val="12"/>
        </w:rPr>
        <w:t xml:space="preserve"> </w:t>
      </w:r>
      <w:r w:rsidRPr="00F31E5E">
        <w:rPr>
          <w:vanish/>
          <w:sz w:val="12"/>
        </w:rPr>
        <w:t>are</w:t>
      </w:r>
      <w:r w:rsidRPr="00F31E5E">
        <w:rPr>
          <w:sz w:val="12"/>
        </w:rPr>
        <w:t xml:space="preserve"> </w:t>
      </w:r>
      <w:r w:rsidRPr="00F31E5E">
        <w:rPr>
          <w:vanish/>
          <w:sz w:val="12"/>
        </w:rPr>
        <w:t>not</w:t>
      </w:r>
      <w:r w:rsidRPr="00F31E5E">
        <w:rPr>
          <w:sz w:val="12"/>
        </w:rPr>
        <w:t xml:space="preserve"> </w:t>
      </w:r>
      <w:r w:rsidRPr="00F31E5E">
        <w:rPr>
          <w:vanish/>
          <w:sz w:val="12"/>
        </w:rPr>
        <w:t>intended</w:t>
      </w:r>
      <w:r w:rsidRPr="00F31E5E">
        <w:rPr>
          <w:sz w:val="12"/>
        </w:rPr>
        <w:t xml:space="preserve"> </w:t>
      </w:r>
      <w:r w:rsidRPr="00F31E5E">
        <w:rPr>
          <w:vanish/>
          <w:sz w:val="12"/>
        </w:rPr>
        <w:t>to</w:t>
      </w:r>
      <w:r w:rsidRPr="00F31E5E">
        <w:rPr>
          <w:sz w:val="12"/>
        </w:rPr>
        <w:t xml:space="preserve"> </w:t>
      </w:r>
      <w:r w:rsidRPr="00F31E5E">
        <w:rPr>
          <w:vanish/>
          <w:sz w:val="12"/>
        </w:rPr>
        <w:t>be</w:t>
      </w:r>
      <w:r w:rsidRPr="00F31E5E">
        <w:rPr>
          <w:sz w:val="12"/>
        </w:rPr>
        <w:t xml:space="preserve"> </w:t>
      </w:r>
      <w:r w:rsidRPr="00F31E5E">
        <w:rPr>
          <w:vanish/>
          <w:sz w:val="12"/>
        </w:rPr>
        <w:t>used,</w:t>
      </w:r>
      <w:r w:rsidRPr="00F31E5E">
        <w:rPr>
          <w:sz w:val="12"/>
        </w:rPr>
        <w:t xml:space="preserve"> </w:t>
      </w:r>
      <w:r w:rsidRPr="00F31E5E">
        <w:rPr>
          <w:vanish/>
          <w:sz w:val="12"/>
        </w:rPr>
        <w:t>but</w:t>
      </w:r>
      <w:r w:rsidRPr="00F31E5E">
        <w:rPr>
          <w:sz w:val="12"/>
        </w:rPr>
        <w:t xml:space="preserve"> </w:t>
      </w:r>
      <w:r w:rsidRPr="00F31E5E">
        <w:rPr>
          <w:vanish/>
          <w:sz w:val="12"/>
        </w:rPr>
        <w:t>only</w:t>
      </w:r>
      <w:r w:rsidRPr="00F31E5E">
        <w:rPr>
          <w:sz w:val="12"/>
        </w:rPr>
        <w:t xml:space="preserve"> </w:t>
      </w:r>
      <w:r w:rsidRPr="00F31E5E">
        <w:rPr>
          <w:vanish/>
          <w:sz w:val="12"/>
        </w:rPr>
        <w:t>to</w:t>
      </w:r>
      <w:r w:rsidRPr="00F31E5E">
        <w:rPr>
          <w:sz w:val="12"/>
        </w:rPr>
        <w:t xml:space="preserve"> </w:t>
      </w:r>
      <w:r w:rsidRPr="00F31E5E">
        <w:rPr>
          <w:vanish/>
          <w:sz w:val="12"/>
        </w:rPr>
        <w:t>deter.</w:t>
      </w:r>
      <w:r w:rsidRPr="00F31E5E">
        <w:rPr>
          <w:sz w:val="12"/>
        </w:rPr>
        <w:t xml:space="preserve"> </w:t>
      </w:r>
      <w:r w:rsidRPr="00F31E5E">
        <w:rPr>
          <w:vanish/>
          <w:sz w:val="12"/>
        </w:rPr>
        <w:t>Remarkably,</w:t>
      </w:r>
      <w:r w:rsidRPr="00F31E5E">
        <w:rPr>
          <w:sz w:val="12"/>
        </w:rPr>
        <w:t xml:space="preserve"> </w:t>
      </w:r>
      <w:r w:rsidRPr="00F31E5E">
        <w:rPr>
          <w:vanish/>
          <w:sz w:val="12"/>
        </w:rPr>
        <w:t>the</w:t>
      </w:r>
      <w:r w:rsidRPr="00F31E5E">
        <w:rPr>
          <w:sz w:val="12"/>
        </w:rPr>
        <w:t xml:space="preserve"> </w:t>
      </w:r>
      <w:r w:rsidRPr="00F31E5E">
        <w:rPr>
          <w:vanish/>
          <w:sz w:val="12"/>
        </w:rPr>
        <w:t>leaders</w:t>
      </w:r>
      <w:r w:rsidRPr="00F31E5E">
        <w:rPr>
          <w:sz w:val="12"/>
        </w:rPr>
        <w:t xml:space="preserve"> </w:t>
      </w:r>
      <w:r w:rsidRPr="00F31E5E">
        <w:rPr>
          <w:vanish/>
          <w:sz w:val="12"/>
        </w:rPr>
        <w:t>of</w:t>
      </w:r>
      <w:r w:rsidRPr="00F31E5E">
        <w:rPr>
          <w:sz w:val="12"/>
        </w:rPr>
        <w:t xml:space="preserve"> </w:t>
      </w:r>
      <w:r w:rsidRPr="00F31E5E">
        <w:rPr>
          <w:vanish/>
          <w:sz w:val="12"/>
        </w:rPr>
        <w:t>the</w:t>
      </w:r>
      <w:r w:rsidRPr="00F31E5E">
        <w:rPr>
          <w:sz w:val="12"/>
        </w:rPr>
        <w:t xml:space="preserve"> </w:t>
      </w:r>
      <w:r w:rsidRPr="00F31E5E">
        <w:rPr>
          <w:vanish/>
          <w:sz w:val="12"/>
        </w:rPr>
        <w:t>Nuclear</w:t>
      </w:r>
      <w:r w:rsidRPr="00F31E5E">
        <w:rPr>
          <w:sz w:val="12"/>
        </w:rPr>
        <w:t xml:space="preserve"> </w:t>
      </w:r>
      <w:r w:rsidRPr="00F31E5E">
        <w:rPr>
          <w:vanish/>
          <w:sz w:val="12"/>
        </w:rPr>
        <w:t>Weapon</w:t>
      </w:r>
      <w:r w:rsidRPr="00F31E5E">
        <w:rPr>
          <w:sz w:val="12"/>
        </w:rPr>
        <w:t xml:space="preserve"> </w:t>
      </w:r>
      <w:r w:rsidRPr="00F31E5E">
        <w:rPr>
          <w:vanish/>
          <w:sz w:val="12"/>
        </w:rPr>
        <w:t>States</w:t>
      </w:r>
      <w:r w:rsidRPr="00F31E5E">
        <w:rPr>
          <w:sz w:val="12"/>
        </w:rPr>
        <w:t xml:space="preserve"> </w:t>
      </w:r>
      <w:r w:rsidRPr="00F31E5E">
        <w:rPr>
          <w:vanish/>
          <w:sz w:val="12"/>
        </w:rPr>
        <w:t>have</w:t>
      </w:r>
      <w:r w:rsidRPr="00F31E5E">
        <w:rPr>
          <w:sz w:val="12"/>
        </w:rPr>
        <w:t xml:space="preserve"> </w:t>
      </w:r>
      <w:r w:rsidRPr="00F31E5E">
        <w:rPr>
          <w:vanish/>
          <w:sz w:val="12"/>
        </w:rPr>
        <w:t>chosen</w:t>
      </w:r>
      <w:r w:rsidRPr="00F31E5E">
        <w:rPr>
          <w:sz w:val="12"/>
        </w:rPr>
        <w:t xml:space="preserve"> </w:t>
      </w:r>
      <w:r w:rsidRPr="00F31E5E">
        <w:rPr>
          <w:vanish/>
          <w:sz w:val="12"/>
        </w:rPr>
        <w:t>to</w:t>
      </w:r>
      <w:r w:rsidRPr="00F31E5E">
        <w:rPr>
          <w:sz w:val="12"/>
        </w:rPr>
        <w:t xml:space="preserve"> </w:t>
      </w:r>
      <w:r w:rsidRPr="00F31E5E">
        <w:rPr>
          <w:vanish/>
          <w:sz w:val="12"/>
        </w:rPr>
        <w:t>ignore</w:t>
      </w:r>
      <w:r w:rsidRPr="00F31E5E">
        <w:rPr>
          <w:sz w:val="12"/>
        </w:rPr>
        <w:t xml:space="preserve"> </w:t>
      </w:r>
      <w:r w:rsidRPr="00F31E5E">
        <w:rPr>
          <w:vanish/>
          <w:sz w:val="12"/>
        </w:rPr>
        <w:t>the</w:t>
      </w:r>
      <w:r w:rsidRPr="00F31E5E">
        <w:rPr>
          <w:sz w:val="12"/>
        </w:rPr>
        <w:t xml:space="preserve"> </w:t>
      </w:r>
      <w:r w:rsidRPr="00F31E5E">
        <w:rPr>
          <w:vanish/>
          <w:sz w:val="12"/>
        </w:rPr>
        <w:t>authoritative,</w:t>
      </w:r>
      <w:r w:rsidRPr="00F31E5E">
        <w:rPr>
          <w:sz w:val="12"/>
        </w:rPr>
        <w:t xml:space="preserve"> </w:t>
      </w:r>
      <w:r w:rsidRPr="00F31E5E">
        <w:rPr>
          <w:vanish/>
          <w:sz w:val="12"/>
        </w:rPr>
        <w:t>long-standing</w:t>
      </w:r>
      <w:r w:rsidRPr="00F31E5E">
        <w:rPr>
          <w:sz w:val="12"/>
        </w:rPr>
        <w:t xml:space="preserve"> </w:t>
      </w:r>
      <w:r w:rsidRPr="00F31E5E">
        <w:rPr>
          <w:vanish/>
          <w:sz w:val="12"/>
        </w:rPr>
        <w:t>scientific</w:t>
      </w:r>
      <w:r w:rsidRPr="00F31E5E">
        <w:rPr>
          <w:sz w:val="12"/>
        </w:rPr>
        <w:t xml:space="preserve"> </w:t>
      </w:r>
      <w:r w:rsidRPr="00F31E5E">
        <w:rPr>
          <w:vanish/>
          <w:sz w:val="12"/>
        </w:rPr>
        <w:t>research</w:t>
      </w:r>
      <w:r w:rsidRPr="00F31E5E">
        <w:rPr>
          <w:sz w:val="12"/>
        </w:rPr>
        <w:t xml:space="preserve"> </w:t>
      </w:r>
      <w:r w:rsidRPr="00F31E5E">
        <w:rPr>
          <w:vanish/>
          <w:sz w:val="12"/>
        </w:rPr>
        <w:t>done</w:t>
      </w:r>
      <w:r w:rsidRPr="00F31E5E">
        <w:rPr>
          <w:sz w:val="12"/>
        </w:rPr>
        <w:t xml:space="preserve"> </w:t>
      </w:r>
      <w:r w:rsidRPr="00F31E5E">
        <w:rPr>
          <w:vanish/>
          <w:sz w:val="12"/>
        </w:rPr>
        <w:t>by</w:t>
      </w:r>
      <w:r w:rsidRPr="00F31E5E">
        <w:rPr>
          <w:sz w:val="12"/>
        </w:rPr>
        <w:t xml:space="preserve"> </w:t>
      </w:r>
      <w:r w:rsidRPr="00F31E5E">
        <w:rPr>
          <w:vanish/>
          <w:sz w:val="12"/>
        </w:rPr>
        <w:t>the</w:t>
      </w:r>
      <w:r w:rsidRPr="00F31E5E">
        <w:rPr>
          <w:sz w:val="12"/>
        </w:rPr>
        <w:t xml:space="preserve"> </w:t>
      </w:r>
      <w:r w:rsidRPr="00F31E5E">
        <w:rPr>
          <w:vanish/>
          <w:sz w:val="12"/>
        </w:rPr>
        <w:t>climatologists,</w:t>
      </w:r>
      <w:r w:rsidRPr="00F31E5E">
        <w:rPr>
          <w:sz w:val="12"/>
        </w:rPr>
        <w:t xml:space="preserve"> </w:t>
      </w:r>
      <w:r w:rsidRPr="00F31E5E">
        <w:rPr>
          <w:rStyle w:val="StyleUnderline"/>
          <w:vanish/>
        </w:rPr>
        <w:t>research</w:t>
      </w:r>
      <w:r w:rsidRPr="00F31E5E">
        <w:rPr>
          <w:sz w:val="12"/>
        </w:rPr>
        <w:t xml:space="preserve"> </w:t>
      </w:r>
      <w:r w:rsidRPr="00F31E5E">
        <w:rPr>
          <w:vanish/>
          <w:sz w:val="12"/>
        </w:rPr>
        <w:t>that</w:t>
      </w:r>
      <w:r w:rsidRPr="00F31E5E">
        <w:rPr>
          <w:sz w:val="12"/>
        </w:rPr>
        <w:t xml:space="preserve"> </w:t>
      </w:r>
      <w:r w:rsidRPr="00F31E5E">
        <w:rPr>
          <w:rStyle w:val="StyleUnderline"/>
          <w:vanish/>
        </w:rPr>
        <w:t>predicts</w:t>
      </w:r>
      <w:r w:rsidRPr="00F31E5E">
        <w:rPr>
          <w:rStyle w:val="StyleUnderline"/>
        </w:rPr>
        <w:t xml:space="preserve"> </w:t>
      </w:r>
      <w:r w:rsidRPr="00F31E5E">
        <w:rPr>
          <w:rStyle w:val="StyleUnderline"/>
          <w:highlight w:val="cyan"/>
        </w:rPr>
        <w:t>virtually any nuclear war</w:t>
      </w:r>
      <w:r w:rsidRPr="00F31E5E">
        <w:rPr>
          <w:rStyle w:val="StyleUnderline"/>
          <w:vanish/>
        </w:rPr>
        <w:t>,</w:t>
      </w:r>
      <w:r w:rsidRPr="00F31E5E">
        <w:rPr>
          <w:rStyle w:val="StyleUnderline"/>
        </w:rPr>
        <w:t xml:space="preserve"> </w:t>
      </w:r>
      <w:r w:rsidRPr="00F31E5E">
        <w:rPr>
          <w:rStyle w:val="StyleUnderline"/>
          <w:vanish/>
        </w:rPr>
        <w:t>fought</w:t>
      </w:r>
      <w:r w:rsidRPr="00F31E5E">
        <w:rPr>
          <w:rStyle w:val="StyleUnderline"/>
        </w:rPr>
        <w:t xml:space="preserve"> </w:t>
      </w:r>
      <w:r w:rsidRPr="00F31E5E">
        <w:rPr>
          <w:rStyle w:val="StyleUnderline"/>
          <w:vanish/>
        </w:rPr>
        <w:t>with</w:t>
      </w:r>
      <w:r w:rsidRPr="00F31E5E">
        <w:rPr>
          <w:rStyle w:val="StyleUnderline"/>
        </w:rPr>
        <w:t xml:space="preserve"> </w:t>
      </w:r>
      <w:r w:rsidRPr="00F31E5E">
        <w:rPr>
          <w:rStyle w:val="StyleUnderline"/>
          <w:vanish/>
        </w:rPr>
        <w:t>even</w:t>
      </w:r>
      <w:r w:rsidRPr="00F31E5E">
        <w:rPr>
          <w:rStyle w:val="StyleUnderline"/>
        </w:rPr>
        <w:t xml:space="preserve"> </w:t>
      </w:r>
      <w:r w:rsidRPr="00F31E5E">
        <w:rPr>
          <w:rStyle w:val="StyleUnderline"/>
          <w:vanish/>
        </w:rPr>
        <w:t>a</w:t>
      </w:r>
      <w:r w:rsidRPr="00F31E5E">
        <w:rPr>
          <w:rStyle w:val="StyleUnderline"/>
        </w:rPr>
        <w:t xml:space="preserve"> </w:t>
      </w:r>
      <w:r w:rsidRPr="00F31E5E">
        <w:rPr>
          <w:rStyle w:val="StyleUnderline"/>
          <w:vanish/>
        </w:rPr>
        <w:t>fraction</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vanish/>
        </w:rPr>
        <w:t>the</w:t>
      </w:r>
      <w:r w:rsidRPr="00F31E5E">
        <w:rPr>
          <w:rStyle w:val="StyleUnderline"/>
        </w:rPr>
        <w:t xml:space="preserve"> </w:t>
      </w:r>
      <w:r w:rsidRPr="00F31E5E">
        <w:rPr>
          <w:rStyle w:val="StyleUnderline"/>
          <w:vanish/>
        </w:rPr>
        <w:t>operational</w:t>
      </w:r>
      <w:r w:rsidRPr="00F31E5E">
        <w:rPr>
          <w:rStyle w:val="StyleUnderline"/>
        </w:rPr>
        <w:t xml:space="preserve"> </w:t>
      </w:r>
      <w:r w:rsidRPr="00F31E5E">
        <w:rPr>
          <w:rStyle w:val="StyleUnderline"/>
          <w:vanish/>
        </w:rPr>
        <w:t>and</w:t>
      </w:r>
      <w:r w:rsidRPr="00F31E5E">
        <w:rPr>
          <w:rStyle w:val="StyleUnderline"/>
        </w:rPr>
        <w:t xml:space="preserve"> </w:t>
      </w:r>
      <w:r w:rsidRPr="00F31E5E">
        <w:rPr>
          <w:rStyle w:val="StyleUnderline"/>
          <w:vanish/>
        </w:rPr>
        <w:t>deployed</w:t>
      </w:r>
      <w:r w:rsidRPr="00F31E5E">
        <w:rPr>
          <w:rStyle w:val="StyleUnderline"/>
        </w:rPr>
        <w:t xml:space="preserve"> </w:t>
      </w:r>
      <w:r w:rsidRPr="00F31E5E">
        <w:rPr>
          <w:rStyle w:val="StyleUnderline"/>
          <w:vanish/>
        </w:rPr>
        <w:t>nuclear</w:t>
      </w:r>
      <w:r w:rsidRPr="00F31E5E">
        <w:rPr>
          <w:rStyle w:val="StyleUnderline"/>
        </w:rPr>
        <w:t xml:space="preserve"> </w:t>
      </w:r>
      <w:r w:rsidRPr="00F31E5E">
        <w:rPr>
          <w:rStyle w:val="StyleUnderline"/>
          <w:vanish/>
        </w:rPr>
        <w:t>arsenals,</w:t>
      </w:r>
      <w:r w:rsidRPr="00F31E5E">
        <w:rPr>
          <w:rStyle w:val="StyleUnderline"/>
        </w:rPr>
        <w:t xml:space="preserve"> </w:t>
      </w:r>
      <w:r w:rsidRPr="00F31E5E">
        <w:rPr>
          <w:rStyle w:val="StyleUnderline"/>
          <w:highlight w:val="cyan"/>
        </w:rPr>
        <w:t xml:space="preserve">will leave the Earth </w:t>
      </w:r>
      <w:r w:rsidRPr="00F31E5E">
        <w:rPr>
          <w:rStyle w:val="StyleUnderline"/>
          <w:vanish/>
        </w:rPr>
        <w:t>essentially</w:t>
      </w:r>
      <w:r w:rsidRPr="00F31E5E">
        <w:rPr>
          <w:rStyle w:val="StyleUnderline"/>
        </w:rPr>
        <w:t xml:space="preserve"> </w:t>
      </w:r>
      <w:r w:rsidRPr="00F31E5E">
        <w:rPr>
          <w:rStyle w:val="StyleUnderline"/>
          <w:highlight w:val="cyan"/>
        </w:rPr>
        <w:t>uninhabitable</w:t>
      </w:r>
      <w:r w:rsidRPr="00F31E5E">
        <w:rPr>
          <w:rStyle w:val="StyleUnderline"/>
          <w:vanish/>
        </w:rPr>
        <w:t>.</w:t>
      </w:r>
    </w:p>
    <w:p w14:paraId="19F90516" w14:textId="77777777" w:rsidR="00DA0228" w:rsidRPr="00F31E5E" w:rsidRDefault="00DA0228" w:rsidP="00DA0228">
      <w:pPr>
        <w:rPr>
          <w:rFonts w:asciiTheme="majorHAnsi" w:hAnsiTheme="majorHAnsi" w:cstheme="majorHAnsi"/>
        </w:rPr>
      </w:pPr>
    </w:p>
    <w:p w14:paraId="0144DD82" w14:textId="77777777" w:rsidR="00DA0228" w:rsidRPr="00F31E5E" w:rsidRDefault="00DA0228" w:rsidP="00DA0228">
      <w:pPr>
        <w:pStyle w:val="Heading2"/>
      </w:pPr>
      <w:r w:rsidRPr="00F31E5E">
        <w:lastRenderedPageBreak/>
        <w:t>Innovation</w:t>
      </w:r>
    </w:p>
    <w:p w14:paraId="49F286C3" w14:textId="77777777" w:rsidR="00DA0228" w:rsidRPr="00F31E5E" w:rsidRDefault="00DA0228" w:rsidP="00DA0228">
      <w:pPr>
        <w:pStyle w:val="Heading4"/>
        <w:rPr>
          <w:rFonts w:asciiTheme="majorHAnsi" w:hAnsiTheme="majorHAnsi" w:cstheme="majorHAnsi"/>
          <w:u w:val="single"/>
        </w:rPr>
      </w:pPr>
      <w:r w:rsidRPr="00F31E5E">
        <w:rPr>
          <w:rFonts w:asciiTheme="majorHAnsi" w:hAnsiTheme="majorHAnsi" w:cstheme="majorHAnsi"/>
        </w:rPr>
        <w:t xml:space="preserve">IP protection is </w:t>
      </w:r>
      <w:r w:rsidRPr="00F31E5E">
        <w:rPr>
          <w:rFonts w:asciiTheme="majorHAnsi" w:hAnsiTheme="majorHAnsi" w:cstheme="majorHAnsi"/>
          <w:u w:val="single"/>
        </w:rPr>
        <w:t>critical</w:t>
      </w:r>
      <w:r w:rsidRPr="00F31E5E">
        <w:rPr>
          <w:rFonts w:asciiTheme="majorHAnsi" w:hAnsiTheme="majorHAnsi" w:cstheme="majorHAnsi"/>
        </w:rPr>
        <w:t xml:space="preserve"> to innovation – it incentivizes risk-taking by boosting investments </w:t>
      </w:r>
    </w:p>
    <w:p w14:paraId="7828CC11" w14:textId="77777777" w:rsidR="00DA0228" w:rsidRPr="00F31E5E" w:rsidRDefault="00DA0228" w:rsidP="00DA0228">
      <w:pPr>
        <w:rPr>
          <w:rStyle w:val="Style13ptBold"/>
          <w:rFonts w:asciiTheme="majorHAnsi" w:hAnsiTheme="majorHAnsi" w:cstheme="majorHAnsi"/>
          <w:b w:val="0"/>
          <w:bCs w:val="0"/>
        </w:rPr>
      </w:pPr>
      <w:r w:rsidRPr="00F31E5E">
        <w:rPr>
          <w:rStyle w:val="Style13ptBold"/>
          <w:rFonts w:asciiTheme="majorHAnsi" w:hAnsiTheme="majorHAnsi" w:cstheme="majorHAnsi"/>
        </w:rPr>
        <w:t xml:space="preserve">Ezell and Cory 19 </w:t>
      </w:r>
      <w:r w:rsidRPr="00F31E5E">
        <w:rPr>
          <w:rStyle w:val="Style13ptBold"/>
          <w:rFonts w:asciiTheme="majorHAnsi" w:hAnsiTheme="majorHAnsi" w:cstheme="majorHAnsi"/>
          <w:b w:val="0"/>
          <w:sz w:val="16"/>
          <w:szCs w:val="16"/>
        </w:rPr>
        <w:t xml:space="preserve">[(Stephen, </w:t>
      </w:r>
      <w:r w:rsidRPr="00F31E5E">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F31E5E">
        <w:rPr>
          <w:rStyle w:val="Style13ptBold"/>
          <w:rFonts w:asciiTheme="majorHAnsi" w:hAnsiTheme="majorHAnsi" w:cstheme="majorHAnsi"/>
          <w:b w:val="0"/>
          <w:sz w:val="16"/>
          <w:szCs w:val="16"/>
        </w:rPr>
        <w:t xml:space="preserve">and Nigel, </w:t>
      </w:r>
      <w:r w:rsidRPr="00F31E5E">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31E5E">
        <w:rPr>
          <w:rStyle w:val="Style13ptBold"/>
          <w:rFonts w:asciiTheme="majorHAnsi" w:hAnsiTheme="majorHAnsi" w:cstheme="majorHAnsi"/>
          <w:b w:val="0"/>
          <w:sz w:val="16"/>
          <w:szCs w:val="16"/>
        </w:rPr>
        <w:t>) “</w:t>
      </w:r>
      <w:r w:rsidRPr="00F31E5E">
        <w:rPr>
          <w:rFonts w:asciiTheme="majorHAnsi" w:hAnsiTheme="majorHAnsi" w:cstheme="majorHAnsi"/>
          <w:sz w:val="16"/>
          <w:szCs w:val="16"/>
        </w:rPr>
        <w:t>The Way Forward for Intellectual Property Internationally,” Information Technology and Innovation Foundation, 4/25/2019] TDI</w:t>
      </w:r>
    </w:p>
    <w:p w14:paraId="50299CB0" w14:textId="77777777" w:rsidR="00DA0228" w:rsidRPr="00F31E5E" w:rsidRDefault="00DA0228" w:rsidP="00DA0228">
      <w:pPr>
        <w:rPr>
          <w:rFonts w:asciiTheme="majorHAnsi" w:hAnsiTheme="majorHAnsi" w:cstheme="majorHAnsi"/>
          <w:sz w:val="12"/>
        </w:rPr>
      </w:pPr>
      <w:r w:rsidRPr="00F31E5E">
        <w:rPr>
          <w:rStyle w:val="StyleUnderline"/>
          <w:rFonts w:asciiTheme="majorHAnsi" w:hAnsiTheme="majorHAnsi" w:cstheme="majorHAnsi"/>
          <w:highlight w:val="cyan"/>
        </w:rPr>
        <w:t>IPR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reforms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also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 xml:space="preserve">introduce </w:t>
      </w:r>
      <w:r w:rsidRPr="00F31E5E">
        <w:rPr>
          <w:rStyle w:val="Emphasis"/>
          <w:rFonts w:asciiTheme="majorHAnsi" w:hAnsiTheme="majorHAnsi" w:cstheme="majorHAnsi"/>
          <w:highlight w:val="cyan"/>
        </w:rPr>
        <w:t>strong incentives 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domestic</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innovation</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Sherwood</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using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case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studies from 18 developing countries</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concluded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Emphasis"/>
          <w:rFonts w:asciiTheme="majorHAnsi" w:hAnsiTheme="majorHAnsi" w:cstheme="majorHAnsi"/>
          <w:highlight w:val="cyan"/>
        </w:rPr>
        <w:t>poor provision of i</w:t>
      </w:r>
      <w:r w:rsidRPr="00F31E5E">
        <w:rPr>
          <w:rStyle w:val="Emphasis"/>
          <w:rFonts w:asciiTheme="majorHAnsi" w:hAnsiTheme="majorHAnsi" w:cstheme="majorHAnsi"/>
          <w:vanish/>
        </w:rPr>
        <w:t>ntellectual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w:t>
      </w:r>
      <w:r w:rsidRPr="00F31E5E">
        <w:rPr>
          <w:rStyle w:val="Emphasis"/>
          <w:rFonts w:asciiTheme="majorHAnsi" w:hAnsiTheme="majorHAnsi" w:cstheme="majorHAnsi"/>
          <w:vanish/>
        </w:rPr>
        <w:t>roperty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rights deters local innovation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risk-taking</w:t>
      </w:r>
      <w:r w:rsidRPr="00F31E5E">
        <w:rPr>
          <w:rFonts w:asciiTheme="majorHAnsi" w:hAnsiTheme="majorHAnsi" w:cstheme="majorHAnsi"/>
          <w:vanish/>
          <w:sz w:val="12"/>
        </w:rPr>
        <w:t>.47 In</w:t>
      </w:r>
      <w:r w:rsidRPr="00F31E5E">
        <w:rPr>
          <w:rFonts w:asciiTheme="majorHAnsi" w:hAnsiTheme="majorHAnsi" w:cstheme="majorHAnsi"/>
          <w:sz w:val="12"/>
        </w:rPr>
        <w:t xml:space="preserve"> </w:t>
      </w:r>
      <w:r w:rsidRPr="00F31E5E">
        <w:rPr>
          <w:rFonts w:asciiTheme="majorHAnsi" w:hAnsiTheme="majorHAnsi" w:cstheme="majorHAnsi"/>
          <w:vanish/>
          <w:sz w:val="12"/>
        </w:rPr>
        <w:t>contrast,</w:t>
      </w:r>
      <w:r w:rsidRPr="00F31E5E">
        <w:rPr>
          <w:rFonts w:asciiTheme="majorHAnsi" w:hAnsiTheme="majorHAnsi" w:cstheme="majorHAnsi"/>
          <w:sz w:val="12"/>
        </w:rPr>
        <w:t xml:space="preserve"> </w:t>
      </w:r>
      <w:r w:rsidRPr="00F31E5E">
        <w:rPr>
          <w:rStyle w:val="StyleUnderline"/>
          <w:rFonts w:asciiTheme="majorHAnsi" w:hAnsiTheme="majorHAnsi" w:cstheme="majorHAnsi"/>
          <w:highlight w:val="cyan"/>
        </w:rPr>
        <w:t>IPR reform has been associated with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increased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innovative activity</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measured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domestic</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patent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filings</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albeit</w:t>
      </w:r>
      <w:r w:rsidRPr="00F31E5E">
        <w:rPr>
          <w:rFonts w:asciiTheme="majorHAnsi" w:hAnsiTheme="majorHAnsi" w:cstheme="majorHAnsi"/>
          <w:sz w:val="12"/>
        </w:rPr>
        <w:t xml:space="preserve"> </w:t>
      </w:r>
      <w:r w:rsidRPr="00F31E5E">
        <w:rPr>
          <w:rFonts w:asciiTheme="majorHAnsi" w:hAnsiTheme="majorHAnsi" w:cstheme="majorHAnsi"/>
          <w:vanish/>
          <w:sz w:val="12"/>
        </w:rPr>
        <w:t>with</w:t>
      </w:r>
      <w:r w:rsidRPr="00F31E5E">
        <w:rPr>
          <w:rFonts w:asciiTheme="majorHAnsi" w:hAnsiTheme="majorHAnsi" w:cstheme="majorHAnsi"/>
          <w:sz w:val="12"/>
        </w:rPr>
        <w:t xml:space="preserve"> </w:t>
      </w:r>
      <w:r w:rsidRPr="00F31E5E">
        <w:rPr>
          <w:rFonts w:asciiTheme="majorHAnsi" w:hAnsiTheme="majorHAnsi" w:cstheme="majorHAnsi"/>
          <w:vanish/>
          <w:sz w:val="12"/>
        </w:rPr>
        <w:t>some</w:t>
      </w:r>
      <w:r w:rsidRPr="00F31E5E">
        <w:rPr>
          <w:rFonts w:asciiTheme="majorHAnsi" w:hAnsiTheme="majorHAnsi" w:cstheme="majorHAnsi"/>
          <w:sz w:val="12"/>
        </w:rPr>
        <w:t xml:space="preserve"> </w:t>
      </w:r>
      <w:r w:rsidRPr="00F31E5E">
        <w:rPr>
          <w:rFonts w:asciiTheme="majorHAnsi" w:hAnsiTheme="majorHAnsi" w:cstheme="majorHAnsi"/>
          <w:vanish/>
          <w:sz w:val="12"/>
        </w:rPr>
        <w:t>variation</w:t>
      </w:r>
      <w:r w:rsidRPr="00F31E5E">
        <w:rPr>
          <w:rFonts w:asciiTheme="majorHAnsi" w:hAnsiTheme="majorHAnsi" w:cstheme="majorHAnsi"/>
          <w:sz w:val="12"/>
        </w:rPr>
        <w:t xml:space="preserve"> </w:t>
      </w:r>
      <w:r w:rsidRPr="00F31E5E">
        <w:rPr>
          <w:rFonts w:asciiTheme="majorHAnsi" w:hAnsiTheme="majorHAnsi" w:cstheme="majorHAnsi"/>
          <w:vanish/>
          <w:sz w:val="12"/>
        </w:rPr>
        <w:t>across</w:t>
      </w:r>
      <w:r w:rsidRPr="00F31E5E">
        <w:rPr>
          <w:rFonts w:asciiTheme="majorHAnsi" w:hAnsiTheme="majorHAnsi" w:cstheme="majorHAnsi"/>
          <w:sz w:val="12"/>
        </w:rPr>
        <w:t xml:space="preserve"> </w:t>
      </w:r>
      <w:r w:rsidRPr="00F31E5E">
        <w:rPr>
          <w:rFonts w:asciiTheme="majorHAnsi" w:hAnsiTheme="majorHAnsi" w:cstheme="majorHAnsi"/>
          <w:vanish/>
          <w:sz w:val="12"/>
        </w:rPr>
        <w:t>countries</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sectors.48 For</w:t>
      </w:r>
      <w:r w:rsidRPr="00F31E5E">
        <w:rPr>
          <w:rFonts w:asciiTheme="majorHAnsi" w:hAnsiTheme="majorHAnsi" w:cstheme="majorHAnsi"/>
          <w:sz w:val="12"/>
        </w:rPr>
        <w:t xml:space="preserve"> </w:t>
      </w:r>
      <w:r w:rsidRPr="00F31E5E">
        <w:rPr>
          <w:rFonts w:asciiTheme="majorHAnsi" w:hAnsiTheme="majorHAnsi" w:cstheme="majorHAnsi"/>
          <w:vanish/>
          <w:sz w:val="12"/>
        </w:rPr>
        <w:t>example,</w:t>
      </w:r>
      <w:r w:rsidRPr="00F31E5E">
        <w:rPr>
          <w:rFonts w:asciiTheme="majorHAnsi" w:hAnsiTheme="majorHAnsi" w:cstheme="majorHAnsi"/>
          <w:sz w:val="12"/>
        </w:rPr>
        <w:t xml:space="preserve"> </w:t>
      </w:r>
      <w:r w:rsidRPr="00F31E5E">
        <w:rPr>
          <w:rFonts w:asciiTheme="majorHAnsi" w:hAnsiTheme="majorHAnsi" w:cstheme="majorHAnsi"/>
          <w:vanish/>
          <w:sz w:val="12"/>
        </w:rPr>
        <w:t>Ryan,</w:t>
      </w:r>
      <w:r w:rsidRPr="00F31E5E">
        <w:rPr>
          <w:rFonts w:asciiTheme="majorHAnsi" w:hAnsiTheme="majorHAnsi" w:cstheme="majorHAnsi"/>
          <w:sz w:val="12"/>
        </w:rPr>
        <w:t xml:space="preserve"> </w:t>
      </w:r>
      <w:r w:rsidRPr="00F31E5E">
        <w:rPr>
          <w:rFonts w:asciiTheme="majorHAnsi" w:hAnsiTheme="majorHAnsi" w:cstheme="majorHAnsi"/>
          <w:vanish/>
          <w:sz w:val="12"/>
          <w:szCs w:val="12"/>
        </w:rPr>
        <w:t>in</w:t>
      </w:r>
      <w:r w:rsidRPr="00F31E5E">
        <w:rPr>
          <w:rFonts w:asciiTheme="majorHAnsi" w:hAnsiTheme="majorHAnsi" w:cstheme="majorHAnsi"/>
          <w:sz w:val="12"/>
          <w:szCs w:val="12"/>
        </w:rPr>
        <w:t xml:space="preserve"> </w:t>
      </w:r>
      <w:r w:rsidRPr="00F31E5E">
        <w:rPr>
          <w:rStyle w:val="Emphasis"/>
          <w:rFonts w:asciiTheme="majorHAnsi" w:hAnsiTheme="majorHAnsi" w:cstheme="majorHAnsi"/>
          <w:vanish/>
        </w:rPr>
        <w:t>a</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study</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of</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biomedical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innovations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patent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reform</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Brazil,</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found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that</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patents provided incentives for innovation investments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and</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facilitated</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functioning of tech</w:t>
      </w:r>
      <w:r w:rsidRPr="00F31E5E">
        <w:rPr>
          <w:rStyle w:val="Emphasis"/>
          <w:rFonts w:asciiTheme="majorHAnsi" w:hAnsiTheme="majorHAnsi" w:cstheme="majorHAnsi"/>
          <w:vanish/>
        </w:rPr>
        <w:t>nology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market</w:t>
      </w:r>
      <w:r w:rsidRPr="00F31E5E">
        <w:rPr>
          <w:rStyle w:val="Emphasis"/>
          <w:rFonts w:asciiTheme="majorHAnsi" w:hAnsiTheme="majorHAnsi" w:cstheme="majorHAnsi"/>
          <w:vanish/>
        </w:rPr>
        <w:t>s</w:t>
      </w:r>
      <w:r w:rsidRPr="00F31E5E">
        <w:rPr>
          <w:rFonts w:asciiTheme="majorHAnsi" w:hAnsiTheme="majorHAnsi" w:cstheme="majorHAnsi"/>
          <w:vanish/>
          <w:sz w:val="12"/>
        </w:rPr>
        <w:t>.49 Park</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Lippoldt</w:t>
      </w:r>
      <w:r w:rsidRPr="00F31E5E">
        <w:rPr>
          <w:rFonts w:asciiTheme="majorHAnsi" w:hAnsiTheme="majorHAnsi" w:cstheme="majorHAnsi"/>
          <w:sz w:val="12"/>
        </w:rPr>
        <w:t xml:space="preserve"> </w:t>
      </w:r>
      <w:r w:rsidRPr="00F31E5E">
        <w:rPr>
          <w:rFonts w:asciiTheme="majorHAnsi" w:hAnsiTheme="majorHAnsi" w:cstheme="majorHAnsi"/>
          <w:vanish/>
          <w:sz w:val="12"/>
        </w:rPr>
        <w:t>also</w:t>
      </w:r>
      <w:r w:rsidRPr="00F31E5E">
        <w:rPr>
          <w:rFonts w:asciiTheme="majorHAnsi" w:hAnsiTheme="majorHAnsi" w:cstheme="majorHAnsi"/>
          <w:sz w:val="12"/>
        </w:rPr>
        <w:t xml:space="preserve"> </w:t>
      </w:r>
      <w:r w:rsidRPr="00F31E5E">
        <w:rPr>
          <w:rFonts w:asciiTheme="majorHAnsi" w:hAnsiTheme="majorHAnsi" w:cstheme="majorHAnsi"/>
          <w:vanish/>
          <w:sz w:val="12"/>
        </w:rPr>
        <w:t>observed</w:t>
      </w:r>
      <w:r w:rsidRPr="00F31E5E">
        <w:rPr>
          <w:rFonts w:asciiTheme="majorHAnsi" w:hAnsiTheme="majorHAnsi" w:cstheme="majorHAnsi"/>
          <w:sz w:val="12"/>
        </w:rPr>
        <w:t xml:space="preserve"> </w:t>
      </w:r>
      <w:r w:rsidRPr="00F31E5E">
        <w:rPr>
          <w:rFonts w:asciiTheme="majorHAnsi" w:hAnsiTheme="majorHAnsi" w:cstheme="majorHAnsi"/>
          <w:vanish/>
          <w:sz w:val="12"/>
        </w:rPr>
        <w:t>that</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provision</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adequate</w:t>
      </w:r>
      <w:r w:rsidRPr="00F31E5E">
        <w:rPr>
          <w:rFonts w:asciiTheme="majorHAnsi" w:hAnsiTheme="majorHAnsi" w:cstheme="majorHAnsi"/>
          <w:sz w:val="12"/>
        </w:rPr>
        <w:t xml:space="preserve"> </w:t>
      </w:r>
      <w:r w:rsidRPr="00F31E5E">
        <w:rPr>
          <w:rFonts w:asciiTheme="majorHAnsi" w:hAnsiTheme="majorHAnsi" w:cstheme="majorHAnsi"/>
          <w:vanish/>
          <w:sz w:val="12"/>
        </w:rPr>
        <w:t>protection</w:t>
      </w:r>
      <w:r w:rsidRPr="00F31E5E">
        <w:rPr>
          <w:rFonts w:asciiTheme="majorHAnsi" w:hAnsiTheme="majorHAnsi" w:cstheme="majorHAnsi"/>
          <w:sz w:val="12"/>
        </w:rPr>
        <w:t xml:space="preserve"> </w:t>
      </w:r>
      <w:r w:rsidRPr="00F31E5E">
        <w:rPr>
          <w:rFonts w:asciiTheme="majorHAnsi" w:hAnsiTheme="majorHAnsi" w:cstheme="majorHAnsi"/>
          <w:vanish/>
          <w:sz w:val="12"/>
        </w:rPr>
        <w:t>for</w:t>
      </w:r>
      <w:r w:rsidRPr="00F31E5E">
        <w:rPr>
          <w:rFonts w:asciiTheme="majorHAnsi" w:hAnsiTheme="majorHAnsi" w:cstheme="majorHAnsi"/>
          <w:sz w:val="12"/>
        </w:rPr>
        <w:t xml:space="preserve"> </w:t>
      </w:r>
      <w:r w:rsidRPr="00F31E5E">
        <w:rPr>
          <w:rFonts w:asciiTheme="majorHAnsi" w:hAnsiTheme="majorHAnsi" w:cstheme="majorHAnsi"/>
          <w:vanish/>
          <w:sz w:val="12"/>
        </w:rPr>
        <w:t>IPRs</w:t>
      </w:r>
      <w:r w:rsidRPr="00F31E5E">
        <w:rPr>
          <w:rFonts w:asciiTheme="majorHAnsi" w:hAnsiTheme="majorHAnsi" w:cstheme="majorHAnsi"/>
          <w:sz w:val="12"/>
        </w:rPr>
        <w:t xml:space="preserve"> </w:t>
      </w:r>
      <w:r w:rsidRPr="00F31E5E">
        <w:rPr>
          <w:rFonts w:asciiTheme="majorHAnsi" w:hAnsiTheme="majorHAnsi" w:cstheme="majorHAnsi"/>
          <w:vanish/>
          <w:sz w:val="12"/>
        </w:rPr>
        <w:t>can</w:t>
      </w:r>
      <w:r w:rsidRPr="00F31E5E">
        <w:rPr>
          <w:rFonts w:asciiTheme="majorHAnsi" w:hAnsiTheme="majorHAnsi" w:cstheme="majorHAnsi"/>
          <w:sz w:val="12"/>
        </w:rPr>
        <w:t xml:space="preserve"> </w:t>
      </w:r>
      <w:r w:rsidRPr="00F31E5E">
        <w:rPr>
          <w:rFonts w:asciiTheme="majorHAnsi" w:hAnsiTheme="majorHAnsi" w:cstheme="majorHAnsi"/>
          <w:vanish/>
          <w:sz w:val="12"/>
        </w:rPr>
        <w:t>help</w:t>
      </w:r>
      <w:r w:rsidRPr="00F31E5E">
        <w:rPr>
          <w:rFonts w:asciiTheme="majorHAnsi" w:hAnsiTheme="majorHAnsi" w:cstheme="majorHAnsi"/>
          <w:sz w:val="12"/>
        </w:rPr>
        <w:t xml:space="preserve"> </w:t>
      </w:r>
      <w:r w:rsidRPr="00F31E5E">
        <w:rPr>
          <w:rFonts w:asciiTheme="majorHAnsi" w:hAnsiTheme="majorHAnsi" w:cstheme="majorHAnsi"/>
          <w:vanish/>
          <w:sz w:val="12"/>
        </w:rPr>
        <w:t>to</w:t>
      </w:r>
      <w:r w:rsidRPr="00F31E5E">
        <w:rPr>
          <w:rFonts w:asciiTheme="majorHAnsi" w:hAnsiTheme="majorHAnsi" w:cstheme="majorHAnsi"/>
          <w:sz w:val="12"/>
        </w:rPr>
        <w:t xml:space="preserve"> </w:t>
      </w:r>
      <w:r w:rsidRPr="00F31E5E">
        <w:rPr>
          <w:rFonts w:asciiTheme="majorHAnsi" w:hAnsiTheme="majorHAnsi" w:cstheme="majorHAnsi"/>
          <w:vanish/>
          <w:sz w:val="12"/>
        </w:rPr>
        <w:t>stimulate</w:t>
      </w:r>
      <w:r w:rsidRPr="00F31E5E">
        <w:rPr>
          <w:rFonts w:asciiTheme="majorHAnsi" w:hAnsiTheme="majorHAnsi" w:cstheme="majorHAnsi"/>
          <w:sz w:val="12"/>
        </w:rPr>
        <w:t xml:space="preserve"> </w:t>
      </w:r>
      <w:r w:rsidRPr="00F31E5E">
        <w:rPr>
          <w:rFonts w:asciiTheme="majorHAnsi" w:hAnsiTheme="majorHAnsi" w:cstheme="majorHAnsi"/>
          <w:vanish/>
          <w:sz w:val="12"/>
        </w:rPr>
        <w:t>local</w:t>
      </w:r>
      <w:r w:rsidRPr="00F31E5E">
        <w:rPr>
          <w:rFonts w:asciiTheme="majorHAnsi" w:hAnsiTheme="majorHAnsi" w:cstheme="majorHAnsi"/>
          <w:sz w:val="12"/>
        </w:rPr>
        <w:t xml:space="preserve"> </w:t>
      </w:r>
      <w:r w:rsidRPr="00F31E5E">
        <w:rPr>
          <w:rFonts w:asciiTheme="majorHAnsi" w:hAnsiTheme="majorHAnsi" w:cstheme="majorHAnsi"/>
          <w:vanish/>
          <w:sz w:val="12"/>
        </w:rPr>
        <w:t>innovation,</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some</w:t>
      </w:r>
      <w:r w:rsidRPr="00F31E5E">
        <w:rPr>
          <w:rFonts w:asciiTheme="majorHAnsi" w:hAnsiTheme="majorHAnsi" w:cstheme="majorHAnsi"/>
          <w:sz w:val="12"/>
        </w:rPr>
        <w:t xml:space="preserve"> </w:t>
      </w:r>
      <w:r w:rsidRPr="00F31E5E">
        <w:rPr>
          <w:rFonts w:asciiTheme="majorHAnsi" w:hAnsiTheme="majorHAnsi" w:cstheme="majorHAnsi"/>
          <w:vanish/>
          <w:sz w:val="12"/>
        </w:rPr>
        <w:t>cases</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building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transfer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technologies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provide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inputs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spillovers</w:t>
      </w:r>
      <w:r w:rsidRPr="00F31E5E">
        <w:rPr>
          <w:rFonts w:asciiTheme="majorHAnsi" w:hAnsiTheme="majorHAnsi" w:cstheme="majorHAnsi"/>
          <w:vanish/>
          <w:sz w:val="12"/>
        </w:rPr>
        <w:t>.50 In</w:t>
      </w:r>
      <w:r w:rsidRPr="00F31E5E">
        <w:rPr>
          <w:rFonts w:asciiTheme="majorHAnsi" w:hAnsiTheme="majorHAnsi" w:cstheme="majorHAnsi"/>
          <w:sz w:val="12"/>
        </w:rPr>
        <w:t xml:space="preserve"> </w:t>
      </w:r>
      <w:r w:rsidRPr="00F31E5E">
        <w:rPr>
          <w:rFonts w:asciiTheme="majorHAnsi" w:hAnsiTheme="majorHAnsi" w:cstheme="majorHAnsi"/>
          <w:vanish/>
          <w:sz w:val="12"/>
        </w:rPr>
        <w:t>other</w:t>
      </w:r>
      <w:r w:rsidRPr="00F31E5E">
        <w:rPr>
          <w:rFonts w:asciiTheme="majorHAnsi" w:hAnsiTheme="majorHAnsi" w:cstheme="majorHAnsi"/>
          <w:sz w:val="12"/>
        </w:rPr>
        <w:t xml:space="preserve"> </w:t>
      </w:r>
      <w:r w:rsidRPr="00F31E5E">
        <w:rPr>
          <w:rFonts w:asciiTheme="majorHAnsi" w:hAnsiTheme="majorHAnsi" w:cstheme="majorHAnsi"/>
          <w:vanish/>
          <w:sz w:val="12"/>
        </w:rPr>
        <w:t>words,</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local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innovators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introduced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technologies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first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through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technology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transfer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that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takes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place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environment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wherein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protection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IPRs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assured;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may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build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those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ideas</w:t>
      </w:r>
      <w:r w:rsidRPr="00F31E5E">
        <w:rPr>
          <w:rStyle w:val="StyleUnderline"/>
          <w:rFonts w:asciiTheme="majorHAnsi" w:hAnsiTheme="majorHAnsi" w:cstheme="majorHAnsi"/>
        </w:rPr>
        <w:t xml:space="preserve"> </w:t>
      </w:r>
      <w:r w:rsidRPr="00F31E5E">
        <w:rPr>
          <w:rFonts w:asciiTheme="majorHAnsi" w:hAnsiTheme="majorHAnsi" w:cstheme="majorHAnsi"/>
          <w:vanish/>
          <w:sz w:val="12"/>
          <w:szCs w:val="12"/>
        </w:rPr>
        <w:t>to</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create</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an</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evolved</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product</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or</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develop</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alternate</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approaches</w:t>
      </w:r>
      <w:r w:rsidRPr="00F31E5E">
        <w:rPr>
          <w:rFonts w:asciiTheme="majorHAnsi" w:hAnsiTheme="majorHAnsi" w:cstheme="majorHAnsi"/>
          <w:sz w:val="12"/>
        </w:rPr>
        <w:t xml:space="preserve"> </w:t>
      </w:r>
      <w:r w:rsidRPr="00F31E5E">
        <w:rPr>
          <w:rFonts w:asciiTheme="majorHAnsi" w:hAnsiTheme="majorHAnsi" w:cstheme="majorHAnsi"/>
          <w:vanish/>
          <w:sz w:val="12"/>
        </w:rPr>
        <w:t>(i.e.,</w:t>
      </w:r>
      <w:r w:rsidRPr="00F31E5E">
        <w:rPr>
          <w:rFonts w:asciiTheme="majorHAnsi" w:hAnsiTheme="majorHAnsi" w:cstheme="majorHAnsi"/>
          <w:sz w:val="12"/>
        </w:rPr>
        <w:t xml:space="preserve"> </w:t>
      </w:r>
      <w:r w:rsidRPr="00F31E5E">
        <w:rPr>
          <w:rFonts w:asciiTheme="majorHAnsi" w:hAnsiTheme="majorHAnsi" w:cstheme="majorHAnsi"/>
          <w:vanish/>
          <w:sz w:val="12"/>
        </w:rPr>
        <w:t>to</w:t>
      </w:r>
      <w:r w:rsidRPr="00F31E5E">
        <w:rPr>
          <w:rFonts w:asciiTheme="majorHAnsi" w:hAnsiTheme="majorHAnsi" w:cstheme="majorHAnsi"/>
          <w:sz w:val="12"/>
        </w:rPr>
        <w:t xml:space="preserve"> </w:t>
      </w:r>
      <w:r w:rsidRPr="00F31E5E">
        <w:rPr>
          <w:rFonts w:asciiTheme="majorHAnsi" w:hAnsiTheme="majorHAnsi" w:cstheme="majorHAnsi"/>
          <w:vanish/>
          <w:sz w:val="12"/>
        </w:rPr>
        <w:t>innovate).</w:t>
      </w:r>
      <w:r w:rsidRPr="00F31E5E">
        <w:rPr>
          <w:rFonts w:asciiTheme="majorHAnsi" w:hAnsiTheme="majorHAnsi" w:cstheme="majorHAnsi"/>
          <w:sz w:val="12"/>
        </w:rPr>
        <w:t xml:space="preserve"> </w:t>
      </w:r>
      <w:r w:rsidRPr="00F31E5E">
        <w:rPr>
          <w:rFonts w:asciiTheme="majorHAnsi" w:hAnsiTheme="majorHAnsi" w:cstheme="majorHAnsi"/>
          <w:vanish/>
          <w:sz w:val="12"/>
        </w:rPr>
        <w:t>Related</w:t>
      </w:r>
      <w:r w:rsidRPr="00F31E5E">
        <w:rPr>
          <w:rFonts w:asciiTheme="majorHAnsi" w:hAnsiTheme="majorHAnsi" w:cstheme="majorHAnsi"/>
          <w:sz w:val="12"/>
        </w:rPr>
        <w:t xml:space="preserve"> </w:t>
      </w:r>
      <w:r w:rsidRPr="00F31E5E">
        <w:rPr>
          <w:rFonts w:asciiTheme="majorHAnsi" w:hAnsiTheme="majorHAnsi" w:cstheme="majorHAnsi"/>
          <w:vanish/>
          <w:sz w:val="12"/>
        </w:rPr>
        <w:t>research</w:t>
      </w:r>
      <w:r w:rsidRPr="00F31E5E">
        <w:rPr>
          <w:rFonts w:asciiTheme="majorHAnsi" w:hAnsiTheme="majorHAnsi" w:cstheme="majorHAnsi"/>
          <w:sz w:val="12"/>
        </w:rPr>
        <w:t xml:space="preserve"> </w:t>
      </w:r>
      <w:r w:rsidRPr="00F31E5E">
        <w:rPr>
          <w:rFonts w:asciiTheme="majorHAnsi" w:hAnsiTheme="majorHAnsi" w:cstheme="majorHAnsi"/>
          <w:vanish/>
          <w:sz w:val="12"/>
        </w:rPr>
        <w:t>finds</w:t>
      </w:r>
      <w:r w:rsidRPr="00F31E5E">
        <w:rPr>
          <w:rFonts w:asciiTheme="majorHAnsi" w:hAnsiTheme="majorHAnsi" w:cstheme="majorHAnsi"/>
          <w:sz w:val="12"/>
        </w:rPr>
        <w:t xml:space="preserve"> </w:t>
      </w:r>
      <w:r w:rsidRPr="00F31E5E">
        <w:rPr>
          <w:rFonts w:asciiTheme="majorHAnsi" w:hAnsiTheme="majorHAnsi" w:cstheme="majorHAnsi"/>
          <w:vanish/>
          <w:sz w:val="12"/>
        </w:rPr>
        <w:t>that</w:t>
      </w:r>
      <w:r w:rsidRPr="00F31E5E">
        <w:rPr>
          <w:rFonts w:asciiTheme="majorHAnsi" w:hAnsiTheme="majorHAnsi" w:cstheme="majorHAnsi"/>
          <w:sz w:val="12"/>
        </w:rPr>
        <w:t xml:space="preserve"> </w:t>
      </w:r>
      <w:r w:rsidRPr="00F31E5E">
        <w:rPr>
          <w:rFonts w:asciiTheme="majorHAnsi" w:hAnsiTheme="majorHAnsi" w:cstheme="majorHAnsi"/>
          <w:vanish/>
          <w:sz w:val="12"/>
        </w:rPr>
        <w:t>trade</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technology—through</w:t>
      </w:r>
      <w:r w:rsidRPr="00F31E5E">
        <w:rPr>
          <w:rFonts w:asciiTheme="majorHAnsi" w:hAnsiTheme="majorHAnsi" w:cstheme="majorHAnsi"/>
          <w:sz w:val="12"/>
        </w:rPr>
        <w:t xml:space="preserve"> </w:t>
      </w:r>
      <w:r w:rsidRPr="00F31E5E">
        <w:rPr>
          <w:rFonts w:asciiTheme="majorHAnsi" w:hAnsiTheme="majorHAnsi" w:cstheme="majorHAnsi"/>
          <w:vanish/>
          <w:sz w:val="12"/>
        </w:rPr>
        <w:t>channels</w:t>
      </w:r>
      <w:r w:rsidRPr="00F31E5E">
        <w:rPr>
          <w:rFonts w:asciiTheme="majorHAnsi" w:hAnsiTheme="majorHAnsi" w:cstheme="majorHAnsi"/>
          <w:sz w:val="12"/>
        </w:rPr>
        <w:t xml:space="preserve"> </w:t>
      </w:r>
      <w:r w:rsidRPr="00F31E5E">
        <w:rPr>
          <w:rFonts w:asciiTheme="majorHAnsi" w:hAnsiTheme="majorHAnsi" w:cstheme="majorHAnsi"/>
          <w:vanish/>
          <w:sz w:val="12"/>
        </w:rPr>
        <w:t>including</w:t>
      </w:r>
      <w:r w:rsidRPr="00F31E5E">
        <w:rPr>
          <w:rFonts w:asciiTheme="majorHAnsi" w:hAnsiTheme="majorHAnsi" w:cstheme="majorHAnsi"/>
          <w:sz w:val="12"/>
        </w:rPr>
        <w:t xml:space="preserve"> </w:t>
      </w:r>
      <w:r w:rsidRPr="00F31E5E">
        <w:rPr>
          <w:rFonts w:asciiTheme="majorHAnsi" w:hAnsiTheme="majorHAnsi" w:cstheme="majorHAnsi"/>
          <w:vanish/>
          <w:sz w:val="12"/>
        </w:rPr>
        <w:t>imports,</w:t>
      </w:r>
      <w:r w:rsidRPr="00F31E5E">
        <w:rPr>
          <w:rFonts w:asciiTheme="majorHAnsi" w:hAnsiTheme="majorHAnsi" w:cstheme="majorHAnsi"/>
          <w:sz w:val="12"/>
        </w:rPr>
        <w:t xml:space="preserve"> </w:t>
      </w:r>
      <w:r w:rsidRPr="00F31E5E">
        <w:rPr>
          <w:rFonts w:asciiTheme="majorHAnsi" w:hAnsiTheme="majorHAnsi" w:cstheme="majorHAnsi"/>
          <w:vanish/>
          <w:sz w:val="12"/>
        </w:rPr>
        <w:t>foreign</w:t>
      </w:r>
      <w:r w:rsidRPr="00F31E5E">
        <w:rPr>
          <w:rFonts w:asciiTheme="majorHAnsi" w:hAnsiTheme="majorHAnsi" w:cstheme="majorHAnsi"/>
          <w:sz w:val="12"/>
        </w:rPr>
        <w:t xml:space="preserve"> </w:t>
      </w:r>
      <w:r w:rsidRPr="00F31E5E">
        <w:rPr>
          <w:rFonts w:asciiTheme="majorHAnsi" w:hAnsiTheme="majorHAnsi" w:cstheme="majorHAnsi"/>
          <w:vanish/>
          <w:sz w:val="12"/>
        </w:rPr>
        <w:t>direct</w:t>
      </w:r>
      <w:r w:rsidRPr="00F31E5E">
        <w:rPr>
          <w:rFonts w:asciiTheme="majorHAnsi" w:hAnsiTheme="majorHAnsi" w:cstheme="majorHAnsi"/>
          <w:sz w:val="12"/>
        </w:rPr>
        <w:t xml:space="preserve"> </w:t>
      </w:r>
      <w:r w:rsidRPr="00F31E5E">
        <w:rPr>
          <w:rFonts w:asciiTheme="majorHAnsi" w:hAnsiTheme="majorHAnsi" w:cstheme="majorHAnsi"/>
          <w:vanish/>
          <w:sz w:val="12"/>
        </w:rPr>
        <w:t>investment,</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technology</w:t>
      </w:r>
      <w:r w:rsidRPr="00F31E5E">
        <w:rPr>
          <w:rFonts w:asciiTheme="majorHAnsi" w:hAnsiTheme="majorHAnsi" w:cstheme="majorHAnsi"/>
          <w:sz w:val="12"/>
        </w:rPr>
        <w:t xml:space="preserve"> </w:t>
      </w:r>
      <w:r w:rsidRPr="00F31E5E">
        <w:rPr>
          <w:rFonts w:asciiTheme="majorHAnsi" w:hAnsiTheme="majorHAnsi" w:cstheme="majorHAnsi"/>
          <w:vanish/>
          <w:sz w:val="12"/>
        </w:rPr>
        <w:t>licensing—improves</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quality</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developing-country</w:t>
      </w:r>
      <w:r w:rsidRPr="00F31E5E">
        <w:rPr>
          <w:rFonts w:asciiTheme="majorHAnsi" w:hAnsiTheme="majorHAnsi" w:cstheme="majorHAnsi"/>
          <w:sz w:val="12"/>
        </w:rPr>
        <w:t xml:space="preserve"> </w:t>
      </w:r>
      <w:r w:rsidRPr="00F31E5E">
        <w:rPr>
          <w:rFonts w:asciiTheme="majorHAnsi" w:hAnsiTheme="majorHAnsi" w:cstheme="majorHAnsi"/>
          <w:vanish/>
          <w:sz w:val="12"/>
        </w:rPr>
        <w:t>innovation</w:t>
      </w:r>
      <w:r w:rsidRPr="00F31E5E">
        <w:rPr>
          <w:rFonts w:asciiTheme="majorHAnsi" w:hAnsiTheme="majorHAnsi" w:cstheme="majorHAnsi"/>
          <w:sz w:val="12"/>
        </w:rPr>
        <w:t xml:space="preserve"> </w:t>
      </w:r>
      <w:r w:rsidRPr="00F31E5E">
        <w:rPr>
          <w:rFonts w:asciiTheme="majorHAnsi" w:hAnsiTheme="majorHAnsi" w:cstheme="majorHAnsi"/>
          <w:vanish/>
          <w:sz w:val="12"/>
        </w:rPr>
        <w:t>by</w:t>
      </w:r>
      <w:r w:rsidRPr="00F31E5E">
        <w:rPr>
          <w:rFonts w:asciiTheme="majorHAnsi" w:hAnsiTheme="majorHAnsi" w:cstheme="majorHAnsi"/>
          <w:sz w:val="12"/>
        </w:rPr>
        <w:t xml:space="preserve"> </w:t>
      </w:r>
      <w:r w:rsidRPr="00F31E5E">
        <w:rPr>
          <w:rFonts w:asciiTheme="majorHAnsi" w:hAnsiTheme="majorHAnsi" w:cstheme="majorHAnsi"/>
          <w:vanish/>
          <w:sz w:val="12"/>
        </w:rPr>
        <w:t>increasing</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pool</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ideas</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efficiency</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innovation</w:t>
      </w:r>
      <w:r w:rsidRPr="00F31E5E">
        <w:rPr>
          <w:rFonts w:asciiTheme="majorHAnsi" w:hAnsiTheme="majorHAnsi" w:cstheme="majorHAnsi"/>
          <w:sz w:val="12"/>
        </w:rPr>
        <w:t xml:space="preserve"> </w:t>
      </w:r>
      <w:r w:rsidRPr="00F31E5E">
        <w:rPr>
          <w:rFonts w:asciiTheme="majorHAnsi" w:hAnsiTheme="majorHAnsi" w:cstheme="majorHAnsi"/>
          <w:vanish/>
          <w:sz w:val="12"/>
        </w:rPr>
        <w:t>by</w:t>
      </w:r>
      <w:r w:rsidRPr="00F31E5E">
        <w:rPr>
          <w:rFonts w:asciiTheme="majorHAnsi" w:hAnsiTheme="majorHAnsi" w:cstheme="majorHAnsi"/>
          <w:sz w:val="12"/>
        </w:rPr>
        <w:t xml:space="preserve"> </w:t>
      </w:r>
      <w:r w:rsidRPr="00F31E5E">
        <w:rPr>
          <w:rFonts w:asciiTheme="majorHAnsi" w:hAnsiTheme="majorHAnsi" w:cstheme="majorHAnsi"/>
          <w:vanish/>
          <w:sz w:val="12"/>
        </w:rPr>
        <w:t>encouraging</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division</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innovative</w:t>
      </w:r>
      <w:r w:rsidRPr="00F31E5E">
        <w:rPr>
          <w:rFonts w:asciiTheme="majorHAnsi" w:hAnsiTheme="majorHAnsi" w:cstheme="majorHAnsi"/>
          <w:sz w:val="12"/>
        </w:rPr>
        <w:t xml:space="preserve"> </w:t>
      </w:r>
      <w:r w:rsidRPr="00F31E5E">
        <w:rPr>
          <w:rFonts w:asciiTheme="majorHAnsi" w:hAnsiTheme="majorHAnsi" w:cstheme="majorHAnsi"/>
          <w:vanish/>
          <w:sz w:val="12"/>
        </w:rPr>
        <w:t>labor</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specialization.51 However,</w:t>
      </w:r>
      <w:r w:rsidRPr="00F31E5E">
        <w:rPr>
          <w:rFonts w:asciiTheme="majorHAnsi" w:hAnsiTheme="majorHAnsi" w:cstheme="majorHAnsi"/>
          <w:sz w:val="12"/>
        </w:rPr>
        <w:t xml:space="preserve"> </w:t>
      </w:r>
      <w:r w:rsidRPr="00F31E5E">
        <w:rPr>
          <w:rFonts w:asciiTheme="majorHAnsi" w:hAnsiTheme="majorHAnsi" w:cstheme="majorHAnsi"/>
          <w:vanish/>
          <w:sz w:val="12"/>
        </w:rPr>
        <w:t>Maskus</w:t>
      </w:r>
      <w:r w:rsidRPr="00F31E5E">
        <w:rPr>
          <w:rFonts w:asciiTheme="majorHAnsi" w:hAnsiTheme="majorHAnsi" w:cstheme="majorHAnsi"/>
          <w:sz w:val="12"/>
        </w:rPr>
        <w:t xml:space="preserve"> </w:t>
      </w:r>
      <w:r w:rsidRPr="00F31E5E">
        <w:rPr>
          <w:rFonts w:asciiTheme="majorHAnsi" w:hAnsiTheme="majorHAnsi" w:cstheme="majorHAnsi"/>
          <w:vanish/>
          <w:sz w:val="12"/>
        </w:rPr>
        <w:t>notes</w:t>
      </w:r>
      <w:r w:rsidRPr="00F31E5E">
        <w:rPr>
          <w:rFonts w:asciiTheme="majorHAnsi" w:hAnsiTheme="majorHAnsi" w:cstheme="majorHAnsi"/>
          <w:sz w:val="12"/>
        </w:rPr>
        <w:t xml:space="preserve"> </w:t>
      </w:r>
      <w:r w:rsidRPr="00F31E5E">
        <w:rPr>
          <w:rFonts w:asciiTheme="majorHAnsi" w:hAnsiTheme="majorHAnsi" w:cstheme="majorHAnsi"/>
          <w:vanish/>
          <w:sz w:val="12"/>
        </w:rPr>
        <w:t>that</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without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protection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from</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potential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abuse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their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newly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developed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technologies,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foreign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enterprises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may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less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willing</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reveal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technical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information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associated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with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their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innovations</w:t>
      </w:r>
      <w:r w:rsidRPr="00F31E5E">
        <w:rPr>
          <w:rFonts w:asciiTheme="majorHAnsi" w:hAnsiTheme="majorHAnsi" w:cstheme="majorHAnsi"/>
          <w:vanish/>
          <w:sz w:val="12"/>
        </w:rPr>
        <w:t>.52 </w:t>
      </w:r>
      <w:r w:rsidRPr="00F31E5E">
        <w:rPr>
          <w:rFonts w:asciiTheme="majorHAnsi" w:hAnsiTheme="majorHAnsi" w:cstheme="majorHAnsi"/>
          <w:vanish/>
          <w:sz w:val="12"/>
          <w:szCs w:val="12"/>
        </w:rPr>
        <w:t>The</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protection</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of</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patents</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and</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trade</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secrets</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provides</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necessary</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legal</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assurances</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for</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firms</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wishing</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to</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reveal</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proprietary</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characteristics</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of</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technologies</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to</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subsidiaries</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and</w:t>
      </w:r>
      <w:r w:rsidRPr="00F31E5E">
        <w:rPr>
          <w:rFonts w:asciiTheme="majorHAnsi" w:hAnsiTheme="majorHAnsi" w:cstheme="majorHAnsi"/>
          <w:sz w:val="12"/>
          <w:szCs w:val="12"/>
        </w:rPr>
        <w:t xml:space="preserve"> </w:t>
      </w:r>
      <w:r w:rsidRPr="00F31E5E">
        <w:rPr>
          <w:rFonts w:asciiTheme="majorHAnsi" w:hAnsiTheme="majorHAnsi" w:cstheme="majorHAnsi"/>
          <w:vanish/>
          <w:sz w:val="12"/>
          <w:szCs w:val="12"/>
        </w:rPr>
        <w:t>licensees</w:t>
      </w:r>
      <w:r w:rsidRPr="00F31E5E">
        <w:rPr>
          <w:rFonts w:asciiTheme="majorHAnsi" w:hAnsiTheme="majorHAnsi" w:cstheme="majorHAnsi"/>
          <w:sz w:val="12"/>
        </w:rPr>
        <w:t xml:space="preserve"> </w:t>
      </w:r>
      <w:r w:rsidRPr="00F31E5E">
        <w:rPr>
          <w:rFonts w:asciiTheme="majorHAnsi" w:hAnsiTheme="majorHAnsi" w:cstheme="majorHAnsi"/>
          <w:vanish/>
          <w:sz w:val="12"/>
        </w:rPr>
        <w:t>via</w:t>
      </w:r>
      <w:r w:rsidRPr="00F31E5E">
        <w:rPr>
          <w:rFonts w:asciiTheme="majorHAnsi" w:hAnsiTheme="majorHAnsi" w:cstheme="majorHAnsi"/>
          <w:sz w:val="12"/>
        </w:rPr>
        <w:t xml:space="preserve"> </w:t>
      </w:r>
      <w:r w:rsidRPr="00F31E5E">
        <w:rPr>
          <w:rFonts w:asciiTheme="majorHAnsi" w:hAnsiTheme="majorHAnsi" w:cstheme="majorHAnsi"/>
          <w:vanish/>
          <w:sz w:val="12"/>
        </w:rPr>
        <w:t>contracts.</w:t>
      </w:r>
    </w:p>
    <w:p w14:paraId="676CF728" w14:textId="77777777" w:rsidR="00DA0228" w:rsidRPr="00F31E5E" w:rsidRDefault="00DA0228" w:rsidP="00DA0228">
      <w:pPr>
        <w:rPr>
          <w:rFonts w:asciiTheme="majorHAnsi" w:hAnsiTheme="majorHAnsi" w:cstheme="majorHAnsi"/>
          <w:sz w:val="12"/>
        </w:rPr>
      </w:pPr>
      <w:r w:rsidRPr="00F31E5E">
        <w:rPr>
          <w:rFonts w:asciiTheme="majorHAnsi" w:hAnsiTheme="majorHAnsi" w:cstheme="majorHAnsi"/>
          <w:vanish/>
          <w:sz w:val="12"/>
          <w:szCs w:val="16"/>
        </w:rPr>
        <w:t>The</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relationship</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between</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IPR</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rights</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and</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innovation</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can</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also</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be</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seen</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in</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studies</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of</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how</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the</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introduction</w:t>
      </w:r>
      <w:r w:rsidRPr="00F31E5E">
        <w:rPr>
          <w:rFonts w:asciiTheme="majorHAnsi" w:hAnsiTheme="majorHAnsi" w:cstheme="majorHAnsi"/>
          <w:sz w:val="12"/>
          <w:szCs w:val="16"/>
        </w:rPr>
        <w:t xml:space="preserve"> </w:t>
      </w:r>
      <w:r w:rsidRPr="00F31E5E">
        <w:rPr>
          <w:rFonts w:asciiTheme="majorHAnsi" w:hAnsiTheme="majorHAnsi" w:cstheme="majorHAnsi"/>
          <w:vanish/>
          <w:sz w:val="12"/>
          <w:szCs w:val="16"/>
        </w:rPr>
        <w:t>of</w:t>
      </w:r>
      <w:r w:rsidRPr="00F31E5E">
        <w:rPr>
          <w:rStyle w:val="StyleUnderline"/>
          <w:rFonts w:asciiTheme="majorHAnsi" w:hAnsiTheme="majorHAnsi" w:cstheme="majorHAnsi"/>
          <w:sz w:val="12"/>
          <w:szCs w:val="16"/>
        </w:rPr>
        <w:t xml:space="preserve"> </w:t>
      </w:r>
      <w:r w:rsidRPr="00F31E5E">
        <w:rPr>
          <w:rStyle w:val="StyleUnderline"/>
          <w:rFonts w:asciiTheme="majorHAnsi" w:hAnsiTheme="majorHAnsi" w:cstheme="majorHAnsi"/>
          <w:vanish/>
        </w:rPr>
        <w:t>stronger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IPR</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laws,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with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regard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to</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patents,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copyrights,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trademarks,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affect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R&amp;D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activity</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an</w:t>
      </w:r>
      <w:r w:rsidRPr="00F31E5E">
        <w:rPr>
          <w:rFonts w:asciiTheme="majorHAnsi" w:hAnsiTheme="majorHAnsi" w:cstheme="majorHAnsi"/>
          <w:sz w:val="12"/>
        </w:rPr>
        <w:t xml:space="preserve"> </w:t>
      </w:r>
      <w:r w:rsidRPr="00F31E5E">
        <w:rPr>
          <w:rFonts w:asciiTheme="majorHAnsi" w:hAnsiTheme="majorHAnsi" w:cstheme="majorHAnsi"/>
          <w:vanish/>
          <w:sz w:val="12"/>
        </w:rPr>
        <w:t>economy.</w:t>
      </w:r>
      <w:r w:rsidRPr="00F31E5E">
        <w:rPr>
          <w:rFonts w:asciiTheme="majorHAnsi" w:hAnsiTheme="majorHAnsi" w:cstheme="majorHAnsi"/>
          <w:sz w:val="12"/>
        </w:rPr>
        <w:t xml:space="preserve"> </w:t>
      </w:r>
      <w:r w:rsidRPr="00F31E5E">
        <w:rPr>
          <w:rFonts w:asciiTheme="majorHAnsi" w:hAnsiTheme="majorHAnsi" w:cstheme="majorHAnsi"/>
          <w:vanish/>
          <w:sz w:val="12"/>
        </w:rPr>
        <w:t>Studies</w:t>
      </w:r>
      <w:r w:rsidRPr="00F31E5E">
        <w:rPr>
          <w:rFonts w:asciiTheme="majorHAnsi" w:hAnsiTheme="majorHAnsi" w:cstheme="majorHAnsi"/>
          <w:sz w:val="12"/>
        </w:rPr>
        <w:t xml:space="preserve"> </w:t>
      </w:r>
      <w:r w:rsidRPr="00F31E5E">
        <w:rPr>
          <w:rFonts w:asciiTheme="majorHAnsi" w:hAnsiTheme="majorHAnsi" w:cstheme="majorHAnsi"/>
          <w:vanish/>
          <w:sz w:val="12"/>
        </w:rPr>
        <w:t>by</w:t>
      </w:r>
      <w:r w:rsidRPr="00F31E5E">
        <w:rPr>
          <w:rFonts w:asciiTheme="majorHAnsi" w:hAnsiTheme="majorHAnsi" w:cstheme="majorHAnsi"/>
          <w:sz w:val="12"/>
        </w:rPr>
        <w:t xml:space="preserve"> </w:t>
      </w:r>
      <w:r w:rsidRPr="00F31E5E">
        <w:rPr>
          <w:rFonts w:asciiTheme="majorHAnsi" w:hAnsiTheme="majorHAnsi" w:cstheme="majorHAnsi"/>
          <w:vanish/>
          <w:sz w:val="12"/>
        </w:rPr>
        <w:t>Varsakelis</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by</w:t>
      </w:r>
      <w:r w:rsidRPr="00F31E5E">
        <w:rPr>
          <w:rFonts w:asciiTheme="majorHAnsi" w:hAnsiTheme="majorHAnsi" w:cstheme="majorHAnsi"/>
          <w:sz w:val="12"/>
        </w:rPr>
        <w:t xml:space="preserve"> </w:t>
      </w:r>
      <w:r w:rsidRPr="00F31E5E">
        <w:rPr>
          <w:rFonts w:asciiTheme="majorHAnsi" w:hAnsiTheme="majorHAnsi" w:cstheme="majorHAnsi"/>
          <w:vanish/>
          <w:sz w:val="12"/>
        </w:rPr>
        <w:t>Kanwar</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Evenson</w:t>
      </w:r>
      <w:r w:rsidRPr="00F31E5E">
        <w:rPr>
          <w:rFonts w:asciiTheme="majorHAnsi" w:hAnsiTheme="majorHAnsi" w:cstheme="majorHAnsi"/>
          <w:sz w:val="12"/>
        </w:rPr>
        <w:t xml:space="preserve"> </w:t>
      </w:r>
      <w:r w:rsidRPr="00F31E5E">
        <w:rPr>
          <w:rFonts w:asciiTheme="majorHAnsi" w:hAnsiTheme="majorHAnsi" w:cstheme="majorHAnsi"/>
          <w:vanish/>
          <w:sz w:val="12"/>
        </w:rPr>
        <w:t>found</w:t>
      </w:r>
      <w:r w:rsidRPr="00F31E5E">
        <w:rPr>
          <w:rFonts w:asciiTheme="majorHAnsi" w:hAnsiTheme="majorHAnsi" w:cstheme="majorHAnsi"/>
          <w:sz w:val="12"/>
        </w:rPr>
        <w:t xml:space="preserve"> </w:t>
      </w:r>
      <w:r w:rsidRPr="00F31E5E">
        <w:rPr>
          <w:rFonts w:asciiTheme="majorHAnsi" w:hAnsiTheme="majorHAnsi" w:cstheme="majorHAnsi"/>
          <w:vanish/>
          <w:sz w:val="12"/>
        </w:rPr>
        <w:t>that</w:t>
      </w:r>
      <w:r w:rsidRPr="00F31E5E">
        <w:rPr>
          <w:rFonts w:asciiTheme="majorHAnsi" w:hAnsiTheme="majorHAnsi" w:cstheme="majorHAnsi"/>
          <w:sz w:val="12"/>
        </w:rPr>
        <w:t xml:space="preserve"> </w:t>
      </w:r>
      <w:r w:rsidRPr="00F31E5E">
        <w:rPr>
          <w:rStyle w:val="Emphasis"/>
          <w:rFonts w:asciiTheme="majorHAnsi" w:hAnsiTheme="majorHAnsi" w:cstheme="majorHAnsi"/>
          <w:highlight w:val="cyan"/>
        </w:rPr>
        <w:t>R&amp;D to GDP ratios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are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positively related 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the</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strength of patent</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rights</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are</w:t>
      </w:r>
      <w:r w:rsidRPr="00F31E5E">
        <w:rPr>
          <w:rFonts w:asciiTheme="majorHAnsi" w:hAnsiTheme="majorHAnsi" w:cstheme="majorHAnsi"/>
          <w:sz w:val="12"/>
        </w:rPr>
        <w:t xml:space="preserve"> </w:t>
      </w:r>
      <w:r w:rsidRPr="00F31E5E">
        <w:rPr>
          <w:rFonts w:asciiTheme="majorHAnsi" w:hAnsiTheme="majorHAnsi" w:cstheme="majorHAnsi"/>
          <w:vanish/>
          <w:sz w:val="12"/>
        </w:rPr>
        <w:t>conditional</w:t>
      </w:r>
      <w:r w:rsidRPr="00F31E5E">
        <w:rPr>
          <w:rFonts w:asciiTheme="majorHAnsi" w:hAnsiTheme="majorHAnsi" w:cstheme="majorHAnsi"/>
          <w:sz w:val="12"/>
        </w:rPr>
        <w:t xml:space="preserve"> </w:t>
      </w:r>
      <w:r w:rsidRPr="00F31E5E">
        <w:rPr>
          <w:rFonts w:asciiTheme="majorHAnsi" w:hAnsiTheme="majorHAnsi" w:cstheme="majorHAnsi"/>
          <w:vanish/>
          <w:sz w:val="12"/>
        </w:rPr>
        <w:t>on</w:t>
      </w:r>
      <w:r w:rsidRPr="00F31E5E">
        <w:rPr>
          <w:rFonts w:asciiTheme="majorHAnsi" w:hAnsiTheme="majorHAnsi" w:cstheme="majorHAnsi"/>
          <w:sz w:val="12"/>
        </w:rPr>
        <w:t xml:space="preserve"> </w:t>
      </w:r>
      <w:r w:rsidRPr="00F31E5E">
        <w:rPr>
          <w:rFonts w:asciiTheme="majorHAnsi" w:hAnsiTheme="majorHAnsi" w:cstheme="majorHAnsi"/>
          <w:vanish/>
          <w:sz w:val="12"/>
        </w:rPr>
        <w:t>other</w:t>
      </w:r>
      <w:r w:rsidRPr="00F31E5E">
        <w:rPr>
          <w:rFonts w:asciiTheme="majorHAnsi" w:hAnsiTheme="majorHAnsi" w:cstheme="majorHAnsi"/>
          <w:sz w:val="12"/>
        </w:rPr>
        <w:t xml:space="preserve"> </w:t>
      </w:r>
      <w:r w:rsidRPr="00F31E5E">
        <w:rPr>
          <w:rFonts w:asciiTheme="majorHAnsi" w:hAnsiTheme="majorHAnsi" w:cstheme="majorHAnsi"/>
          <w:vanish/>
          <w:sz w:val="12"/>
        </w:rPr>
        <w:t>factors.53 </w:t>
      </w:r>
      <w:r w:rsidRPr="00F31E5E">
        <w:rPr>
          <w:rStyle w:val="StyleUnderline"/>
          <w:rFonts w:asciiTheme="majorHAnsi" w:hAnsiTheme="majorHAnsi" w:cstheme="majorHAnsi"/>
          <w:vanish/>
        </w:rPr>
        <w:t>Cavazos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Cepeda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found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positive influence of IPRs 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level of R&amp;D in an economy</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with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each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1 percent increase 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level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protection of IPRs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economy</w:t>
      </w:r>
      <w:r w:rsidRPr="00F31E5E">
        <w:rPr>
          <w:rFonts w:asciiTheme="majorHAnsi" w:hAnsiTheme="majorHAnsi" w:cstheme="majorHAnsi"/>
          <w:sz w:val="12"/>
        </w:rPr>
        <w:t xml:space="preserve"> </w:t>
      </w:r>
      <w:r w:rsidRPr="00F31E5E">
        <w:rPr>
          <w:rFonts w:asciiTheme="majorHAnsi" w:hAnsiTheme="majorHAnsi" w:cstheme="majorHAnsi"/>
          <w:vanish/>
          <w:sz w:val="12"/>
        </w:rPr>
        <w:t>(as</w:t>
      </w:r>
      <w:r w:rsidRPr="00F31E5E">
        <w:rPr>
          <w:rFonts w:asciiTheme="majorHAnsi" w:hAnsiTheme="majorHAnsi" w:cstheme="majorHAnsi"/>
          <w:sz w:val="12"/>
        </w:rPr>
        <w:t xml:space="preserve"> </w:t>
      </w:r>
      <w:r w:rsidRPr="00F31E5E">
        <w:rPr>
          <w:rFonts w:asciiTheme="majorHAnsi" w:hAnsiTheme="majorHAnsi" w:cstheme="majorHAnsi"/>
          <w:vanish/>
          <w:sz w:val="12"/>
        </w:rPr>
        <w:t>measured</w:t>
      </w:r>
      <w:r w:rsidRPr="00F31E5E">
        <w:rPr>
          <w:rFonts w:asciiTheme="majorHAnsi" w:hAnsiTheme="majorHAnsi" w:cstheme="majorHAnsi"/>
          <w:sz w:val="12"/>
        </w:rPr>
        <w:t xml:space="preserve"> </w:t>
      </w:r>
      <w:r w:rsidRPr="00F31E5E">
        <w:rPr>
          <w:rFonts w:asciiTheme="majorHAnsi" w:hAnsiTheme="majorHAnsi" w:cstheme="majorHAnsi"/>
          <w:vanish/>
          <w:sz w:val="12"/>
        </w:rPr>
        <w:t>by</w:t>
      </w:r>
      <w:r w:rsidRPr="00F31E5E">
        <w:rPr>
          <w:rFonts w:asciiTheme="majorHAnsi" w:hAnsiTheme="majorHAnsi" w:cstheme="majorHAnsi"/>
          <w:sz w:val="12"/>
        </w:rPr>
        <w:t xml:space="preserve"> </w:t>
      </w:r>
      <w:r w:rsidRPr="00F31E5E">
        <w:rPr>
          <w:rFonts w:asciiTheme="majorHAnsi" w:hAnsiTheme="majorHAnsi" w:cstheme="majorHAnsi"/>
          <w:vanish/>
          <w:sz w:val="12"/>
        </w:rPr>
        <w:t>improvements</w:t>
      </w:r>
      <w:r w:rsidRPr="00F31E5E">
        <w:rPr>
          <w:rFonts w:asciiTheme="majorHAnsi" w:hAnsiTheme="majorHAnsi" w:cstheme="majorHAnsi"/>
          <w:sz w:val="12"/>
        </w:rPr>
        <w:t xml:space="preserve"> </w:t>
      </w:r>
      <w:r w:rsidRPr="00F31E5E">
        <w:rPr>
          <w:rFonts w:asciiTheme="majorHAnsi" w:hAnsiTheme="majorHAnsi" w:cstheme="majorHAnsi"/>
          <w:vanish/>
          <w:sz w:val="12"/>
        </w:rPr>
        <w:t>to</w:t>
      </w:r>
      <w:r w:rsidRPr="00F31E5E">
        <w:rPr>
          <w:rFonts w:asciiTheme="majorHAnsi" w:hAnsiTheme="majorHAnsi" w:cstheme="majorHAnsi"/>
          <w:sz w:val="12"/>
        </w:rPr>
        <w:t xml:space="preserve"> </w:t>
      </w:r>
      <w:r w:rsidRPr="00F31E5E">
        <w:rPr>
          <w:rFonts w:asciiTheme="majorHAnsi" w:hAnsiTheme="majorHAnsi" w:cstheme="majorHAnsi"/>
          <w:vanish/>
          <w:sz w:val="12"/>
        </w:rPr>
        <w:t>a</w:t>
      </w:r>
      <w:r w:rsidRPr="00F31E5E">
        <w:rPr>
          <w:rFonts w:asciiTheme="majorHAnsi" w:hAnsiTheme="majorHAnsi" w:cstheme="majorHAnsi"/>
          <w:sz w:val="12"/>
        </w:rPr>
        <w:t xml:space="preserve"> </w:t>
      </w:r>
      <w:r w:rsidRPr="00F31E5E">
        <w:rPr>
          <w:rFonts w:asciiTheme="majorHAnsi" w:hAnsiTheme="majorHAnsi" w:cstheme="majorHAnsi"/>
          <w:vanish/>
          <w:sz w:val="12"/>
        </w:rPr>
        <w:t>country’s</w:t>
      </w:r>
      <w:r w:rsidRPr="00F31E5E">
        <w:rPr>
          <w:rFonts w:asciiTheme="majorHAnsi" w:hAnsiTheme="majorHAnsi" w:cstheme="majorHAnsi"/>
          <w:sz w:val="12"/>
        </w:rPr>
        <w:t xml:space="preserve"> </w:t>
      </w:r>
      <w:r w:rsidRPr="00F31E5E">
        <w:rPr>
          <w:rFonts w:asciiTheme="majorHAnsi" w:hAnsiTheme="majorHAnsi" w:cstheme="majorHAnsi"/>
          <w:vanish/>
          <w:sz w:val="12"/>
        </w:rPr>
        <w:t>score</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Patent</w:t>
      </w:r>
      <w:r w:rsidRPr="00F31E5E">
        <w:rPr>
          <w:rFonts w:asciiTheme="majorHAnsi" w:hAnsiTheme="majorHAnsi" w:cstheme="majorHAnsi"/>
          <w:sz w:val="12"/>
        </w:rPr>
        <w:t xml:space="preserve"> </w:t>
      </w:r>
      <w:r w:rsidRPr="00F31E5E">
        <w:rPr>
          <w:rFonts w:asciiTheme="majorHAnsi" w:hAnsiTheme="majorHAnsi" w:cstheme="majorHAnsi"/>
          <w:vanish/>
          <w:sz w:val="12"/>
        </w:rPr>
        <w:t>Rights</w:t>
      </w:r>
      <w:r w:rsidRPr="00F31E5E">
        <w:rPr>
          <w:rFonts w:asciiTheme="majorHAnsi" w:hAnsiTheme="majorHAnsi" w:cstheme="majorHAnsi"/>
          <w:sz w:val="12"/>
        </w:rPr>
        <w:t xml:space="preserve"> </w:t>
      </w:r>
      <w:r w:rsidRPr="00F31E5E">
        <w:rPr>
          <w:rFonts w:asciiTheme="majorHAnsi" w:hAnsiTheme="majorHAnsi" w:cstheme="majorHAnsi"/>
          <w:vanish/>
          <w:sz w:val="12"/>
        </w:rPr>
        <w:t>Index)</w:t>
      </w:r>
      <w:r w:rsidRPr="00F31E5E">
        <w:rPr>
          <w:rFonts w:asciiTheme="majorHAnsi" w:hAnsiTheme="majorHAnsi" w:cstheme="majorHAnsi"/>
          <w:sz w:val="12"/>
        </w:rPr>
        <w:t xml:space="preserve"> </w:t>
      </w:r>
      <w:r w:rsidRPr="00F31E5E">
        <w:rPr>
          <w:rStyle w:val="StyleUnderline"/>
          <w:rFonts w:asciiTheme="majorHAnsi" w:hAnsiTheme="majorHAnsi" w:cstheme="majorHAnsi"/>
          <w:highlight w:val="cyan"/>
        </w:rPr>
        <w:t>equating to</w:t>
      </w:r>
      <w:r w:rsidRPr="00F31E5E">
        <w:rPr>
          <w:rStyle w:val="StyleUnderline"/>
          <w:rFonts w:asciiTheme="majorHAnsi" w:hAnsiTheme="majorHAnsi" w:cstheme="majorHAnsi"/>
          <w:vanish/>
        </w:rPr>
        <w: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average,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0.7 percent increase 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domestic</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level</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R&amp;D</w:t>
      </w:r>
      <w:r w:rsidRPr="00F31E5E">
        <w:rPr>
          <w:rFonts w:asciiTheme="majorHAnsi" w:hAnsiTheme="majorHAnsi" w:cstheme="majorHAnsi"/>
          <w:vanish/>
          <w:sz w:val="12"/>
        </w:rPr>
        <w:t>.54 Likewise,</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1</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percent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increase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copyright protection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associated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with</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3.3 percent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increase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domestic</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R&amp;D</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Similarly,</w:t>
      </w:r>
      <w:r w:rsidRPr="00F31E5E">
        <w:rPr>
          <w:rFonts w:asciiTheme="majorHAnsi" w:hAnsiTheme="majorHAnsi" w:cstheme="majorHAnsi"/>
          <w:sz w:val="12"/>
        </w:rPr>
        <w:t xml:space="preserve"> </w:t>
      </w:r>
      <w:r w:rsidRPr="00F31E5E">
        <w:rPr>
          <w:rStyle w:val="StyleUnderline"/>
          <w:rFonts w:asciiTheme="majorHAnsi" w:hAnsiTheme="majorHAnsi" w:cstheme="majorHAnsi"/>
          <w:vanish/>
        </w:rPr>
        <w:t>when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trademark protection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increased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by</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1</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percent,</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there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was</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an</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associated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R&amp;D</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increase</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vanish/>
        </w:rPr>
        <w:t>of</w:t>
      </w:r>
      <w:r w:rsidRPr="00F31E5E">
        <w:rPr>
          <w:rStyle w:val="StyleUnderline"/>
          <w:rFonts w:asciiTheme="majorHAnsi" w:hAnsiTheme="majorHAnsi" w:cstheme="majorHAnsi"/>
        </w:rPr>
        <w:t xml:space="preserve"> </w:t>
      </w:r>
      <w:r w:rsidRPr="00F31E5E">
        <w:rPr>
          <w:rStyle w:val="StyleUnderline"/>
          <w:rFonts w:asciiTheme="majorHAnsi" w:hAnsiTheme="majorHAnsi" w:cstheme="majorHAnsi"/>
          <w:highlight w:val="cyan"/>
        </w:rPr>
        <w:t>1.4 percent</w:t>
      </w:r>
      <w:r w:rsidRPr="00F31E5E">
        <w:rPr>
          <w:rFonts w:asciiTheme="majorHAnsi" w:hAnsiTheme="majorHAnsi" w:cstheme="majorHAnsi"/>
          <w:vanish/>
          <w:sz w:val="12"/>
        </w:rPr>
        <w:t>.</w:t>
      </w:r>
      <w:r w:rsidRPr="00F31E5E">
        <w:rPr>
          <w:rFonts w:asciiTheme="majorHAnsi" w:hAnsiTheme="majorHAnsi" w:cstheme="majorHAnsi"/>
          <w:sz w:val="12"/>
        </w:rPr>
        <w:t xml:space="preserve"> </w:t>
      </w:r>
      <w:r w:rsidRPr="00F31E5E">
        <w:rPr>
          <w:rFonts w:asciiTheme="majorHAnsi" w:hAnsiTheme="majorHAnsi" w:cstheme="majorHAnsi"/>
          <w:vanish/>
          <w:sz w:val="12"/>
        </w:rPr>
        <w:t>As</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authors</w:t>
      </w:r>
      <w:r w:rsidRPr="00F31E5E">
        <w:rPr>
          <w:rFonts w:asciiTheme="majorHAnsi" w:hAnsiTheme="majorHAnsi" w:cstheme="majorHAnsi"/>
          <w:sz w:val="12"/>
        </w:rPr>
        <w:t xml:space="preserve"> </w:t>
      </w:r>
      <w:r w:rsidRPr="00F31E5E">
        <w:rPr>
          <w:rFonts w:asciiTheme="majorHAnsi" w:hAnsiTheme="majorHAnsi" w:cstheme="majorHAnsi"/>
          <w:vanish/>
          <w:sz w:val="12"/>
        </w:rPr>
        <w:t>concluded,</w:t>
      </w:r>
      <w:r w:rsidRPr="00F31E5E">
        <w:rPr>
          <w:rFonts w:asciiTheme="majorHAnsi" w:hAnsiTheme="majorHAnsi" w:cstheme="majorHAnsi"/>
          <w:sz w:val="12"/>
        </w:rPr>
        <w:t xml:space="preserve"> </w:t>
      </w:r>
      <w:r w:rsidRPr="00F31E5E">
        <w:rPr>
          <w:rFonts w:asciiTheme="majorHAnsi" w:hAnsiTheme="majorHAnsi" w:cstheme="majorHAnsi"/>
          <w:vanish/>
          <w:sz w:val="12"/>
        </w:rPr>
        <w:t>“Increases</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protection</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IPRs</w:t>
      </w:r>
      <w:r w:rsidRPr="00F31E5E">
        <w:rPr>
          <w:rFonts w:asciiTheme="majorHAnsi" w:hAnsiTheme="majorHAnsi" w:cstheme="majorHAnsi"/>
          <w:sz w:val="12"/>
        </w:rPr>
        <w:t xml:space="preserve"> </w:t>
      </w:r>
      <w:r w:rsidRPr="00F31E5E">
        <w:rPr>
          <w:rFonts w:asciiTheme="majorHAnsi" w:hAnsiTheme="majorHAnsi" w:cstheme="majorHAnsi"/>
          <w:vanish/>
          <w:sz w:val="12"/>
        </w:rPr>
        <w:t>carried</w:t>
      </w:r>
      <w:r w:rsidRPr="00F31E5E">
        <w:rPr>
          <w:rFonts w:asciiTheme="majorHAnsi" w:hAnsiTheme="majorHAnsi" w:cstheme="majorHAnsi"/>
          <w:sz w:val="12"/>
        </w:rPr>
        <w:t xml:space="preserve"> </w:t>
      </w:r>
      <w:r w:rsidRPr="00F31E5E">
        <w:rPr>
          <w:rFonts w:asciiTheme="majorHAnsi" w:hAnsiTheme="majorHAnsi" w:cstheme="majorHAnsi"/>
          <w:vanish/>
          <w:sz w:val="12"/>
        </w:rPr>
        <w:t>economic</w:t>
      </w:r>
      <w:r w:rsidRPr="00F31E5E">
        <w:rPr>
          <w:rFonts w:asciiTheme="majorHAnsi" w:hAnsiTheme="majorHAnsi" w:cstheme="majorHAnsi"/>
          <w:sz w:val="12"/>
        </w:rPr>
        <w:t xml:space="preserve"> </w:t>
      </w:r>
      <w:r w:rsidRPr="00F31E5E">
        <w:rPr>
          <w:rFonts w:asciiTheme="majorHAnsi" w:hAnsiTheme="majorHAnsi" w:cstheme="majorHAnsi"/>
          <w:vanish/>
          <w:sz w:val="12"/>
        </w:rPr>
        <w:t>benefits</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form</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higher</w:t>
      </w:r>
      <w:r w:rsidRPr="00F31E5E">
        <w:rPr>
          <w:rFonts w:asciiTheme="majorHAnsi" w:hAnsiTheme="majorHAnsi" w:cstheme="majorHAnsi"/>
          <w:sz w:val="12"/>
        </w:rPr>
        <w:t xml:space="preserve"> </w:t>
      </w:r>
      <w:r w:rsidRPr="00F31E5E">
        <w:rPr>
          <w:rFonts w:asciiTheme="majorHAnsi" w:hAnsiTheme="majorHAnsi" w:cstheme="majorHAnsi"/>
          <w:vanish/>
          <w:sz w:val="12"/>
        </w:rPr>
        <w:t>inflows</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FDI,</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increases</w:t>
      </w:r>
      <w:r w:rsidRPr="00F31E5E">
        <w:rPr>
          <w:rFonts w:asciiTheme="majorHAnsi" w:hAnsiTheme="majorHAnsi" w:cstheme="majorHAnsi"/>
          <w:sz w:val="12"/>
        </w:rPr>
        <w:t xml:space="preserve"> </w:t>
      </w:r>
      <w:r w:rsidRPr="00F31E5E">
        <w:rPr>
          <w:rFonts w:asciiTheme="majorHAnsi" w:hAnsiTheme="majorHAnsi" w:cstheme="majorHAnsi"/>
          <w:vanish/>
          <w:sz w:val="12"/>
        </w:rPr>
        <w:t>in</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levels</w:t>
      </w:r>
      <w:r w:rsidRPr="00F31E5E">
        <w:rPr>
          <w:rFonts w:asciiTheme="majorHAnsi" w:hAnsiTheme="majorHAnsi" w:cstheme="majorHAnsi"/>
          <w:sz w:val="12"/>
        </w:rPr>
        <w:t xml:space="preserve"> </w:t>
      </w:r>
      <w:r w:rsidRPr="00F31E5E">
        <w:rPr>
          <w:rFonts w:asciiTheme="majorHAnsi" w:hAnsiTheme="majorHAnsi" w:cstheme="majorHAnsi"/>
          <w:vanish/>
          <w:sz w:val="12"/>
        </w:rPr>
        <w:t>of</w:t>
      </w:r>
      <w:r w:rsidRPr="00F31E5E">
        <w:rPr>
          <w:rFonts w:asciiTheme="majorHAnsi" w:hAnsiTheme="majorHAnsi" w:cstheme="majorHAnsi"/>
          <w:sz w:val="12"/>
        </w:rPr>
        <w:t xml:space="preserve"> </w:t>
      </w:r>
      <w:r w:rsidRPr="00F31E5E">
        <w:rPr>
          <w:rFonts w:asciiTheme="majorHAnsi" w:hAnsiTheme="majorHAnsi" w:cstheme="majorHAnsi"/>
          <w:vanish/>
          <w:sz w:val="12"/>
        </w:rPr>
        <w:t>both</w:t>
      </w:r>
      <w:r w:rsidRPr="00F31E5E">
        <w:rPr>
          <w:rFonts w:asciiTheme="majorHAnsi" w:hAnsiTheme="majorHAnsi" w:cstheme="majorHAnsi"/>
          <w:sz w:val="12"/>
        </w:rPr>
        <w:t xml:space="preserve"> </w:t>
      </w:r>
      <w:r w:rsidRPr="00F31E5E">
        <w:rPr>
          <w:rFonts w:asciiTheme="majorHAnsi" w:hAnsiTheme="majorHAnsi" w:cstheme="majorHAnsi"/>
          <w:vanish/>
          <w:sz w:val="12"/>
        </w:rPr>
        <w:t>domestically</w:t>
      </w:r>
      <w:r w:rsidRPr="00F31E5E">
        <w:rPr>
          <w:rFonts w:asciiTheme="majorHAnsi" w:hAnsiTheme="majorHAnsi" w:cstheme="majorHAnsi"/>
          <w:sz w:val="12"/>
        </w:rPr>
        <w:t xml:space="preserve"> </w:t>
      </w:r>
      <w:r w:rsidRPr="00F31E5E">
        <w:rPr>
          <w:rFonts w:asciiTheme="majorHAnsi" w:hAnsiTheme="majorHAnsi" w:cstheme="majorHAnsi"/>
          <w:vanish/>
          <w:sz w:val="12"/>
        </w:rPr>
        <w:t>conducted</w:t>
      </w:r>
      <w:r w:rsidRPr="00F31E5E">
        <w:rPr>
          <w:rFonts w:asciiTheme="majorHAnsi" w:hAnsiTheme="majorHAnsi" w:cstheme="majorHAnsi"/>
          <w:sz w:val="12"/>
        </w:rPr>
        <w:t xml:space="preserve"> </w:t>
      </w:r>
      <w:r w:rsidRPr="00F31E5E">
        <w:rPr>
          <w:rFonts w:asciiTheme="majorHAnsi" w:hAnsiTheme="majorHAnsi" w:cstheme="majorHAnsi"/>
          <w:vanish/>
          <w:sz w:val="12"/>
        </w:rPr>
        <w:t>R&amp;D</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service</w:t>
      </w:r>
      <w:r w:rsidRPr="00F31E5E">
        <w:rPr>
          <w:rFonts w:asciiTheme="majorHAnsi" w:hAnsiTheme="majorHAnsi" w:cstheme="majorHAnsi"/>
          <w:sz w:val="12"/>
        </w:rPr>
        <w:t xml:space="preserve"> </w:t>
      </w:r>
      <w:r w:rsidRPr="00F31E5E">
        <w:rPr>
          <w:rFonts w:asciiTheme="majorHAnsi" w:hAnsiTheme="majorHAnsi" w:cstheme="majorHAnsi"/>
          <w:vanish/>
          <w:sz w:val="12"/>
        </w:rPr>
        <w:t>imports</w:t>
      </w:r>
      <w:r w:rsidRPr="00F31E5E">
        <w:rPr>
          <w:rFonts w:asciiTheme="majorHAnsi" w:hAnsiTheme="majorHAnsi" w:cstheme="majorHAnsi"/>
          <w:sz w:val="12"/>
        </w:rPr>
        <w:t xml:space="preserve"> </w:t>
      </w:r>
      <w:r w:rsidRPr="00F31E5E">
        <w:rPr>
          <w:rFonts w:asciiTheme="majorHAnsi" w:hAnsiTheme="majorHAnsi" w:cstheme="majorHAnsi"/>
          <w:vanish/>
          <w:sz w:val="12"/>
        </w:rPr>
        <w:t>as</w:t>
      </w:r>
      <w:r w:rsidRPr="00F31E5E">
        <w:rPr>
          <w:rFonts w:asciiTheme="majorHAnsi" w:hAnsiTheme="majorHAnsi" w:cstheme="majorHAnsi"/>
          <w:sz w:val="12"/>
        </w:rPr>
        <w:t xml:space="preserve"> </w:t>
      </w:r>
      <w:r w:rsidRPr="00F31E5E">
        <w:rPr>
          <w:rFonts w:asciiTheme="majorHAnsi" w:hAnsiTheme="majorHAnsi" w:cstheme="majorHAnsi"/>
          <w:vanish/>
          <w:sz w:val="12"/>
        </w:rPr>
        <w:t>measured</w:t>
      </w:r>
      <w:r w:rsidRPr="00F31E5E">
        <w:rPr>
          <w:rFonts w:asciiTheme="majorHAnsi" w:hAnsiTheme="majorHAnsi" w:cstheme="majorHAnsi"/>
          <w:sz w:val="12"/>
        </w:rPr>
        <w:t xml:space="preserve"> </w:t>
      </w:r>
      <w:r w:rsidRPr="00F31E5E">
        <w:rPr>
          <w:rFonts w:asciiTheme="majorHAnsi" w:hAnsiTheme="majorHAnsi" w:cstheme="majorHAnsi"/>
          <w:vanish/>
          <w:sz w:val="12"/>
        </w:rPr>
        <w:t>by</w:t>
      </w:r>
      <w:r w:rsidRPr="00F31E5E">
        <w:rPr>
          <w:rFonts w:asciiTheme="majorHAnsi" w:hAnsiTheme="majorHAnsi" w:cstheme="majorHAnsi"/>
          <w:sz w:val="12"/>
        </w:rPr>
        <w:t xml:space="preserve"> </w:t>
      </w:r>
      <w:r w:rsidRPr="00F31E5E">
        <w:rPr>
          <w:rFonts w:asciiTheme="majorHAnsi" w:hAnsiTheme="majorHAnsi" w:cstheme="majorHAnsi"/>
          <w:vanish/>
          <w:sz w:val="12"/>
        </w:rPr>
        <w:t>licensing</w:t>
      </w:r>
      <w:r w:rsidRPr="00F31E5E">
        <w:rPr>
          <w:rFonts w:asciiTheme="majorHAnsi" w:hAnsiTheme="majorHAnsi" w:cstheme="majorHAnsi"/>
          <w:sz w:val="12"/>
        </w:rPr>
        <w:t xml:space="preserve"> </w:t>
      </w:r>
      <w:r w:rsidRPr="00F31E5E">
        <w:rPr>
          <w:rFonts w:asciiTheme="majorHAnsi" w:hAnsiTheme="majorHAnsi" w:cstheme="majorHAnsi"/>
          <w:vanish/>
          <w:sz w:val="12"/>
        </w:rPr>
        <w:t>fees.”55 As</w:t>
      </w:r>
      <w:r w:rsidRPr="00F31E5E">
        <w:rPr>
          <w:rFonts w:asciiTheme="majorHAnsi" w:hAnsiTheme="majorHAnsi" w:cstheme="majorHAnsi"/>
          <w:sz w:val="12"/>
        </w:rPr>
        <w:t xml:space="preserve"> </w:t>
      </w:r>
      <w:r w:rsidRPr="00F31E5E">
        <w:rPr>
          <w:rFonts w:asciiTheme="majorHAnsi" w:hAnsiTheme="majorHAnsi" w:cstheme="majorHAnsi"/>
          <w:vanish/>
          <w:sz w:val="12"/>
        </w:rPr>
        <w:t>Jackson</w:t>
      </w:r>
      <w:r w:rsidRPr="00F31E5E">
        <w:rPr>
          <w:rFonts w:asciiTheme="majorHAnsi" w:hAnsiTheme="majorHAnsi" w:cstheme="majorHAnsi"/>
          <w:sz w:val="12"/>
        </w:rPr>
        <w:t xml:space="preserve"> </w:t>
      </w:r>
      <w:r w:rsidRPr="00F31E5E">
        <w:rPr>
          <w:rFonts w:asciiTheme="majorHAnsi" w:hAnsiTheme="majorHAnsi" w:cstheme="majorHAnsi"/>
          <w:vanish/>
          <w:sz w:val="12"/>
        </w:rPr>
        <w:t>summarized,</w:t>
      </w:r>
      <w:r w:rsidRPr="00F31E5E">
        <w:rPr>
          <w:rFonts w:asciiTheme="majorHAnsi" w:hAnsiTheme="majorHAnsi" w:cstheme="majorHAnsi"/>
          <w:sz w:val="12"/>
        </w:rPr>
        <w:t xml:space="preserve"> </w:t>
      </w:r>
      <w:r w:rsidRPr="00F31E5E">
        <w:rPr>
          <w:rFonts w:asciiTheme="majorHAnsi" w:hAnsiTheme="majorHAnsi" w:cstheme="majorHAnsi"/>
          <w:vanish/>
          <w:sz w:val="12"/>
        </w:rPr>
        <w:t>regarding</w:t>
      </w:r>
      <w:r w:rsidRPr="00F31E5E">
        <w:rPr>
          <w:rFonts w:asciiTheme="majorHAnsi" w:hAnsiTheme="majorHAnsi" w:cstheme="majorHAnsi"/>
          <w:sz w:val="12"/>
        </w:rPr>
        <w:t xml:space="preserve"> </w:t>
      </w:r>
      <w:r w:rsidRPr="00F31E5E">
        <w:rPr>
          <w:rFonts w:asciiTheme="majorHAnsi" w:hAnsiTheme="majorHAnsi" w:cstheme="majorHAnsi"/>
          <w:vanish/>
          <w:sz w:val="12"/>
        </w:rPr>
        <w:t>the</w:t>
      </w:r>
      <w:r w:rsidRPr="00F31E5E">
        <w:rPr>
          <w:rFonts w:asciiTheme="majorHAnsi" w:hAnsiTheme="majorHAnsi" w:cstheme="majorHAnsi"/>
          <w:sz w:val="12"/>
        </w:rPr>
        <w:t xml:space="preserve"> </w:t>
      </w:r>
      <w:r w:rsidRPr="00F31E5E">
        <w:rPr>
          <w:rFonts w:asciiTheme="majorHAnsi" w:hAnsiTheme="majorHAnsi" w:cstheme="majorHAnsi"/>
          <w:vanish/>
          <w:sz w:val="12"/>
        </w:rPr>
        <w:t>relationship</w:t>
      </w:r>
      <w:r w:rsidRPr="00F31E5E">
        <w:rPr>
          <w:rFonts w:asciiTheme="majorHAnsi" w:hAnsiTheme="majorHAnsi" w:cstheme="majorHAnsi"/>
          <w:sz w:val="12"/>
        </w:rPr>
        <w:t xml:space="preserve"> </w:t>
      </w:r>
      <w:r w:rsidRPr="00F31E5E">
        <w:rPr>
          <w:rFonts w:asciiTheme="majorHAnsi" w:hAnsiTheme="majorHAnsi" w:cstheme="majorHAnsi"/>
          <w:vanish/>
          <w:sz w:val="12"/>
        </w:rPr>
        <w:t>between</w:t>
      </w:r>
      <w:r w:rsidRPr="00F31E5E">
        <w:rPr>
          <w:rFonts w:asciiTheme="majorHAnsi" w:hAnsiTheme="majorHAnsi" w:cstheme="majorHAnsi"/>
          <w:sz w:val="12"/>
        </w:rPr>
        <w:t xml:space="preserve"> </w:t>
      </w:r>
      <w:r w:rsidRPr="00F31E5E">
        <w:rPr>
          <w:rFonts w:asciiTheme="majorHAnsi" w:hAnsiTheme="majorHAnsi" w:cstheme="majorHAnsi"/>
          <w:vanish/>
          <w:sz w:val="12"/>
        </w:rPr>
        <w:t>IPR</w:t>
      </w:r>
      <w:r w:rsidRPr="00F31E5E">
        <w:rPr>
          <w:rFonts w:asciiTheme="majorHAnsi" w:hAnsiTheme="majorHAnsi" w:cstheme="majorHAnsi"/>
          <w:sz w:val="12"/>
        </w:rPr>
        <w:t xml:space="preserve"> </w:t>
      </w:r>
      <w:r w:rsidRPr="00F31E5E">
        <w:rPr>
          <w:rFonts w:asciiTheme="majorHAnsi" w:hAnsiTheme="majorHAnsi" w:cstheme="majorHAnsi"/>
          <w:vanish/>
          <w:sz w:val="12"/>
        </w:rPr>
        <w:t>reform</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both</w:t>
      </w:r>
      <w:r w:rsidRPr="00F31E5E">
        <w:rPr>
          <w:rFonts w:asciiTheme="majorHAnsi" w:hAnsiTheme="majorHAnsi" w:cstheme="majorHAnsi"/>
          <w:sz w:val="12"/>
        </w:rPr>
        <w:t xml:space="preserve"> </w:t>
      </w:r>
      <w:r w:rsidRPr="00F31E5E">
        <w:rPr>
          <w:rFonts w:asciiTheme="majorHAnsi" w:hAnsiTheme="majorHAnsi" w:cstheme="majorHAnsi"/>
          <w:vanish/>
          <w:sz w:val="12"/>
        </w:rPr>
        <w:t>innovation</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R&amp;D,</w:t>
      </w:r>
      <w:r w:rsidRPr="00F31E5E">
        <w:rPr>
          <w:rFonts w:asciiTheme="majorHAnsi" w:hAnsiTheme="majorHAnsi" w:cstheme="majorHAnsi"/>
          <w:sz w:val="12"/>
        </w:rPr>
        <w:t xml:space="preserve"> </w:t>
      </w:r>
      <w:r w:rsidRPr="00F31E5E">
        <w:rPr>
          <w:rFonts w:asciiTheme="majorHAnsi" w:hAnsiTheme="majorHAnsi" w:cstheme="majorHAnsi"/>
          <w:vanish/>
          <w:sz w:val="12"/>
        </w:rPr>
        <w:t>and</w:t>
      </w:r>
      <w:r w:rsidRPr="00F31E5E">
        <w:rPr>
          <w:rFonts w:asciiTheme="majorHAnsi" w:hAnsiTheme="majorHAnsi" w:cstheme="majorHAnsi"/>
          <w:sz w:val="12"/>
        </w:rPr>
        <w:t xml:space="preserve"> </w:t>
      </w:r>
      <w:r w:rsidRPr="00F31E5E">
        <w:rPr>
          <w:rFonts w:asciiTheme="majorHAnsi" w:hAnsiTheme="majorHAnsi" w:cstheme="majorHAnsi"/>
          <w:vanish/>
          <w:sz w:val="12"/>
        </w:rPr>
        <w:t>FDI,</w:t>
      </w:r>
      <w:r w:rsidRPr="00F31E5E">
        <w:rPr>
          <w:rFonts w:asciiTheme="majorHAnsi" w:hAnsiTheme="majorHAnsi" w:cstheme="majorHAnsi"/>
          <w:sz w:val="12"/>
        </w:rPr>
        <w:t xml:space="preserve"> </w:t>
      </w:r>
      <w:r w:rsidRPr="00F31E5E">
        <w:rPr>
          <w:rFonts w:asciiTheme="majorHAnsi" w:hAnsiTheme="majorHAnsi" w:cstheme="majorHAnsi"/>
          <w:vanish/>
          <w:sz w:val="12"/>
        </w:rPr>
        <w:t>“</w:t>
      </w:r>
      <w:r w:rsidRPr="00F31E5E">
        <w:rPr>
          <w:rStyle w:val="Emphasis"/>
          <w:rFonts w:asciiTheme="majorHAnsi" w:hAnsiTheme="majorHAnsi" w:cstheme="majorHAnsi"/>
          <w:vanish/>
        </w:rPr>
        <w:t>In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addition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to</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spurring</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domestic</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innovation</w:t>
      </w:r>
      <w:r w:rsidRPr="00F31E5E">
        <w:rPr>
          <w:rStyle w:val="Emphasis"/>
          <w:rFonts w:asciiTheme="majorHAnsi" w:hAnsiTheme="majorHAnsi" w:cstheme="majorHAnsi"/>
          <w:highlight w:val="cyan"/>
        </w:rPr>
        <w:t>, strong i</w:t>
      </w:r>
      <w:r w:rsidRPr="00F31E5E">
        <w:rPr>
          <w:rStyle w:val="Emphasis"/>
          <w:rFonts w:asciiTheme="majorHAnsi" w:hAnsiTheme="majorHAnsi" w:cstheme="majorHAnsi"/>
          <w:vanish/>
        </w:rPr>
        <w:t>ntellectual</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p</w:t>
      </w:r>
      <w:r w:rsidRPr="00F31E5E">
        <w:rPr>
          <w:rStyle w:val="Emphasis"/>
          <w:rFonts w:asciiTheme="majorHAnsi" w:hAnsiTheme="majorHAnsi" w:cstheme="majorHAnsi"/>
          <w:vanish/>
        </w:rPr>
        <w:t>roperty</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r</w:t>
      </w:r>
      <w:r w:rsidRPr="00F31E5E">
        <w:rPr>
          <w:rStyle w:val="Emphasis"/>
          <w:rFonts w:asciiTheme="majorHAnsi" w:hAnsiTheme="majorHAnsi" w:cstheme="majorHAnsi"/>
          <w:vanish/>
        </w:rPr>
        <w:t>ights</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can</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increase incentives for</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foreign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direct</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investment which in turn</w:t>
      </w:r>
      <w:r w:rsidRPr="00F31E5E">
        <w:rPr>
          <w:rStyle w:val="Emphasis"/>
          <w:rFonts w:asciiTheme="majorHAnsi" w:hAnsiTheme="majorHAnsi" w:cstheme="majorHAnsi"/>
        </w:rPr>
        <w:t xml:space="preserve"> </w:t>
      </w:r>
      <w:r w:rsidRPr="00F31E5E">
        <w:rPr>
          <w:rStyle w:val="Emphasis"/>
          <w:rFonts w:asciiTheme="majorHAnsi" w:hAnsiTheme="majorHAnsi" w:cstheme="majorHAnsi"/>
          <w:vanish/>
        </w:rPr>
        <w:t>also</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leads to econ</w:t>
      </w:r>
      <w:r w:rsidRPr="00F31E5E">
        <w:rPr>
          <w:rStyle w:val="Emphasis"/>
          <w:rFonts w:asciiTheme="majorHAnsi" w:hAnsiTheme="majorHAnsi" w:cstheme="majorHAnsi"/>
          <w:vanish/>
        </w:rPr>
        <w:t>omic</w:t>
      </w:r>
      <w:r w:rsidRPr="00F31E5E">
        <w:rPr>
          <w:rStyle w:val="Emphasis"/>
          <w:rFonts w:asciiTheme="majorHAnsi" w:hAnsiTheme="majorHAnsi" w:cstheme="majorHAnsi"/>
        </w:rPr>
        <w:t xml:space="preserve"> </w:t>
      </w:r>
      <w:r w:rsidRPr="00F31E5E">
        <w:rPr>
          <w:rStyle w:val="Emphasis"/>
          <w:rFonts w:asciiTheme="majorHAnsi" w:hAnsiTheme="majorHAnsi" w:cstheme="majorHAnsi"/>
          <w:highlight w:val="cyan"/>
        </w:rPr>
        <w:t>growth</w:t>
      </w:r>
      <w:r w:rsidRPr="00F31E5E">
        <w:rPr>
          <w:rFonts w:asciiTheme="majorHAnsi" w:hAnsiTheme="majorHAnsi" w:cstheme="majorHAnsi"/>
          <w:vanish/>
          <w:sz w:val="12"/>
        </w:rPr>
        <w:t>.”56</w:t>
      </w:r>
    </w:p>
    <w:p w14:paraId="5A52B6F6" w14:textId="77777777" w:rsidR="00DA0228" w:rsidRPr="00F31E5E" w:rsidRDefault="00DA0228" w:rsidP="00DA0228">
      <w:pPr>
        <w:pStyle w:val="Heading4"/>
      </w:pPr>
      <w:r w:rsidRPr="00F31E5E">
        <w:t>Medical innovations key to future</w:t>
      </w:r>
    </w:p>
    <w:p w14:paraId="3241D7C1" w14:textId="77777777" w:rsidR="00DA0228" w:rsidRPr="00F31E5E" w:rsidRDefault="00DA0228" w:rsidP="00DA0228">
      <w:r w:rsidRPr="00F31E5E">
        <w:rPr>
          <w:rStyle w:val="Style13ptBold"/>
        </w:rPr>
        <w:t>Remes et al 20</w:t>
      </w:r>
      <w:r w:rsidRPr="00F31E5E">
        <w:t xml:space="preserve"> (</w:t>
      </w:r>
      <w:hyperlink r:id="rId10" w:history="1">
        <w:r w:rsidRPr="00F31E5E">
          <w:rPr>
            <w:rStyle w:val="Hyperlink"/>
          </w:rPr>
          <w:t>https://www.mckinsey.com/industries/healthcare-systems-and-services/our-insights/ten-innovations-that-can-improve-global-health</w:t>
        </w:r>
      </w:hyperlink>
      <w:r w:rsidRPr="00F31E5E">
        <w:t xml:space="preserve">, </w:t>
      </w:r>
      <w:hyperlink r:id="rId11" w:history="1">
        <w:r w:rsidRPr="00F31E5E">
          <w:rPr>
            <w:rStyle w:val="Hyperlink"/>
          </w:rPr>
          <w:t>McKinsey Global Institute</w:t>
        </w:r>
      </w:hyperlink>
      <w:r w:rsidRPr="00F31E5E">
        <w:t xml:space="preserve"> Ten innovations that can improve global health July 15, 2020 | Article, </w:t>
      </w:r>
      <w:hyperlink r:id="rId12" w:history="1">
        <w:r w:rsidRPr="00F31E5E">
          <w:rPr>
            <w:rStyle w:val="Hyperlink"/>
          </w:rPr>
          <w:t>Jaana Remes</w:t>
        </w:r>
      </w:hyperlink>
      <w:r w:rsidRPr="00F31E5E">
        <w:t xml:space="preserve"> is a partner of the McKinsey Global Institute, where </w:t>
      </w:r>
      <w:hyperlink r:id="rId13" w:history="1">
        <w:r w:rsidRPr="00F31E5E">
          <w:rPr>
            <w:rStyle w:val="Hyperlink"/>
          </w:rPr>
          <w:t>Jonathan Woetzel</w:t>
        </w:r>
      </w:hyperlink>
      <w:r w:rsidRPr="00F31E5E">
        <w:t xml:space="preserve"> is a director and </w:t>
      </w:r>
      <w:hyperlink r:id="rId14" w:history="1">
        <w:r w:rsidRPr="00F31E5E">
          <w:rPr>
            <w:rStyle w:val="Hyperlink"/>
          </w:rPr>
          <w:t>Sven Smit</w:t>
        </w:r>
      </w:hyperlink>
      <w:r w:rsidRPr="00F31E5E">
        <w:t xml:space="preserve"> is co-chair and a director. </w:t>
      </w:r>
      <w:hyperlink r:id="rId15" w:history="1">
        <w:r w:rsidRPr="00F31E5E">
          <w:rPr>
            <w:rStyle w:val="Hyperlink"/>
          </w:rPr>
          <w:t>Katherine Linzer</w:t>
        </w:r>
      </w:hyperlink>
      <w:r w:rsidRPr="00F31E5E">
        <w:t xml:space="preserve"> is a partner in McKinsey’s Chicago office. </w:t>
      </w:r>
      <w:hyperlink r:id="rId16" w:history="1">
        <w:r w:rsidRPr="00F31E5E">
          <w:rPr>
            <w:rStyle w:val="Hyperlink"/>
          </w:rPr>
          <w:t>Shubham Singhal</w:t>
        </w:r>
      </w:hyperlink>
      <w:r w:rsidRPr="00F31E5E">
        <w:t xml:space="preserve"> is a senior partner in the Detroit office. </w:t>
      </w:r>
      <w:hyperlink r:id="rId17" w:history="1">
        <w:r w:rsidRPr="00F31E5E">
          <w:rPr>
            <w:rStyle w:val="Hyperlink"/>
          </w:rPr>
          <w:t>Martin Dewhurst</w:t>
        </w:r>
      </w:hyperlink>
      <w:r w:rsidRPr="00F31E5E">
        <w:t xml:space="preserve"> and </w:t>
      </w:r>
      <w:hyperlink r:id="rId18" w:history="1">
        <w:r w:rsidRPr="00F31E5E">
          <w:rPr>
            <w:rStyle w:val="Hyperlink"/>
          </w:rPr>
          <w:t>Penelope Dash</w:t>
        </w:r>
      </w:hyperlink>
      <w:r w:rsidRPr="00F31E5E">
        <w:t xml:space="preserve"> are senior partners in the London office, where </w:t>
      </w:r>
      <w:hyperlink r:id="rId19" w:history="1">
        <w:r w:rsidRPr="00F31E5E">
          <w:rPr>
            <w:rStyle w:val="Hyperlink"/>
          </w:rPr>
          <w:t>Kristin-Anne Rutter</w:t>
        </w:r>
      </w:hyperlink>
      <w:r w:rsidRPr="00F31E5E">
        <w:t xml:space="preserve"> is a partner. </w:t>
      </w:r>
      <w:hyperlink r:id="rId20" w:history="1">
        <w:r w:rsidRPr="00F31E5E">
          <w:rPr>
            <w:rStyle w:val="Hyperlink"/>
          </w:rPr>
          <w:t>Matthias Evers</w:t>
        </w:r>
      </w:hyperlink>
      <w:r w:rsidRPr="00F31E5E">
        <w:t xml:space="preserve"> is a senior partner in the Hamburg office. Matt Wilson is a senior partner in the New York office. Aditi Ramdorai is a consultant in the Berlin office.//lex AL)</w:t>
      </w:r>
    </w:p>
    <w:p w14:paraId="22FEDF88" w14:textId="77777777" w:rsidR="00DA0228" w:rsidRPr="00F31E5E" w:rsidRDefault="00DA0228" w:rsidP="00DA0228">
      <w:pPr>
        <w:rPr>
          <w:sz w:val="12"/>
        </w:rPr>
      </w:pPr>
      <w:r w:rsidRPr="00F31E5E">
        <w:rPr>
          <w:rStyle w:val="StyleUnderline"/>
          <w:highlight w:val="cyan"/>
        </w:rPr>
        <w:t>By 2040, new tech</w:t>
      </w:r>
      <w:r w:rsidRPr="00F31E5E">
        <w:rPr>
          <w:rStyle w:val="StyleUnderline"/>
          <w:vanish/>
        </w:rPr>
        <w:t>nologies</w:t>
      </w:r>
      <w:r w:rsidRPr="00F31E5E">
        <w:rPr>
          <w:rStyle w:val="StyleUnderline"/>
          <w:highlight w:val="cyan"/>
        </w:rPr>
        <w:t xml:space="preserve"> </w:t>
      </w:r>
      <w:r w:rsidRPr="00F31E5E">
        <w:rPr>
          <w:rStyle w:val="StyleUnderline"/>
          <w:vanish/>
        </w:rPr>
        <w:t>could</w:t>
      </w:r>
      <w:r w:rsidRPr="00F31E5E">
        <w:rPr>
          <w:rStyle w:val="StyleUnderline"/>
        </w:rPr>
        <w:t xml:space="preserve"> </w:t>
      </w:r>
      <w:r w:rsidRPr="00F31E5E">
        <w:rPr>
          <w:rStyle w:val="StyleUnderline"/>
          <w:highlight w:val="cyan"/>
        </w:rPr>
        <w:t xml:space="preserve">reduce </w:t>
      </w:r>
      <w:r w:rsidRPr="00F31E5E">
        <w:rPr>
          <w:rStyle w:val="StyleUnderline"/>
          <w:vanish/>
        </w:rPr>
        <w:t>the</w:t>
      </w:r>
      <w:r w:rsidRPr="00F31E5E">
        <w:rPr>
          <w:rStyle w:val="StyleUnderline"/>
        </w:rPr>
        <w:t xml:space="preserve"> </w:t>
      </w:r>
      <w:r w:rsidRPr="00F31E5E">
        <w:rPr>
          <w:rStyle w:val="StyleUnderline"/>
          <w:vanish/>
        </w:rPr>
        <w:t>total</w:t>
      </w:r>
      <w:r w:rsidRPr="00F31E5E">
        <w:rPr>
          <w:rStyle w:val="StyleUnderline"/>
        </w:rPr>
        <w:t xml:space="preserve"> </w:t>
      </w:r>
      <w:r w:rsidRPr="00F31E5E">
        <w:rPr>
          <w:rStyle w:val="StyleUnderline"/>
          <w:vanish/>
        </w:rPr>
        <w:t>burden</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highlight w:val="cyan"/>
        </w:rPr>
        <w:t xml:space="preserve">disease by </w:t>
      </w:r>
      <w:r w:rsidRPr="00F31E5E">
        <w:rPr>
          <w:rStyle w:val="StyleUnderline"/>
          <w:vanish/>
        </w:rPr>
        <w:t>6</w:t>
      </w:r>
      <w:r w:rsidRPr="00F31E5E">
        <w:rPr>
          <w:rStyle w:val="StyleUnderline"/>
        </w:rPr>
        <w:t xml:space="preserve"> </w:t>
      </w:r>
      <w:r w:rsidRPr="00F31E5E">
        <w:rPr>
          <w:rStyle w:val="StyleUnderline"/>
          <w:vanish/>
        </w:rPr>
        <w:t>to</w:t>
      </w:r>
      <w:r w:rsidRPr="00F31E5E">
        <w:rPr>
          <w:rStyle w:val="StyleUnderline"/>
        </w:rPr>
        <w:t xml:space="preserve"> </w:t>
      </w:r>
      <w:r w:rsidRPr="00F31E5E">
        <w:rPr>
          <w:rStyle w:val="StyleUnderline"/>
          <w:highlight w:val="cyan"/>
        </w:rPr>
        <w:t>10 percent</w:t>
      </w:r>
      <w:r w:rsidRPr="00F31E5E">
        <w:rPr>
          <w:vanish/>
          <w:sz w:val="12"/>
        </w:rPr>
        <w:t>.</w:t>
      </w:r>
      <w:r w:rsidRPr="00F31E5E">
        <w:rPr>
          <w:sz w:val="12"/>
        </w:rPr>
        <w:t xml:space="preserve"> </w:t>
      </w:r>
      <w:r w:rsidRPr="00F31E5E">
        <w:rPr>
          <w:vanish/>
          <w:sz w:val="12"/>
        </w:rPr>
        <w:t>Today’s</w:t>
      </w:r>
      <w:r w:rsidRPr="00F31E5E">
        <w:rPr>
          <w:sz w:val="12"/>
        </w:rPr>
        <w:t xml:space="preserve"> </w:t>
      </w:r>
      <w:r w:rsidRPr="00F31E5E">
        <w:rPr>
          <w:vanish/>
          <w:sz w:val="12"/>
        </w:rPr>
        <w:t>interventions</w:t>
      </w:r>
      <w:r w:rsidRPr="00F31E5E">
        <w:rPr>
          <w:sz w:val="12"/>
        </w:rPr>
        <w:t xml:space="preserve"> </w:t>
      </w:r>
      <w:r w:rsidRPr="00F31E5E">
        <w:rPr>
          <w:vanish/>
          <w:sz w:val="12"/>
        </w:rPr>
        <w:t>are</w:t>
      </w:r>
      <w:r w:rsidRPr="00F31E5E">
        <w:rPr>
          <w:sz w:val="12"/>
        </w:rPr>
        <w:t xml:space="preserve"> </w:t>
      </w:r>
      <w:r w:rsidRPr="00F31E5E">
        <w:rPr>
          <w:vanish/>
          <w:sz w:val="12"/>
        </w:rPr>
        <w:t>the</w:t>
      </w:r>
      <w:r w:rsidRPr="00F31E5E">
        <w:rPr>
          <w:sz w:val="12"/>
        </w:rPr>
        <w:t xml:space="preserve"> </w:t>
      </w:r>
      <w:r w:rsidRPr="00F31E5E">
        <w:rPr>
          <w:vanish/>
          <w:sz w:val="12"/>
        </w:rPr>
        <w:t>innovations</w:t>
      </w:r>
      <w:r w:rsidRPr="00F31E5E">
        <w:rPr>
          <w:sz w:val="12"/>
        </w:rPr>
        <w:t xml:space="preserve"> </w:t>
      </w:r>
      <w:r w:rsidRPr="00F31E5E">
        <w:rPr>
          <w:vanish/>
          <w:sz w:val="12"/>
        </w:rPr>
        <w:t>of</w:t>
      </w:r>
      <w:r w:rsidRPr="00F31E5E">
        <w:rPr>
          <w:sz w:val="12"/>
        </w:rPr>
        <w:t xml:space="preserve"> </w:t>
      </w:r>
      <w:r w:rsidRPr="00F31E5E">
        <w:rPr>
          <w:vanish/>
          <w:sz w:val="12"/>
        </w:rPr>
        <w:t>the</w:t>
      </w:r>
      <w:r w:rsidRPr="00F31E5E">
        <w:rPr>
          <w:sz w:val="12"/>
        </w:rPr>
        <w:t xml:space="preserve"> </w:t>
      </w:r>
      <w:r w:rsidRPr="00F31E5E">
        <w:rPr>
          <w:vanish/>
          <w:sz w:val="12"/>
        </w:rPr>
        <w:t>past.</w:t>
      </w:r>
      <w:r w:rsidRPr="00F31E5E">
        <w:rPr>
          <w:sz w:val="12"/>
        </w:rPr>
        <w:t xml:space="preserve"> </w:t>
      </w:r>
      <w:r w:rsidRPr="00F31E5E">
        <w:rPr>
          <w:vanish/>
          <w:sz w:val="12"/>
        </w:rPr>
        <w:t>Without</w:t>
      </w:r>
      <w:r w:rsidRPr="00F31E5E">
        <w:rPr>
          <w:sz w:val="12"/>
        </w:rPr>
        <w:t xml:space="preserve"> </w:t>
      </w:r>
      <w:r w:rsidRPr="00F31E5E">
        <w:rPr>
          <w:vanish/>
          <w:sz w:val="12"/>
        </w:rPr>
        <w:t>them,</w:t>
      </w:r>
      <w:r w:rsidRPr="00F31E5E">
        <w:rPr>
          <w:sz w:val="12"/>
        </w:rPr>
        <w:t xml:space="preserve"> </w:t>
      </w:r>
      <w:r w:rsidRPr="00F31E5E">
        <w:rPr>
          <w:vanish/>
          <w:sz w:val="12"/>
        </w:rPr>
        <w:t>healthy</w:t>
      </w:r>
      <w:r w:rsidRPr="00F31E5E">
        <w:rPr>
          <w:sz w:val="12"/>
        </w:rPr>
        <w:t xml:space="preserve"> </w:t>
      </w:r>
      <w:r w:rsidRPr="00F31E5E">
        <w:rPr>
          <w:vanish/>
          <w:sz w:val="12"/>
        </w:rPr>
        <w:t>lifespans</w:t>
      </w:r>
      <w:r w:rsidRPr="00F31E5E">
        <w:rPr>
          <w:sz w:val="12"/>
        </w:rPr>
        <w:t xml:space="preserve"> </w:t>
      </w:r>
      <w:r w:rsidRPr="00F31E5E">
        <w:rPr>
          <w:vanish/>
          <w:sz w:val="12"/>
        </w:rPr>
        <w:t>would</w:t>
      </w:r>
      <w:r w:rsidRPr="00F31E5E">
        <w:rPr>
          <w:sz w:val="12"/>
        </w:rPr>
        <w:t xml:space="preserve"> </w:t>
      </w:r>
      <w:r w:rsidRPr="00F31E5E">
        <w:rPr>
          <w:vanish/>
          <w:sz w:val="12"/>
        </w:rPr>
        <w:t>not</w:t>
      </w:r>
      <w:r w:rsidRPr="00F31E5E">
        <w:rPr>
          <w:sz w:val="12"/>
        </w:rPr>
        <w:t xml:space="preserve"> </w:t>
      </w:r>
      <w:r w:rsidRPr="00F31E5E">
        <w:rPr>
          <w:vanish/>
          <w:sz w:val="12"/>
        </w:rPr>
        <w:t>be</w:t>
      </w:r>
      <w:r w:rsidRPr="00F31E5E">
        <w:rPr>
          <w:sz w:val="12"/>
        </w:rPr>
        <w:t xml:space="preserve"> </w:t>
      </w:r>
      <w:r w:rsidRPr="00F31E5E">
        <w:rPr>
          <w:vanish/>
          <w:sz w:val="12"/>
        </w:rPr>
        <w:t>as</w:t>
      </w:r>
      <w:r w:rsidRPr="00F31E5E">
        <w:rPr>
          <w:sz w:val="12"/>
        </w:rPr>
        <w:t xml:space="preserve"> </w:t>
      </w:r>
      <w:r w:rsidRPr="00F31E5E">
        <w:rPr>
          <w:vanish/>
          <w:sz w:val="12"/>
        </w:rPr>
        <w:t>long</w:t>
      </w:r>
      <w:r w:rsidRPr="00F31E5E">
        <w:rPr>
          <w:sz w:val="12"/>
        </w:rPr>
        <w:t xml:space="preserve"> </w:t>
      </w:r>
      <w:r w:rsidRPr="00F31E5E">
        <w:rPr>
          <w:vanish/>
          <w:sz w:val="12"/>
        </w:rPr>
        <w:t>as</w:t>
      </w:r>
      <w:r w:rsidRPr="00F31E5E">
        <w:rPr>
          <w:sz w:val="12"/>
        </w:rPr>
        <w:t xml:space="preserve"> </w:t>
      </w:r>
      <w:r w:rsidRPr="00F31E5E">
        <w:rPr>
          <w:vanish/>
          <w:sz w:val="12"/>
        </w:rPr>
        <w:t>they</w:t>
      </w:r>
      <w:r w:rsidRPr="00F31E5E">
        <w:rPr>
          <w:sz w:val="12"/>
        </w:rPr>
        <w:t xml:space="preserve"> </w:t>
      </w:r>
      <w:r w:rsidRPr="00F31E5E">
        <w:rPr>
          <w:vanish/>
          <w:sz w:val="12"/>
        </w:rPr>
        <w:t>are.</w:t>
      </w:r>
      <w:r w:rsidRPr="00F31E5E">
        <w:rPr>
          <w:sz w:val="12"/>
        </w:rPr>
        <w:t xml:space="preserve"> </w:t>
      </w:r>
      <w:r w:rsidRPr="00F31E5E">
        <w:rPr>
          <w:rStyle w:val="StyleUnderline"/>
          <w:highlight w:val="cyan"/>
        </w:rPr>
        <w:t xml:space="preserve">Innovation </w:t>
      </w:r>
      <w:r w:rsidRPr="00F31E5E">
        <w:rPr>
          <w:rStyle w:val="StyleUnderline"/>
          <w:vanish/>
        </w:rPr>
        <w:t>continues</w:t>
      </w:r>
      <w:r w:rsidRPr="00F31E5E">
        <w:rPr>
          <w:rStyle w:val="StyleUnderline"/>
        </w:rPr>
        <w:t xml:space="preserve"> </w:t>
      </w:r>
      <w:r w:rsidRPr="00F31E5E">
        <w:rPr>
          <w:rStyle w:val="StyleUnderline"/>
          <w:vanish/>
        </w:rPr>
        <w:t>to</w:t>
      </w:r>
      <w:r w:rsidRPr="00F31E5E">
        <w:rPr>
          <w:rStyle w:val="StyleUnderline"/>
        </w:rPr>
        <w:t xml:space="preserve"> </w:t>
      </w:r>
      <w:r w:rsidRPr="00F31E5E">
        <w:rPr>
          <w:rStyle w:val="StyleUnderline"/>
          <w:vanish/>
        </w:rPr>
        <w:t>be</w:t>
      </w:r>
      <w:r w:rsidRPr="00F31E5E">
        <w:rPr>
          <w:rStyle w:val="StyleUnderline"/>
        </w:rPr>
        <w:t xml:space="preserve"> </w:t>
      </w:r>
      <w:r w:rsidRPr="00F31E5E">
        <w:rPr>
          <w:rStyle w:val="StyleUnderline"/>
          <w:highlight w:val="cyan"/>
        </w:rPr>
        <w:t>critical to tackle diseases</w:t>
      </w:r>
      <w:r w:rsidRPr="00F31E5E">
        <w:rPr>
          <w:sz w:val="12"/>
        </w:rPr>
        <w:t xml:space="preserve"> </w:t>
      </w:r>
      <w:r w:rsidRPr="00F31E5E">
        <w:rPr>
          <w:vanish/>
          <w:sz w:val="12"/>
        </w:rPr>
        <w:t>without</w:t>
      </w:r>
      <w:r w:rsidRPr="00F31E5E">
        <w:rPr>
          <w:sz w:val="12"/>
        </w:rPr>
        <w:t xml:space="preserve"> </w:t>
      </w:r>
      <w:r w:rsidRPr="00F31E5E">
        <w:rPr>
          <w:vanish/>
          <w:sz w:val="12"/>
        </w:rPr>
        <w:t>known</w:t>
      </w:r>
      <w:r w:rsidRPr="00F31E5E">
        <w:rPr>
          <w:sz w:val="12"/>
        </w:rPr>
        <w:t xml:space="preserve"> </w:t>
      </w:r>
      <w:r w:rsidRPr="00F31E5E">
        <w:rPr>
          <w:vanish/>
          <w:sz w:val="12"/>
        </w:rPr>
        <w:t>cures</w:t>
      </w:r>
      <w:r w:rsidRPr="00F31E5E">
        <w:rPr>
          <w:sz w:val="12"/>
        </w:rPr>
        <w:t xml:space="preserve"> </w:t>
      </w:r>
      <w:r w:rsidRPr="00F31E5E">
        <w:rPr>
          <w:vanish/>
          <w:sz w:val="12"/>
        </w:rPr>
        <w:t>and</w:t>
      </w:r>
      <w:r w:rsidRPr="00F31E5E">
        <w:rPr>
          <w:sz w:val="12"/>
        </w:rPr>
        <w:t xml:space="preserve"> </w:t>
      </w:r>
      <w:r w:rsidRPr="00F31E5E">
        <w:rPr>
          <w:vanish/>
          <w:sz w:val="12"/>
        </w:rPr>
        <w:t>to</w:t>
      </w:r>
      <w:r w:rsidRPr="00F31E5E">
        <w:rPr>
          <w:sz w:val="12"/>
        </w:rPr>
        <w:t xml:space="preserve"> </w:t>
      </w:r>
      <w:r w:rsidRPr="00F31E5E">
        <w:rPr>
          <w:vanish/>
          <w:sz w:val="12"/>
        </w:rPr>
        <w:t>help</w:t>
      </w:r>
      <w:r w:rsidRPr="00F31E5E">
        <w:rPr>
          <w:sz w:val="12"/>
        </w:rPr>
        <w:t xml:space="preserve"> </w:t>
      </w:r>
      <w:r w:rsidRPr="00F31E5E">
        <w:rPr>
          <w:vanish/>
          <w:sz w:val="12"/>
        </w:rPr>
        <w:t>increase</w:t>
      </w:r>
      <w:r w:rsidRPr="00F31E5E">
        <w:rPr>
          <w:sz w:val="12"/>
        </w:rPr>
        <w:t xml:space="preserve"> </w:t>
      </w:r>
      <w:r w:rsidRPr="00F31E5E">
        <w:rPr>
          <w:vanish/>
          <w:sz w:val="12"/>
        </w:rPr>
        <w:t>uptake</w:t>
      </w:r>
      <w:r w:rsidRPr="00F31E5E">
        <w:rPr>
          <w:sz w:val="12"/>
        </w:rPr>
        <w:t xml:space="preserve"> </w:t>
      </w:r>
      <w:r w:rsidRPr="00F31E5E">
        <w:rPr>
          <w:vanish/>
          <w:sz w:val="12"/>
        </w:rPr>
        <w:t>and</w:t>
      </w:r>
      <w:r w:rsidRPr="00F31E5E">
        <w:rPr>
          <w:sz w:val="12"/>
        </w:rPr>
        <w:t xml:space="preserve"> </w:t>
      </w:r>
      <w:r w:rsidRPr="00F31E5E">
        <w:rPr>
          <w:vanish/>
          <w:sz w:val="12"/>
        </w:rPr>
        <w:t>adherence</w:t>
      </w:r>
      <w:r w:rsidRPr="00F31E5E">
        <w:rPr>
          <w:sz w:val="12"/>
        </w:rPr>
        <w:t xml:space="preserve"> </w:t>
      </w:r>
      <w:r w:rsidRPr="00F31E5E">
        <w:rPr>
          <w:vanish/>
          <w:sz w:val="12"/>
        </w:rPr>
        <w:t>to</w:t>
      </w:r>
      <w:r w:rsidRPr="00F31E5E">
        <w:rPr>
          <w:sz w:val="12"/>
        </w:rPr>
        <w:t xml:space="preserve"> </w:t>
      </w:r>
      <w:r w:rsidRPr="00F31E5E">
        <w:rPr>
          <w:vanish/>
          <w:sz w:val="12"/>
        </w:rPr>
        <w:t>interventions</w:t>
      </w:r>
      <w:r w:rsidRPr="00F31E5E">
        <w:rPr>
          <w:sz w:val="12"/>
        </w:rPr>
        <w:t xml:space="preserve"> </w:t>
      </w:r>
      <w:r w:rsidRPr="00F31E5E">
        <w:rPr>
          <w:vanish/>
          <w:sz w:val="12"/>
        </w:rPr>
        <w:t>that</w:t>
      </w:r>
      <w:r w:rsidRPr="00F31E5E">
        <w:rPr>
          <w:sz w:val="12"/>
        </w:rPr>
        <w:t xml:space="preserve"> </w:t>
      </w:r>
      <w:r w:rsidRPr="00F31E5E">
        <w:rPr>
          <w:vanish/>
          <w:sz w:val="12"/>
        </w:rPr>
        <w:t>work.</w:t>
      </w:r>
      <w:r w:rsidRPr="00F31E5E">
        <w:rPr>
          <w:sz w:val="12"/>
        </w:rPr>
        <w:t xml:space="preserve"> </w:t>
      </w:r>
      <w:r w:rsidRPr="00F31E5E">
        <w:rPr>
          <w:vanish/>
          <w:sz w:val="12"/>
        </w:rPr>
        <w:t>As</w:t>
      </w:r>
      <w:r w:rsidRPr="00F31E5E">
        <w:rPr>
          <w:sz w:val="12"/>
        </w:rPr>
        <w:t xml:space="preserve"> </w:t>
      </w:r>
      <w:r w:rsidRPr="00F31E5E">
        <w:rPr>
          <w:vanish/>
          <w:sz w:val="12"/>
        </w:rPr>
        <w:t>part</w:t>
      </w:r>
      <w:r w:rsidRPr="00F31E5E">
        <w:rPr>
          <w:sz w:val="12"/>
        </w:rPr>
        <w:t xml:space="preserve"> </w:t>
      </w:r>
      <w:r w:rsidRPr="00F31E5E">
        <w:rPr>
          <w:vanish/>
          <w:sz w:val="12"/>
        </w:rPr>
        <w:t>of</w:t>
      </w:r>
      <w:r w:rsidRPr="00F31E5E">
        <w:rPr>
          <w:sz w:val="12"/>
        </w:rPr>
        <w:t xml:space="preserve"> </w:t>
      </w:r>
      <w:r w:rsidRPr="00F31E5E">
        <w:rPr>
          <w:vanish/>
          <w:sz w:val="12"/>
        </w:rPr>
        <w:t>the</w:t>
      </w:r>
      <w:r w:rsidRPr="00F31E5E">
        <w:rPr>
          <w:sz w:val="12"/>
        </w:rPr>
        <w:t xml:space="preserve"> </w:t>
      </w:r>
      <w:r w:rsidRPr="00F31E5E">
        <w:rPr>
          <w:vanish/>
          <w:sz w:val="12"/>
        </w:rPr>
        <w:t>report</w:t>
      </w:r>
      <w:r w:rsidRPr="00F31E5E">
        <w:rPr>
          <w:sz w:val="12"/>
        </w:rPr>
        <w:t xml:space="preserve"> </w:t>
      </w:r>
      <w:hyperlink r:id="rId21" w:history="1">
        <w:r w:rsidRPr="00F31E5E">
          <w:rPr>
            <w:rStyle w:val="Hyperlink"/>
            <w:vanish/>
            <w:sz w:val="12"/>
          </w:rPr>
          <w:t>Prioritizing</w:t>
        </w:r>
        <w:r w:rsidRPr="00F31E5E">
          <w:rPr>
            <w:rStyle w:val="Hyperlink"/>
            <w:sz w:val="12"/>
          </w:rPr>
          <w:t xml:space="preserve"> </w:t>
        </w:r>
        <w:r w:rsidRPr="00F31E5E">
          <w:rPr>
            <w:rStyle w:val="Hyperlink"/>
            <w:vanish/>
            <w:sz w:val="12"/>
          </w:rPr>
          <w:t>health:</w:t>
        </w:r>
        <w:r w:rsidRPr="00F31E5E">
          <w:rPr>
            <w:rStyle w:val="Hyperlink"/>
            <w:sz w:val="12"/>
          </w:rPr>
          <w:t xml:space="preserve"> </w:t>
        </w:r>
        <w:r w:rsidRPr="00F31E5E">
          <w:rPr>
            <w:rStyle w:val="Hyperlink"/>
            <w:vanish/>
            <w:sz w:val="12"/>
          </w:rPr>
          <w:t>A</w:t>
        </w:r>
        <w:r w:rsidRPr="00F31E5E">
          <w:rPr>
            <w:rStyle w:val="Hyperlink"/>
            <w:sz w:val="12"/>
          </w:rPr>
          <w:t xml:space="preserve"> </w:t>
        </w:r>
        <w:r w:rsidRPr="00F31E5E">
          <w:rPr>
            <w:rStyle w:val="Hyperlink"/>
            <w:vanish/>
            <w:sz w:val="12"/>
          </w:rPr>
          <w:t>prescription</w:t>
        </w:r>
        <w:r w:rsidRPr="00F31E5E">
          <w:rPr>
            <w:rStyle w:val="Hyperlink"/>
            <w:sz w:val="12"/>
          </w:rPr>
          <w:t xml:space="preserve"> </w:t>
        </w:r>
        <w:r w:rsidRPr="00F31E5E">
          <w:rPr>
            <w:rStyle w:val="Hyperlink"/>
            <w:vanish/>
            <w:sz w:val="12"/>
          </w:rPr>
          <w:t>for</w:t>
        </w:r>
        <w:r w:rsidRPr="00F31E5E">
          <w:rPr>
            <w:rStyle w:val="Hyperlink"/>
            <w:sz w:val="12"/>
          </w:rPr>
          <w:t xml:space="preserve"> </w:t>
        </w:r>
        <w:r w:rsidRPr="00F31E5E">
          <w:rPr>
            <w:rStyle w:val="Hyperlink"/>
            <w:vanish/>
            <w:sz w:val="12"/>
          </w:rPr>
          <w:t>prosperity</w:t>
        </w:r>
      </w:hyperlink>
      <w:r w:rsidRPr="00F31E5E">
        <w:rPr>
          <w:vanish/>
          <w:sz w:val="12"/>
        </w:rPr>
        <w:t>,</w:t>
      </w:r>
      <w:r w:rsidRPr="00F31E5E">
        <w:rPr>
          <w:sz w:val="12"/>
        </w:rPr>
        <w:t xml:space="preserve"> </w:t>
      </w:r>
      <w:r w:rsidRPr="00F31E5E">
        <w:rPr>
          <w:vanish/>
          <w:sz w:val="12"/>
        </w:rPr>
        <w:t>the</w:t>
      </w:r>
      <w:r w:rsidRPr="00F31E5E">
        <w:rPr>
          <w:sz w:val="12"/>
        </w:rPr>
        <w:t xml:space="preserve"> </w:t>
      </w:r>
      <w:r w:rsidRPr="00F31E5E">
        <w:rPr>
          <w:vanish/>
          <w:sz w:val="12"/>
        </w:rPr>
        <w:t>McKinsey</w:t>
      </w:r>
      <w:r w:rsidRPr="00F31E5E">
        <w:rPr>
          <w:sz w:val="12"/>
        </w:rPr>
        <w:t xml:space="preserve"> </w:t>
      </w:r>
      <w:r w:rsidRPr="00F31E5E">
        <w:rPr>
          <w:vanish/>
          <w:sz w:val="12"/>
        </w:rPr>
        <w:t>Global</w:t>
      </w:r>
      <w:r w:rsidRPr="00F31E5E">
        <w:rPr>
          <w:sz w:val="12"/>
        </w:rPr>
        <w:t xml:space="preserve"> </w:t>
      </w:r>
      <w:r w:rsidRPr="00F31E5E">
        <w:rPr>
          <w:vanish/>
          <w:sz w:val="12"/>
        </w:rPr>
        <w:t>Institute</w:t>
      </w:r>
      <w:r w:rsidRPr="00F31E5E">
        <w:rPr>
          <w:sz w:val="12"/>
        </w:rPr>
        <w:t xml:space="preserve"> </w:t>
      </w:r>
      <w:r w:rsidRPr="00F31E5E">
        <w:rPr>
          <w:vanish/>
          <w:sz w:val="12"/>
        </w:rPr>
        <w:t>identified</w:t>
      </w:r>
      <w:r w:rsidRPr="00F31E5E">
        <w:rPr>
          <w:sz w:val="12"/>
        </w:rPr>
        <w:t xml:space="preserve"> </w:t>
      </w:r>
      <w:r w:rsidRPr="00F31E5E">
        <w:rPr>
          <w:vanish/>
          <w:sz w:val="12"/>
        </w:rPr>
        <w:t>ten</w:t>
      </w:r>
      <w:r w:rsidRPr="00F31E5E">
        <w:rPr>
          <w:sz w:val="12"/>
        </w:rPr>
        <w:t xml:space="preserve"> </w:t>
      </w:r>
      <w:r w:rsidRPr="00F31E5E">
        <w:rPr>
          <w:rStyle w:val="StyleUnderline"/>
          <w:vanish/>
        </w:rPr>
        <w:t>promising</w:t>
      </w:r>
      <w:r w:rsidRPr="00F31E5E">
        <w:rPr>
          <w:rStyle w:val="StyleUnderline"/>
        </w:rPr>
        <w:t xml:space="preserve"> </w:t>
      </w:r>
      <w:r w:rsidRPr="00F31E5E">
        <w:rPr>
          <w:rStyle w:val="StyleUnderline"/>
          <w:vanish/>
        </w:rPr>
        <w:t>innovations</w:t>
      </w:r>
      <w:r w:rsidRPr="00F31E5E">
        <w:rPr>
          <w:vanish/>
          <w:sz w:val="12"/>
        </w:rPr>
        <w:t>,</w:t>
      </w:r>
      <w:r w:rsidRPr="00F31E5E">
        <w:rPr>
          <w:sz w:val="12"/>
        </w:rPr>
        <w:t xml:space="preserve"> </w:t>
      </w:r>
      <w:r w:rsidRPr="00F31E5E">
        <w:rPr>
          <w:vanish/>
          <w:sz w:val="12"/>
        </w:rPr>
        <w:t>now</w:t>
      </w:r>
      <w:r w:rsidRPr="00F31E5E">
        <w:rPr>
          <w:sz w:val="12"/>
        </w:rPr>
        <w:t xml:space="preserve"> </w:t>
      </w:r>
      <w:r w:rsidRPr="00F31E5E">
        <w:rPr>
          <w:vanish/>
          <w:sz w:val="12"/>
        </w:rPr>
        <w:t>in</w:t>
      </w:r>
      <w:r w:rsidRPr="00F31E5E">
        <w:rPr>
          <w:sz w:val="12"/>
        </w:rPr>
        <w:t xml:space="preserve"> </w:t>
      </w:r>
      <w:r w:rsidRPr="00F31E5E">
        <w:rPr>
          <w:vanish/>
          <w:sz w:val="12"/>
        </w:rPr>
        <w:t>progress,</w:t>
      </w:r>
      <w:r w:rsidRPr="00F31E5E">
        <w:rPr>
          <w:sz w:val="12"/>
        </w:rPr>
        <w:t xml:space="preserve"> </w:t>
      </w:r>
      <w:r w:rsidRPr="00F31E5E">
        <w:rPr>
          <w:vanish/>
          <w:sz w:val="12"/>
        </w:rPr>
        <w:t>that</w:t>
      </w:r>
      <w:r w:rsidRPr="00F31E5E">
        <w:rPr>
          <w:sz w:val="12"/>
        </w:rPr>
        <w:t xml:space="preserve"> </w:t>
      </w:r>
      <w:r w:rsidRPr="00F31E5E">
        <w:rPr>
          <w:vanish/>
          <w:sz w:val="12"/>
        </w:rPr>
        <w:t>could</w:t>
      </w:r>
      <w:r w:rsidRPr="00F31E5E">
        <w:rPr>
          <w:sz w:val="12"/>
        </w:rPr>
        <w:t xml:space="preserve"> </w:t>
      </w:r>
      <w:r w:rsidRPr="00F31E5E">
        <w:rPr>
          <w:vanish/>
          <w:sz w:val="12"/>
        </w:rPr>
        <w:t>have</w:t>
      </w:r>
      <w:r w:rsidRPr="00F31E5E">
        <w:rPr>
          <w:sz w:val="12"/>
        </w:rPr>
        <w:t xml:space="preserve"> </w:t>
      </w:r>
      <w:r w:rsidRPr="00F31E5E">
        <w:rPr>
          <w:vanish/>
          <w:sz w:val="12"/>
        </w:rPr>
        <w:t>a</w:t>
      </w:r>
      <w:r w:rsidRPr="00F31E5E">
        <w:rPr>
          <w:sz w:val="12"/>
        </w:rPr>
        <w:t xml:space="preserve"> </w:t>
      </w:r>
      <w:r w:rsidRPr="00F31E5E">
        <w:rPr>
          <w:rStyle w:val="StyleUnderline"/>
          <w:highlight w:val="cyan"/>
        </w:rPr>
        <w:t>material impact on health</w:t>
      </w:r>
      <w:r w:rsidRPr="00F31E5E">
        <w:rPr>
          <w:sz w:val="12"/>
        </w:rPr>
        <w:t xml:space="preserve"> </w:t>
      </w:r>
      <w:r w:rsidRPr="00F31E5E">
        <w:rPr>
          <w:vanish/>
          <w:sz w:val="12"/>
        </w:rPr>
        <w:t>by</w:t>
      </w:r>
      <w:r w:rsidRPr="00F31E5E">
        <w:rPr>
          <w:sz w:val="12"/>
        </w:rPr>
        <w:t xml:space="preserve"> </w:t>
      </w:r>
      <w:r w:rsidRPr="00F31E5E">
        <w:rPr>
          <w:vanish/>
          <w:sz w:val="12"/>
        </w:rPr>
        <w:t>2040.</w:t>
      </w:r>
      <w:r w:rsidRPr="00F31E5E">
        <w:rPr>
          <w:sz w:val="12"/>
        </w:rPr>
        <w:t xml:space="preserve"> </w:t>
      </w:r>
      <w:r w:rsidRPr="00F31E5E">
        <w:rPr>
          <w:vanish/>
          <w:sz w:val="12"/>
        </w:rPr>
        <w:t>Focusing</w:t>
      </w:r>
      <w:r w:rsidRPr="00F31E5E">
        <w:rPr>
          <w:sz w:val="12"/>
        </w:rPr>
        <w:t xml:space="preserve"> </w:t>
      </w:r>
      <w:r w:rsidRPr="00F31E5E">
        <w:rPr>
          <w:vanish/>
          <w:sz w:val="12"/>
        </w:rPr>
        <w:t>on</w:t>
      </w:r>
      <w:r w:rsidRPr="00F31E5E">
        <w:rPr>
          <w:sz w:val="12"/>
        </w:rPr>
        <w:t xml:space="preserve"> </w:t>
      </w:r>
      <w:r w:rsidRPr="00F31E5E">
        <w:rPr>
          <w:vanish/>
          <w:sz w:val="12"/>
        </w:rPr>
        <w:t>technologies</w:t>
      </w:r>
      <w:r w:rsidRPr="00F31E5E">
        <w:rPr>
          <w:sz w:val="12"/>
        </w:rPr>
        <w:t xml:space="preserve"> </w:t>
      </w:r>
      <w:r w:rsidRPr="00F31E5E">
        <w:rPr>
          <w:vanish/>
          <w:sz w:val="12"/>
        </w:rPr>
        <w:t>that</w:t>
      </w:r>
      <w:r w:rsidRPr="00F31E5E">
        <w:rPr>
          <w:sz w:val="12"/>
        </w:rPr>
        <w:t xml:space="preserve"> </w:t>
      </w:r>
      <w:r w:rsidRPr="00F31E5E">
        <w:rPr>
          <w:vanish/>
          <w:sz w:val="12"/>
        </w:rPr>
        <w:t>address</w:t>
      </w:r>
      <w:r w:rsidRPr="00F31E5E">
        <w:rPr>
          <w:sz w:val="12"/>
        </w:rPr>
        <w:t xml:space="preserve"> </w:t>
      </w:r>
      <w:r w:rsidRPr="00F31E5E">
        <w:rPr>
          <w:vanish/>
          <w:sz w:val="12"/>
        </w:rPr>
        <w:t>the</w:t>
      </w:r>
      <w:r w:rsidRPr="00F31E5E">
        <w:rPr>
          <w:sz w:val="12"/>
        </w:rPr>
        <w:t xml:space="preserve"> </w:t>
      </w:r>
      <w:r w:rsidRPr="00F31E5E">
        <w:rPr>
          <w:vanish/>
          <w:sz w:val="12"/>
        </w:rPr>
        <w:t>greatest</w:t>
      </w:r>
      <w:r w:rsidRPr="00F31E5E">
        <w:rPr>
          <w:sz w:val="12"/>
        </w:rPr>
        <w:t xml:space="preserve"> </w:t>
      </w:r>
      <w:r w:rsidRPr="00F31E5E">
        <w:rPr>
          <w:vanish/>
          <w:sz w:val="12"/>
        </w:rPr>
        <w:t>unmet</w:t>
      </w:r>
      <w:r w:rsidRPr="00F31E5E">
        <w:rPr>
          <w:sz w:val="12"/>
        </w:rPr>
        <w:t xml:space="preserve"> </w:t>
      </w:r>
      <w:r w:rsidRPr="00F31E5E">
        <w:rPr>
          <w:vanish/>
          <w:sz w:val="12"/>
        </w:rPr>
        <w:t>needs,</w:t>
      </w:r>
      <w:r w:rsidRPr="00F31E5E">
        <w:rPr>
          <w:sz w:val="12"/>
        </w:rPr>
        <w:t xml:space="preserve"> </w:t>
      </w:r>
      <w:r w:rsidRPr="00F31E5E">
        <w:rPr>
          <w:vanish/>
          <w:sz w:val="12"/>
        </w:rPr>
        <w:t>we</w:t>
      </w:r>
      <w:r w:rsidRPr="00F31E5E">
        <w:rPr>
          <w:sz w:val="12"/>
        </w:rPr>
        <w:t xml:space="preserve"> </w:t>
      </w:r>
      <w:r w:rsidRPr="00F31E5E">
        <w:rPr>
          <w:vanish/>
          <w:sz w:val="12"/>
        </w:rPr>
        <w:t>determined</w:t>
      </w:r>
      <w:r w:rsidRPr="00F31E5E">
        <w:rPr>
          <w:sz w:val="12"/>
        </w:rPr>
        <w:t xml:space="preserve"> </w:t>
      </w:r>
      <w:r w:rsidRPr="00F31E5E">
        <w:rPr>
          <w:vanish/>
          <w:sz w:val="12"/>
        </w:rPr>
        <w:t>the</w:t>
      </w:r>
      <w:r w:rsidRPr="00F31E5E">
        <w:rPr>
          <w:sz w:val="12"/>
        </w:rPr>
        <w:t xml:space="preserve"> </w:t>
      </w:r>
      <w:r w:rsidRPr="00F31E5E">
        <w:rPr>
          <w:vanish/>
          <w:sz w:val="12"/>
        </w:rPr>
        <w:t>impact</w:t>
      </w:r>
      <w:r w:rsidRPr="00F31E5E">
        <w:rPr>
          <w:sz w:val="12"/>
        </w:rPr>
        <w:t xml:space="preserve"> </w:t>
      </w:r>
      <w:r w:rsidRPr="00F31E5E">
        <w:rPr>
          <w:vanish/>
          <w:sz w:val="12"/>
        </w:rPr>
        <w:t>of</w:t>
      </w:r>
      <w:r w:rsidRPr="00F31E5E">
        <w:rPr>
          <w:sz w:val="12"/>
        </w:rPr>
        <w:t xml:space="preserve"> </w:t>
      </w:r>
      <w:r w:rsidRPr="00F31E5E">
        <w:rPr>
          <w:vanish/>
          <w:sz w:val="12"/>
        </w:rPr>
        <w:t>these</w:t>
      </w:r>
      <w:r w:rsidRPr="00F31E5E">
        <w:rPr>
          <w:sz w:val="12"/>
        </w:rPr>
        <w:t xml:space="preserve"> </w:t>
      </w:r>
      <w:r w:rsidRPr="00F31E5E">
        <w:rPr>
          <w:vanish/>
          <w:sz w:val="12"/>
        </w:rPr>
        <w:t>innovations</w:t>
      </w:r>
      <w:r w:rsidRPr="00F31E5E">
        <w:rPr>
          <w:sz w:val="12"/>
        </w:rPr>
        <w:t xml:space="preserve"> </w:t>
      </w:r>
      <w:r w:rsidRPr="00F31E5E">
        <w:rPr>
          <w:vanish/>
          <w:sz w:val="12"/>
        </w:rPr>
        <w:t>by</w:t>
      </w:r>
      <w:r w:rsidRPr="00F31E5E">
        <w:rPr>
          <w:sz w:val="12"/>
        </w:rPr>
        <w:t xml:space="preserve"> </w:t>
      </w:r>
      <w:r w:rsidRPr="00F31E5E">
        <w:rPr>
          <w:vanish/>
          <w:sz w:val="12"/>
        </w:rPr>
        <w:t>interviewing</w:t>
      </w:r>
      <w:r w:rsidRPr="00F31E5E">
        <w:rPr>
          <w:sz w:val="12"/>
        </w:rPr>
        <w:t xml:space="preserve"> </w:t>
      </w:r>
      <w:r w:rsidRPr="00F31E5E">
        <w:rPr>
          <w:vanish/>
          <w:sz w:val="12"/>
        </w:rPr>
        <w:t>experts</w:t>
      </w:r>
      <w:r w:rsidRPr="00F31E5E">
        <w:rPr>
          <w:sz w:val="12"/>
        </w:rPr>
        <w:t xml:space="preserve"> </w:t>
      </w:r>
      <w:r w:rsidRPr="00F31E5E">
        <w:rPr>
          <w:vanish/>
          <w:sz w:val="12"/>
        </w:rPr>
        <w:t>and</w:t>
      </w:r>
      <w:r w:rsidRPr="00F31E5E">
        <w:rPr>
          <w:sz w:val="12"/>
        </w:rPr>
        <w:t xml:space="preserve"> </w:t>
      </w:r>
      <w:r w:rsidRPr="00F31E5E">
        <w:rPr>
          <w:vanish/>
          <w:sz w:val="12"/>
        </w:rPr>
        <w:t>evaluating</w:t>
      </w:r>
      <w:r w:rsidRPr="00F31E5E">
        <w:rPr>
          <w:sz w:val="12"/>
        </w:rPr>
        <w:t xml:space="preserve"> </w:t>
      </w:r>
      <w:r w:rsidRPr="00F31E5E">
        <w:rPr>
          <w:vanish/>
          <w:sz w:val="12"/>
        </w:rPr>
        <w:t>the</w:t>
      </w:r>
      <w:r w:rsidRPr="00F31E5E">
        <w:rPr>
          <w:sz w:val="12"/>
        </w:rPr>
        <w:t xml:space="preserve"> </w:t>
      </w:r>
      <w:r w:rsidRPr="00F31E5E">
        <w:rPr>
          <w:vanish/>
          <w:sz w:val="12"/>
        </w:rPr>
        <w:t>current</w:t>
      </w:r>
      <w:r w:rsidRPr="00F31E5E">
        <w:rPr>
          <w:sz w:val="12"/>
        </w:rPr>
        <w:t xml:space="preserve"> </w:t>
      </w:r>
      <w:r w:rsidRPr="00F31E5E">
        <w:rPr>
          <w:vanish/>
          <w:sz w:val="12"/>
        </w:rPr>
        <w:t>biological</w:t>
      </w:r>
      <w:r w:rsidRPr="00F31E5E">
        <w:rPr>
          <w:sz w:val="12"/>
        </w:rPr>
        <w:t xml:space="preserve"> </w:t>
      </w:r>
      <w:r w:rsidRPr="00F31E5E">
        <w:rPr>
          <w:vanish/>
          <w:sz w:val="12"/>
        </w:rPr>
        <w:t>understanding</w:t>
      </w:r>
      <w:r w:rsidRPr="00F31E5E">
        <w:rPr>
          <w:sz w:val="12"/>
        </w:rPr>
        <w:t xml:space="preserve"> </w:t>
      </w:r>
      <w:r w:rsidRPr="00F31E5E">
        <w:rPr>
          <w:vanish/>
          <w:sz w:val="12"/>
        </w:rPr>
        <w:t>of</w:t>
      </w:r>
      <w:r w:rsidRPr="00F31E5E">
        <w:rPr>
          <w:sz w:val="12"/>
        </w:rPr>
        <w:t xml:space="preserve"> </w:t>
      </w:r>
      <w:r w:rsidRPr="00F31E5E">
        <w:rPr>
          <w:vanish/>
          <w:sz w:val="12"/>
        </w:rPr>
        <w:t>each</w:t>
      </w:r>
      <w:r w:rsidRPr="00F31E5E">
        <w:rPr>
          <w:sz w:val="12"/>
        </w:rPr>
        <w:t xml:space="preserve"> </w:t>
      </w:r>
      <w:r w:rsidRPr="00F31E5E">
        <w:rPr>
          <w:vanish/>
          <w:sz w:val="12"/>
        </w:rPr>
        <w:t>disease,</w:t>
      </w:r>
      <w:r w:rsidRPr="00F31E5E">
        <w:rPr>
          <w:sz w:val="12"/>
        </w:rPr>
        <w:t xml:space="preserve"> </w:t>
      </w:r>
      <w:r w:rsidRPr="00F31E5E">
        <w:rPr>
          <w:vanish/>
          <w:sz w:val="12"/>
        </w:rPr>
        <w:t>as</w:t>
      </w:r>
      <w:r w:rsidRPr="00F31E5E">
        <w:rPr>
          <w:sz w:val="12"/>
        </w:rPr>
        <w:t xml:space="preserve"> </w:t>
      </w:r>
      <w:r w:rsidRPr="00F31E5E">
        <w:rPr>
          <w:vanish/>
          <w:sz w:val="12"/>
        </w:rPr>
        <w:t>well</w:t>
      </w:r>
      <w:r w:rsidRPr="00F31E5E">
        <w:rPr>
          <w:sz w:val="12"/>
        </w:rPr>
        <w:t xml:space="preserve"> </w:t>
      </w:r>
      <w:r w:rsidRPr="00F31E5E">
        <w:rPr>
          <w:vanish/>
          <w:sz w:val="12"/>
        </w:rPr>
        <w:t>as</w:t>
      </w:r>
      <w:r w:rsidRPr="00F31E5E">
        <w:rPr>
          <w:sz w:val="12"/>
        </w:rPr>
        <w:t xml:space="preserve"> </w:t>
      </w:r>
      <w:r w:rsidRPr="00F31E5E">
        <w:rPr>
          <w:vanish/>
          <w:sz w:val="12"/>
        </w:rPr>
        <w:t>the</w:t>
      </w:r>
      <w:r w:rsidRPr="00F31E5E">
        <w:rPr>
          <w:sz w:val="12"/>
        </w:rPr>
        <w:t xml:space="preserve"> </w:t>
      </w:r>
      <w:r w:rsidRPr="00F31E5E">
        <w:rPr>
          <w:vanish/>
          <w:sz w:val="12"/>
        </w:rPr>
        <w:t>effort</w:t>
      </w:r>
      <w:r w:rsidRPr="00F31E5E">
        <w:rPr>
          <w:sz w:val="12"/>
        </w:rPr>
        <w:t xml:space="preserve"> </w:t>
      </w:r>
      <w:r w:rsidRPr="00F31E5E">
        <w:rPr>
          <w:vanish/>
          <w:sz w:val="12"/>
        </w:rPr>
        <w:t>and</w:t>
      </w:r>
      <w:r w:rsidRPr="00F31E5E">
        <w:rPr>
          <w:sz w:val="12"/>
        </w:rPr>
        <w:t xml:space="preserve"> </w:t>
      </w:r>
      <w:r w:rsidRPr="00F31E5E">
        <w:rPr>
          <w:vanish/>
          <w:sz w:val="12"/>
        </w:rPr>
        <w:t>excitement</w:t>
      </w:r>
      <w:r w:rsidRPr="00F31E5E">
        <w:rPr>
          <w:sz w:val="12"/>
        </w:rPr>
        <w:t xml:space="preserve"> </w:t>
      </w:r>
      <w:r w:rsidRPr="00F31E5E">
        <w:rPr>
          <w:vanish/>
          <w:sz w:val="12"/>
        </w:rPr>
        <w:t>surrounding</w:t>
      </w:r>
      <w:r w:rsidRPr="00F31E5E">
        <w:rPr>
          <w:sz w:val="12"/>
        </w:rPr>
        <w:t xml:space="preserve"> </w:t>
      </w:r>
      <w:r w:rsidRPr="00F31E5E">
        <w:rPr>
          <w:vanish/>
          <w:sz w:val="12"/>
        </w:rPr>
        <w:t>the</w:t>
      </w:r>
      <w:r w:rsidRPr="00F31E5E">
        <w:rPr>
          <w:sz w:val="12"/>
        </w:rPr>
        <w:t xml:space="preserve"> </w:t>
      </w:r>
      <w:r w:rsidRPr="00F31E5E">
        <w:rPr>
          <w:vanish/>
          <w:sz w:val="12"/>
        </w:rPr>
        <w:t>new</w:t>
      </w:r>
      <w:r w:rsidRPr="00F31E5E">
        <w:rPr>
          <w:sz w:val="12"/>
        </w:rPr>
        <w:t xml:space="preserve"> </w:t>
      </w:r>
      <w:r w:rsidRPr="00F31E5E">
        <w:rPr>
          <w:vanish/>
          <w:sz w:val="12"/>
        </w:rPr>
        <w:t>techniques</w:t>
      </w:r>
      <w:r w:rsidRPr="00F31E5E">
        <w:rPr>
          <w:sz w:val="12"/>
        </w:rPr>
        <w:t xml:space="preserve"> </w:t>
      </w:r>
      <w:r w:rsidRPr="00F31E5E">
        <w:rPr>
          <w:vanish/>
          <w:sz w:val="12"/>
        </w:rPr>
        <w:t>as</w:t>
      </w:r>
      <w:r w:rsidRPr="00F31E5E">
        <w:rPr>
          <w:sz w:val="12"/>
        </w:rPr>
        <w:t xml:space="preserve"> </w:t>
      </w:r>
      <w:r w:rsidRPr="00F31E5E">
        <w:rPr>
          <w:vanish/>
          <w:sz w:val="12"/>
        </w:rPr>
        <w:t>measured</w:t>
      </w:r>
      <w:r w:rsidRPr="00F31E5E">
        <w:rPr>
          <w:sz w:val="12"/>
        </w:rPr>
        <w:t xml:space="preserve"> </w:t>
      </w:r>
      <w:r w:rsidRPr="00F31E5E">
        <w:rPr>
          <w:vanish/>
          <w:sz w:val="12"/>
        </w:rPr>
        <w:t>by</w:t>
      </w:r>
      <w:r w:rsidRPr="00F31E5E">
        <w:rPr>
          <w:sz w:val="12"/>
        </w:rPr>
        <w:t xml:space="preserve"> </w:t>
      </w:r>
      <w:r w:rsidRPr="00F31E5E">
        <w:rPr>
          <w:vanish/>
          <w:sz w:val="12"/>
        </w:rPr>
        <w:t>funding.</w:t>
      </w:r>
      <w:r w:rsidRPr="00F31E5E">
        <w:rPr>
          <w:sz w:val="12"/>
        </w:rPr>
        <w:t xml:space="preserve"> </w:t>
      </w:r>
      <w:r w:rsidRPr="00F31E5E">
        <w:rPr>
          <w:vanish/>
          <w:sz w:val="12"/>
        </w:rPr>
        <w:t>Identifying</w:t>
      </w:r>
      <w:r w:rsidRPr="00F31E5E">
        <w:rPr>
          <w:sz w:val="12"/>
        </w:rPr>
        <w:t xml:space="preserve"> </w:t>
      </w:r>
      <w:r w:rsidRPr="00F31E5E">
        <w:rPr>
          <w:vanish/>
          <w:sz w:val="12"/>
        </w:rPr>
        <w:t>and</w:t>
      </w:r>
      <w:r w:rsidRPr="00F31E5E">
        <w:rPr>
          <w:sz w:val="12"/>
        </w:rPr>
        <w:t xml:space="preserve"> </w:t>
      </w:r>
      <w:r w:rsidRPr="00F31E5E">
        <w:rPr>
          <w:vanish/>
          <w:sz w:val="12"/>
        </w:rPr>
        <w:t>sizing</w:t>
      </w:r>
      <w:r w:rsidRPr="00F31E5E">
        <w:rPr>
          <w:sz w:val="12"/>
        </w:rPr>
        <w:t xml:space="preserve"> </w:t>
      </w:r>
      <w:r w:rsidRPr="00F31E5E">
        <w:rPr>
          <w:vanish/>
          <w:sz w:val="12"/>
        </w:rPr>
        <w:t>the</w:t>
      </w:r>
      <w:r w:rsidRPr="00F31E5E">
        <w:rPr>
          <w:sz w:val="12"/>
        </w:rPr>
        <w:t xml:space="preserve"> </w:t>
      </w:r>
      <w:r w:rsidRPr="00F31E5E">
        <w:rPr>
          <w:vanish/>
          <w:sz w:val="12"/>
        </w:rPr>
        <w:t>potential</w:t>
      </w:r>
      <w:r w:rsidRPr="00F31E5E">
        <w:rPr>
          <w:sz w:val="12"/>
        </w:rPr>
        <w:t xml:space="preserve"> </w:t>
      </w:r>
      <w:r w:rsidRPr="00F31E5E">
        <w:rPr>
          <w:vanish/>
          <w:sz w:val="12"/>
        </w:rPr>
        <w:t>scope</w:t>
      </w:r>
      <w:r w:rsidRPr="00F31E5E">
        <w:rPr>
          <w:sz w:val="12"/>
        </w:rPr>
        <w:t xml:space="preserve"> </w:t>
      </w:r>
      <w:r w:rsidRPr="00F31E5E">
        <w:rPr>
          <w:vanish/>
          <w:sz w:val="12"/>
        </w:rPr>
        <w:t>of</w:t>
      </w:r>
      <w:r w:rsidRPr="00F31E5E">
        <w:rPr>
          <w:sz w:val="12"/>
        </w:rPr>
        <w:t xml:space="preserve"> </w:t>
      </w:r>
      <w:r w:rsidRPr="00F31E5E">
        <w:rPr>
          <w:vanish/>
          <w:sz w:val="12"/>
        </w:rPr>
        <w:t>innovations</w:t>
      </w:r>
      <w:r w:rsidRPr="00F31E5E">
        <w:rPr>
          <w:sz w:val="12"/>
        </w:rPr>
        <w:t xml:space="preserve"> </w:t>
      </w:r>
      <w:r w:rsidRPr="00F31E5E">
        <w:rPr>
          <w:vanish/>
          <w:sz w:val="12"/>
        </w:rPr>
        <w:t>now</w:t>
      </w:r>
      <w:r w:rsidRPr="00F31E5E">
        <w:rPr>
          <w:sz w:val="12"/>
        </w:rPr>
        <w:t xml:space="preserve"> </w:t>
      </w:r>
      <w:r w:rsidRPr="00F31E5E">
        <w:rPr>
          <w:vanish/>
          <w:sz w:val="12"/>
        </w:rPr>
        <w:t>in</w:t>
      </w:r>
      <w:r w:rsidRPr="00F31E5E">
        <w:rPr>
          <w:sz w:val="12"/>
        </w:rPr>
        <w:t xml:space="preserve"> </w:t>
      </w:r>
      <w:r w:rsidRPr="00F31E5E">
        <w:rPr>
          <w:vanish/>
          <w:sz w:val="12"/>
        </w:rPr>
        <w:t>the</w:t>
      </w:r>
      <w:r w:rsidRPr="00F31E5E">
        <w:rPr>
          <w:sz w:val="12"/>
        </w:rPr>
        <w:t xml:space="preserve"> </w:t>
      </w:r>
      <w:r w:rsidRPr="00F31E5E">
        <w:rPr>
          <w:vanish/>
          <w:sz w:val="12"/>
        </w:rPr>
        <w:t>pipeline</w:t>
      </w:r>
      <w:r w:rsidRPr="00F31E5E">
        <w:rPr>
          <w:sz w:val="12"/>
        </w:rPr>
        <w:t xml:space="preserve"> </w:t>
      </w:r>
      <w:r w:rsidRPr="00F31E5E">
        <w:rPr>
          <w:vanish/>
          <w:sz w:val="12"/>
        </w:rPr>
        <w:t>is</w:t>
      </w:r>
      <w:r w:rsidRPr="00F31E5E">
        <w:rPr>
          <w:sz w:val="12"/>
        </w:rPr>
        <w:t xml:space="preserve"> </w:t>
      </w:r>
      <w:r w:rsidRPr="00F31E5E">
        <w:rPr>
          <w:vanish/>
          <w:sz w:val="12"/>
        </w:rPr>
        <w:t>inherently</w:t>
      </w:r>
      <w:r w:rsidRPr="00F31E5E">
        <w:rPr>
          <w:sz w:val="12"/>
        </w:rPr>
        <w:t xml:space="preserve"> </w:t>
      </w:r>
      <w:r w:rsidRPr="00F31E5E">
        <w:rPr>
          <w:vanish/>
          <w:sz w:val="12"/>
        </w:rPr>
        <w:t>difficult,</w:t>
      </w:r>
      <w:r w:rsidRPr="00F31E5E">
        <w:rPr>
          <w:sz w:val="12"/>
        </w:rPr>
        <w:t xml:space="preserve"> </w:t>
      </w:r>
      <w:r w:rsidRPr="00F31E5E">
        <w:rPr>
          <w:vanish/>
          <w:sz w:val="12"/>
        </w:rPr>
        <w:t>but</w:t>
      </w:r>
      <w:r w:rsidRPr="00F31E5E">
        <w:rPr>
          <w:sz w:val="12"/>
        </w:rPr>
        <w:t xml:space="preserve"> </w:t>
      </w:r>
      <w:r w:rsidRPr="00F31E5E">
        <w:rPr>
          <w:vanish/>
          <w:sz w:val="12"/>
        </w:rPr>
        <w:t>we</w:t>
      </w:r>
      <w:r w:rsidRPr="00F31E5E">
        <w:rPr>
          <w:sz w:val="12"/>
        </w:rPr>
        <w:t xml:space="preserve"> </w:t>
      </w:r>
      <w:r w:rsidRPr="00F31E5E">
        <w:rPr>
          <w:vanish/>
          <w:sz w:val="12"/>
        </w:rPr>
        <w:t>estimate</w:t>
      </w:r>
      <w:r w:rsidRPr="00F31E5E">
        <w:rPr>
          <w:sz w:val="12"/>
        </w:rPr>
        <w:t xml:space="preserve"> </w:t>
      </w:r>
      <w:r w:rsidRPr="00F31E5E">
        <w:rPr>
          <w:vanish/>
          <w:sz w:val="12"/>
        </w:rPr>
        <w:t>that</w:t>
      </w:r>
      <w:r w:rsidRPr="00F31E5E">
        <w:rPr>
          <w:sz w:val="12"/>
        </w:rPr>
        <w:t xml:space="preserve"> </w:t>
      </w:r>
      <w:r w:rsidRPr="00F31E5E">
        <w:rPr>
          <w:vanish/>
          <w:sz w:val="12"/>
        </w:rPr>
        <w:t>these</w:t>
      </w:r>
      <w:r w:rsidRPr="00F31E5E">
        <w:rPr>
          <w:sz w:val="12"/>
        </w:rPr>
        <w:t xml:space="preserve"> </w:t>
      </w:r>
      <w:r w:rsidRPr="00F31E5E">
        <w:rPr>
          <w:vanish/>
          <w:sz w:val="12"/>
        </w:rPr>
        <w:t>technologies</w:t>
      </w:r>
      <w:r w:rsidRPr="00F31E5E">
        <w:rPr>
          <w:sz w:val="12"/>
        </w:rPr>
        <w:t xml:space="preserve"> </w:t>
      </w:r>
      <w:r w:rsidRPr="00F31E5E">
        <w:rPr>
          <w:vanish/>
          <w:sz w:val="12"/>
        </w:rPr>
        <w:t>could</w:t>
      </w:r>
      <w:r w:rsidRPr="00F31E5E">
        <w:rPr>
          <w:sz w:val="12"/>
        </w:rPr>
        <w:t xml:space="preserve"> </w:t>
      </w:r>
      <w:r w:rsidRPr="00F31E5E">
        <w:rPr>
          <w:vanish/>
          <w:sz w:val="12"/>
        </w:rPr>
        <w:t>reduce</w:t>
      </w:r>
      <w:r w:rsidRPr="00F31E5E">
        <w:rPr>
          <w:sz w:val="12"/>
        </w:rPr>
        <w:t xml:space="preserve"> </w:t>
      </w:r>
      <w:r w:rsidRPr="00F31E5E">
        <w:rPr>
          <w:vanish/>
          <w:sz w:val="12"/>
        </w:rPr>
        <w:t>the</w:t>
      </w:r>
      <w:r w:rsidRPr="00F31E5E">
        <w:rPr>
          <w:sz w:val="12"/>
        </w:rPr>
        <w:t xml:space="preserve"> </w:t>
      </w:r>
      <w:r w:rsidRPr="00F31E5E">
        <w:rPr>
          <w:vanish/>
          <w:sz w:val="12"/>
        </w:rPr>
        <w:t>burden</w:t>
      </w:r>
      <w:r w:rsidRPr="00F31E5E">
        <w:rPr>
          <w:sz w:val="12"/>
        </w:rPr>
        <w:t xml:space="preserve"> </w:t>
      </w:r>
      <w:r w:rsidRPr="00F31E5E">
        <w:rPr>
          <w:vanish/>
          <w:sz w:val="12"/>
        </w:rPr>
        <w:t>of</w:t>
      </w:r>
      <w:r w:rsidRPr="00F31E5E">
        <w:rPr>
          <w:sz w:val="12"/>
        </w:rPr>
        <w:t xml:space="preserve"> </w:t>
      </w:r>
      <w:r w:rsidRPr="00F31E5E">
        <w:rPr>
          <w:vanish/>
          <w:sz w:val="12"/>
        </w:rPr>
        <w:t>disease</w:t>
      </w:r>
      <w:r w:rsidRPr="00F31E5E">
        <w:rPr>
          <w:sz w:val="12"/>
        </w:rPr>
        <w:t xml:space="preserve"> </w:t>
      </w:r>
      <w:r w:rsidRPr="00F31E5E">
        <w:rPr>
          <w:vanish/>
          <w:sz w:val="12"/>
        </w:rPr>
        <w:t>by</w:t>
      </w:r>
      <w:r w:rsidRPr="00F31E5E">
        <w:rPr>
          <w:sz w:val="12"/>
        </w:rPr>
        <w:t xml:space="preserve"> </w:t>
      </w:r>
      <w:r w:rsidRPr="00F31E5E">
        <w:rPr>
          <w:vanish/>
          <w:sz w:val="12"/>
        </w:rPr>
        <w:t>a</w:t>
      </w:r>
      <w:r w:rsidRPr="00F31E5E">
        <w:rPr>
          <w:sz w:val="12"/>
        </w:rPr>
        <w:t xml:space="preserve"> </w:t>
      </w:r>
      <w:r w:rsidRPr="00F31E5E">
        <w:rPr>
          <w:vanish/>
          <w:sz w:val="12"/>
        </w:rPr>
        <w:t>further</w:t>
      </w:r>
      <w:r w:rsidRPr="00F31E5E">
        <w:rPr>
          <w:sz w:val="12"/>
        </w:rPr>
        <w:t xml:space="preserve"> </w:t>
      </w:r>
      <w:r w:rsidRPr="00F31E5E">
        <w:rPr>
          <w:vanish/>
          <w:sz w:val="12"/>
        </w:rPr>
        <w:t>6</w:t>
      </w:r>
      <w:r w:rsidRPr="00F31E5E">
        <w:rPr>
          <w:sz w:val="12"/>
        </w:rPr>
        <w:t xml:space="preserve"> </w:t>
      </w:r>
      <w:r w:rsidRPr="00F31E5E">
        <w:rPr>
          <w:vanish/>
          <w:sz w:val="12"/>
        </w:rPr>
        <w:t>to</w:t>
      </w:r>
      <w:r w:rsidRPr="00F31E5E">
        <w:rPr>
          <w:sz w:val="12"/>
        </w:rPr>
        <w:t xml:space="preserve"> </w:t>
      </w:r>
      <w:r w:rsidRPr="00F31E5E">
        <w:rPr>
          <w:vanish/>
          <w:sz w:val="12"/>
        </w:rPr>
        <w:t>10</w:t>
      </w:r>
      <w:r w:rsidRPr="00F31E5E">
        <w:rPr>
          <w:sz w:val="12"/>
        </w:rPr>
        <w:t xml:space="preserve"> </w:t>
      </w:r>
      <w:r w:rsidRPr="00F31E5E">
        <w:rPr>
          <w:vanish/>
          <w:sz w:val="12"/>
        </w:rPr>
        <w:t>percent,</w:t>
      </w:r>
      <w:r w:rsidRPr="00F31E5E">
        <w:rPr>
          <w:sz w:val="12"/>
        </w:rPr>
        <w:t xml:space="preserve"> </w:t>
      </w:r>
      <w:r w:rsidRPr="00F31E5E">
        <w:rPr>
          <w:vanish/>
          <w:sz w:val="12"/>
        </w:rPr>
        <w:t>assuming</w:t>
      </w:r>
      <w:r w:rsidRPr="00F31E5E">
        <w:rPr>
          <w:sz w:val="12"/>
        </w:rPr>
        <w:t xml:space="preserve"> </w:t>
      </w:r>
      <w:r w:rsidRPr="00F31E5E">
        <w:rPr>
          <w:vanish/>
          <w:sz w:val="12"/>
        </w:rPr>
        <w:t>aspirational</w:t>
      </w:r>
      <w:r w:rsidRPr="00F31E5E">
        <w:rPr>
          <w:sz w:val="12"/>
        </w:rPr>
        <w:t xml:space="preserve"> </w:t>
      </w:r>
      <w:r w:rsidRPr="00F31E5E">
        <w:rPr>
          <w:vanish/>
          <w:sz w:val="12"/>
        </w:rPr>
        <w:t>yet</w:t>
      </w:r>
      <w:r w:rsidRPr="00F31E5E">
        <w:rPr>
          <w:sz w:val="12"/>
        </w:rPr>
        <w:t xml:space="preserve"> </w:t>
      </w:r>
      <w:r w:rsidRPr="00F31E5E">
        <w:rPr>
          <w:vanish/>
          <w:sz w:val="12"/>
        </w:rPr>
        <w:t>realistic</w:t>
      </w:r>
      <w:r w:rsidRPr="00F31E5E">
        <w:rPr>
          <w:sz w:val="12"/>
        </w:rPr>
        <w:t xml:space="preserve"> </w:t>
      </w:r>
      <w:r w:rsidRPr="00F31E5E">
        <w:rPr>
          <w:vanish/>
          <w:sz w:val="12"/>
        </w:rPr>
        <w:t>adoption</w:t>
      </w:r>
      <w:r w:rsidRPr="00F31E5E">
        <w:rPr>
          <w:sz w:val="12"/>
        </w:rPr>
        <w:t xml:space="preserve"> </w:t>
      </w:r>
      <w:r w:rsidRPr="00F31E5E">
        <w:rPr>
          <w:vanish/>
          <w:sz w:val="12"/>
        </w:rPr>
        <w:t>rates</w:t>
      </w:r>
      <w:r w:rsidRPr="00F31E5E">
        <w:rPr>
          <w:sz w:val="12"/>
        </w:rPr>
        <w:t xml:space="preserve"> </w:t>
      </w:r>
      <w:r w:rsidRPr="00F31E5E">
        <w:rPr>
          <w:vanish/>
          <w:sz w:val="12"/>
        </w:rPr>
        <w:t>by</w:t>
      </w:r>
      <w:r w:rsidRPr="00F31E5E">
        <w:rPr>
          <w:sz w:val="12"/>
        </w:rPr>
        <w:t xml:space="preserve"> </w:t>
      </w:r>
      <w:r w:rsidRPr="00F31E5E">
        <w:rPr>
          <w:vanish/>
          <w:sz w:val="12"/>
        </w:rPr>
        <w:t>2040—on</w:t>
      </w:r>
      <w:r w:rsidRPr="00F31E5E">
        <w:rPr>
          <w:sz w:val="12"/>
        </w:rPr>
        <w:t xml:space="preserve"> </w:t>
      </w:r>
      <w:r w:rsidRPr="00F31E5E">
        <w:rPr>
          <w:vanish/>
          <w:sz w:val="12"/>
        </w:rPr>
        <w:t>top</w:t>
      </w:r>
      <w:r w:rsidRPr="00F31E5E">
        <w:rPr>
          <w:sz w:val="12"/>
        </w:rPr>
        <w:t xml:space="preserve"> </w:t>
      </w:r>
      <w:r w:rsidRPr="00F31E5E">
        <w:rPr>
          <w:vanish/>
          <w:sz w:val="12"/>
        </w:rPr>
        <w:t>of</w:t>
      </w:r>
      <w:r w:rsidRPr="00F31E5E">
        <w:rPr>
          <w:sz w:val="12"/>
        </w:rPr>
        <w:t xml:space="preserve"> </w:t>
      </w:r>
      <w:r w:rsidRPr="00F31E5E">
        <w:rPr>
          <w:vanish/>
          <w:sz w:val="12"/>
        </w:rPr>
        <w:t>the</w:t>
      </w:r>
      <w:r w:rsidRPr="00F31E5E">
        <w:rPr>
          <w:sz w:val="12"/>
        </w:rPr>
        <w:t xml:space="preserve"> </w:t>
      </w:r>
      <w:r w:rsidRPr="00F31E5E">
        <w:rPr>
          <w:vanish/>
          <w:sz w:val="12"/>
        </w:rPr>
        <w:t>40</w:t>
      </w:r>
      <w:r w:rsidRPr="00F31E5E">
        <w:rPr>
          <w:sz w:val="12"/>
        </w:rPr>
        <w:t xml:space="preserve"> </w:t>
      </w:r>
      <w:r w:rsidRPr="00F31E5E">
        <w:rPr>
          <w:vanish/>
          <w:sz w:val="12"/>
        </w:rPr>
        <w:t>percent</w:t>
      </w:r>
      <w:r w:rsidRPr="00F31E5E">
        <w:rPr>
          <w:sz w:val="12"/>
        </w:rPr>
        <w:t xml:space="preserve"> </w:t>
      </w:r>
      <w:r w:rsidRPr="00F31E5E">
        <w:rPr>
          <w:vanish/>
          <w:sz w:val="12"/>
        </w:rPr>
        <w:t>from</w:t>
      </w:r>
      <w:r w:rsidRPr="00F31E5E">
        <w:rPr>
          <w:sz w:val="12"/>
        </w:rPr>
        <w:t xml:space="preserve"> </w:t>
      </w:r>
      <w:r w:rsidRPr="00F31E5E">
        <w:rPr>
          <w:vanish/>
          <w:sz w:val="12"/>
        </w:rPr>
        <w:t>known</w:t>
      </w:r>
      <w:r w:rsidRPr="00F31E5E">
        <w:rPr>
          <w:sz w:val="12"/>
        </w:rPr>
        <w:t xml:space="preserve"> </w:t>
      </w:r>
      <w:r w:rsidRPr="00F31E5E">
        <w:rPr>
          <w:vanish/>
          <w:sz w:val="12"/>
        </w:rPr>
        <w:t>interventions.</w:t>
      </w:r>
      <w:r w:rsidRPr="00F31E5E">
        <w:rPr>
          <w:sz w:val="12"/>
        </w:rPr>
        <w:t xml:space="preserve"> </w:t>
      </w:r>
      <w:r w:rsidRPr="00F31E5E">
        <w:rPr>
          <w:vanish/>
          <w:sz w:val="12"/>
        </w:rPr>
        <w:t>Some</w:t>
      </w:r>
      <w:r w:rsidRPr="00F31E5E">
        <w:rPr>
          <w:sz w:val="12"/>
        </w:rPr>
        <w:t xml:space="preserve"> </w:t>
      </w:r>
      <w:r w:rsidRPr="00F31E5E">
        <w:rPr>
          <w:vanish/>
          <w:sz w:val="12"/>
        </w:rPr>
        <w:t>of</w:t>
      </w:r>
      <w:r w:rsidRPr="00F31E5E">
        <w:rPr>
          <w:sz w:val="12"/>
        </w:rPr>
        <w:t xml:space="preserve"> </w:t>
      </w:r>
      <w:r w:rsidRPr="00F31E5E">
        <w:rPr>
          <w:vanish/>
          <w:sz w:val="12"/>
        </w:rPr>
        <w:t>these</w:t>
      </w:r>
      <w:r w:rsidRPr="00F31E5E">
        <w:rPr>
          <w:sz w:val="12"/>
        </w:rPr>
        <w:t xml:space="preserve"> </w:t>
      </w:r>
      <w:r w:rsidRPr="00F31E5E">
        <w:rPr>
          <w:rStyle w:val="StyleUnderline"/>
          <w:highlight w:val="cyan"/>
        </w:rPr>
        <w:t>innovations</w:t>
      </w:r>
      <w:r w:rsidRPr="00F31E5E">
        <w:rPr>
          <w:sz w:val="12"/>
        </w:rPr>
        <w:t xml:space="preserve"> </w:t>
      </w:r>
      <w:r w:rsidRPr="00F31E5E">
        <w:rPr>
          <w:rStyle w:val="StyleUnderline"/>
          <w:vanish/>
        </w:rPr>
        <w:t>could</w:t>
      </w:r>
      <w:r w:rsidRPr="00F31E5E">
        <w:rPr>
          <w:sz w:val="12"/>
        </w:rPr>
        <w:t xml:space="preserve"> </w:t>
      </w:r>
      <w:r w:rsidRPr="00F31E5E">
        <w:rPr>
          <w:vanish/>
          <w:sz w:val="12"/>
        </w:rPr>
        <w:t>not</w:t>
      </w:r>
      <w:r w:rsidRPr="00F31E5E">
        <w:rPr>
          <w:sz w:val="12"/>
        </w:rPr>
        <w:t xml:space="preserve"> </w:t>
      </w:r>
      <w:r w:rsidRPr="00F31E5E">
        <w:rPr>
          <w:vanish/>
          <w:sz w:val="12"/>
        </w:rPr>
        <w:t>only</w:t>
      </w:r>
      <w:r w:rsidRPr="00F31E5E">
        <w:rPr>
          <w:sz w:val="12"/>
        </w:rPr>
        <w:t xml:space="preserve"> </w:t>
      </w:r>
      <w:r w:rsidRPr="00F31E5E">
        <w:rPr>
          <w:vanish/>
          <w:sz w:val="12"/>
        </w:rPr>
        <w:t>fully</w:t>
      </w:r>
      <w:r w:rsidRPr="00F31E5E">
        <w:rPr>
          <w:sz w:val="12"/>
        </w:rPr>
        <w:t xml:space="preserve"> </w:t>
      </w:r>
      <w:r w:rsidRPr="00F31E5E">
        <w:rPr>
          <w:vanish/>
          <w:sz w:val="12"/>
        </w:rPr>
        <w:t>cure</w:t>
      </w:r>
      <w:r w:rsidRPr="00F31E5E">
        <w:rPr>
          <w:sz w:val="12"/>
        </w:rPr>
        <w:t xml:space="preserve"> </w:t>
      </w:r>
      <w:r w:rsidRPr="00F31E5E">
        <w:rPr>
          <w:vanish/>
          <w:sz w:val="12"/>
        </w:rPr>
        <w:t>a</w:t>
      </w:r>
      <w:r w:rsidRPr="00F31E5E">
        <w:rPr>
          <w:sz w:val="12"/>
        </w:rPr>
        <w:t xml:space="preserve"> </w:t>
      </w:r>
      <w:r w:rsidRPr="00F31E5E">
        <w:rPr>
          <w:vanish/>
          <w:sz w:val="12"/>
        </w:rPr>
        <w:t>number</w:t>
      </w:r>
      <w:r w:rsidRPr="00F31E5E">
        <w:rPr>
          <w:sz w:val="12"/>
        </w:rPr>
        <w:t xml:space="preserve"> </w:t>
      </w:r>
      <w:r w:rsidRPr="00F31E5E">
        <w:rPr>
          <w:vanish/>
          <w:sz w:val="12"/>
        </w:rPr>
        <w:t>of</w:t>
      </w:r>
      <w:r w:rsidRPr="00F31E5E">
        <w:rPr>
          <w:sz w:val="12"/>
        </w:rPr>
        <w:t xml:space="preserve"> </w:t>
      </w:r>
      <w:r w:rsidRPr="00F31E5E">
        <w:rPr>
          <w:vanish/>
          <w:sz w:val="12"/>
        </w:rPr>
        <w:t>diseases</w:t>
      </w:r>
      <w:r w:rsidRPr="00F31E5E">
        <w:rPr>
          <w:sz w:val="12"/>
        </w:rPr>
        <w:t xml:space="preserve"> </w:t>
      </w:r>
      <w:r w:rsidRPr="00F31E5E">
        <w:rPr>
          <w:vanish/>
          <w:sz w:val="12"/>
        </w:rPr>
        <w:t>but</w:t>
      </w:r>
      <w:r w:rsidRPr="00F31E5E">
        <w:rPr>
          <w:sz w:val="12"/>
        </w:rPr>
        <w:t xml:space="preserve"> </w:t>
      </w:r>
      <w:r w:rsidRPr="00F31E5E">
        <w:rPr>
          <w:vanish/>
          <w:sz w:val="12"/>
        </w:rPr>
        <w:t>also</w:t>
      </w:r>
      <w:r w:rsidRPr="00F31E5E">
        <w:rPr>
          <w:sz w:val="12"/>
        </w:rPr>
        <w:t xml:space="preserve"> </w:t>
      </w:r>
      <w:r w:rsidRPr="00F31E5E">
        <w:rPr>
          <w:rStyle w:val="StyleUnderline"/>
          <w:highlight w:val="cyan"/>
        </w:rPr>
        <w:t xml:space="preserve">significantly extend </w:t>
      </w:r>
      <w:r w:rsidRPr="00F31E5E">
        <w:rPr>
          <w:rStyle w:val="StyleUnderline"/>
          <w:vanish/>
        </w:rPr>
        <w:t>healthy</w:t>
      </w:r>
      <w:r w:rsidRPr="00F31E5E">
        <w:rPr>
          <w:rStyle w:val="StyleUnderline"/>
        </w:rPr>
        <w:t xml:space="preserve"> </w:t>
      </w:r>
      <w:r w:rsidRPr="00F31E5E">
        <w:rPr>
          <w:rStyle w:val="StyleUnderline"/>
          <w:highlight w:val="cyan"/>
        </w:rPr>
        <w:t>lifespans</w:t>
      </w:r>
      <w:r w:rsidRPr="00F31E5E">
        <w:rPr>
          <w:sz w:val="12"/>
        </w:rPr>
        <w:t xml:space="preserve"> </w:t>
      </w:r>
      <w:r w:rsidRPr="00F31E5E">
        <w:rPr>
          <w:vanish/>
          <w:sz w:val="12"/>
        </w:rPr>
        <w:t>by</w:t>
      </w:r>
      <w:r w:rsidRPr="00F31E5E">
        <w:rPr>
          <w:sz w:val="12"/>
        </w:rPr>
        <w:t xml:space="preserve"> </w:t>
      </w:r>
      <w:r w:rsidRPr="00F31E5E">
        <w:rPr>
          <w:vanish/>
          <w:sz w:val="12"/>
        </w:rPr>
        <w:t>tackling</w:t>
      </w:r>
      <w:r w:rsidRPr="00F31E5E">
        <w:rPr>
          <w:sz w:val="12"/>
        </w:rPr>
        <w:t xml:space="preserve"> </w:t>
      </w:r>
      <w:r w:rsidRPr="00F31E5E">
        <w:rPr>
          <w:vanish/>
          <w:sz w:val="12"/>
        </w:rPr>
        <w:t>the</w:t>
      </w:r>
      <w:r w:rsidRPr="00F31E5E">
        <w:rPr>
          <w:sz w:val="12"/>
        </w:rPr>
        <w:t xml:space="preserve"> </w:t>
      </w:r>
      <w:r w:rsidRPr="00F31E5E">
        <w:rPr>
          <w:vanish/>
          <w:sz w:val="12"/>
        </w:rPr>
        <w:t>underlying</w:t>
      </w:r>
      <w:r w:rsidRPr="00F31E5E">
        <w:rPr>
          <w:sz w:val="12"/>
        </w:rPr>
        <w:t xml:space="preserve"> </w:t>
      </w:r>
      <w:r w:rsidRPr="00F31E5E">
        <w:rPr>
          <w:vanish/>
          <w:sz w:val="12"/>
        </w:rPr>
        <w:t>biology</w:t>
      </w:r>
      <w:r w:rsidRPr="00F31E5E">
        <w:rPr>
          <w:sz w:val="12"/>
        </w:rPr>
        <w:t xml:space="preserve"> </w:t>
      </w:r>
      <w:r w:rsidRPr="00F31E5E">
        <w:rPr>
          <w:vanish/>
          <w:sz w:val="12"/>
        </w:rPr>
        <w:t>of</w:t>
      </w:r>
      <w:r w:rsidRPr="00F31E5E">
        <w:rPr>
          <w:sz w:val="12"/>
        </w:rPr>
        <w:t xml:space="preserve"> </w:t>
      </w:r>
      <w:r w:rsidRPr="00F31E5E">
        <w:rPr>
          <w:vanish/>
          <w:sz w:val="12"/>
        </w:rPr>
        <w:t>aging</w:t>
      </w:r>
      <w:r w:rsidRPr="00F31E5E">
        <w:rPr>
          <w:sz w:val="12"/>
        </w:rPr>
        <w:t xml:space="preserve"> </w:t>
      </w:r>
      <w:r w:rsidRPr="00F31E5E">
        <w:rPr>
          <w:vanish/>
          <w:sz w:val="12"/>
        </w:rPr>
        <w:t>and</w:t>
      </w:r>
      <w:r w:rsidRPr="00F31E5E">
        <w:rPr>
          <w:sz w:val="12"/>
        </w:rPr>
        <w:t xml:space="preserve"> </w:t>
      </w:r>
      <w:r w:rsidRPr="00F31E5E">
        <w:rPr>
          <w:vanish/>
          <w:sz w:val="12"/>
        </w:rPr>
        <w:t>therefore</w:t>
      </w:r>
      <w:r w:rsidRPr="00F31E5E">
        <w:rPr>
          <w:sz w:val="12"/>
        </w:rPr>
        <w:t xml:space="preserve"> </w:t>
      </w:r>
      <w:r w:rsidRPr="00F31E5E">
        <w:rPr>
          <w:vanish/>
          <w:sz w:val="12"/>
        </w:rPr>
        <w:t>postponing</w:t>
      </w:r>
      <w:r w:rsidRPr="00F31E5E">
        <w:rPr>
          <w:sz w:val="12"/>
        </w:rPr>
        <w:t xml:space="preserve"> </w:t>
      </w:r>
      <w:r w:rsidRPr="00F31E5E">
        <w:rPr>
          <w:vanish/>
          <w:sz w:val="12"/>
        </w:rPr>
        <w:t>the</w:t>
      </w:r>
      <w:r w:rsidRPr="00F31E5E">
        <w:rPr>
          <w:sz w:val="12"/>
        </w:rPr>
        <w:t xml:space="preserve"> </w:t>
      </w:r>
      <w:r w:rsidRPr="00F31E5E">
        <w:rPr>
          <w:vanish/>
          <w:sz w:val="12"/>
        </w:rPr>
        <w:t>onset</w:t>
      </w:r>
      <w:r w:rsidRPr="00F31E5E">
        <w:rPr>
          <w:sz w:val="12"/>
        </w:rPr>
        <w:t xml:space="preserve"> </w:t>
      </w:r>
      <w:r w:rsidRPr="00F31E5E">
        <w:rPr>
          <w:vanish/>
          <w:sz w:val="12"/>
        </w:rPr>
        <w:t>of</w:t>
      </w:r>
      <w:r w:rsidRPr="00F31E5E">
        <w:rPr>
          <w:sz w:val="12"/>
        </w:rPr>
        <w:t xml:space="preserve"> </w:t>
      </w:r>
      <w:r w:rsidRPr="00F31E5E">
        <w:rPr>
          <w:vanish/>
          <w:sz w:val="12"/>
        </w:rPr>
        <w:t>several</w:t>
      </w:r>
      <w:r w:rsidRPr="00F31E5E">
        <w:rPr>
          <w:sz w:val="12"/>
        </w:rPr>
        <w:t xml:space="preserve"> </w:t>
      </w:r>
      <w:r w:rsidRPr="00F31E5E">
        <w:rPr>
          <w:vanish/>
          <w:sz w:val="12"/>
        </w:rPr>
        <w:t>age-related</w:t>
      </w:r>
      <w:r w:rsidRPr="00F31E5E">
        <w:rPr>
          <w:sz w:val="12"/>
        </w:rPr>
        <w:t xml:space="preserve"> </w:t>
      </w:r>
      <w:r w:rsidRPr="00F31E5E">
        <w:rPr>
          <w:vanish/>
          <w:sz w:val="12"/>
        </w:rPr>
        <w:t>conditions.</w:t>
      </w:r>
      <w:r w:rsidRPr="00F31E5E">
        <w:rPr>
          <w:sz w:val="12"/>
        </w:rPr>
        <w:t xml:space="preserve"> </w:t>
      </w:r>
      <w:r w:rsidRPr="00F31E5E">
        <w:rPr>
          <w:vanish/>
          <w:sz w:val="12"/>
        </w:rPr>
        <w:t>These</w:t>
      </w:r>
      <w:r w:rsidRPr="00F31E5E">
        <w:rPr>
          <w:sz w:val="12"/>
        </w:rPr>
        <w:t xml:space="preserve"> </w:t>
      </w:r>
      <w:r w:rsidRPr="00F31E5E">
        <w:rPr>
          <w:vanish/>
          <w:sz w:val="12"/>
        </w:rPr>
        <w:t>possibilities</w:t>
      </w:r>
      <w:r w:rsidRPr="00F31E5E">
        <w:rPr>
          <w:sz w:val="12"/>
        </w:rPr>
        <w:t xml:space="preserve"> </w:t>
      </w:r>
      <w:r w:rsidRPr="00F31E5E">
        <w:rPr>
          <w:vanish/>
          <w:sz w:val="12"/>
        </w:rPr>
        <w:t>make</w:t>
      </w:r>
      <w:r w:rsidRPr="00F31E5E">
        <w:rPr>
          <w:sz w:val="12"/>
        </w:rPr>
        <w:t xml:space="preserve"> </w:t>
      </w:r>
      <w:r w:rsidRPr="00F31E5E">
        <w:rPr>
          <w:vanish/>
          <w:sz w:val="12"/>
        </w:rPr>
        <w:t>a</w:t>
      </w:r>
      <w:r w:rsidRPr="00F31E5E">
        <w:rPr>
          <w:sz w:val="12"/>
        </w:rPr>
        <w:t xml:space="preserve"> </w:t>
      </w:r>
      <w:r w:rsidRPr="00F31E5E">
        <w:rPr>
          <w:vanish/>
          <w:sz w:val="12"/>
        </w:rPr>
        <w:t>sharp</w:t>
      </w:r>
      <w:r w:rsidRPr="00F31E5E">
        <w:rPr>
          <w:sz w:val="12"/>
        </w:rPr>
        <w:t xml:space="preserve"> </w:t>
      </w:r>
      <w:r w:rsidRPr="00F31E5E">
        <w:rPr>
          <w:vanish/>
          <w:sz w:val="12"/>
        </w:rPr>
        <w:t>contrast</w:t>
      </w:r>
      <w:r w:rsidRPr="00F31E5E">
        <w:rPr>
          <w:sz w:val="12"/>
        </w:rPr>
        <w:t xml:space="preserve"> </w:t>
      </w:r>
      <w:r w:rsidRPr="00F31E5E">
        <w:rPr>
          <w:vanish/>
          <w:sz w:val="12"/>
        </w:rPr>
        <w:t>with</w:t>
      </w:r>
      <w:r w:rsidRPr="00F31E5E">
        <w:rPr>
          <w:sz w:val="12"/>
        </w:rPr>
        <w:t xml:space="preserve"> </w:t>
      </w:r>
      <w:r w:rsidRPr="00F31E5E">
        <w:rPr>
          <w:vanish/>
          <w:sz w:val="12"/>
        </w:rPr>
        <w:t>the</w:t>
      </w:r>
      <w:r w:rsidRPr="00F31E5E">
        <w:rPr>
          <w:sz w:val="12"/>
        </w:rPr>
        <w:t xml:space="preserve"> </w:t>
      </w:r>
      <w:r w:rsidRPr="00F31E5E">
        <w:rPr>
          <w:vanish/>
          <w:sz w:val="12"/>
        </w:rPr>
        <w:t>innovations</w:t>
      </w:r>
      <w:r w:rsidRPr="00F31E5E">
        <w:rPr>
          <w:sz w:val="12"/>
        </w:rPr>
        <w:t xml:space="preserve"> </w:t>
      </w:r>
      <w:r w:rsidRPr="00F31E5E">
        <w:rPr>
          <w:vanish/>
          <w:sz w:val="12"/>
        </w:rPr>
        <w:t>of</w:t>
      </w:r>
      <w:r w:rsidRPr="00F31E5E">
        <w:rPr>
          <w:sz w:val="12"/>
        </w:rPr>
        <w:t xml:space="preserve"> </w:t>
      </w:r>
      <w:r w:rsidRPr="00F31E5E">
        <w:rPr>
          <w:vanish/>
          <w:sz w:val="12"/>
        </w:rPr>
        <w:t>the</w:t>
      </w:r>
      <w:r w:rsidRPr="00F31E5E">
        <w:rPr>
          <w:sz w:val="12"/>
        </w:rPr>
        <w:t xml:space="preserve"> </w:t>
      </w:r>
      <w:r w:rsidRPr="00F31E5E">
        <w:rPr>
          <w:vanish/>
          <w:sz w:val="12"/>
        </w:rPr>
        <w:t>past</w:t>
      </w:r>
      <w:r w:rsidRPr="00F31E5E">
        <w:rPr>
          <w:sz w:val="12"/>
        </w:rPr>
        <w:t xml:space="preserve"> </w:t>
      </w:r>
      <w:r w:rsidRPr="00F31E5E">
        <w:rPr>
          <w:vanish/>
          <w:sz w:val="12"/>
        </w:rPr>
        <w:t>30</w:t>
      </w:r>
      <w:r w:rsidRPr="00F31E5E">
        <w:rPr>
          <w:sz w:val="12"/>
        </w:rPr>
        <w:t xml:space="preserve"> </w:t>
      </w:r>
      <w:r w:rsidRPr="00F31E5E">
        <w:rPr>
          <w:vanish/>
          <w:sz w:val="12"/>
        </w:rPr>
        <w:t>years,</w:t>
      </w:r>
      <w:r w:rsidRPr="00F31E5E">
        <w:rPr>
          <w:sz w:val="12"/>
        </w:rPr>
        <w:t xml:space="preserve"> </w:t>
      </w:r>
      <w:r w:rsidRPr="00F31E5E">
        <w:rPr>
          <w:vanish/>
          <w:sz w:val="12"/>
        </w:rPr>
        <w:t>many</w:t>
      </w:r>
      <w:r w:rsidRPr="00F31E5E">
        <w:rPr>
          <w:sz w:val="12"/>
        </w:rPr>
        <w:t xml:space="preserve"> </w:t>
      </w:r>
      <w:r w:rsidRPr="00F31E5E">
        <w:rPr>
          <w:vanish/>
          <w:sz w:val="12"/>
        </w:rPr>
        <w:t>of</w:t>
      </w:r>
      <w:r w:rsidRPr="00F31E5E">
        <w:rPr>
          <w:sz w:val="12"/>
        </w:rPr>
        <w:t xml:space="preserve"> </w:t>
      </w:r>
      <w:r w:rsidRPr="00F31E5E">
        <w:rPr>
          <w:vanish/>
          <w:sz w:val="12"/>
        </w:rPr>
        <w:t>which</w:t>
      </w:r>
      <w:r w:rsidRPr="00F31E5E">
        <w:rPr>
          <w:sz w:val="12"/>
        </w:rPr>
        <w:t xml:space="preserve"> </w:t>
      </w:r>
      <w:r w:rsidRPr="00F31E5E">
        <w:rPr>
          <w:vanish/>
          <w:sz w:val="12"/>
        </w:rPr>
        <w:t>reduced</w:t>
      </w:r>
      <w:r w:rsidRPr="00F31E5E">
        <w:rPr>
          <w:sz w:val="12"/>
        </w:rPr>
        <w:t xml:space="preserve"> </w:t>
      </w:r>
      <w:r w:rsidRPr="00F31E5E">
        <w:rPr>
          <w:vanish/>
          <w:sz w:val="12"/>
        </w:rPr>
        <w:t>the</w:t>
      </w:r>
      <w:r w:rsidRPr="00F31E5E">
        <w:rPr>
          <w:sz w:val="12"/>
        </w:rPr>
        <w:t xml:space="preserve"> </w:t>
      </w:r>
      <w:r w:rsidRPr="00F31E5E">
        <w:rPr>
          <w:vanish/>
          <w:sz w:val="12"/>
        </w:rPr>
        <w:t>symptoms</w:t>
      </w:r>
      <w:r w:rsidRPr="00F31E5E">
        <w:rPr>
          <w:sz w:val="12"/>
        </w:rPr>
        <w:t xml:space="preserve"> </w:t>
      </w:r>
      <w:r w:rsidRPr="00F31E5E">
        <w:rPr>
          <w:vanish/>
          <w:sz w:val="12"/>
        </w:rPr>
        <w:t>or</w:t>
      </w:r>
      <w:r w:rsidRPr="00F31E5E">
        <w:rPr>
          <w:sz w:val="12"/>
        </w:rPr>
        <w:t xml:space="preserve"> </w:t>
      </w:r>
      <w:r w:rsidRPr="00F31E5E">
        <w:rPr>
          <w:vanish/>
          <w:sz w:val="12"/>
        </w:rPr>
        <w:t>delayed</w:t>
      </w:r>
      <w:r w:rsidRPr="00F31E5E">
        <w:rPr>
          <w:sz w:val="12"/>
        </w:rPr>
        <w:t xml:space="preserve"> </w:t>
      </w:r>
      <w:r w:rsidRPr="00F31E5E">
        <w:rPr>
          <w:vanish/>
          <w:sz w:val="12"/>
        </w:rPr>
        <w:t>the</w:t>
      </w:r>
      <w:r w:rsidRPr="00F31E5E">
        <w:rPr>
          <w:sz w:val="12"/>
        </w:rPr>
        <w:t xml:space="preserve"> </w:t>
      </w:r>
      <w:r w:rsidRPr="00F31E5E">
        <w:rPr>
          <w:vanish/>
          <w:sz w:val="12"/>
        </w:rPr>
        <w:t>progression</w:t>
      </w:r>
      <w:r w:rsidRPr="00F31E5E">
        <w:rPr>
          <w:sz w:val="12"/>
        </w:rPr>
        <w:t xml:space="preserve"> </w:t>
      </w:r>
      <w:r w:rsidRPr="00F31E5E">
        <w:rPr>
          <w:vanish/>
          <w:sz w:val="12"/>
        </w:rPr>
        <w:t>of</w:t>
      </w:r>
      <w:r w:rsidRPr="00F31E5E">
        <w:rPr>
          <w:sz w:val="12"/>
        </w:rPr>
        <w:t xml:space="preserve"> </w:t>
      </w:r>
      <w:r w:rsidRPr="00F31E5E">
        <w:rPr>
          <w:vanish/>
          <w:sz w:val="12"/>
        </w:rPr>
        <w:t>diseases</w:t>
      </w:r>
      <w:r w:rsidRPr="00F31E5E">
        <w:rPr>
          <w:sz w:val="12"/>
        </w:rPr>
        <w:t xml:space="preserve"> </w:t>
      </w:r>
      <w:r w:rsidRPr="00F31E5E">
        <w:rPr>
          <w:vanish/>
          <w:sz w:val="12"/>
        </w:rPr>
        <w:t>but</w:t>
      </w:r>
      <w:r w:rsidRPr="00F31E5E">
        <w:rPr>
          <w:sz w:val="12"/>
        </w:rPr>
        <w:t xml:space="preserve"> </w:t>
      </w:r>
      <w:r w:rsidRPr="00F31E5E">
        <w:rPr>
          <w:vanish/>
          <w:sz w:val="12"/>
        </w:rPr>
        <w:t>rarely</w:t>
      </w:r>
      <w:r w:rsidRPr="00F31E5E">
        <w:rPr>
          <w:sz w:val="12"/>
        </w:rPr>
        <w:t xml:space="preserve"> </w:t>
      </w:r>
      <w:r w:rsidRPr="00F31E5E">
        <w:rPr>
          <w:vanish/>
          <w:sz w:val="12"/>
        </w:rPr>
        <w:t>prevented</w:t>
      </w:r>
      <w:r w:rsidRPr="00F31E5E">
        <w:rPr>
          <w:sz w:val="12"/>
        </w:rPr>
        <w:t xml:space="preserve"> </w:t>
      </w:r>
      <w:r w:rsidRPr="00F31E5E">
        <w:rPr>
          <w:vanish/>
          <w:sz w:val="12"/>
        </w:rPr>
        <w:t>or</w:t>
      </w:r>
      <w:r w:rsidRPr="00F31E5E">
        <w:rPr>
          <w:sz w:val="12"/>
        </w:rPr>
        <w:t xml:space="preserve"> </w:t>
      </w:r>
      <w:r w:rsidRPr="00F31E5E">
        <w:rPr>
          <w:vanish/>
          <w:sz w:val="12"/>
        </w:rPr>
        <w:t>cured</w:t>
      </w:r>
      <w:r w:rsidRPr="00F31E5E">
        <w:rPr>
          <w:sz w:val="12"/>
        </w:rPr>
        <w:t xml:space="preserve"> </w:t>
      </w:r>
      <w:r w:rsidRPr="00F31E5E">
        <w:rPr>
          <w:vanish/>
          <w:sz w:val="12"/>
        </w:rPr>
        <w:t>them.</w:t>
      </w:r>
      <w:r w:rsidRPr="00F31E5E">
        <w:rPr>
          <w:sz w:val="12"/>
        </w:rPr>
        <w:t xml:space="preserve"> </w:t>
      </w:r>
      <w:r w:rsidRPr="00F31E5E">
        <w:rPr>
          <w:vanish/>
          <w:sz w:val="12"/>
        </w:rPr>
        <w:t>In</w:t>
      </w:r>
      <w:r w:rsidRPr="00F31E5E">
        <w:rPr>
          <w:sz w:val="12"/>
        </w:rPr>
        <w:t xml:space="preserve"> </w:t>
      </w:r>
      <w:r w:rsidRPr="00F31E5E">
        <w:rPr>
          <w:vanish/>
          <w:sz w:val="12"/>
        </w:rPr>
        <w:t>addition,</w:t>
      </w:r>
      <w:r w:rsidRPr="00F31E5E">
        <w:rPr>
          <w:sz w:val="12"/>
        </w:rPr>
        <w:t xml:space="preserve"> </w:t>
      </w:r>
      <w:r w:rsidRPr="00F31E5E">
        <w:rPr>
          <w:vanish/>
          <w:sz w:val="12"/>
        </w:rPr>
        <w:t>the</w:t>
      </w:r>
      <w:r w:rsidRPr="00F31E5E">
        <w:rPr>
          <w:sz w:val="12"/>
        </w:rPr>
        <w:t xml:space="preserve"> </w:t>
      </w:r>
      <w:r w:rsidRPr="00F31E5E">
        <w:rPr>
          <w:vanish/>
          <w:sz w:val="12"/>
        </w:rPr>
        <w:t>innovations</w:t>
      </w:r>
      <w:r w:rsidRPr="00F31E5E">
        <w:rPr>
          <w:sz w:val="12"/>
        </w:rPr>
        <w:t xml:space="preserve"> </w:t>
      </w:r>
      <w:r w:rsidRPr="00F31E5E">
        <w:rPr>
          <w:vanish/>
          <w:sz w:val="12"/>
        </w:rPr>
        <w:t>we</w:t>
      </w:r>
      <w:r w:rsidRPr="00F31E5E">
        <w:rPr>
          <w:sz w:val="12"/>
        </w:rPr>
        <w:t xml:space="preserve"> </w:t>
      </w:r>
      <w:r w:rsidRPr="00F31E5E">
        <w:rPr>
          <w:vanish/>
          <w:sz w:val="12"/>
        </w:rPr>
        <w:t>have</w:t>
      </w:r>
      <w:r w:rsidRPr="00F31E5E">
        <w:rPr>
          <w:sz w:val="12"/>
        </w:rPr>
        <w:t xml:space="preserve"> </w:t>
      </w:r>
      <w:r w:rsidRPr="00F31E5E">
        <w:rPr>
          <w:vanish/>
          <w:sz w:val="12"/>
        </w:rPr>
        <w:t>identified</w:t>
      </w:r>
      <w:r w:rsidRPr="00F31E5E">
        <w:rPr>
          <w:sz w:val="12"/>
        </w:rPr>
        <w:t xml:space="preserve"> </w:t>
      </w:r>
      <w:r w:rsidRPr="00F31E5E">
        <w:rPr>
          <w:vanish/>
          <w:sz w:val="12"/>
        </w:rPr>
        <w:t>here</w:t>
      </w:r>
      <w:r w:rsidRPr="00F31E5E">
        <w:rPr>
          <w:sz w:val="12"/>
        </w:rPr>
        <w:t xml:space="preserve"> </w:t>
      </w:r>
      <w:r w:rsidRPr="00F31E5E">
        <w:rPr>
          <w:vanish/>
          <w:sz w:val="12"/>
        </w:rPr>
        <w:t>are</w:t>
      </w:r>
      <w:r w:rsidRPr="00F31E5E">
        <w:rPr>
          <w:sz w:val="12"/>
        </w:rPr>
        <w:t xml:space="preserve"> </w:t>
      </w:r>
      <w:r w:rsidRPr="00F31E5E">
        <w:rPr>
          <w:vanish/>
          <w:sz w:val="12"/>
        </w:rPr>
        <w:t>more</w:t>
      </w:r>
      <w:r w:rsidRPr="00F31E5E">
        <w:rPr>
          <w:sz w:val="12"/>
        </w:rPr>
        <w:t xml:space="preserve"> </w:t>
      </w:r>
      <w:r w:rsidRPr="00F31E5E">
        <w:rPr>
          <w:vanish/>
          <w:sz w:val="12"/>
        </w:rPr>
        <w:t>digitally</w:t>
      </w:r>
      <w:r w:rsidRPr="00F31E5E">
        <w:rPr>
          <w:sz w:val="12"/>
        </w:rPr>
        <w:t xml:space="preserve"> </w:t>
      </w:r>
      <w:r w:rsidRPr="00F31E5E">
        <w:rPr>
          <w:vanish/>
          <w:sz w:val="12"/>
        </w:rPr>
        <w:t>enabled</w:t>
      </w:r>
      <w:r w:rsidRPr="00F31E5E">
        <w:rPr>
          <w:sz w:val="12"/>
        </w:rPr>
        <w:t xml:space="preserve"> </w:t>
      </w:r>
      <w:r w:rsidRPr="00F31E5E">
        <w:rPr>
          <w:vanish/>
          <w:sz w:val="12"/>
        </w:rPr>
        <w:t>than</w:t>
      </w:r>
      <w:r w:rsidRPr="00F31E5E">
        <w:rPr>
          <w:sz w:val="12"/>
        </w:rPr>
        <w:t xml:space="preserve"> </w:t>
      </w:r>
      <w:r w:rsidRPr="00F31E5E">
        <w:rPr>
          <w:vanish/>
          <w:sz w:val="12"/>
        </w:rPr>
        <w:t>those</w:t>
      </w:r>
      <w:r w:rsidRPr="00F31E5E">
        <w:rPr>
          <w:sz w:val="12"/>
        </w:rPr>
        <w:t xml:space="preserve"> </w:t>
      </w:r>
      <w:r w:rsidRPr="00F31E5E">
        <w:rPr>
          <w:vanish/>
          <w:sz w:val="12"/>
        </w:rPr>
        <w:t>of</w:t>
      </w:r>
      <w:r w:rsidRPr="00F31E5E">
        <w:rPr>
          <w:sz w:val="12"/>
        </w:rPr>
        <w:t xml:space="preserve"> </w:t>
      </w:r>
      <w:r w:rsidRPr="00F31E5E">
        <w:rPr>
          <w:vanish/>
          <w:sz w:val="12"/>
        </w:rPr>
        <w:t>the</w:t>
      </w:r>
      <w:r w:rsidRPr="00F31E5E">
        <w:rPr>
          <w:sz w:val="12"/>
        </w:rPr>
        <w:t xml:space="preserve"> </w:t>
      </w:r>
      <w:r w:rsidRPr="00F31E5E">
        <w:rPr>
          <w:vanish/>
          <w:sz w:val="12"/>
        </w:rPr>
        <w:t>past;</w:t>
      </w:r>
      <w:r w:rsidRPr="00F31E5E">
        <w:rPr>
          <w:sz w:val="12"/>
        </w:rPr>
        <w:t xml:space="preserve"> </w:t>
      </w:r>
      <w:r w:rsidRPr="00F31E5E">
        <w:rPr>
          <w:vanish/>
          <w:sz w:val="12"/>
        </w:rPr>
        <w:t>for</w:t>
      </w:r>
      <w:r w:rsidRPr="00F31E5E">
        <w:rPr>
          <w:sz w:val="12"/>
        </w:rPr>
        <w:t xml:space="preserve"> </w:t>
      </w:r>
      <w:r w:rsidRPr="00F31E5E">
        <w:rPr>
          <w:vanish/>
          <w:sz w:val="12"/>
        </w:rPr>
        <w:t>example,</w:t>
      </w:r>
      <w:r w:rsidRPr="00F31E5E">
        <w:rPr>
          <w:sz w:val="12"/>
        </w:rPr>
        <w:t xml:space="preserve"> </w:t>
      </w:r>
      <w:hyperlink r:id="rId22" w:history="1">
        <w:r w:rsidRPr="00F31E5E">
          <w:rPr>
            <w:rStyle w:val="Hyperlink"/>
            <w:vanish/>
            <w:sz w:val="12"/>
          </w:rPr>
          <w:t>artificial</w:t>
        </w:r>
        <w:r w:rsidRPr="00F31E5E">
          <w:rPr>
            <w:rStyle w:val="Hyperlink"/>
            <w:sz w:val="12"/>
          </w:rPr>
          <w:t xml:space="preserve"> </w:t>
        </w:r>
        <w:r w:rsidRPr="00F31E5E">
          <w:rPr>
            <w:rStyle w:val="Hyperlink"/>
            <w:vanish/>
            <w:sz w:val="12"/>
          </w:rPr>
          <w:t>intelligence</w:t>
        </w:r>
      </w:hyperlink>
      <w:r w:rsidRPr="00F31E5E">
        <w:rPr>
          <w:sz w:val="12"/>
        </w:rPr>
        <w:t xml:space="preserve"> </w:t>
      </w:r>
      <w:r w:rsidRPr="00F31E5E">
        <w:rPr>
          <w:vanish/>
          <w:sz w:val="12"/>
        </w:rPr>
        <w:t>(AI)</w:t>
      </w:r>
      <w:r w:rsidRPr="00F31E5E">
        <w:rPr>
          <w:sz w:val="12"/>
        </w:rPr>
        <w:t xml:space="preserve"> </w:t>
      </w:r>
      <w:r w:rsidRPr="00F31E5E">
        <w:rPr>
          <w:vanish/>
          <w:sz w:val="12"/>
        </w:rPr>
        <w:t>systems</w:t>
      </w:r>
      <w:r w:rsidRPr="00F31E5E">
        <w:rPr>
          <w:sz w:val="12"/>
        </w:rPr>
        <w:t xml:space="preserve"> </w:t>
      </w:r>
      <w:r w:rsidRPr="00F31E5E">
        <w:rPr>
          <w:vanish/>
          <w:sz w:val="12"/>
        </w:rPr>
        <w:t>make</w:t>
      </w:r>
      <w:r w:rsidRPr="00F31E5E">
        <w:rPr>
          <w:sz w:val="12"/>
        </w:rPr>
        <w:t xml:space="preserve"> </w:t>
      </w:r>
      <w:r w:rsidRPr="00F31E5E">
        <w:rPr>
          <w:vanish/>
          <w:sz w:val="12"/>
        </w:rPr>
        <w:t>advances</w:t>
      </w:r>
      <w:r w:rsidRPr="00F31E5E">
        <w:rPr>
          <w:sz w:val="12"/>
        </w:rPr>
        <w:t xml:space="preserve"> </w:t>
      </w:r>
      <w:r w:rsidRPr="00F31E5E">
        <w:rPr>
          <w:vanish/>
          <w:sz w:val="12"/>
        </w:rPr>
        <w:t>in</w:t>
      </w:r>
      <w:r w:rsidRPr="00F31E5E">
        <w:rPr>
          <w:sz w:val="12"/>
        </w:rPr>
        <w:t xml:space="preserve"> </w:t>
      </w:r>
      <w:r w:rsidRPr="00F31E5E">
        <w:rPr>
          <w:vanish/>
          <w:sz w:val="12"/>
        </w:rPr>
        <w:t>omics</w:t>
      </w:r>
      <w:r w:rsidRPr="00F31E5E">
        <w:rPr>
          <w:sz w:val="12"/>
        </w:rPr>
        <w:t xml:space="preserve"> </w:t>
      </w:r>
      <w:r w:rsidRPr="00F31E5E">
        <w:rPr>
          <w:vanish/>
          <w:sz w:val="12"/>
        </w:rPr>
        <w:t>and</w:t>
      </w:r>
      <w:r w:rsidRPr="00F31E5E">
        <w:rPr>
          <w:sz w:val="12"/>
        </w:rPr>
        <w:t xml:space="preserve"> </w:t>
      </w:r>
      <w:r w:rsidRPr="00F31E5E">
        <w:rPr>
          <w:vanish/>
          <w:sz w:val="12"/>
        </w:rPr>
        <w:t>molecular</w:t>
      </w:r>
      <w:r w:rsidRPr="00F31E5E">
        <w:rPr>
          <w:sz w:val="12"/>
        </w:rPr>
        <w:t xml:space="preserve"> </w:t>
      </w:r>
      <w:r w:rsidRPr="00F31E5E">
        <w:rPr>
          <w:vanish/>
          <w:sz w:val="12"/>
        </w:rPr>
        <w:t>technologies,</w:t>
      </w:r>
      <w:r w:rsidRPr="00F31E5E">
        <w:rPr>
          <w:sz w:val="12"/>
        </w:rPr>
        <w:t xml:space="preserve"> </w:t>
      </w:r>
      <w:r w:rsidRPr="00F31E5E">
        <w:rPr>
          <w:vanish/>
          <w:sz w:val="12"/>
        </w:rPr>
        <w:t>such</w:t>
      </w:r>
      <w:r w:rsidRPr="00F31E5E">
        <w:rPr>
          <w:sz w:val="12"/>
        </w:rPr>
        <w:t xml:space="preserve"> </w:t>
      </w:r>
      <w:r w:rsidRPr="00F31E5E">
        <w:rPr>
          <w:vanish/>
          <w:sz w:val="12"/>
        </w:rPr>
        <w:t>as</w:t>
      </w:r>
      <w:r w:rsidRPr="00F31E5E">
        <w:rPr>
          <w:sz w:val="12"/>
        </w:rPr>
        <w:t xml:space="preserve"> </w:t>
      </w:r>
      <w:r w:rsidRPr="00F31E5E">
        <w:rPr>
          <w:vanish/>
          <w:sz w:val="12"/>
        </w:rPr>
        <w:t>gene</w:t>
      </w:r>
      <w:r w:rsidRPr="00F31E5E">
        <w:rPr>
          <w:sz w:val="12"/>
        </w:rPr>
        <w:t xml:space="preserve"> </w:t>
      </w:r>
      <w:r w:rsidRPr="00F31E5E">
        <w:rPr>
          <w:vanish/>
          <w:sz w:val="12"/>
        </w:rPr>
        <w:t>editing,</w:t>
      </w:r>
      <w:r w:rsidRPr="00F31E5E">
        <w:rPr>
          <w:sz w:val="12"/>
        </w:rPr>
        <w:t xml:space="preserve"> </w:t>
      </w:r>
      <w:r w:rsidRPr="00F31E5E">
        <w:rPr>
          <w:vanish/>
          <w:sz w:val="12"/>
        </w:rPr>
        <w:t>faster</w:t>
      </w:r>
      <w:r w:rsidRPr="00F31E5E">
        <w:rPr>
          <w:sz w:val="12"/>
        </w:rPr>
        <w:t xml:space="preserve"> </w:t>
      </w:r>
      <w:r w:rsidRPr="00F31E5E">
        <w:rPr>
          <w:vanish/>
          <w:sz w:val="12"/>
        </w:rPr>
        <w:t>and</w:t>
      </w:r>
      <w:r w:rsidRPr="00F31E5E">
        <w:rPr>
          <w:sz w:val="12"/>
        </w:rPr>
        <w:t xml:space="preserve"> </w:t>
      </w:r>
      <w:r w:rsidRPr="00F31E5E">
        <w:rPr>
          <w:vanish/>
          <w:sz w:val="12"/>
        </w:rPr>
        <w:t>more</w:t>
      </w:r>
      <w:r w:rsidRPr="00F31E5E">
        <w:rPr>
          <w:sz w:val="12"/>
        </w:rPr>
        <w:t xml:space="preserve"> </w:t>
      </w:r>
      <w:r w:rsidRPr="00F31E5E">
        <w:rPr>
          <w:vanish/>
          <w:sz w:val="12"/>
        </w:rPr>
        <w:t>accurate.</w:t>
      </w:r>
      <w:r w:rsidRPr="00F31E5E">
        <w:rPr>
          <w:sz w:val="12"/>
        </w:rPr>
        <w:t xml:space="preserve"> </w:t>
      </w:r>
      <w:r w:rsidRPr="00F31E5E">
        <w:rPr>
          <w:vanish/>
          <w:sz w:val="12"/>
        </w:rPr>
        <w:t>How</w:t>
      </w:r>
      <w:r w:rsidRPr="00F31E5E">
        <w:rPr>
          <w:sz w:val="12"/>
        </w:rPr>
        <w:t xml:space="preserve"> </w:t>
      </w:r>
      <w:r w:rsidRPr="00F31E5E">
        <w:rPr>
          <w:vanish/>
          <w:sz w:val="12"/>
        </w:rPr>
        <w:t>can</w:t>
      </w:r>
      <w:r w:rsidRPr="00F31E5E">
        <w:rPr>
          <w:sz w:val="12"/>
        </w:rPr>
        <w:t xml:space="preserve"> </w:t>
      </w:r>
      <w:r w:rsidRPr="00F31E5E">
        <w:rPr>
          <w:vanish/>
          <w:sz w:val="12"/>
        </w:rPr>
        <w:t>we</w:t>
      </w:r>
      <w:r w:rsidRPr="00F31E5E">
        <w:rPr>
          <w:sz w:val="12"/>
        </w:rPr>
        <w:t xml:space="preserve"> </w:t>
      </w:r>
      <w:r w:rsidRPr="00F31E5E">
        <w:rPr>
          <w:vanish/>
          <w:sz w:val="12"/>
        </w:rPr>
        <w:t>improve</w:t>
      </w:r>
      <w:r w:rsidRPr="00F31E5E">
        <w:rPr>
          <w:sz w:val="12"/>
        </w:rPr>
        <w:t xml:space="preserve"> </w:t>
      </w:r>
      <w:r w:rsidRPr="00F31E5E">
        <w:rPr>
          <w:vanish/>
          <w:sz w:val="12"/>
        </w:rPr>
        <w:t>health</w:t>
      </w:r>
      <w:r w:rsidRPr="00F31E5E">
        <w:rPr>
          <w:sz w:val="12"/>
        </w:rPr>
        <w:t xml:space="preserve"> </w:t>
      </w:r>
      <w:r w:rsidRPr="00F31E5E">
        <w:rPr>
          <w:vanish/>
          <w:sz w:val="12"/>
        </w:rPr>
        <w:t>globally</w:t>
      </w:r>
      <w:r w:rsidRPr="00F31E5E">
        <w:rPr>
          <w:sz w:val="12"/>
        </w:rPr>
        <w:t xml:space="preserve"> </w:t>
      </w:r>
      <w:r w:rsidRPr="00F31E5E">
        <w:rPr>
          <w:vanish/>
          <w:sz w:val="12"/>
        </w:rPr>
        <w:t>over</w:t>
      </w:r>
      <w:r w:rsidRPr="00F31E5E">
        <w:rPr>
          <w:sz w:val="12"/>
        </w:rPr>
        <w:t xml:space="preserve"> </w:t>
      </w:r>
      <w:r w:rsidRPr="00F31E5E">
        <w:rPr>
          <w:vanish/>
          <w:sz w:val="12"/>
        </w:rPr>
        <w:t>the</w:t>
      </w:r>
      <w:r w:rsidRPr="00F31E5E">
        <w:rPr>
          <w:sz w:val="12"/>
        </w:rPr>
        <w:t xml:space="preserve"> </w:t>
      </w:r>
      <w:r w:rsidRPr="00F31E5E">
        <w:rPr>
          <w:vanish/>
          <w:sz w:val="12"/>
        </w:rPr>
        <w:t>next</w:t>
      </w:r>
      <w:r w:rsidRPr="00F31E5E">
        <w:rPr>
          <w:sz w:val="12"/>
        </w:rPr>
        <w:t xml:space="preserve"> </w:t>
      </w:r>
      <w:r w:rsidRPr="00F31E5E">
        <w:rPr>
          <w:vanish/>
          <w:sz w:val="12"/>
        </w:rPr>
        <w:t>two</w:t>
      </w:r>
      <w:r w:rsidRPr="00F31E5E">
        <w:rPr>
          <w:sz w:val="12"/>
        </w:rPr>
        <w:t xml:space="preserve"> </w:t>
      </w:r>
      <w:r w:rsidRPr="00F31E5E">
        <w:rPr>
          <w:vanish/>
          <w:sz w:val="12"/>
        </w:rPr>
        <w:t>decades?</w:t>
      </w:r>
      <w:r w:rsidRPr="00F31E5E">
        <w:rPr>
          <w:sz w:val="12"/>
        </w:rPr>
        <w:t xml:space="preserve"> </w:t>
      </w:r>
      <w:r w:rsidRPr="00F31E5E">
        <w:rPr>
          <w:rStyle w:val="StyleUnderline"/>
          <w:highlight w:val="cyan"/>
        </w:rPr>
        <w:t>Omics and molecular technologies</w:t>
      </w:r>
      <w:r w:rsidRPr="00F31E5E">
        <w:rPr>
          <w:rStyle w:val="StyleUnderline"/>
        </w:rPr>
        <w:t xml:space="preserve"> </w:t>
      </w:r>
      <w:r w:rsidRPr="00F31E5E">
        <w:rPr>
          <w:vanish/>
          <w:sz w:val="12"/>
        </w:rPr>
        <w:t>These</w:t>
      </w:r>
      <w:r w:rsidRPr="00F31E5E">
        <w:rPr>
          <w:sz w:val="12"/>
        </w:rPr>
        <w:t xml:space="preserve"> </w:t>
      </w:r>
      <w:r w:rsidRPr="00F31E5E">
        <w:rPr>
          <w:vanish/>
          <w:sz w:val="12"/>
        </w:rPr>
        <w:t>technologies—key</w:t>
      </w:r>
      <w:r w:rsidRPr="00F31E5E">
        <w:rPr>
          <w:sz w:val="12"/>
        </w:rPr>
        <w:t xml:space="preserve"> </w:t>
      </w:r>
      <w:r w:rsidRPr="00F31E5E">
        <w:rPr>
          <w:vanish/>
          <w:sz w:val="12"/>
        </w:rPr>
        <w:t>components</w:t>
      </w:r>
      <w:r w:rsidRPr="00F31E5E">
        <w:rPr>
          <w:sz w:val="12"/>
        </w:rPr>
        <w:t xml:space="preserve"> </w:t>
      </w:r>
      <w:r w:rsidRPr="00F31E5E">
        <w:rPr>
          <w:vanish/>
          <w:sz w:val="12"/>
        </w:rPr>
        <w:t>of</w:t>
      </w:r>
      <w:r w:rsidRPr="00F31E5E">
        <w:rPr>
          <w:sz w:val="12"/>
        </w:rPr>
        <w:t xml:space="preserve"> </w:t>
      </w:r>
      <w:r w:rsidRPr="00F31E5E">
        <w:rPr>
          <w:vanish/>
          <w:sz w:val="12"/>
        </w:rPr>
        <w:t>the</w:t>
      </w:r>
      <w:r w:rsidRPr="00F31E5E">
        <w:rPr>
          <w:sz w:val="12"/>
        </w:rPr>
        <w:t xml:space="preserve"> </w:t>
      </w:r>
      <w:hyperlink r:id="rId23" w:history="1">
        <w:r w:rsidRPr="00F31E5E">
          <w:rPr>
            <w:rStyle w:val="Hyperlink"/>
            <w:vanish/>
            <w:sz w:val="12"/>
          </w:rPr>
          <w:t>Bio</w:t>
        </w:r>
        <w:r w:rsidRPr="00F31E5E">
          <w:rPr>
            <w:rStyle w:val="Hyperlink"/>
            <w:sz w:val="12"/>
          </w:rPr>
          <w:t xml:space="preserve"> </w:t>
        </w:r>
        <w:r w:rsidRPr="00F31E5E">
          <w:rPr>
            <w:rStyle w:val="Hyperlink"/>
            <w:vanish/>
            <w:sz w:val="12"/>
          </w:rPr>
          <w:t>Revolution</w:t>
        </w:r>
      </w:hyperlink>
      <w:r w:rsidRPr="00F31E5E">
        <w:rPr>
          <w:vanish/>
          <w:sz w:val="12"/>
        </w:rPr>
        <w:t>—are</w:t>
      </w:r>
      <w:r w:rsidRPr="00F31E5E">
        <w:rPr>
          <w:sz w:val="12"/>
        </w:rPr>
        <w:t xml:space="preserve"> </w:t>
      </w:r>
      <w:r w:rsidRPr="00F31E5E">
        <w:rPr>
          <w:rStyle w:val="StyleUnderline"/>
          <w:highlight w:val="cyan"/>
        </w:rPr>
        <w:t>therapeutics</w:t>
      </w:r>
      <w:r w:rsidRPr="00F31E5E">
        <w:rPr>
          <w:sz w:val="12"/>
        </w:rPr>
        <w:t xml:space="preserve"> </w:t>
      </w:r>
      <w:r w:rsidRPr="00F31E5E">
        <w:rPr>
          <w:vanish/>
          <w:sz w:val="12"/>
        </w:rPr>
        <w:t>or</w:t>
      </w:r>
      <w:r w:rsidRPr="00F31E5E">
        <w:rPr>
          <w:sz w:val="12"/>
        </w:rPr>
        <w:t xml:space="preserve"> </w:t>
      </w:r>
      <w:r w:rsidRPr="00F31E5E">
        <w:rPr>
          <w:vanish/>
          <w:sz w:val="12"/>
        </w:rPr>
        <w:t>diagnostics</w:t>
      </w:r>
      <w:r w:rsidRPr="00F31E5E">
        <w:rPr>
          <w:sz w:val="12"/>
        </w:rPr>
        <w:t xml:space="preserve"> </w:t>
      </w:r>
      <w:r w:rsidRPr="00F31E5E">
        <w:rPr>
          <w:vanish/>
          <w:sz w:val="12"/>
        </w:rPr>
        <w:t>that</w:t>
      </w:r>
      <w:r w:rsidRPr="00F31E5E">
        <w:rPr>
          <w:sz w:val="12"/>
        </w:rPr>
        <w:t xml:space="preserve"> </w:t>
      </w:r>
      <w:r w:rsidRPr="00F31E5E">
        <w:rPr>
          <w:rStyle w:val="StyleUnderline"/>
          <w:highlight w:val="cyan"/>
        </w:rPr>
        <w:t xml:space="preserve">harness the </w:t>
      </w:r>
      <w:r w:rsidRPr="00F31E5E">
        <w:rPr>
          <w:rStyle w:val="StyleUnderline"/>
          <w:vanish/>
        </w:rPr>
        <w:t>various</w:t>
      </w:r>
      <w:r w:rsidRPr="00F31E5E">
        <w:rPr>
          <w:rStyle w:val="StyleUnderline"/>
        </w:rPr>
        <w:t xml:space="preserve"> </w:t>
      </w:r>
      <w:r w:rsidRPr="00F31E5E">
        <w:rPr>
          <w:rStyle w:val="StyleUnderline"/>
          <w:vanish/>
        </w:rPr>
        <w:t>types</w:t>
      </w:r>
      <w:r w:rsidRPr="00F31E5E">
        <w:rPr>
          <w:rStyle w:val="StyleUnderline"/>
        </w:rPr>
        <w:t xml:space="preserve"> </w:t>
      </w:r>
      <w:r w:rsidRPr="00F31E5E">
        <w:rPr>
          <w:rStyle w:val="StyleUnderline"/>
          <w:vanish/>
        </w:rPr>
        <w:t>of</w:t>
      </w:r>
      <w:r w:rsidRPr="00F31E5E">
        <w:rPr>
          <w:rStyle w:val="StyleUnderline"/>
        </w:rPr>
        <w:t xml:space="preserve"> </w:t>
      </w:r>
      <w:r w:rsidRPr="00F31E5E">
        <w:rPr>
          <w:rStyle w:val="StyleUnderline"/>
          <w:highlight w:val="cyan"/>
        </w:rPr>
        <w:t xml:space="preserve">molecules </w:t>
      </w:r>
      <w:r w:rsidRPr="00F31E5E">
        <w:rPr>
          <w:rStyle w:val="StyleUnderline"/>
          <w:vanish/>
        </w:rPr>
        <w:t>within</w:t>
      </w:r>
      <w:r w:rsidRPr="00F31E5E">
        <w:rPr>
          <w:rStyle w:val="StyleUnderline"/>
        </w:rPr>
        <w:t xml:space="preserve"> </w:t>
      </w:r>
      <w:r w:rsidRPr="00F31E5E">
        <w:rPr>
          <w:rStyle w:val="StyleUnderline"/>
          <w:vanish/>
        </w:rPr>
        <w:t>cells</w:t>
      </w:r>
      <w:r w:rsidRPr="00F31E5E">
        <w:rPr>
          <w:sz w:val="12"/>
        </w:rPr>
        <w:t xml:space="preserve"> </w:t>
      </w:r>
      <w:r w:rsidRPr="00F31E5E">
        <w:rPr>
          <w:vanish/>
          <w:sz w:val="12"/>
        </w:rPr>
        <w:t>(such</w:t>
      </w:r>
      <w:r w:rsidRPr="00F31E5E">
        <w:rPr>
          <w:sz w:val="12"/>
        </w:rPr>
        <w:t xml:space="preserve"> </w:t>
      </w:r>
      <w:r w:rsidRPr="00F31E5E">
        <w:rPr>
          <w:vanish/>
          <w:sz w:val="12"/>
        </w:rPr>
        <w:t>as</w:t>
      </w:r>
      <w:r w:rsidRPr="00F31E5E">
        <w:rPr>
          <w:sz w:val="12"/>
        </w:rPr>
        <w:t xml:space="preserve"> </w:t>
      </w:r>
      <w:r w:rsidRPr="00F31E5E">
        <w:rPr>
          <w:vanish/>
          <w:sz w:val="12"/>
        </w:rPr>
        <w:t>DNA,</w:t>
      </w:r>
      <w:r w:rsidRPr="00F31E5E">
        <w:rPr>
          <w:sz w:val="12"/>
        </w:rPr>
        <w:t xml:space="preserve"> </w:t>
      </w:r>
      <w:r w:rsidRPr="00F31E5E">
        <w:rPr>
          <w:vanish/>
          <w:sz w:val="12"/>
        </w:rPr>
        <w:t>RNA,</w:t>
      </w:r>
      <w:r w:rsidRPr="00F31E5E">
        <w:rPr>
          <w:sz w:val="12"/>
        </w:rPr>
        <w:t xml:space="preserve"> </w:t>
      </w:r>
      <w:r w:rsidRPr="00F31E5E">
        <w:rPr>
          <w:vanish/>
          <w:sz w:val="12"/>
        </w:rPr>
        <w:t>and</w:t>
      </w:r>
      <w:r w:rsidRPr="00F31E5E">
        <w:rPr>
          <w:sz w:val="12"/>
        </w:rPr>
        <w:t xml:space="preserve"> </w:t>
      </w:r>
      <w:r w:rsidRPr="00F31E5E">
        <w:rPr>
          <w:vanish/>
          <w:sz w:val="12"/>
        </w:rPr>
        <w:t>proteins).</w:t>
      </w:r>
      <w:r w:rsidRPr="00F31E5E">
        <w:rPr>
          <w:sz w:val="12"/>
        </w:rPr>
        <w:t xml:space="preserve"> </w:t>
      </w:r>
      <w:r w:rsidRPr="00F31E5E">
        <w:rPr>
          <w:vanish/>
          <w:sz w:val="12"/>
        </w:rPr>
        <w:t>Some</w:t>
      </w:r>
      <w:r w:rsidRPr="00F31E5E">
        <w:rPr>
          <w:sz w:val="12"/>
        </w:rPr>
        <w:t xml:space="preserve"> </w:t>
      </w:r>
      <w:r w:rsidRPr="00F31E5E">
        <w:rPr>
          <w:vanish/>
          <w:sz w:val="12"/>
        </w:rPr>
        <w:t>omics</w:t>
      </w:r>
      <w:r w:rsidRPr="00F31E5E">
        <w:rPr>
          <w:sz w:val="12"/>
        </w:rPr>
        <w:t xml:space="preserve"> </w:t>
      </w:r>
      <w:r w:rsidRPr="00F31E5E">
        <w:rPr>
          <w:vanish/>
          <w:sz w:val="12"/>
        </w:rPr>
        <w:t>and</w:t>
      </w:r>
      <w:r w:rsidRPr="00F31E5E">
        <w:rPr>
          <w:sz w:val="12"/>
        </w:rPr>
        <w:t xml:space="preserve"> </w:t>
      </w:r>
      <w:r w:rsidRPr="00F31E5E">
        <w:rPr>
          <w:vanish/>
          <w:sz w:val="12"/>
        </w:rPr>
        <w:t>molecular</w:t>
      </w:r>
      <w:r w:rsidRPr="00F31E5E">
        <w:rPr>
          <w:sz w:val="12"/>
        </w:rPr>
        <w:t xml:space="preserve"> </w:t>
      </w:r>
      <w:r w:rsidRPr="00F31E5E">
        <w:rPr>
          <w:vanish/>
          <w:sz w:val="12"/>
        </w:rPr>
        <w:t>technologies</w:t>
      </w:r>
      <w:r w:rsidRPr="00F31E5E">
        <w:rPr>
          <w:sz w:val="12"/>
        </w:rPr>
        <w:t xml:space="preserve"> </w:t>
      </w:r>
      <w:r w:rsidRPr="00F31E5E">
        <w:rPr>
          <w:vanish/>
          <w:sz w:val="12"/>
        </w:rPr>
        <w:t>(for</w:t>
      </w:r>
      <w:r w:rsidRPr="00F31E5E">
        <w:rPr>
          <w:sz w:val="12"/>
        </w:rPr>
        <w:t xml:space="preserve"> </w:t>
      </w:r>
      <w:r w:rsidRPr="00F31E5E">
        <w:rPr>
          <w:vanish/>
          <w:sz w:val="12"/>
        </w:rPr>
        <w:t>instance,</w:t>
      </w:r>
      <w:r w:rsidRPr="00F31E5E">
        <w:rPr>
          <w:sz w:val="12"/>
        </w:rPr>
        <w:t xml:space="preserve"> </w:t>
      </w:r>
      <w:r w:rsidRPr="00F31E5E">
        <w:rPr>
          <w:vanish/>
          <w:sz w:val="12"/>
        </w:rPr>
        <w:t>genome</w:t>
      </w:r>
      <w:r w:rsidRPr="00F31E5E">
        <w:rPr>
          <w:sz w:val="12"/>
        </w:rPr>
        <w:t xml:space="preserve"> </w:t>
      </w:r>
      <w:r w:rsidRPr="00F31E5E">
        <w:rPr>
          <w:vanish/>
          <w:sz w:val="12"/>
        </w:rPr>
        <w:t>editing)</w:t>
      </w:r>
      <w:r w:rsidRPr="00F31E5E">
        <w:rPr>
          <w:sz w:val="12"/>
        </w:rPr>
        <w:t xml:space="preserve"> </w:t>
      </w:r>
      <w:r w:rsidRPr="00F31E5E">
        <w:rPr>
          <w:vanish/>
          <w:sz w:val="12"/>
        </w:rPr>
        <w:t>engineer</w:t>
      </w:r>
      <w:r w:rsidRPr="00F31E5E">
        <w:rPr>
          <w:sz w:val="12"/>
        </w:rPr>
        <w:t xml:space="preserve"> </w:t>
      </w:r>
      <w:r w:rsidRPr="00F31E5E">
        <w:rPr>
          <w:vanish/>
          <w:sz w:val="12"/>
        </w:rPr>
        <w:t>these</w:t>
      </w:r>
      <w:r w:rsidRPr="00F31E5E">
        <w:rPr>
          <w:sz w:val="12"/>
        </w:rPr>
        <w:t xml:space="preserve"> </w:t>
      </w:r>
      <w:r w:rsidRPr="00F31E5E">
        <w:rPr>
          <w:vanish/>
          <w:sz w:val="12"/>
        </w:rPr>
        <w:t>intracellular</w:t>
      </w:r>
      <w:r w:rsidRPr="00F31E5E">
        <w:rPr>
          <w:sz w:val="12"/>
        </w:rPr>
        <w:t xml:space="preserve"> </w:t>
      </w:r>
      <w:r w:rsidRPr="00F31E5E">
        <w:rPr>
          <w:vanish/>
          <w:sz w:val="12"/>
        </w:rPr>
        <w:t>components</w:t>
      </w:r>
      <w:r w:rsidRPr="00F31E5E">
        <w:rPr>
          <w:sz w:val="12"/>
        </w:rPr>
        <w:t xml:space="preserve"> </w:t>
      </w:r>
      <w:r w:rsidRPr="00F31E5E">
        <w:rPr>
          <w:vanish/>
          <w:sz w:val="12"/>
        </w:rPr>
        <w:t>or</w:t>
      </w:r>
      <w:r w:rsidRPr="00F31E5E">
        <w:rPr>
          <w:sz w:val="12"/>
        </w:rPr>
        <w:t xml:space="preserve"> </w:t>
      </w:r>
      <w:r w:rsidRPr="00F31E5E">
        <w:rPr>
          <w:vanish/>
          <w:sz w:val="12"/>
        </w:rPr>
        <w:t>analyze</w:t>
      </w:r>
      <w:r w:rsidRPr="00F31E5E">
        <w:rPr>
          <w:sz w:val="12"/>
        </w:rPr>
        <w:t xml:space="preserve"> </w:t>
      </w:r>
      <w:r w:rsidRPr="00F31E5E">
        <w:rPr>
          <w:vanish/>
          <w:sz w:val="12"/>
        </w:rPr>
        <w:t>them</w:t>
      </w:r>
      <w:r w:rsidRPr="00F31E5E">
        <w:rPr>
          <w:sz w:val="12"/>
        </w:rPr>
        <w:t xml:space="preserve"> </w:t>
      </w:r>
      <w:r w:rsidRPr="00F31E5E">
        <w:rPr>
          <w:vanish/>
          <w:sz w:val="12"/>
        </w:rPr>
        <w:t>(such</w:t>
      </w:r>
      <w:r w:rsidRPr="00F31E5E">
        <w:rPr>
          <w:sz w:val="12"/>
        </w:rPr>
        <w:t xml:space="preserve"> </w:t>
      </w:r>
      <w:r w:rsidRPr="00F31E5E">
        <w:rPr>
          <w:vanish/>
          <w:sz w:val="12"/>
        </w:rPr>
        <w:t>as</w:t>
      </w:r>
      <w:r w:rsidRPr="00F31E5E">
        <w:rPr>
          <w:sz w:val="12"/>
        </w:rPr>
        <w:t xml:space="preserve"> </w:t>
      </w:r>
      <w:r w:rsidRPr="00F31E5E">
        <w:rPr>
          <w:vanish/>
          <w:sz w:val="12"/>
        </w:rPr>
        <w:t>proteomics</w:t>
      </w:r>
      <w:r w:rsidRPr="00F31E5E">
        <w:rPr>
          <w:sz w:val="12"/>
        </w:rPr>
        <w:t xml:space="preserve"> </w:t>
      </w:r>
      <w:r w:rsidRPr="00F31E5E">
        <w:rPr>
          <w:vanish/>
          <w:sz w:val="12"/>
        </w:rPr>
        <w:t>and</w:t>
      </w:r>
      <w:r w:rsidRPr="00F31E5E">
        <w:rPr>
          <w:sz w:val="12"/>
        </w:rPr>
        <w:t xml:space="preserve"> </w:t>
      </w:r>
      <w:r w:rsidRPr="00F31E5E">
        <w:rPr>
          <w:vanish/>
          <w:sz w:val="12"/>
        </w:rPr>
        <w:t>transcriptomics).</w:t>
      </w:r>
      <w:r w:rsidRPr="00F31E5E">
        <w:rPr>
          <w:sz w:val="12"/>
        </w:rPr>
        <w:t xml:space="preserve"> </w:t>
      </w:r>
      <w:r w:rsidRPr="00F31E5E">
        <w:rPr>
          <w:vanish/>
          <w:sz w:val="12"/>
        </w:rPr>
        <w:t>Example:</w:t>
      </w:r>
      <w:r w:rsidRPr="00F31E5E">
        <w:rPr>
          <w:sz w:val="12"/>
        </w:rPr>
        <w:t xml:space="preserve"> </w:t>
      </w:r>
      <w:r w:rsidRPr="00F31E5E">
        <w:rPr>
          <w:vanish/>
          <w:sz w:val="12"/>
        </w:rPr>
        <w:t>CRISPR</w:t>
      </w:r>
      <w:r w:rsidRPr="00F31E5E">
        <w:rPr>
          <w:sz w:val="12"/>
        </w:rPr>
        <w:t xml:space="preserve"> </w:t>
      </w:r>
      <w:r w:rsidRPr="00F31E5E">
        <w:rPr>
          <w:vanish/>
          <w:sz w:val="12"/>
        </w:rPr>
        <w:t>and</w:t>
      </w:r>
      <w:r w:rsidRPr="00F31E5E">
        <w:rPr>
          <w:sz w:val="12"/>
        </w:rPr>
        <w:t xml:space="preserve"> </w:t>
      </w:r>
      <w:r w:rsidRPr="00F31E5E">
        <w:rPr>
          <w:vanish/>
          <w:sz w:val="12"/>
        </w:rPr>
        <w:t>curbing</w:t>
      </w:r>
      <w:r w:rsidRPr="00F31E5E">
        <w:rPr>
          <w:sz w:val="12"/>
        </w:rPr>
        <w:t xml:space="preserve"> </w:t>
      </w:r>
      <w:r w:rsidRPr="00F31E5E">
        <w:rPr>
          <w:vanish/>
          <w:sz w:val="12"/>
        </w:rPr>
        <w:t>malaria</w:t>
      </w:r>
      <w:r w:rsidRPr="00F31E5E">
        <w:rPr>
          <w:sz w:val="12"/>
        </w:rPr>
        <w:t xml:space="preserve"> </w:t>
      </w:r>
      <w:r w:rsidRPr="00F31E5E">
        <w:rPr>
          <w:vanish/>
          <w:sz w:val="12"/>
        </w:rPr>
        <w:t>The</w:t>
      </w:r>
      <w:r w:rsidRPr="00F31E5E">
        <w:rPr>
          <w:sz w:val="12"/>
        </w:rPr>
        <w:t xml:space="preserve"> </w:t>
      </w:r>
      <w:r w:rsidRPr="00F31E5E">
        <w:rPr>
          <w:vanish/>
          <w:sz w:val="12"/>
        </w:rPr>
        <w:t>current</w:t>
      </w:r>
      <w:r w:rsidRPr="00F31E5E">
        <w:rPr>
          <w:sz w:val="12"/>
        </w:rPr>
        <w:t xml:space="preserve"> </w:t>
      </w:r>
      <w:r w:rsidRPr="00F31E5E">
        <w:rPr>
          <w:vanish/>
          <w:sz w:val="12"/>
        </w:rPr>
        <w:t>treatment</w:t>
      </w:r>
      <w:r w:rsidRPr="00F31E5E">
        <w:rPr>
          <w:sz w:val="12"/>
        </w:rPr>
        <w:t xml:space="preserve"> </w:t>
      </w:r>
      <w:r w:rsidRPr="00F31E5E">
        <w:rPr>
          <w:vanish/>
          <w:sz w:val="12"/>
        </w:rPr>
        <w:t>includes</w:t>
      </w:r>
      <w:r w:rsidRPr="00F31E5E">
        <w:rPr>
          <w:sz w:val="12"/>
        </w:rPr>
        <w:t xml:space="preserve"> </w:t>
      </w:r>
      <w:r w:rsidRPr="00F31E5E">
        <w:rPr>
          <w:vanish/>
          <w:sz w:val="12"/>
        </w:rPr>
        <w:t>antimalarial</w:t>
      </w:r>
      <w:r w:rsidRPr="00F31E5E">
        <w:rPr>
          <w:sz w:val="12"/>
        </w:rPr>
        <w:t xml:space="preserve"> </w:t>
      </w:r>
      <w:r w:rsidRPr="00F31E5E">
        <w:rPr>
          <w:vanish/>
          <w:sz w:val="12"/>
        </w:rPr>
        <w:t>prophylactics</w:t>
      </w:r>
      <w:r w:rsidRPr="00F31E5E">
        <w:rPr>
          <w:sz w:val="12"/>
        </w:rPr>
        <w:t xml:space="preserve"> </w:t>
      </w:r>
      <w:r w:rsidRPr="00F31E5E">
        <w:rPr>
          <w:vanish/>
          <w:sz w:val="12"/>
        </w:rPr>
        <w:t>and</w:t>
      </w:r>
      <w:r w:rsidRPr="00F31E5E">
        <w:rPr>
          <w:sz w:val="12"/>
        </w:rPr>
        <w:t xml:space="preserve"> </w:t>
      </w:r>
      <w:r w:rsidRPr="00F31E5E">
        <w:rPr>
          <w:vanish/>
          <w:sz w:val="12"/>
        </w:rPr>
        <w:t>nonpharmaceutical</w:t>
      </w:r>
      <w:r w:rsidRPr="00F31E5E">
        <w:rPr>
          <w:sz w:val="12"/>
        </w:rPr>
        <w:t xml:space="preserve"> </w:t>
      </w:r>
      <w:r w:rsidRPr="00F31E5E">
        <w:rPr>
          <w:vanish/>
          <w:sz w:val="12"/>
        </w:rPr>
        <w:t>measures</w:t>
      </w:r>
      <w:r w:rsidRPr="00F31E5E">
        <w:rPr>
          <w:sz w:val="12"/>
        </w:rPr>
        <w:t xml:space="preserve"> </w:t>
      </w:r>
      <w:r w:rsidRPr="00F31E5E">
        <w:rPr>
          <w:vanish/>
          <w:sz w:val="12"/>
        </w:rPr>
        <w:t>(such</w:t>
      </w:r>
      <w:r w:rsidRPr="00F31E5E">
        <w:rPr>
          <w:sz w:val="12"/>
        </w:rPr>
        <w:t xml:space="preserve"> </w:t>
      </w:r>
      <w:r w:rsidRPr="00F31E5E">
        <w:rPr>
          <w:vanish/>
          <w:sz w:val="12"/>
        </w:rPr>
        <w:t>as</w:t>
      </w:r>
      <w:r w:rsidRPr="00F31E5E">
        <w:rPr>
          <w:sz w:val="12"/>
        </w:rPr>
        <w:t xml:space="preserve"> </w:t>
      </w:r>
      <w:r w:rsidRPr="00F31E5E">
        <w:rPr>
          <w:vanish/>
          <w:sz w:val="12"/>
        </w:rPr>
        <w:t>indoor</w:t>
      </w:r>
      <w:r w:rsidRPr="00F31E5E">
        <w:rPr>
          <w:sz w:val="12"/>
        </w:rPr>
        <w:t xml:space="preserve"> </w:t>
      </w:r>
      <w:r w:rsidRPr="00F31E5E">
        <w:rPr>
          <w:vanish/>
          <w:sz w:val="12"/>
        </w:rPr>
        <w:t>residual</w:t>
      </w:r>
      <w:r w:rsidRPr="00F31E5E">
        <w:rPr>
          <w:sz w:val="12"/>
        </w:rPr>
        <w:t xml:space="preserve"> </w:t>
      </w:r>
      <w:r w:rsidRPr="00F31E5E">
        <w:rPr>
          <w:vanish/>
          <w:sz w:val="12"/>
        </w:rPr>
        <w:t>spraying</w:t>
      </w:r>
      <w:r w:rsidRPr="00F31E5E">
        <w:rPr>
          <w:sz w:val="12"/>
        </w:rPr>
        <w:t xml:space="preserve"> </w:t>
      </w:r>
      <w:r w:rsidRPr="00F31E5E">
        <w:rPr>
          <w:vanish/>
          <w:sz w:val="12"/>
        </w:rPr>
        <w:t>and</w:t>
      </w:r>
      <w:r w:rsidRPr="00F31E5E">
        <w:rPr>
          <w:sz w:val="12"/>
        </w:rPr>
        <w:t xml:space="preserve"> </w:t>
      </w:r>
      <w:r w:rsidRPr="00F31E5E">
        <w:rPr>
          <w:vanish/>
          <w:sz w:val="12"/>
        </w:rPr>
        <w:t>insecticide-treated</w:t>
      </w:r>
      <w:r w:rsidRPr="00F31E5E">
        <w:rPr>
          <w:sz w:val="12"/>
        </w:rPr>
        <w:t xml:space="preserve"> </w:t>
      </w:r>
      <w:r w:rsidRPr="00F31E5E">
        <w:rPr>
          <w:vanish/>
          <w:sz w:val="12"/>
        </w:rPr>
        <w:t>bed</w:t>
      </w:r>
      <w:r w:rsidRPr="00F31E5E">
        <w:rPr>
          <w:sz w:val="12"/>
        </w:rPr>
        <w:t xml:space="preserve"> </w:t>
      </w:r>
      <w:r w:rsidRPr="00F31E5E">
        <w:rPr>
          <w:vanish/>
          <w:sz w:val="12"/>
        </w:rPr>
        <w:t>netting)</w:t>
      </w:r>
      <w:r w:rsidRPr="00F31E5E">
        <w:rPr>
          <w:sz w:val="12"/>
        </w:rPr>
        <w:t xml:space="preserve"> </w:t>
      </w:r>
      <w:r w:rsidRPr="00F31E5E">
        <w:rPr>
          <w:vanish/>
          <w:sz w:val="12"/>
        </w:rPr>
        <w:t>and</w:t>
      </w:r>
      <w:r w:rsidRPr="00F31E5E">
        <w:rPr>
          <w:sz w:val="12"/>
        </w:rPr>
        <w:t xml:space="preserve"> </w:t>
      </w:r>
      <w:r w:rsidRPr="00F31E5E">
        <w:rPr>
          <w:vanish/>
          <w:sz w:val="12"/>
        </w:rPr>
        <w:t>antimalarial</w:t>
      </w:r>
      <w:r w:rsidRPr="00F31E5E">
        <w:rPr>
          <w:sz w:val="12"/>
        </w:rPr>
        <w:t xml:space="preserve"> </w:t>
      </w:r>
      <w:r w:rsidRPr="00F31E5E">
        <w:rPr>
          <w:vanish/>
          <w:sz w:val="12"/>
        </w:rPr>
        <w:t>medications.</w:t>
      </w:r>
      <w:r w:rsidRPr="00F31E5E">
        <w:rPr>
          <w:sz w:val="12"/>
        </w:rPr>
        <w:t xml:space="preserve"> </w:t>
      </w:r>
      <w:r w:rsidRPr="00F31E5E">
        <w:rPr>
          <w:vanish/>
          <w:sz w:val="12"/>
        </w:rPr>
        <w:t>Genetically</w:t>
      </w:r>
      <w:r w:rsidRPr="00F31E5E">
        <w:rPr>
          <w:sz w:val="12"/>
        </w:rPr>
        <w:t xml:space="preserve"> </w:t>
      </w:r>
      <w:r w:rsidRPr="00F31E5E">
        <w:rPr>
          <w:rStyle w:val="Emphasis"/>
          <w:highlight w:val="cyan"/>
        </w:rPr>
        <w:t>modifying malaria-carrying mosquitos</w:t>
      </w:r>
      <w:r w:rsidRPr="00F31E5E">
        <w:rPr>
          <w:sz w:val="12"/>
        </w:rPr>
        <w:t xml:space="preserve"> </w:t>
      </w:r>
      <w:r w:rsidRPr="00F31E5E">
        <w:rPr>
          <w:vanish/>
          <w:sz w:val="12"/>
        </w:rPr>
        <w:t>by</w:t>
      </w:r>
      <w:r w:rsidRPr="00F31E5E">
        <w:rPr>
          <w:sz w:val="12"/>
        </w:rPr>
        <w:t xml:space="preserve"> </w:t>
      </w:r>
      <w:r w:rsidRPr="00F31E5E">
        <w:rPr>
          <w:rStyle w:val="Emphasis"/>
          <w:highlight w:val="cyan"/>
        </w:rPr>
        <w:t>using</w:t>
      </w:r>
      <w:r w:rsidRPr="00F31E5E">
        <w:rPr>
          <w:sz w:val="12"/>
        </w:rPr>
        <w:t xml:space="preserve"> </w:t>
      </w:r>
      <w:r w:rsidRPr="00F31E5E">
        <w:rPr>
          <w:vanish/>
          <w:sz w:val="12"/>
        </w:rPr>
        <w:t>gene-editing</w:t>
      </w:r>
      <w:r w:rsidRPr="00F31E5E">
        <w:rPr>
          <w:sz w:val="12"/>
        </w:rPr>
        <w:t xml:space="preserve"> </w:t>
      </w:r>
      <w:r w:rsidRPr="00F31E5E">
        <w:rPr>
          <w:vanish/>
          <w:sz w:val="12"/>
        </w:rPr>
        <w:t>technologies,</w:t>
      </w:r>
      <w:r w:rsidRPr="00F31E5E">
        <w:rPr>
          <w:sz w:val="12"/>
        </w:rPr>
        <w:t xml:space="preserve"> </w:t>
      </w:r>
      <w:r w:rsidRPr="00F31E5E">
        <w:rPr>
          <w:vanish/>
          <w:sz w:val="12"/>
        </w:rPr>
        <w:t>such</w:t>
      </w:r>
      <w:r w:rsidRPr="00F31E5E">
        <w:rPr>
          <w:sz w:val="12"/>
        </w:rPr>
        <w:t xml:space="preserve"> </w:t>
      </w:r>
      <w:r w:rsidRPr="00F31E5E">
        <w:rPr>
          <w:vanish/>
          <w:sz w:val="12"/>
        </w:rPr>
        <w:t>as</w:t>
      </w:r>
      <w:r w:rsidRPr="00F31E5E">
        <w:rPr>
          <w:sz w:val="12"/>
        </w:rPr>
        <w:t xml:space="preserve"> </w:t>
      </w:r>
      <w:hyperlink r:id="rId24" w:history="1">
        <w:r w:rsidRPr="00F31E5E">
          <w:rPr>
            <w:rStyle w:val="Emphasis"/>
            <w:highlight w:val="cyan"/>
          </w:rPr>
          <w:t>CRISPR</w:t>
        </w:r>
      </w:hyperlink>
      <w:r w:rsidRPr="00F31E5E">
        <w:rPr>
          <w:vanish/>
          <w:sz w:val="12"/>
        </w:rPr>
        <w:t>,</w:t>
      </w:r>
      <w:r w:rsidRPr="00F31E5E">
        <w:rPr>
          <w:sz w:val="12"/>
        </w:rPr>
        <w:t xml:space="preserve"> </w:t>
      </w:r>
      <w:r w:rsidRPr="00F31E5E">
        <w:rPr>
          <w:vanish/>
          <w:sz w:val="12"/>
        </w:rPr>
        <w:t>may</w:t>
      </w:r>
      <w:r w:rsidRPr="00F31E5E">
        <w:rPr>
          <w:sz w:val="12"/>
        </w:rPr>
        <w:t xml:space="preserve"> </w:t>
      </w:r>
      <w:r w:rsidRPr="00F31E5E">
        <w:rPr>
          <w:rStyle w:val="Emphasis"/>
          <w:vanish/>
        </w:rPr>
        <w:t>significantly</w:t>
      </w:r>
      <w:r w:rsidRPr="00F31E5E">
        <w:rPr>
          <w:rStyle w:val="Emphasis"/>
        </w:rPr>
        <w:t xml:space="preserve"> </w:t>
      </w:r>
      <w:r w:rsidRPr="00F31E5E">
        <w:rPr>
          <w:rStyle w:val="Emphasis"/>
          <w:highlight w:val="cyan"/>
        </w:rPr>
        <w:t>reduce disease levels</w:t>
      </w:r>
      <w:r w:rsidRPr="00F31E5E">
        <w:rPr>
          <w:sz w:val="12"/>
        </w:rPr>
        <w:t xml:space="preserve"> </w:t>
      </w:r>
      <w:r w:rsidRPr="00F31E5E">
        <w:rPr>
          <w:vanish/>
          <w:sz w:val="12"/>
        </w:rPr>
        <w:t>by</w:t>
      </w:r>
      <w:r w:rsidRPr="00F31E5E">
        <w:rPr>
          <w:sz w:val="12"/>
        </w:rPr>
        <w:t xml:space="preserve"> </w:t>
      </w:r>
      <w:r w:rsidRPr="00F31E5E">
        <w:rPr>
          <w:vanish/>
          <w:sz w:val="12"/>
        </w:rPr>
        <w:t>propagating</w:t>
      </w:r>
      <w:r w:rsidRPr="00F31E5E">
        <w:rPr>
          <w:sz w:val="12"/>
        </w:rPr>
        <w:t xml:space="preserve"> </w:t>
      </w:r>
      <w:r w:rsidRPr="00F31E5E">
        <w:rPr>
          <w:vanish/>
          <w:sz w:val="12"/>
        </w:rPr>
        <w:t>the</w:t>
      </w:r>
      <w:r w:rsidRPr="00F31E5E">
        <w:rPr>
          <w:sz w:val="12"/>
        </w:rPr>
        <w:t xml:space="preserve"> </w:t>
      </w:r>
      <w:r w:rsidRPr="00F31E5E">
        <w:rPr>
          <w:vanish/>
          <w:sz w:val="12"/>
        </w:rPr>
        <w:t>modified</w:t>
      </w:r>
      <w:r w:rsidRPr="00F31E5E">
        <w:rPr>
          <w:sz w:val="12"/>
        </w:rPr>
        <w:t xml:space="preserve"> </w:t>
      </w:r>
      <w:r w:rsidRPr="00F31E5E">
        <w:rPr>
          <w:vanish/>
          <w:sz w:val="12"/>
        </w:rPr>
        <w:t>genes</w:t>
      </w:r>
      <w:r w:rsidRPr="00F31E5E">
        <w:rPr>
          <w:sz w:val="12"/>
        </w:rPr>
        <w:t xml:space="preserve"> </w:t>
      </w:r>
      <w:r w:rsidRPr="00F31E5E">
        <w:rPr>
          <w:vanish/>
          <w:sz w:val="12"/>
        </w:rPr>
        <w:t>across</w:t>
      </w:r>
      <w:r w:rsidRPr="00F31E5E">
        <w:rPr>
          <w:sz w:val="12"/>
        </w:rPr>
        <w:t xml:space="preserve"> </w:t>
      </w:r>
      <w:r w:rsidRPr="00F31E5E">
        <w:rPr>
          <w:vanish/>
          <w:sz w:val="12"/>
        </w:rPr>
        <w:t>the</w:t>
      </w:r>
      <w:r w:rsidRPr="00F31E5E">
        <w:rPr>
          <w:sz w:val="12"/>
        </w:rPr>
        <w:t xml:space="preserve"> </w:t>
      </w:r>
      <w:r w:rsidRPr="00F31E5E">
        <w:rPr>
          <w:vanish/>
          <w:sz w:val="12"/>
        </w:rPr>
        <w:t>mosquito</w:t>
      </w:r>
      <w:r w:rsidRPr="00F31E5E">
        <w:rPr>
          <w:sz w:val="12"/>
        </w:rPr>
        <w:t xml:space="preserve"> </w:t>
      </w:r>
      <w:r w:rsidRPr="00F31E5E">
        <w:rPr>
          <w:vanish/>
          <w:sz w:val="12"/>
        </w:rPr>
        <w:t>population.</w:t>
      </w:r>
      <w:r w:rsidRPr="00F31E5E">
        <w:rPr>
          <w:sz w:val="12"/>
        </w:rPr>
        <w:t xml:space="preserve"> </w:t>
      </w:r>
      <w:r w:rsidRPr="00F31E5E">
        <w:rPr>
          <w:vanish/>
          <w:sz w:val="12"/>
        </w:rPr>
        <w:t>Next-generation</w:t>
      </w:r>
      <w:r w:rsidRPr="00F31E5E">
        <w:rPr>
          <w:sz w:val="12"/>
        </w:rPr>
        <w:t xml:space="preserve"> </w:t>
      </w:r>
      <w:r w:rsidRPr="00F31E5E">
        <w:rPr>
          <w:vanish/>
          <w:sz w:val="12"/>
        </w:rPr>
        <w:t>pharmaceuticals</w:t>
      </w:r>
      <w:r w:rsidRPr="00F31E5E">
        <w:rPr>
          <w:sz w:val="12"/>
        </w:rPr>
        <w:t xml:space="preserve"> </w:t>
      </w:r>
      <w:r w:rsidRPr="00F31E5E">
        <w:rPr>
          <w:vanish/>
          <w:sz w:val="12"/>
        </w:rPr>
        <w:t>Newer</w:t>
      </w:r>
      <w:r w:rsidRPr="00F31E5E">
        <w:rPr>
          <w:sz w:val="12"/>
        </w:rPr>
        <w:t xml:space="preserve"> </w:t>
      </w:r>
      <w:r w:rsidRPr="00F31E5E">
        <w:rPr>
          <w:vanish/>
          <w:sz w:val="12"/>
        </w:rPr>
        <w:t>iterations</w:t>
      </w:r>
      <w:r w:rsidRPr="00F31E5E">
        <w:rPr>
          <w:sz w:val="12"/>
        </w:rPr>
        <w:t xml:space="preserve"> </w:t>
      </w:r>
      <w:r w:rsidRPr="00F31E5E">
        <w:rPr>
          <w:vanish/>
          <w:sz w:val="12"/>
        </w:rPr>
        <w:t>of</w:t>
      </w:r>
      <w:r w:rsidRPr="00F31E5E">
        <w:rPr>
          <w:sz w:val="12"/>
        </w:rPr>
        <w:t xml:space="preserve"> </w:t>
      </w:r>
      <w:r w:rsidRPr="00F31E5E">
        <w:rPr>
          <w:vanish/>
          <w:sz w:val="12"/>
        </w:rPr>
        <w:t>traditional</w:t>
      </w:r>
      <w:r w:rsidRPr="00F31E5E">
        <w:rPr>
          <w:sz w:val="12"/>
        </w:rPr>
        <w:t xml:space="preserve"> </w:t>
      </w:r>
      <w:r w:rsidRPr="00F31E5E">
        <w:rPr>
          <w:vanish/>
          <w:sz w:val="12"/>
        </w:rPr>
        <w:t>chemical</w:t>
      </w:r>
      <w:r w:rsidRPr="00F31E5E">
        <w:rPr>
          <w:sz w:val="12"/>
        </w:rPr>
        <w:t xml:space="preserve"> </w:t>
      </w:r>
      <w:r w:rsidRPr="00F31E5E">
        <w:rPr>
          <w:vanish/>
          <w:sz w:val="12"/>
        </w:rPr>
        <w:t>compounds</w:t>
      </w:r>
      <w:r w:rsidRPr="00F31E5E">
        <w:rPr>
          <w:sz w:val="12"/>
        </w:rPr>
        <w:t xml:space="preserve"> </w:t>
      </w:r>
      <w:r w:rsidRPr="00F31E5E">
        <w:rPr>
          <w:vanish/>
          <w:sz w:val="12"/>
        </w:rPr>
        <w:t>(small</w:t>
      </w:r>
      <w:r w:rsidRPr="00F31E5E">
        <w:rPr>
          <w:sz w:val="12"/>
        </w:rPr>
        <w:t xml:space="preserve"> </w:t>
      </w:r>
      <w:r w:rsidRPr="00F31E5E">
        <w:rPr>
          <w:vanish/>
          <w:sz w:val="12"/>
        </w:rPr>
        <w:t>molecules)</w:t>
      </w:r>
      <w:r w:rsidRPr="00F31E5E">
        <w:rPr>
          <w:sz w:val="12"/>
        </w:rPr>
        <w:t xml:space="preserve"> </w:t>
      </w:r>
      <w:r w:rsidRPr="00F31E5E">
        <w:rPr>
          <w:vanish/>
          <w:sz w:val="12"/>
        </w:rPr>
        <w:t>and</w:t>
      </w:r>
      <w:r w:rsidRPr="00F31E5E">
        <w:rPr>
          <w:sz w:val="12"/>
        </w:rPr>
        <w:t xml:space="preserve"> </w:t>
      </w:r>
      <w:r w:rsidRPr="00F31E5E">
        <w:rPr>
          <w:vanish/>
          <w:sz w:val="12"/>
        </w:rPr>
        <w:t>classes</w:t>
      </w:r>
      <w:r w:rsidRPr="00F31E5E">
        <w:rPr>
          <w:sz w:val="12"/>
        </w:rPr>
        <w:t xml:space="preserve"> </w:t>
      </w:r>
      <w:r w:rsidRPr="00F31E5E">
        <w:rPr>
          <w:vanish/>
          <w:sz w:val="12"/>
        </w:rPr>
        <w:t>of</w:t>
      </w:r>
      <w:r w:rsidRPr="00F31E5E">
        <w:rPr>
          <w:sz w:val="12"/>
        </w:rPr>
        <w:t xml:space="preserve"> </w:t>
      </w:r>
      <w:r w:rsidRPr="00F31E5E">
        <w:rPr>
          <w:vanish/>
          <w:sz w:val="12"/>
        </w:rPr>
        <w:t>molecules</w:t>
      </w:r>
      <w:r w:rsidRPr="00F31E5E">
        <w:rPr>
          <w:sz w:val="12"/>
        </w:rPr>
        <w:t xml:space="preserve"> </w:t>
      </w:r>
      <w:r w:rsidRPr="00F31E5E">
        <w:rPr>
          <w:vanish/>
          <w:sz w:val="12"/>
        </w:rPr>
        <w:t>could</w:t>
      </w:r>
      <w:r w:rsidRPr="00F31E5E">
        <w:rPr>
          <w:sz w:val="12"/>
        </w:rPr>
        <w:t xml:space="preserve"> </w:t>
      </w:r>
      <w:r w:rsidRPr="00F31E5E">
        <w:rPr>
          <w:vanish/>
          <w:sz w:val="12"/>
        </w:rPr>
        <w:t>be</w:t>
      </w:r>
      <w:r w:rsidRPr="00F31E5E">
        <w:rPr>
          <w:sz w:val="12"/>
        </w:rPr>
        <w:t xml:space="preserve"> </w:t>
      </w:r>
      <w:r w:rsidRPr="00F31E5E">
        <w:rPr>
          <w:vanish/>
          <w:sz w:val="12"/>
        </w:rPr>
        <w:t>used</w:t>
      </w:r>
      <w:r w:rsidRPr="00F31E5E">
        <w:rPr>
          <w:sz w:val="12"/>
        </w:rPr>
        <w:t xml:space="preserve"> </w:t>
      </w:r>
      <w:r w:rsidRPr="00F31E5E">
        <w:rPr>
          <w:vanish/>
          <w:sz w:val="12"/>
        </w:rPr>
        <w:t>as</w:t>
      </w:r>
      <w:r w:rsidRPr="00F31E5E">
        <w:rPr>
          <w:sz w:val="12"/>
        </w:rPr>
        <w:t xml:space="preserve"> </w:t>
      </w:r>
      <w:r w:rsidRPr="00F31E5E">
        <w:rPr>
          <w:vanish/>
          <w:sz w:val="12"/>
        </w:rPr>
        <w:t>medicinal</w:t>
      </w:r>
      <w:r w:rsidRPr="00F31E5E">
        <w:rPr>
          <w:sz w:val="12"/>
        </w:rPr>
        <w:t xml:space="preserve"> </w:t>
      </w:r>
      <w:r w:rsidRPr="00F31E5E">
        <w:rPr>
          <w:vanish/>
          <w:sz w:val="12"/>
        </w:rPr>
        <w:t>drugs,</w:t>
      </w:r>
      <w:r w:rsidRPr="00F31E5E">
        <w:rPr>
          <w:sz w:val="12"/>
        </w:rPr>
        <w:t xml:space="preserve"> </w:t>
      </w:r>
      <w:r w:rsidRPr="00F31E5E">
        <w:rPr>
          <w:vanish/>
          <w:sz w:val="12"/>
        </w:rPr>
        <w:t>possibly</w:t>
      </w:r>
      <w:r w:rsidRPr="00F31E5E">
        <w:rPr>
          <w:sz w:val="12"/>
        </w:rPr>
        <w:t xml:space="preserve"> </w:t>
      </w:r>
      <w:r w:rsidRPr="00F31E5E">
        <w:rPr>
          <w:vanish/>
          <w:sz w:val="12"/>
        </w:rPr>
        <w:t>with</w:t>
      </w:r>
      <w:r w:rsidRPr="00F31E5E">
        <w:rPr>
          <w:sz w:val="12"/>
        </w:rPr>
        <w:t xml:space="preserve"> </w:t>
      </w:r>
      <w:r w:rsidRPr="00F31E5E">
        <w:rPr>
          <w:vanish/>
          <w:sz w:val="12"/>
        </w:rPr>
        <w:t>multiple</w:t>
      </w:r>
      <w:r w:rsidRPr="00F31E5E">
        <w:rPr>
          <w:sz w:val="12"/>
        </w:rPr>
        <w:t xml:space="preserve"> </w:t>
      </w:r>
      <w:r w:rsidRPr="00F31E5E">
        <w:rPr>
          <w:vanish/>
          <w:sz w:val="12"/>
        </w:rPr>
        <w:t>and</w:t>
      </w:r>
      <w:r w:rsidRPr="00F31E5E">
        <w:rPr>
          <w:sz w:val="12"/>
        </w:rPr>
        <w:t xml:space="preserve"> </w:t>
      </w:r>
      <w:r w:rsidRPr="00F31E5E">
        <w:rPr>
          <w:vanish/>
          <w:sz w:val="12"/>
        </w:rPr>
        <w:t>concurrent</w:t>
      </w:r>
      <w:r w:rsidRPr="00F31E5E">
        <w:rPr>
          <w:sz w:val="12"/>
        </w:rPr>
        <w:t xml:space="preserve"> </w:t>
      </w:r>
      <w:r w:rsidRPr="00F31E5E">
        <w:rPr>
          <w:vanish/>
          <w:sz w:val="12"/>
        </w:rPr>
        <w:t>target</w:t>
      </w:r>
      <w:r w:rsidRPr="00F31E5E">
        <w:rPr>
          <w:sz w:val="12"/>
        </w:rPr>
        <w:t xml:space="preserve"> </w:t>
      </w:r>
      <w:r w:rsidRPr="00F31E5E">
        <w:rPr>
          <w:vanish/>
          <w:sz w:val="12"/>
        </w:rPr>
        <w:t>structures.</w:t>
      </w:r>
      <w:r w:rsidRPr="00F31E5E">
        <w:rPr>
          <w:sz w:val="12"/>
        </w:rPr>
        <w:t xml:space="preserve"> </w:t>
      </w:r>
      <w:r w:rsidRPr="00F31E5E">
        <w:rPr>
          <w:vanish/>
          <w:sz w:val="12"/>
        </w:rPr>
        <w:t>Example:</w:t>
      </w:r>
      <w:r w:rsidRPr="00F31E5E">
        <w:rPr>
          <w:sz w:val="12"/>
        </w:rPr>
        <w:t xml:space="preserve"> </w:t>
      </w:r>
      <w:r w:rsidRPr="00F31E5E">
        <w:rPr>
          <w:vanish/>
          <w:sz w:val="12"/>
        </w:rPr>
        <w:t>Senolytics</w:t>
      </w:r>
      <w:r w:rsidRPr="00F31E5E">
        <w:rPr>
          <w:sz w:val="12"/>
        </w:rPr>
        <w:t xml:space="preserve"> </w:t>
      </w:r>
      <w:r w:rsidRPr="00F31E5E">
        <w:rPr>
          <w:vanish/>
          <w:sz w:val="12"/>
        </w:rPr>
        <w:t>and</w:t>
      </w:r>
      <w:r w:rsidRPr="00F31E5E">
        <w:rPr>
          <w:sz w:val="12"/>
        </w:rPr>
        <w:t xml:space="preserve"> </w:t>
      </w:r>
      <w:r w:rsidRPr="00F31E5E">
        <w:rPr>
          <w:vanish/>
          <w:sz w:val="12"/>
        </w:rPr>
        <w:t>the</w:t>
      </w:r>
      <w:r w:rsidRPr="00F31E5E">
        <w:rPr>
          <w:sz w:val="12"/>
        </w:rPr>
        <w:t xml:space="preserve"> </w:t>
      </w:r>
      <w:r w:rsidRPr="00F31E5E">
        <w:rPr>
          <w:vanish/>
          <w:sz w:val="12"/>
        </w:rPr>
        <w:t>regulation</w:t>
      </w:r>
      <w:r w:rsidRPr="00F31E5E">
        <w:rPr>
          <w:sz w:val="12"/>
        </w:rPr>
        <w:t xml:space="preserve"> </w:t>
      </w:r>
      <w:r w:rsidRPr="00F31E5E">
        <w:rPr>
          <w:vanish/>
          <w:sz w:val="12"/>
        </w:rPr>
        <w:t>of</w:t>
      </w:r>
      <w:r w:rsidRPr="00F31E5E">
        <w:rPr>
          <w:sz w:val="12"/>
        </w:rPr>
        <w:t xml:space="preserve"> </w:t>
      </w:r>
      <w:r w:rsidRPr="00F31E5E">
        <w:rPr>
          <w:vanish/>
          <w:sz w:val="12"/>
        </w:rPr>
        <w:t>cellular</w:t>
      </w:r>
      <w:r w:rsidRPr="00F31E5E">
        <w:rPr>
          <w:sz w:val="12"/>
        </w:rPr>
        <w:t xml:space="preserve"> </w:t>
      </w:r>
      <w:r w:rsidRPr="00F31E5E">
        <w:rPr>
          <w:vanish/>
          <w:sz w:val="12"/>
        </w:rPr>
        <w:t>aging</w:t>
      </w:r>
      <w:r w:rsidRPr="00F31E5E">
        <w:rPr>
          <w:sz w:val="12"/>
        </w:rPr>
        <w:t xml:space="preserve"> </w:t>
      </w:r>
      <w:r w:rsidRPr="00F31E5E">
        <w:rPr>
          <w:vanish/>
          <w:sz w:val="12"/>
        </w:rPr>
        <w:t>Cellular</w:t>
      </w:r>
      <w:r w:rsidRPr="00F31E5E">
        <w:rPr>
          <w:sz w:val="12"/>
        </w:rPr>
        <w:t xml:space="preserve"> </w:t>
      </w:r>
      <w:r w:rsidRPr="00F31E5E">
        <w:rPr>
          <w:vanish/>
          <w:sz w:val="12"/>
        </w:rPr>
        <w:t>aging</w:t>
      </w:r>
      <w:r w:rsidRPr="00F31E5E">
        <w:rPr>
          <w:sz w:val="12"/>
        </w:rPr>
        <w:t xml:space="preserve"> </w:t>
      </w:r>
      <w:r w:rsidRPr="00F31E5E">
        <w:rPr>
          <w:vanish/>
          <w:sz w:val="12"/>
        </w:rPr>
        <w:t>(senescence)</w:t>
      </w:r>
      <w:r w:rsidRPr="00F31E5E">
        <w:rPr>
          <w:sz w:val="12"/>
        </w:rPr>
        <w:t xml:space="preserve"> </w:t>
      </w:r>
      <w:r w:rsidRPr="00F31E5E">
        <w:rPr>
          <w:vanish/>
          <w:sz w:val="12"/>
        </w:rPr>
        <w:t>is</w:t>
      </w:r>
      <w:r w:rsidRPr="00F31E5E">
        <w:rPr>
          <w:sz w:val="12"/>
        </w:rPr>
        <w:t xml:space="preserve"> </w:t>
      </w:r>
      <w:r w:rsidRPr="00F31E5E">
        <w:rPr>
          <w:vanish/>
          <w:sz w:val="12"/>
        </w:rPr>
        <w:t>considered</w:t>
      </w:r>
      <w:r w:rsidRPr="00F31E5E">
        <w:rPr>
          <w:sz w:val="12"/>
        </w:rPr>
        <w:t xml:space="preserve"> </w:t>
      </w:r>
      <w:r w:rsidRPr="00F31E5E">
        <w:rPr>
          <w:vanish/>
          <w:sz w:val="12"/>
        </w:rPr>
        <w:t>an</w:t>
      </w:r>
      <w:r w:rsidRPr="00F31E5E">
        <w:rPr>
          <w:sz w:val="12"/>
        </w:rPr>
        <w:t xml:space="preserve"> </w:t>
      </w:r>
      <w:r w:rsidRPr="00F31E5E">
        <w:rPr>
          <w:vanish/>
          <w:sz w:val="12"/>
        </w:rPr>
        <w:t>unavoidable</w:t>
      </w:r>
      <w:r w:rsidRPr="00F31E5E">
        <w:rPr>
          <w:sz w:val="12"/>
        </w:rPr>
        <w:t xml:space="preserve"> </w:t>
      </w:r>
      <w:r w:rsidRPr="00F31E5E">
        <w:rPr>
          <w:vanish/>
          <w:sz w:val="12"/>
        </w:rPr>
        <w:t>physiological</w:t>
      </w:r>
      <w:r w:rsidRPr="00F31E5E">
        <w:rPr>
          <w:sz w:val="12"/>
        </w:rPr>
        <w:t xml:space="preserve"> </w:t>
      </w:r>
      <w:r w:rsidRPr="00F31E5E">
        <w:rPr>
          <w:vanish/>
          <w:sz w:val="12"/>
        </w:rPr>
        <w:t>process</w:t>
      </w:r>
      <w:r w:rsidRPr="00F31E5E">
        <w:rPr>
          <w:sz w:val="12"/>
        </w:rPr>
        <w:t xml:space="preserve"> </w:t>
      </w:r>
      <w:r w:rsidRPr="00F31E5E">
        <w:rPr>
          <w:vanish/>
          <w:sz w:val="12"/>
        </w:rPr>
        <w:t>that</w:t>
      </w:r>
      <w:r w:rsidRPr="00F31E5E">
        <w:rPr>
          <w:sz w:val="12"/>
        </w:rPr>
        <w:t xml:space="preserve"> </w:t>
      </w:r>
      <w:r w:rsidRPr="00F31E5E">
        <w:rPr>
          <w:vanish/>
          <w:sz w:val="12"/>
        </w:rPr>
        <w:t>is</w:t>
      </w:r>
      <w:r w:rsidRPr="00F31E5E">
        <w:rPr>
          <w:sz w:val="12"/>
        </w:rPr>
        <w:t xml:space="preserve"> </w:t>
      </w:r>
      <w:r w:rsidRPr="00F31E5E">
        <w:rPr>
          <w:vanish/>
          <w:sz w:val="12"/>
        </w:rPr>
        <w:t>not</w:t>
      </w:r>
      <w:r w:rsidRPr="00F31E5E">
        <w:rPr>
          <w:sz w:val="12"/>
        </w:rPr>
        <w:t xml:space="preserve"> </w:t>
      </w:r>
      <w:r w:rsidRPr="00F31E5E">
        <w:rPr>
          <w:vanish/>
          <w:sz w:val="12"/>
        </w:rPr>
        <w:t>a</w:t>
      </w:r>
      <w:r w:rsidRPr="00F31E5E">
        <w:rPr>
          <w:sz w:val="12"/>
        </w:rPr>
        <w:t xml:space="preserve"> </w:t>
      </w:r>
      <w:r w:rsidRPr="00F31E5E">
        <w:rPr>
          <w:vanish/>
          <w:sz w:val="12"/>
        </w:rPr>
        <w:t>viable</w:t>
      </w:r>
      <w:r w:rsidRPr="00F31E5E">
        <w:rPr>
          <w:sz w:val="12"/>
        </w:rPr>
        <w:t xml:space="preserve"> </w:t>
      </w:r>
      <w:r w:rsidRPr="00F31E5E">
        <w:rPr>
          <w:vanish/>
          <w:sz w:val="12"/>
        </w:rPr>
        <w:t>field</w:t>
      </w:r>
      <w:r w:rsidRPr="00F31E5E">
        <w:rPr>
          <w:sz w:val="12"/>
        </w:rPr>
        <w:t xml:space="preserve"> </w:t>
      </w:r>
      <w:r w:rsidRPr="00F31E5E">
        <w:rPr>
          <w:vanish/>
          <w:sz w:val="12"/>
        </w:rPr>
        <w:t>for</w:t>
      </w:r>
      <w:r w:rsidRPr="00F31E5E">
        <w:rPr>
          <w:sz w:val="12"/>
        </w:rPr>
        <w:t xml:space="preserve"> </w:t>
      </w:r>
      <w:r w:rsidRPr="00F31E5E">
        <w:rPr>
          <w:vanish/>
          <w:sz w:val="12"/>
        </w:rPr>
        <w:t>drug</w:t>
      </w:r>
      <w:r w:rsidRPr="00F31E5E">
        <w:rPr>
          <w:sz w:val="12"/>
        </w:rPr>
        <w:t xml:space="preserve"> </w:t>
      </w:r>
      <w:r w:rsidRPr="00F31E5E">
        <w:rPr>
          <w:vanish/>
          <w:sz w:val="12"/>
        </w:rPr>
        <w:t>development.</w:t>
      </w:r>
      <w:r w:rsidRPr="00F31E5E">
        <w:rPr>
          <w:sz w:val="12"/>
        </w:rPr>
        <w:t xml:space="preserve"> </w:t>
      </w:r>
      <w:r w:rsidRPr="00F31E5E">
        <w:rPr>
          <w:vanish/>
          <w:sz w:val="12"/>
        </w:rPr>
        <w:t>But</w:t>
      </w:r>
      <w:r w:rsidRPr="00F31E5E">
        <w:rPr>
          <w:sz w:val="12"/>
        </w:rPr>
        <w:t xml:space="preserve"> </w:t>
      </w:r>
      <w:r w:rsidRPr="00F31E5E">
        <w:rPr>
          <w:vanish/>
          <w:sz w:val="12"/>
        </w:rPr>
        <w:t>senolytics</w:t>
      </w:r>
      <w:r w:rsidRPr="00F31E5E">
        <w:rPr>
          <w:sz w:val="12"/>
        </w:rPr>
        <w:t xml:space="preserve"> </w:t>
      </w:r>
      <w:r w:rsidRPr="00F31E5E">
        <w:rPr>
          <w:vanish/>
          <w:sz w:val="12"/>
        </w:rPr>
        <w:t>(a</w:t>
      </w:r>
      <w:r w:rsidRPr="00F31E5E">
        <w:rPr>
          <w:sz w:val="12"/>
        </w:rPr>
        <w:t xml:space="preserve"> </w:t>
      </w:r>
      <w:r w:rsidRPr="00F31E5E">
        <w:rPr>
          <w:vanish/>
          <w:sz w:val="12"/>
        </w:rPr>
        <w:t>class</w:t>
      </w:r>
      <w:r w:rsidRPr="00F31E5E">
        <w:rPr>
          <w:sz w:val="12"/>
        </w:rPr>
        <w:t xml:space="preserve"> </w:t>
      </w:r>
      <w:r w:rsidRPr="00F31E5E">
        <w:rPr>
          <w:vanish/>
          <w:sz w:val="12"/>
        </w:rPr>
        <w:t>of</w:t>
      </w:r>
      <w:r w:rsidRPr="00F31E5E">
        <w:rPr>
          <w:sz w:val="12"/>
        </w:rPr>
        <w:t xml:space="preserve"> </w:t>
      </w:r>
      <w:r w:rsidRPr="00F31E5E">
        <w:rPr>
          <w:vanish/>
          <w:sz w:val="12"/>
        </w:rPr>
        <w:t>small</w:t>
      </w:r>
      <w:r w:rsidRPr="00F31E5E">
        <w:rPr>
          <w:sz w:val="12"/>
        </w:rPr>
        <w:t xml:space="preserve"> </w:t>
      </w:r>
      <w:r w:rsidRPr="00F31E5E">
        <w:rPr>
          <w:vanish/>
          <w:sz w:val="12"/>
        </w:rPr>
        <w:t>molecules)</w:t>
      </w:r>
      <w:r w:rsidRPr="00F31E5E">
        <w:rPr>
          <w:sz w:val="12"/>
        </w:rPr>
        <w:t xml:space="preserve"> </w:t>
      </w:r>
      <w:r w:rsidRPr="00F31E5E">
        <w:rPr>
          <w:vanish/>
          <w:sz w:val="12"/>
        </w:rPr>
        <w:t>may</w:t>
      </w:r>
      <w:r w:rsidRPr="00F31E5E">
        <w:rPr>
          <w:sz w:val="12"/>
        </w:rPr>
        <w:t xml:space="preserve"> </w:t>
      </w:r>
      <w:r w:rsidRPr="00F31E5E">
        <w:rPr>
          <w:vanish/>
          <w:sz w:val="12"/>
        </w:rPr>
        <w:t>decrease</w:t>
      </w:r>
      <w:r w:rsidRPr="00F31E5E">
        <w:rPr>
          <w:sz w:val="12"/>
        </w:rPr>
        <w:t xml:space="preserve"> </w:t>
      </w:r>
      <w:r w:rsidRPr="00F31E5E">
        <w:rPr>
          <w:vanish/>
          <w:sz w:val="12"/>
        </w:rPr>
        <w:t>or</w:t>
      </w:r>
      <w:r w:rsidRPr="00F31E5E">
        <w:rPr>
          <w:sz w:val="12"/>
        </w:rPr>
        <w:t xml:space="preserve"> </w:t>
      </w:r>
      <w:r w:rsidRPr="00F31E5E">
        <w:rPr>
          <w:vanish/>
          <w:sz w:val="12"/>
        </w:rPr>
        <w:t>eliminate</w:t>
      </w:r>
      <w:r w:rsidRPr="00F31E5E">
        <w:rPr>
          <w:sz w:val="12"/>
        </w:rPr>
        <w:t xml:space="preserve"> </w:t>
      </w:r>
      <w:r w:rsidRPr="00F31E5E">
        <w:rPr>
          <w:vanish/>
          <w:sz w:val="12"/>
        </w:rPr>
        <w:t>aging</w:t>
      </w:r>
      <w:r w:rsidRPr="00F31E5E">
        <w:rPr>
          <w:sz w:val="12"/>
        </w:rPr>
        <w:t xml:space="preserve"> </w:t>
      </w:r>
      <w:r w:rsidRPr="00F31E5E">
        <w:rPr>
          <w:vanish/>
          <w:sz w:val="12"/>
        </w:rPr>
        <w:t>cells</w:t>
      </w:r>
      <w:r w:rsidRPr="00F31E5E">
        <w:rPr>
          <w:sz w:val="12"/>
        </w:rPr>
        <w:t xml:space="preserve"> </w:t>
      </w:r>
      <w:r w:rsidRPr="00F31E5E">
        <w:rPr>
          <w:vanish/>
          <w:sz w:val="12"/>
        </w:rPr>
        <w:t>that</w:t>
      </w:r>
      <w:r w:rsidRPr="00F31E5E">
        <w:rPr>
          <w:sz w:val="12"/>
        </w:rPr>
        <w:t xml:space="preserve"> </w:t>
      </w:r>
      <w:r w:rsidRPr="00F31E5E">
        <w:rPr>
          <w:vanish/>
          <w:sz w:val="12"/>
        </w:rPr>
        <w:t>can</w:t>
      </w:r>
      <w:r w:rsidRPr="00F31E5E">
        <w:rPr>
          <w:sz w:val="12"/>
        </w:rPr>
        <w:t xml:space="preserve"> </w:t>
      </w:r>
      <w:r w:rsidRPr="00F31E5E">
        <w:rPr>
          <w:vanish/>
          <w:sz w:val="12"/>
        </w:rPr>
        <w:t>cause</w:t>
      </w:r>
      <w:r w:rsidRPr="00F31E5E">
        <w:rPr>
          <w:sz w:val="12"/>
        </w:rPr>
        <w:t xml:space="preserve"> </w:t>
      </w:r>
      <w:r w:rsidRPr="00F31E5E">
        <w:rPr>
          <w:vanish/>
          <w:sz w:val="12"/>
        </w:rPr>
        <w:t>cellular</w:t>
      </w:r>
      <w:r w:rsidRPr="00F31E5E">
        <w:rPr>
          <w:sz w:val="12"/>
        </w:rPr>
        <w:t xml:space="preserve"> </w:t>
      </w:r>
      <w:r w:rsidRPr="00F31E5E">
        <w:rPr>
          <w:vanish/>
          <w:sz w:val="12"/>
        </w:rPr>
        <w:t>inflammation,</w:t>
      </w:r>
      <w:r w:rsidRPr="00F31E5E">
        <w:rPr>
          <w:sz w:val="12"/>
        </w:rPr>
        <w:t xml:space="preserve"> </w:t>
      </w:r>
      <w:r w:rsidRPr="00F31E5E">
        <w:rPr>
          <w:vanish/>
          <w:sz w:val="12"/>
        </w:rPr>
        <w:t>dysfunction,</w:t>
      </w:r>
      <w:r w:rsidRPr="00F31E5E">
        <w:rPr>
          <w:sz w:val="12"/>
        </w:rPr>
        <w:t xml:space="preserve"> </w:t>
      </w:r>
      <w:r w:rsidRPr="00F31E5E">
        <w:rPr>
          <w:vanish/>
          <w:sz w:val="12"/>
        </w:rPr>
        <w:t>and</w:t>
      </w:r>
      <w:r w:rsidRPr="00F31E5E">
        <w:rPr>
          <w:sz w:val="12"/>
        </w:rPr>
        <w:t xml:space="preserve"> </w:t>
      </w:r>
      <w:r w:rsidRPr="00F31E5E">
        <w:rPr>
          <w:vanish/>
          <w:sz w:val="12"/>
        </w:rPr>
        <w:t>tissue</w:t>
      </w:r>
      <w:r w:rsidRPr="00F31E5E">
        <w:rPr>
          <w:sz w:val="12"/>
        </w:rPr>
        <w:t xml:space="preserve"> </w:t>
      </w:r>
      <w:r w:rsidRPr="00F31E5E">
        <w:rPr>
          <w:vanish/>
          <w:sz w:val="12"/>
        </w:rPr>
        <w:t>damage.</w:t>
      </w:r>
      <w:r w:rsidRPr="00F31E5E">
        <w:rPr>
          <w:sz w:val="12"/>
        </w:rPr>
        <w:t xml:space="preserve"> </w:t>
      </w:r>
      <w:r w:rsidRPr="00F31E5E">
        <w:rPr>
          <w:vanish/>
          <w:sz w:val="12"/>
        </w:rPr>
        <w:t>This</w:t>
      </w:r>
      <w:r w:rsidRPr="00F31E5E">
        <w:rPr>
          <w:sz w:val="12"/>
        </w:rPr>
        <w:t xml:space="preserve"> </w:t>
      </w:r>
      <w:r w:rsidRPr="00F31E5E">
        <w:rPr>
          <w:vanish/>
          <w:sz w:val="12"/>
        </w:rPr>
        <w:t>has</w:t>
      </w:r>
      <w:r w:rsidRPr="00F31E5E">
        <w:rPr>
          <w:sz w:val="12"/>
        </w:rPr>
        <w:t xml:space="preserve"> </w:t>
      </w:r>
      <w:r w:rsidRPr="00F31E5E">
        <w:rPr>
          <w:vanish/>
          <w:sz w:val="12"/>
        </w:rPr>
        <w:t>implications</w:t>
      </w:r>
      <w:r w:rsidRPr="00F31E5E">
        <w:rPr>
          <w:sz w:val="12"/>
        </w:rPr>
        <w:t xml:space="preserve"> </w:t>
      </w:r>
      <w:r w:rsidRPr="00F31E5E">
        <w:rPr>
          <w:vanish/>
          <w:sz w:val="12"/>
        </w:rPr>
        <w:t>for</w:t>
      </w:r>
      <w:r w:rsidRPr="00F31E5E">
        <w:rPr>
          <w:sz w:val="12"/>
        </w:rPr>
        <w:t xml:space="preserve"> </w:t>
      </w:r>
      <w:r w:rsidRPr="00F31E5E">
        <w:rPr>
          <w:vanish/>
          <w:sz w:val="12"/>
        </w:rPr>
        <w:t>delaying</w:t>
      </w:r>
      <w:r w:rsidRPr="00F31E5E">
        <w:rPr>
          <w:sz w:val="12"/>
        </w:rPr>
        <w:t xml:space="preserve"> </w:t>
      </w:r>
      <w:r w:rsidRPr="00F31E5E">
        <w:rPr>
          <w:vanish/>
          <w:sz w:val="12"/>
        </w:rPr>
        <w:t>age-related</w:t>
      </w:r>
      <w:r w:rsidRPr="00F31E5E">
        <w:rPr>
          <w:sz w:val="12"/>
        </w:rPr>
        <w:t xml:space="preserve"> </w:t>
      </w:r>
      <w:r w:rsidRPr="00F31E5E">
        <w:rPr>
          <w:vanish/>
          <w:sz w:val="12"/>
        </w:rPr>
        <w:t>diseases.</w:t>
      </w:r>
      <w:r w:rsidRPr="00F31E5E">
        <w:rPr>
          <w:sz w:val="12"/>
        </w:rPr>
        <w:t xml:space="preserve"> </w:t>
      </w:r>
      <w:r w:rsidRPr="00F31E5E">
        <w:rPr>
          <w:vanish/>
          <w:sz w:val="12"/>
        </w:rPr>
        <w:t>Cellular</w:t>
      </w:r>
      <w:r w:rsidRPr="00F31E5E">
        <w:rPr>
          <w:sz w:val="12"/>
        </w:rPr>
        <w:t xml:space="preserve"> </w:t>
      </w:r>
      <w:r w:rsidRPr="00F31E5E">
        <w:rPr>
          <w:vanish/>
          <w:sz w:val="12"/>
        </w:rPr>
        <w:t>therapy</w:t>
      </w:r>
      <w:r w:rsidRPr="00F31E5E">
        <w:rPr>
          <w:sz w:val="12"/>
        </w:rPr>
        <w:t xml:space="preserve"> </w:t>
      </w:r>
      <w:r w:rsidRPr="00F31E5E">
        <w:rPr>
          <w:vanish/>
          <w:sz w:val="12"/>
        </w:rPr>
        <w:t>and</w:t>
      </w:r>
      <w:r w:rsidRPr="00F31E5E">
        <w:rPr>
          <w:sz w:val="12"/>
        </w:rPr>
        <w:t xml:space="preserve"> </w:t>
      </w:r>
      <w:r w:rsidRPr="00F31E5E">
        <w:rPr>
          <w:vanish/>
          <w:sz w:val="12"/>
        </w:rPr>
        <w:t>regenerative</w:t>
      </w:r>
      <w:r w:rsidRPr="00F31E5E">
        <w:rPr>
          <w:sz w:val="12"/>
        </w:rPr>
        <w:t xml:space="preserve"> </w:t>
      </w:r>
      <w:r w:rsidRPr="00F31E5E">
        <w:rPr>
          <w:vanish/>
          <w:sz w:val="12"/>
        </w:rPr>
        <w:t>medicine</w:t>
      </w:r>
      <w:r w:rsidRPr="00F31E5E">
        <w:rPr>
          <w:sz w:val="12"/>
        </w:rPr>
        <w:t xml:space="preserve"> </w:t>
      </w:r>
      <w:r w:rsidRPr="00F31E5E">
        <w:rPr>
          <w:vanish/>
          <w:sz w:val="12"/>
        </w:rPr>
        <w:t>Cellular</w:t>
      </w:r>
      <w:r w:rsidRPr="00F31E5E">
        <w:rPr>
          <w:sz w:val="12"/>
        </w:rPr>
        <w:t xml:space="preserve"> </w:t>
      </w:r>
      <w:r w:rsidRPr="00F31E5E">
        <w:rPr>
          <w:vanish/>
          <w:sz w:val="12"/>
        </w:rPr>
        <w:t>therapy</w:t>
      </w:r>
      <w:r w:rsidRPr="00F31E5E">
        <w:rPr>
          <w:sz w:val="12"/>
        </w:rPr>
        <w:t xml:space="preserve"> </w:t>
      </w:r>
      <w:r w:rsidRPr="00F31E5E">
        <w:rPr>
          <w:vanish/>
          <w:sz w:val="12"/>
        </w:rPr>
        <w:t>is</w:t>
      </w:r>
      <w:r w:rsidRPr="00F31E5E">
        <w:rPr>
          <w:sz w:val="12"/>
        </w:rPr>
        <w:t xml:space="preserve"> </w:t>
      </w:r>
      <w:r w:rsidRPr="00F31E5E">
        <w:rPr>
          <w:vanish/>
          <w:sz w:val="12"/>
        </w:rPr>
        <w:t>a</w:t>
      </w:r>
      <w:r w:rsidRPr="00F31E5E">
        <w:rPr>
          <w:sz w:val="12"/>
        </w:rPr>
        <w:t xml:space="preserve"> </w:t>
      </w:r>
      <w:r w:rsidRPr="00F31E5E">
        <w:rPr>
          <w:vanish/>
          <w:sz w:val="12"/>
        </w:rPr>
        <w:t>biological</w:t>
      </w:r>
      <w:r w:rsidRPr="00F31E5E">
        <w:rPr>
          <w:sz w:val="12"/>
        </w:rPr>
        <w:t xml:space="preserve"> </w:t>
      </w:r>
      <w:r w:rsidRPr="00F31E5E">
        <w:rPr>
          <w:vanish/>
          <w:sz w:val="12"/>
        </w:rPr>
        <w:t>product,</w:t>
      </w:r>
      <w:r w:rsidRPr="00F31E5E">
        <w:rPr>
          <w:sz w:val="12"/>
        </w:rPr>
        <w:t xml:space="preserve"> </w:t>
      </w:r>
      <w:r w:rsidRPr="00F31E5E">
        <w:rPr>
          <w:vanish/>
          <w:sz w:val="12"/>
        </w:rPr>
        <w:t>derived</w:t>
      </w:r>
      <w:r w:rsidRPr="00F31E5E">
        <w:rPr>
          <w:sz w:val="12"/>
        </w:rPr>
        <w:t xml:space="preserve"> </w:t>
      </w:r>
      <w:r w:rsidRPr="00F31E5E">
        <w:rPr>
          <w:vanish/>
          <w:sz w:val="12"/>
        </w:rPr>
        <w:t>from</w:t>
      </w:r>
      <w:r w:rsidRPr="00F31E5E">
        <w:rPr>
          <w:sz w:val="12"/>
        </w:rPr>
        <w:t xml:space="preserve"> </w:t>
      </w:r>
      <w:r w:rsidRPr="00F31E5E">
        <w:rPr>
          <w:vanish/>
          <w:sz w:val="12"/>
        </w:rPr>
        <w:t>living</w:t>
      </w:r>
      <w:r w:rsidRPr="00F31E5E">
        <w:rPr>
          <w:sz w:val="12"/>
        </w:rPr>
        <w:t xml:space="preserve"> </w:t>
      </w:r>
      <w:r w:rsidRPr="00F31E5E">
        <w:rPr>
          <w:vanish/>
          <w:sz w:val="12"/>
        </w:rPr>
        <w:t>cells,</w:t>
      </w:r>
      <w:r w:rsidRPr="00F31E5E">
        <w:rPr>
          <w:sz w:val="12"/>
        </w:rPr>
        <w:t xml:space="preserve"> </w:t>
      </w:r>
      <w:r w:rsidRPr="00F31E5E">
        <w:rPr>
          <w:vanish/>
          <w:sz w:val="12"/>
        </w:rPr>
        <w:t>used</w:t>
      </w:r>
      <w:r w:rsidRPr="00F31E5E">
        <w:rPr>
          <w:sz w:val="12"/>
        </w:rPr>
        <w:t xml:space="preserve"> </w:t>
      </w:r>
      <w:r w:rsidRPr="00F31E5E">
        <w:rPr>
          <w:vanish/>
          <w:sz w:val="12"/>
        </w:rPr>
        <w:t>for</w:t>
      </w:r>
      <w:r w:rsidRPr="00F31E5E">
        <w:rPr>
          <w:sz w:val="12"/>
        </w:rPr>
        <w:t xml:space="preserve"> </w:t>
      </w:r>
      <w:r w:rsidRPr="00F31E5E">
        <w:rPr>
          <w:vanish/>
          <w:sz w:val="12"/>
        </w:rPr>
        <w:t>therapeutic</w:t>
      </w:r>
      <w:r w:rsidRPr="00F31E5E">
        <w:rPr>
          <w:sz w:val="12"/>
        </w:rPr>
        <w:t xml:space="preserve"> </w:t>
      </w:r>
      <w:r w:rsidRPr="00F31E5E">
        <w:rPr>
          <w:vanish/>
          <w:sz w:val="12"/>
        </w:rPr>
        <w:t>purposes</w:t>
      </w:r>
      <w:r w:rsidRPr="00F31E5E">
        <w:rPr>
          <w:sz w:val="12"/>
        </w:rPr>
        <w:t xml:space="preserve"> </w:t>
      </w:r>
      <w:r w:rsidRPr="00F31E5E">
        <w:rPr>
          <w:vanish/>
          <w:sz w:val="12"/>
        </w:rPr>
        <w:t>to</w:t>
      </w:r>
      <w:r w:rsidRPr="00F31E5E">
        <w:rPr>
          <w:sz w:val="12"/>
        </w:rPr>
        <w:t xml:space="preserve"> </w:t>
      </w:r>
      <w:r w:rsidRPr="00F31E5E">
        <w:rPr>
          <w:vanish/>
          <w:sz w:val="12"/>
        </w:rPr>
        <w:t>replace</w:t>
      </w:r>
      <w:r w:rsidRPr="00F31E5E">
        <w:rPr>
          <w:sz w:val="12"/>
        </w:rPr>
        <w:t xml:space="preserve"> </w:t>
      </w:r>
      <w:r w:rsidRPr="00F31E5E">
        <w:rPr>
          <w:vanish/>
          <w:sz w:val="12"/>
        </w:rPr>
        <w:t>or</w:t>
      </w:r>
      <w:r w:rsidRPr="00F31E5E">
        <w:rPr>
          <w:sz w:val="12"/>
        </w:rPr>
        <w:t xml:space="preserve"> </w:t>
      </w:r>
      <w:r w:rsidRPr="00F31E5E">
        <w:rPr>
          <w:vanish/>
          <w:sz w:val="12"/>
        </w:rPr>
        <w:t>repair</w:t>
      </w:r>
      <w:r w:rsidRPr="00F31E5E">
        <w:rPr>
          <w:sz w:val="12"/>
        </w:rPr>
        <w:t xml:space="preserve"> </w:t>
      </w:r>
      <w:r w:rsidRPr="00F31E5E">
        <w:rPr>
          <w:vanish/>
          <w:sz w:val="12"/>
        </w:rPr>
        <w:t>damaged</w:t>
      </w:r>
      <w:r w:rsidRPr="00F31E5E">
        <w:rPr>
          <w:sz w:val="12"/>
        </w:rPr>
        <w:t xml:space="preserve"> </w:t>
      </w:r>
      <w:r w:rsidRPr="00F31E5E">
        <w:rPr>
          <w:vanish/>
          <w:sz w:val="12"/>
        </w:rPr>
        <w:t>cells</w:t>
      </w:r>
      <w:r w:rsidRPr="00F31E5E">
        <w:rPr>
          <w:sz w:val="12"/>
        </w:rPr>
        <w:t xml:space="preserve"> </w:t>
      </w:r>
      <w:r w:rsidRPr="00F31E5E">
        <w:rPr>
          <w:vanish/>
          <w:sz w:val="12"/>
        </w:rPr>
        <w:t>or</w:t>
      </w:r>
      <w:r w:rsidRPr="00F31E5E">
        <w:rPr>
          <w:sz w:val="12"/>
        </w:rPr>
        <w:t xml:space="preserve"> </w:t>
      </w:r>
      <w:r w:rsidRPr="00F31E5E">
        <w:rPr>
          <w:vanish/>
          <w:sz w:val="12"/>
        </w:rPr>
        <w:t>tissues.</w:t>
      </w:r>
      <w:r w:rsidRPr="00F31E5E">
        <w:rPr>
          <w:sz w:val="12"/>
        </w:rPr>
        <w:t xml:space="preserve"> </w:t>
      </w:r>
      <w:r w:rsidRPr="00F31E5E">
        <w:rPr>
          <w:vanish/>
          <w:sz w:val="12"/>
        </w:rPr>
        <w:t>Regenerative</w:t>
      </w:r>
      <w:r w:rsidRPr="00F31E5E">
        <w:rPr>
          <w:sz w:val="12"/>
        </w:rPr>
        <w:t xml:space="preserve"> </w:t>
      </w:r>
      <w:r w:rsidRPr="00F31E5E">
        <w:rPr>
          <w:vanish/>
          <w:sz w:val="12"/>
        </w:rPr>
        <w:t>medicine</w:t>
      </w:r>
      <w:r w:rsidRPr="00F31E5E">
        <w:rPr>
          <w:sz w:val="12"/>
        </w:rPr>
        <w:t xml:space="preserve"> </w:t>
      </w:r>
      <w:r w:rsidRPr="00F31E5E">
        <w:rPr>
          <w:vanish/>
          <w:sz w:val="12"/>
        </w:rPr>
        <w:t>has</w:t>
      </w:r>
      <w:r w:rsidRPr="00F31E5E">
        <w:rPr>
          <w:sz w:val="12"/>
        </w:rPr>
        <w:t xml:space="preserve"> </w:t>
      </w:r>
      <w:r w:rsidRPr="00F31E5E">
        <w:rPr>
          <w:vanish/>
          <w:sz w:val="12"/>
        </w:rPr>
        <w:t>the</w:t>
      </w:r>
      <w:r w:rsidRPr="00F31E5E">
        <w:rPr>
          <w:sz w:val="12"/>
        </w:rPr>
        <w:t xml:space="preserve"> </w:t>
      </w:r>
      <w:r w:rsidRPr="00F31E5E">
        <w:rPr>
          <w:vanish/>
          <w:sz w:val="12"/>
        </w:rPr>
        <w:t>power</w:t>
      </w:r>
      <w:r w:rsidRPr="00F31E5E">
        <w:rPr>
          <w:sz w:val="12"/>
        </w:rPr>
        <w:t xml:space="preserve"> </w:t>
      </w:r>
      <w:r w:rsidRPr="00F31E5E">
        <w:rPr>
          <w:vanish/>
          <w:sz w:val="12"/>
        </w:rPr>
        <w:t>to</w:t>
      </w:r>
      <w:r w:rsidRPr="00F31E5E">
        <w:rPr>
          <w:sz w:val="12"/>
        </w:rPr>
        <w:t xml:space="preserve"> </w:t>
      </w:r>
      <w:r w:rsidRPr="00F31E5E">
        <w:rPr>
          <w:vanish/>
          <w:sz w:val="12"/>
        </w:rPr>
        <w:t>restore</w:t>
      </w:r>
      <w:r w:rsidRPr="00F31E5E">
        <w:rPr>
          <w:sz w:val="12"/>
        </w:rPr>
        <w:t xml:space="preserve"> </w:t>
      </w:r>
      <w:r w:rsidRPr="00F31E5E">
        <w:rPr>
          <w:vanish/>
          <w:sz w:val="12"/>
        </w:rPr>
        <w:t>diseased</w:t>
      </w:r>
      <w:r w:rsidRPr="00F31E5E">
        <w:rPr>
          <w:sz w:val="12"/>
        </w:rPr>
        <w:t xml:space="preserve"> </w:t>
      </w:r>
      <w:r w:rsidRPr="00F31E5E">
        <w:rPr>
          <w:vanish/>
          <w:sz w:val="12"/>
        </w:rPr>
        <w:t>or</w:t>
      </w:r>
      <w:r w:rsidRPr="00F31E5E">
        <w:rPr>
          <w:sz w:val="12"/>
        </w:rPr>
        <w:t xml:space="preserve"> </w:t>
      </w:r>
      <w:r w:rsidRPr="00F31E5E">
        <w:rPr>
          <w:vanish/>
          <w:sz w:val="12"/>
        </w:rPr>
        <w:t>injured</w:t>
      </w:r>
      <w:r w:rsidRPr="00F31E5E">
        <w:rPr>
          <w:sz w:val="12"/>
        </w:rPr>
        <w:t xml:space="preserve"> </w:t>
      </w:r>
      <w:r w:rsidRPr="00F31E5E">
        <w:rPr>
          <w:vanish/>
          <w:sz w:val="12"/>
        </w:rPr>
        <w:t>tissues</w:t>
      </w:r>
      <w:r w:rsidRPr="00F31E5E">
        <w:rPr>
          <w:sz w:val="12"/>
        </w:rPr>
        <w:t xml:space="preserve"> </w:t>
      </w:r>
      <w:r w:rsidRPr="00F31E5E">
        <w:rPr>
          <w:vanish/>
          <w:sz w:val="12"/>
        </w:rPr>
        <w:t>and</w:t>
      </w:r>
      <w:r w:rsidRPr="00F31E5E">
        <w:rPr>
          <w:sz w:val="12"/>
        </w:rPr>
        <w:t xml:space="preserve"> </w:t>
      </w:r>
      <w:r w:rsidRPr="00F31E5E">
        <w:rPr>
          <w:vanish/>
          <w:sz w:val="12"/>
        </w:rPr>
        <w:t>organs,</w:t>
      </w:r>
      <w:r w:rsidRPr="00F31E5E">
        <w:rPr>
          <w:sz w:val="12"/>
        </w:rPr>
        <w:t xml:space="preserve"> </w:t>
      </w:r>
      <w:r w:rsidRPr="00F31E5E">
        <w:rPr>
          <w:vanish/>
          <w:sz w:val="12"/>
        </w:rPr>
        <w:t>potentially</w:t>
      </w:r>
      <w:r w:rsidRPr="00F31E5E">
        <w:rPr>
          <w:sz w:val="12"/>
        </w:rPr>
        <w:t xml:space="preserve"> </w:t>
      </w:r>
      <w:r w:rsidRPr="00F31E5E">
        <w:rPr>
          <w:vanish/>
          <w:sz w:val="12"/>
        </w:rPr>
        <w:t>decreasing</w:t>
      </w:r>
      <w:r w:rsidRPr="00F31E5E">
        <w:rPr>
          <w:sz w:val="12"/>
        </w:rPr>
        <w:t xml:space="preserve"> </w:t>
      </w:r>
      <w:r w:rsidRPr="00F31E5E">
        <w:rPr>
          <w:vanish/>
          <w:sz w:val="12"/>
        </w:rPr>
        <w:t>reliance</w:t>
      </w:r>
      <w:r w:rsidRPr="00F31E5E">
        <w:rPr>
          <w:sz w:val="12"/>
        </w:rPr>
        <w:t xml:space="preserve"> </w:t>
      </w:r>
      <w:r w:rsidRPr="00F31E5E">
        <w:rPr>
          <w:vanish/>
          <w:sz w:val="12"/>
        </w:rPr>
        <w:t>on</w:t>
      </w:r>
      <w:r w:rsidRPr="00F31E5E">
        <w:rPr>
          <w:sz w:val="12"/>
        </w:rPr>
        <w:t xml:space="preserve"> </w:t>
      </w:r>
      <w:r w:rsidRPr="00F31E5E">
        <w:rPr>
          <w:vanish/>
          <w:sz w:val="12"/>
        </w:rPr>
        <w:t>transplantation.</w:t>
      </w:r>
      <w:r w:rsidRPr="00F31E5E">
        <w:rPr>
          <w:sz w:val="12"/>
        </w:rPr>
        <w:t xml:space="preserve"> </w:t>
      </w:r>
      <w:r w:rsidRPr="00F31E5E">
        <w:rPr>
          <w:vanish/>
          <w:sz w:val="12"/>
        </w:rPr>
        <w:t>Example:</w:t>
      </w:r>
      <w:r w:rsidRPr="00F31E5E">
        <w:rPr>
          <w:sz w:val="12"/>
        </w:rPr>
        <w:t xml:space="preserve"> </w:t>
      </w:r>
      <w:r w:rsidRPr="00F31E5E">
        <w:rPr>
          <w:vanish/>
          <w:sz w:val="12"/>
        </w:rPr>
        <w:t>CAR</w:t>
      </w:r>
      <w:r w:rsidRPr="00F31E5E">
        <w:rPr>
          <w:sz w:val="12"/>
        </w:rPr>
        <w:t xml:space="preserve"> </w:t>
      </w:r>
      <w:r w:rsidRPr="00F31E5E">
        <w:rPr>
          <w:vanish/>
          <w:sz w:val="12"/>
        </w:rPr>
        <w:t>T-cell</w:t>
      </w:r>
      <w:r w:rsidRPr="00F31E5E">
        <w:rPr>
          <w:sz w:val="12"/>
        </w:rPr>
        <w:t xml:space="preserve"> </w:t>
      </w:r>
      <w:r w:rsidRPr="00F31E5E">
        <w:rPr>
          <w:vanish/>
          <w:sz w:val="12"/>
        </w:rPr>
        <w:t>therapy</w:t>
      </w:r>
      <w:r w:rsidRPr="00F31E5E">
        <w:rPr>
          <w:sz w:val="12"/>
        </w:rPr>
        <w:t xml:space="preserve"> </w:t>
      </w:r>
      <w:r w:rsidRPr="00F31E5E">
        <w:rPr>
          <w:vanish/>
          <w:sz w:val="12"/>
        </w:rPr>
        <w:t>and</w:t>
      </w:r>
      <w:r w:rsidRPr="00F31E5E">
        <w:rPr>
          <w:sz w:val="12"/>
        </w:rPr>
        <w:t xml:space="preserve"> </w:t>
      </w:r>
      <w:r w:rsidRPr="00F31E5E">
        <w:rPr>
          <w:vanish/>
          <w:sz w:val="12"/>
        </w:rPr>
        <w:t>the</w:t>
      </w:r>
      <w:r w:rsidRPr="00F31E5E">
        <w:rPr>
          <w:sz w:val="12"/>
        </w:rPr>
        <w:t xml:space="preserve"> </w:t>
      </w:r>
      <w:r w:rsidRPr="00F31E5E">
        <w:rPr>
          <w:vanish/>
          <w:sz w:val="12"/>
        </w:rPr>
        <w:t>treatment</w:t>
      </w:r>
      <w:r w:rsidRPr="00F31E5E">
        <w:rPr>
          <w:sz w:val="12"/>
        </w:rPr>
        <w:t xml:space="preserve"> </w:t>
      </w:r>
      <w:r w:rsidRPr="00F31E5E">
        <w:rPr>
          <w:vanish/>
          <w:sz w:val="12"/>
        </w:rPr>
        <w:t>of</w:t>
      </w:r>
      <w:r w:rsidRPr="00F31E5E">
        <w:rPr>
          <w:sz w:val="12"/>
        </w:rPr>
        <w:t xml:space="preserve"> </w:t>
      </w:r>
      <w:r w:rsidRPr="00F31E5E">
        <w:rPr>
          <w:vanish/>
          <w:sz w:val="12"/>
        </w:rPr>
        <w:t>solid</w:t>
      </w:r>
      <w:r w:rsidRPr="00F31E5E">
        <w:rPr>
          <w:sz w:val="12"/>
        </w:rPr>
        <w:t xml:space="preserve"> </w:t>
      </w:r>
      <w:r w:rsidRPr="00F31E5E">
        <w:rPr>
          <w:vanish/>
          <w:sz w:val="12"/>
        </w:rPr>
        <w:t>tumors</w:t>
      </w:r>
      <w:r w:rsidRPr="00F31E5E">
        <w:rPr>
          <w:sz w:val="12"/>
        </w:rPr>
        <w:t xml:space="preserve"> </w:t>
      </w:r>
      <w:r w:rsidRPr="00F31E5E">
        <w:rPr>
          <w:vanish/>
          <w:sz w:val="12"/>
        </w:rPr>
        <w:t>Today,</w:t>
      </w:r>
      <w:r w:rsidRPr="00F31E5E">
        <w:rPr>
          <w:sz w:val="12"/>
        </w:rPr>
        <w:t xml:space="preserve"> </w:t>
      </w:r>
      <w:r w:rsidRPr="00F31E5E">
        <w:rPr>
          <w:vanish/>
          <w:sz w:val="12"/>
        </w:rPr>
        <w:t>treatment</w:t>
      </w:r>
      <w:r w:rsidRPr="00F31E5E">
        <w:rPr>
          <w:sz w:val="12"/>
        </w:rPr>
        <w:t xml:space="preserve"> </w:t>
      </w:r>
      <w:r w:rsidRPr="00F31E5E">
        <w:rPr>
          <w:vanish/>
          <w:sz w:val="12"/>
        </w:rPr>
        <w:t>is</w:t>
      </w:r>
      <w:r w:rsidRPr="00F31E5E">
        <w:rPr>
          <w:sz w:val="12"/>
        </w:rPr>
        <w:t xml:space="preserve"> </w:t>
      </w:r>
      <w:r w:rsidRPr="00F31E5E">
        <w:rPr>
          <w:vanish/>
          <w:sz w:val="12"/>
        </w:rPr>
        <w:t>based</w:t>
      </w:r>
      <w:r w:rsidRPr="00F31E5E">
        <w:rPr>
          <w:sz w:val="12"/>
        </w:rPr>
        <w:t xml:space="preserve"> </w:t>
      </w:r>
      <w:r w:rsidRPr="00F31E5E">
        <w:rPr>
          <w:vanish/>
          <w:sz w:val="12"/>
        </w:rPr>
        <w:t>primarily</w:t>
      </w:r>
      <w:r w:rsidRPr="00F31E5E">
        <w:rPr>
          <w:sz w:val="12"/>
        </w:rPr>
        <w:t xml:space="preserve"> </w:t>
      </w:r>
      <w:r w:rsidRPr="00F31E5E">
        <w:rPr>
          <w:vanish/>
          <w:sz w:val="12"/>
        </w:rPr>
        <w:t>on</w:t>
      </w:r>
      <w:r w:rsidRPr="00F31E5E">
        <w:rPr>
          <w:sz w:val="12"/>
        </w:rPr>
        <w:t xml:space="preserve"> </w:t>
      </w:r>
      <w:r w:rsidRPr="00F31E5E">
        <w:rPr>
          <w:vanish/>
          <w:sz w:val="12"/>
        </w:rPr>
        <w:t>unspecific</w:t>
      </w:r>
      <w:r w:rsidRPr="00F31E5E">
        <w:rPr>
          <w:sz w:val="12"/>
        </w:rPr>
        <w:t xml:space="preserve"> </w:t>
      </w:r>
      <w:r w:rsidRPr="00F31E5E">
        <w:rPr>
          <w:vanish/>
          <w:sz w:val="12"/>
        </w:rPr>
        <w:t>radiotherapy</w:t>
      </w:r>
      <w:r w:rsidRPr="00F31E5E">
        <w:rPr>
          <w:sz w:val="12"/>
        </w:rPr>
        <w:t xml:space="preserve"> </w:t>
      </w:r>
      <w:r w:rsidRPr="00F31E5E">
        <w:rPr>
          <w:vanish/>
          <w:sz w:val="12"/>
        </w:rPr>
        <w:t>and</w:t>
      </w:r>
      <w:r w:rsidRPr="00F31E5E">
        <w:rPr>
          <w:sz w:val="12"/>
        </w:rPr>
        <w:t xml:space="preserve"> </w:t>
      </w:r>
      <w:r w:rsidRPr="00F31E5E">
        <w:rPr>
          <w:vanish/>
          <w:sz w:val="12"/>
        </w:rPr>
        <w:t>chemotherapeutic</w:t>
      </w:r>
      <w:r w:rsidRPr="00F31E5E">
        <w:rPr>
          <w:sz w:val="12"/>
        </w:rPr>
        <w:t xml:space="preserve"> </w:t>
      </w:r>
      <w:r w:rsidRPr="00F31E5E">
        <w:rPr>
          <w:vanish/>
          <w:sz w:val="12"/>
        </w:rPr>
        <w:t>agents,</w:t>
      </w:r>
      <w:r w:rsidRPr="00F31E5E">
        <w:rPr>
          <w:sz w:val="12"/>
        </w:rPr>
        <w:t xml:space="preserve"> </w:t>
      </w:r>
      <w:r w:rsidRPr="00F31E5E">
        <w:rPr>
          <w:vanish/>
          <w:sz w:val="12"/>
        </w:rPr>
        <w:t>plus</w:t>
      </w:r>
      <w:r w:rsidRPr="00F31E5E">
        <w:rPr>
          <w:sz w:val="12"/>
        </w:rPr>
        <w:t xml:space="preserve"> </w:t>
      </w:r>
      <w:r w:rsidRPr="00F31E5E">
        <w:rPr>
          <w:vanish/>
          <w:sz w:val="12"/>
        </w:rPr>
        <w:t>surgical</w:t>
      </w:r>
      <w:r w:rsidRPr="00F31E5E">
        <w:rPr>
          <w:sz w:val="12"/>
        </w:rPr>
        <w:t xml:space="preserve"> </w:t>
      </w:r>
      <w:r w:rsidRPr="00F31E5E">
        <w:rPr>
          <w:vanish/>
          <w:sz w:val="12"/>
        </w:rPr>
        <w:t>interventions.</w:t>
      </w:r>
      <w:r w:rsidRPr="00F31E5E">
        <w:rPr>
          <w:sz w:val="12"/>
        </w:rPr>
        <w:t xml:space="preserve"> </w:t>
      </w:r>
      <w:r w:rsidRPr="00F31E5E">
        <w:rPr>
          <w:vanish/>
          <w:sz w:val="12"/>
        </w:rPr>
        <w:t>In</w:t>
      </w:r>
      <w:r w:rsidRPr="00F31E5E">
        <w:rPr>
          <w:sz w:val="12"/>
        </w:rPr>
        <w:t xml:space="preserve"> </w:t>
      </w:r>
      <w:r w:rsidRPr="00F31E5E">
        <w:rPr>
          <w:vanish/>
          <w:sz w:val="12"/>
        </w:rPr>
        <w:t>many</w:t>
      </w:r>
      <w:r w:rsidRPr="00F31E5E">
        <w:rPr>
          <w:sz w:val="12"/>
        </w:rPr>
        <w:t xml:space="preserve"> </w:t>
      </w:r>
      <w:r w:rsidRPr="00F31E5E">
        <w:rPr>
          <w:vanish/>
          <w:sz w:val="12"/>
        </w:rPr>
        <w:t>cases,</w:t>
      </w:r>
      <w:r w:rsidRPr="00F31E5E">
        <w:rPr>
          <w:sz w:val="12"/>
        </w:rPr>
        <w:t xml:space="preserve"> </w:t>
      </w:r>
      <w:r w:rsidRPr="00F31E5E">
        <w:rPr>
          <w:vanish/>
          <w:sz w:val="12"/>
        </w:rPr>
        <w:t>these</w:t>
      </w:r>
      <w:r w:rsidRPr="00F31E5E">
        <w:rPr>
          <w:sz w:val="12"/>
        </w:rPr>
        <w:t xml:space="preserve"> </w:t>
      </w:r>
      <w:r w:rsidRPr="00F31E5E">
        <w:rPr>
          <w:vanish/>
          <w:sz w:val="12"/>
        </w:rPr>
        <w:t>approaches</w:t>
      </w:r>
      <w:r w:rsidRPr="00F31E5E">
        <w:rPr>
          <w:sz w:val="12"/>
        </w:rPr>
        <w:t xml:space="preserve"> </w:t>
      </w:r>
      <w:r w:rsidRPr="00F31E5E">
        <w:rPr>
          <w:vanish/>
          <w:sz w:val="12"/>
        </w:rPr>
        <w:t>are</w:t>
      </w:r>
      <w:r w:rsidRPr="00F31E5E">
        <w:rPr>
          <w:sz w:val="12"/>
        </w:rPr>
        <w:t xml:space="preserve"> </w:t>
      </w:r>
      <w:r w:rsidRPr="00F31E5E">
        <w:rPr>
          <w:vanish/>
          <w:sz w:val="12"/>
        </w:rPr>
        <w:t>ineffective.</w:t>
      </w:r>
      <w:r w:rsidRPr="00F31E5E">
        <w:rPr>
          <w:sz w:val="12"/>
        </w:rPr>
        <w:t xml:space="preserve"> </w:t>
      </w:r>
      <w:hyperlink r:id="rId25" w:history="1">
        <w:r w:rsidRPr="00F31E5E">
          <w:rPr>
            <w:rStyle w:val="Hyperlink"/>
            <w:vanish/>
            <w:sz w:val="12"/>
          </w:rPr>
          <w:t>CAR</w:t>
        </w:r>
        <w:r w:rsidRPr="00F31E5E">
          <w:rPr>
            <w:rStyle w:val="Hyperlink"/>
            <w:sz w:val="12"/>
          </w:rPr>
          <w:t xml:space="preserve"> </w:t>
        </w:r>
        <w:r w:rsidRPr="00F31E5E">
          <w:rPr>
            <w:rStyle w:val="Hyperlink"/>
            <w:vanish/>
            <w:sz w:val="12"/>
          </w:rPr>
          <w:t>T-cell</w:t>
        </w:r>
        <w:r w:rsidRPr="00F31E5E">
          <w:rPr>
            <w:rStyle w:val="Hyperlink"/>
            <w:sz w:val="12"/>
          </w:rPr>
          <w:t xml:space="preserve"> </w:t>
        </w:r>
        <w:r w:rsidRPr="00F31E5E">
          <w:rPr>
            <w:rStyle w:val="Hyperlink"/>
            <w:vanish/>
            <w:sz w:val="12"/>
          </w:rPr>
          <w:t>therapy</w:t>
        </w:r>
      </w:hyperlink>
      <w:r w:rsidRPr="00F31E5E">
        <w:rPr>
          <w:sz w:val="12"/>
        </w:rPr>
        <w:t xml:space="preserve"> </w:t>
      </w:r>
      <w:r w:rsidRPr="00F31E5E">
        <w:rPr>
          <w:vanish/>
          <w:sz w:val="12"/>
        </w:rPr>
        <w:t>reprograms</w:t>
      </w:r>
      <w:r w:rsidRPr="00F31E5E">
        <w:rPr>
          <w:sz w:val="12"/>
        </w:rPr>
        <w:t xml:space="preserve"> </w:t>
      </w:r>
      <w:r w:rsidRPr="00F31E5E">
        <w:rPr>
          <w:vanish/>
          <w:sz w:val="12"/>
        </w:rPr>
        <w:t>a</w:t>
      </w:r>
      <w:r w:rsidRPr="00F31E5E">
        <w:rPr>
          <w:sz w:val="12"/>
        </w:rPr>
        <w:t xml:space="preserve"> </w:t>
      </w:r>
      <w:r w:rsidRPr="00F31E5E">
        <w:rPr>
          <w:vanish/>
          <w:sz w:val="12"/>
        </w:rPr>
        <w:t>patient’s</w:t>
      </w:r>
      <w:r w:rsidRPr="00F31E5E">
        <w:rPr>
          <w:sz w:val="12"/>
        </w:rPr>
        <w:t xml:space="preserve"> </w:t>
      </w:r>
      <w:r w:rsidRPr="00F31E5E">
        <w:rPr>
          <w:vanish/>
          <w:sz w:val="12"/>
        </w:rPr>
        <w:t>T-cells</w:t>
      </w:r>
      <w:r w:rsidRPr="00F31E5E">
        <w:rPr>
          <w:sz w:val="12"/>
        </w:rPr>
        <w:t xml:space="preserve"> </w:t>
      </w:r>
      <w:r w:rsidRPr="00F31E5E">
        <w:rPr>
          <w:vanish/>
          <w:sz w:val="12"/>
        </w:rPr>
        <w:t>(immune-system</w:t>
      </w:r>
      <w:r w:rsidRPr="00F31E5E">
        <w:rPr>
          <w:sz w:val="12"/>
        </w:rPr>
        <w:t xml:space="preserve"> </w:t>
      </w:r>
      <w:r w:rsidRPr="00F31E5E">
        <w:rPr>
          <w:vanish/>
          <w:sz w:val="12"/>
        </w:rPr>
        <w:t>cells)</w:t>
      </w:r>
      <w:r w:rsidRPr="00F31E5E">
        <w:rPr>
          <w:sz w:val="12"/>
        </w:rPr>
        <w:t xml:space="preserve"> </w:t>
      </w:r>
      <w:r w:rsidRPr="00F31E5E">
        <w:rPr>
          <w:vanish/>
          <w:sz w:val="12"/>
        </w:rPr>
        <w:t>to</w:t>
      </w:r>
      <w:r w:rsidRPr="00F31E5E">
        <w:rPr>
          <w:sz w:val="12"/>
        </w:rPr>
        <w:t xml:space="preserve"> </w:t>
      </w:r>
      <w:r w:rsidRPr="00F31E5E">
        <w:rPr>
          <w:vanish/>
          <w:sz w:val="12"/>
        </w:rPr>
        <w:t>target</w:t>
      </w:r>
      <w:r w:rsidRPr="00F31E5E">
        <w:rPr>
          <w:sz w:val="12"/>
        </w:rPr>
        <w:t xml:space="preserve"> </w:t>
      </w:r>
      <w:r w:rsidRPr="00F31E5E">
        <w:rPr>
          <w:vanish/>
          <w:sz w:val="12"/>
        </w:rPr>
        <w:t>tumor</w:t>
      </w:r>
      <w:r w:rsidRPr="00F31E5E">
        <w:rPr>
          <w:sz w:val="12"/>
        </w:rPr>
        <w:t xml:space="preserve"> </w:t>
      </w:r>
      <w:r w:rsidRPr="00F31E5E">
        <w:rPr>
          <w:vanish/>
          <w:sz w:val="12"/>
        </w:rPr>
        <w:t>cells.</w:t>
      </w:r>
      <w:r w:rsidRPr="00F31E5E">
        <w:rPr>
          <w:sz w:val="12"/>
        </w:rPr>
        <w:t xml:space="preserve"> </w:t>
      </w:r>
      <w:r w:rsidRPr="00F31E5E">
        <w:rPr>
          <w:vanish/>
          <w:sz w:val="12"/>
        </w:rPr>
        <w:t>When</w:t>
      </w:r>
      <w:r w:rsidRPr="00F31E5E">
        <w:rPr>
          <w:sz w:val="12"/>
        </w:rPr>
        <w:t xml:space="preserve"> </w:t>
      </w:r>
      <w:r w:rsidRPr="00F31E5E">
        <w:rPr>
          <w:vanish/>
          <w:sz w:val="12"/>
        </w:rPr>
        <w:t>infused</w:t>
      </w:r>
      <w:r w:rsidRPr="00F31E5E">
        <w:rPr>
          <w:sz w:val="12"/>
        </w:rPr>
        <w:t xml:space="preserve"> </w:t>
      </w:r>
      <w:r w:rsidRPr="00F31E5E">
        <w:rPr>
          <w:vanish/>
          <w:sz w:val="12"/>
        </w:rPr>
        <w:t>into</w:t>
      </w:r>
      <w:r w:rsidRPr="00F31E5E">
        <w:rPr>
          <w:sz w:val="12"/>
        </w:rPr>
        <w:t xml:space="preserve"> </w:t>
      </w:r>
      <w:r w:rsidRPr="00F31E5E">
        <w:rPr>
          <w:vanish/>
          <w:sz w:val="12"/>
        </w:rPr>
        <w:t>the</w:t>
      </w:r>
      <w:r w:rsidRPr="00F31E5E">
        <w:rPr>
          <w:sz w:val="12"/>
        </w:rPr>
        <w:t xml:space="preserve"> </w:t>
      </w:r>
      <w:r w:rsidRPr="00F31E5E">
        <w:rPr>
          <w:vanish/>
          <w:sz w:val="12"/>
        </w:rPr>
        <w:t>patient,</w:t>
      </w:r>
      <w:r w:rsidRPr="00F31E5E">
        <w:rPr>
          <w:sz w:val="12"/>
        </w:rPr>
        <w:t xml:space="preserve"> </w:t>
      </w:r>
      <w:r w:rsidRPr="00F31E5E">
        <w:rPr>
          <w:vanish/>
          <w:sz w:val="12"/>
        </w:rPr>
        <w:t>the</w:t>
      </w:r>
      <w:r w:rsidRPr="00F31E5E">
        <w:rPr>
          <w:sz w:val="12"/>
        </w:rPr>
        <w:t xml:space="preserve"> </w:t>
      </w:r>
      <w:r w:rsidRPr="00F31E5E">
        <w:rPr>
          <w:vanish/>
          <w:sz w:val="12"/>
        </w:rPr>
        <w:t>T-cells</w:t>
      </w:r>
      <w:r w:rsidRPr="00F31E5E">
        <w:rPr>
          <w:sz w:val="12"/>
        </w:rPr>
        <w:t xml:space="preserve"> </w:t>
      </w:r>
      <w:r w:rsidRPr="00F31E5E">
        <w:rPr>
          <w:vanish/>
          <w:sz w:val="12"/>
        </w:rPr>
        <w:t>bind</w:t>
      </w:r>
      <w:r w:rsidRPr="00F31E5E">
        <w:rPr>
          <w:sz w:val="12"/>
        </w:rPr>
        <w:t xml:space="preserve"> </w:t>
      </w:r>
      <w:r w:rsidRPr="00F31E5E">
        <w:rPr>
          <w:vanish/>
          <w:sz w:val="12"/>
        </w:rPr>
        <w:t>to</w:t>
      </w:r>
      <w:r w:rsidRPr="00F31E5E">
        <w:rPr>
          <w:sz w:val="12"/>
        </w:rPr>
        <w:t xml:space="preserve"> </w:t>
      </w:r>
      <w:r w:rsidRPr="00F31E5E">
        <w:rPr>
          <w:vanish/>
          <w:sz w:val="12"/>
        </w:rPr>
        <w:t>an</w:t>
      </w:r>
      <w:r w:rsidRPr="00F31E5E">
        <w:rPr>
          <w:sz w:val="12"/>
        </w:rPr>
        <w:t xml:space="preserve"> </w:t>
      </w:r>
      <w:r w:rsidRPr="00F31E5E">
        <w:rPr>
          <w:vanish/>
          <w:sz w:val="12"/>
        </w:rPr>
        <w:t>antigen</w:t>
      </w:r>
      <w:r w:rsidRPr="00F31E5E">
        <w:rPr>
          <w:sz w:val="12"/>
        </w:rPr>
        <w:t xml:space="preserve"> </w:t>
      </w:r>
      <w:r w:rsidRPr="00F31E5E">
        <w:rPr>
          <w:vanish/>
          <w:sz w:val="12"/>
        </w:rPr>
        <w:t>on</w:t>
      </w:r>
      <w:r w:rsidRPr="00F31E5E">
        <w:rPr>
          <w:sz w:val="12"/>
        </w:rPr>
        <w:t xml:space="preserve"> </w:t>
      </w:r>
      <w:r w:rsidRPr="00F31E5E">
        <w:rPr>
          <w:vanish/>
          <w:sz w:val="12"/>
        </w:rPr>
        <w:t>tumor</w:t>
      </w:r>
      <w:r w:rsidRPr="00F31E5E">
        <w:rPr>
          <w:sz w:val="12"/>
        </w:rPr>
        <w:t xml:space="preserve"> </w:t>
      </w:r>
      <w:r w:rsidRPr="00F31E5E">
        <w:rPr>
          <w:vanish/>
          <w:sz w:val="12"/>
        </w:rPr>
        <w:t>cells,</w:t>
      </w:r>
      <w:r w:rsidRPr="00F31E5E">
        <w:rPr>
          <w:sz w:val="12"/>
        </w:rPr>
        <w:t xml:space="preserve"> </w:t>
      </w:r>
      <w:r w:rsidRPr="00F31E5E">
        <w:rPr>
          <w:vanish/>
          <w:sz w:val="12"/>
        </w:rPr>
        <w:t>attacking</w:t>
      </w:r>
      <w:r w:rsidRPr="00F31E5E">
        <w:rPr>
          <w:sz w:val="12"/>
        </w:rPr>
        <w:t xml:space="preserve"> </w:t>
      </w:r>
      <w:r w:rsidRPr="00F31E5E">
        <w:rPr>
          <w:vanish/>
          <w:sz w:val="12"/>
        </w:rPr>
        <w:t>and</w:t>
      </w:r>
      <w:r w:rsidRPr="00F31E5E">
        <w:rPr>
          <w:sz w:val="12"/>
        </w:rPr>
        <w:t xml:space="preserve"> </w:t>
      </w:r>
      <w:r w:rsidRPr="00F31E5E">
        <w:rPr>
          <w:vanish/>
          <w:sz w:val="12"/>
        </w:rPr>
        <w:t>destroying</w:t>
      </w:r>
      <w:r w:rsidRPr="00F31E5E">
        <w:rPr>
          <w:sz w:val="12"/>
        </w:rPr>
        <w:t xml:space="preserve"> </w:t>
      </w:r>
      <w:r w:rsidRPr="00F31E5E">
        <w:rPr>
          <w:vanish/>
          <w:sz w:val="12"/>
        </w:rPr>
        <w:t>them.</w:t>
      </w:r>
      <w:r w:rsidRPr="00F31E5E">
        <w:rPr>
          <w:sz w:val="12"/>
        </w:rPr>
        <w:t xml:space="preserve"> </w:t>
      </w:r>
      <w:r w:rsidRPr="00F31E5E">
        <w:rPr>
          <w:rStyle w:val="StyleUnderline"/>
          <w:highlight w:val="cyan"/>
        </w:rPr>
        <w:t>Innovative vaccines</w:t>
      </w:r>
      <w:r w:rsidRPr="00F31E5E">
        <w:rPr>
          <w:rStyle w:val="StyleUnderline"/>
        </w:rPr>
        <w:t xml:space="preserve"> </w:t>
      </w:r>
      <w:r w:rsidRPr="00F31E5E">
        <w:rPr>
          <w:vanish/>
          <w:sz w:val="12"/>
        </w:rPr>
        <w:t>Vaccines</w:t>
      </w:r>
      <w:r w:rsidRPr="00F31E5E">
        <w:rPr>
          <w:sz w:val="12"/>
        </w:rPr>
        <w:t xml:space="preserve"> </w:t>
      </w:r>
      <w:r w:rsidRPr="00F31E5E">
        <w:rPr>
          <w:rStyle w:val="StyleUnderline"/>
          <w:highlight w:val="cyan"/>
        </w:rPr>
        <w:t xml:space="preserve">stimulate the immune system to </w:t>
      </w:r>
      <w:r w:rsidRPr="00F31E5E">
        <w:rPr>
          <w:rStyle w:val="StyleUnderline"/>
          <w:vanish/>
        </w:rPr>
        <w:t>respond</w:t>
      </w:r>
      <w:r w:rsidRPr="00F31E5E">
        <w:rPr>
          <w:rStyle w:val="StyleUnderline"/>
        </w:rPr>
        <w:t xml:space="preserve"> </w:t>
      </w:r>
      <w:r w:rsidRPr="00F31E5E">
        <w:rPr>
          <w:rStyle w:val="StyleUnderline"/>
          <w:vanish/>
        </w:rPr>
        <w:t>to</w:t>
      </w:r>
      <w:r w:rsidRPr="00F31E5E">
        <w:rPr>
          <w:rStyle w:val="StyleUnderline"/>
        </w:rPr>
        <w:t xml:space="preserve"> </w:t>
      </w:r>
      <w:r w:rsidRPr="00F31E5E">
        <w:rPr>
          <w:rStyle w:val="StyleUnderline"/>
          <w:vanish/>
        </w:rPr>
        <w:t>and</w:t>
      </w:r>
      <w:r w:rsidRPr="00F31E5E">
        <w:rPr>
          <w:rStyle w:val="StyleUnderline"/>
        </w:rPr>
        <w:t xml:space="preserve"> </w:t>
      </w:r>
      <w:r w:rsidRPr="00F31E5E">
        <w:rPr>
          <w:rStyle w:val="StyleUnderline"/>
          <w:highlight w:val="cyan"/>
        </w:rPr>
        <w:t xml:space="preserve">destroy a </w:t>
      </w:r>
      <w:r w:rsidRPr="00F31E5E">
        <w:rPr>
          <w:rStyle w:val="StyleUnderline"/>
          <w:vanish/>
        </w:rPr>
        <w:t>bacterium</w:t>
      </w:r>
      <w:r w:rsidRPr="00F31E5E">
        <w:rPr>
          <w:rStyle w:val="StyleUnderline"/>
        </w:rPr>
        <w:t xml:space="preserve"> </w:t>
      </w:r>
      <w:r w:rsidRPr="00F31E5E">
        <w:rPr>
          <w:rStyle w:val="StyleUnderline"/>
          <w:vanish/>
        </w:rPr>
        <w:t>or</w:t>
      </w:r>
      <w:r w:rsidRPr="00F31E5E">
        <w:rPr>
          <w:rStyle w:val="StyleUnderline"/>
          <w:highlight w:val="cyan"/>
        </w:rPr>
        <w:t xml:space="preserve"> virus</w:t>
      </w:r>
      <w:r w:rsidRPr="00F31E5E">
        <w:rPr>
          <w:vanish/>
          <w:sz w:val="12"/>
        </w:rPr>
        <w:t>.</w:t>
      </w:r>
      <w:r w:rsidRPr="00F31E5E">
        <w:rPr>
          <w:sz w:val="12"/>
        </w:rPr>
        <w:t xml:space="preserve"> </w:t>
      </w:r>
      <w:r w:rsidRPr="00F31E5E">
        <w:rPr>
          <w:vanish/>
          <w:sz w:val="12"/>
        </w:rPr>
        <w:t>Historically,</w:t>
      </w:r>
      <w:r w:rsidRPr="00F31E5E">
        <w:rPr>
          <w:sz w:val="12"/>
        </w:rPr>
        <w:t xml:space="preserve"> </w:t>
      </w:r>
      <w:r w:rsidRPr="00F31E5E">
        <w:rPr>
          <w:vanish/>
          <w:sz w:val="12"/>
        </w:rPr>
        <w:t>they</w:t>
      </w:r>
      <w:r w:rsidRPr="00F31E5E">
        <w:rPr>
          <w:sz w:val="12"/>
        </w:rPr>
        <w:t xml:space="preserve"> </w:t>
      </w:r>
      <w:r w:rsidRPr="00F31E5E">
        <w:rPr>
          <w:vanish/>
          <w:sz w:val="12"/>
        </w:rPr>
        <w:t>have</w:t>
      </w:r>
      <w:r w:rsidRPr="00F31E5E">
        <w:rPr>
          <w:sz w:val="12"/>
        </w:rPr>
        <w:t xml:space="preserve"> </w:t>
      </w:r>
      <w:r w:rsidRPr="00F31E5E">
        <w:rPr>
          <w:rStyle w:val="StyleUnderline"/>
          <w:highlight w:val="cyan"/>
        </w:rPr>
        <w:t xml:space="preserve">eradicated </w:t>
      </w:r>
      <w:r w:rsidRPr="00F31E5E">
        <w:rPr>
          <w:rStyle w:val="StyleUnderline"/>
          <w:vanish/>
        </w:rPr>
        <w:t>or</w:t>
      </w:r>
      <w:r w:rsidRPr="00F31E5E">
        <w:rPr>
          <w:rStyle w:val="StyleUnderline"/>
        </w:rPr>
        <w:t xml:space="preserve"> </w:t>
      </w:r>
      <w:r w:rsidRPr="00F31E5E">
        <w:rPr>
          <w:rStyle w:val="StyleUnderline"/>
          <w:vanish/>
        </w:rPr>
        <w:t>controlled</w:t>
      </w:r>
      <w:r w:rsidRPr="00F31E5E">
        <w:rPr>
          <w:rStyle w:val="StyleUnderline"/>
        </w:rPr>
        <w:t xml:space="preserve"> </w:t>
      </w:r>
      <w:r w:rsidRPr="00F31E5E">
        <w:rPr>
          <w:rStyle w:val="StyleUnderline"/>
          <w:highlight w:val="cyan"/>
        </w:rPr>
        <w:t xml:space="preserve">the spread of </w:t>
      </w:r>
      <w:r w:rsidRPr="00F31E5E">
        <w:rPr>
          <w:rStyle w:val="StyleUnderline"/>
          <w:vanish/>
        </w:rPr>
        <w:t>infectious</w:t>
      </w:r>
      <w:r w:rsidRPr="00F31E5E">
        <w:rPr>
          <w:rStyle w:val="StyleUnderline"/>
        </w:rPr>
        <w:t xml:space="preserve"> </w:t>
      </w:r>
      <w:r w:rsidRPr="00F31E5E">
        <w:rPr>
          <w:rStyle w:val="StyleUnderline"/>
          <w:highlight w:val="cyan"/>
        </w:rPr>
        <w:t>diseases</w:t>
      </w:r>
      <w:r w:rsidRPr="00F31E5E">
        <w:rPr>
          <w:sz w:val="12"/>
        </w:rPr>
        <w:t xml:space="preserve"> </w:t>
      </w:r>
      <w:r w:rsidRPr="00F31E5E">
        <w:rPr>
          <w:vanish/>
          <w:sz w:val="12"/>
        </w:rPr>
        <w:t>around</w:t>
      </w:r>
      <w:r w:rsidRPr="00F31E5E">
        <w:rPr>
          <w:sz w:val="12"/>
        </w:rPr>
        <w:t xml:space="preserve"> </w:t>
      </w:r>
      <w:r w:rsidRPr="00F31E5E">
        <w:rPr>
          <w:vanish/>
          <w:sz w:val="12"/>
        </w:rPr>
        <w:t>the</w:t>
      </w:r>
      <w:r w:rsidRPr="00F31E5E">
        <w:rPr>
          <w:sz w:val="12"/>
        </w:rPr>
        <w:t xml:space="preserve"> </w:t>
      </w:r>
      <w:r w:rsidRPr="00F31E5E">
        <w:rPr>
          <w:vanish/>
          <w:sz w:val="12"/>
        </w:rPr>
        <w:t>world.</w:t>
      </w:r>
      <w:r w:rsidRPr="00F31E5E">
        <w:rPr>
          <w:sz w:val="12"/>
        </w:rPr>
        <w:t xml:space="preserve"> </w:t>
      </w:r>
      <w:r w:rsidRPr="00F31E5E">
        <w:rPr>
          <w:vanish/>
          <w:sz w:val="12"/>
        </w:rPr>
        <w:t>In</w:t>
      </w:r>
      <w:r w:rsidRPr="00F31E5E">
        <w:rPr>
          <w:sz w:val="12"/>
        </w:rPr>
        <w:t xml:space="preserve"> </w:t>
      </w:r>
      <w:r w:rsidRPr="00F31E5E">
        <w:rPr>
          <w:vanish/>
          <w:sz w:val="12"/>
        </w:rPr>
        <w:t>the</w:t>
      </w:r>
      <w:r w:rsidRPr="00F31E5E">
        <w:rPr>
          <w:sz w:val="12"/>
        </w:rPr>
        <w:t xml:space="preserve"> </w:t>
      </w:r>
      <w:r w:rsidRPr="00F31E5E">
        <w:rPr>
          <w:vanish/>
          <w:sz w:val="12"/>
        </w:rPr>
        <w:t>future,</w:t>
      </w:r>
      <w:r w:rsidRPr="00F31E5E">
        <w:rPr>
          <w:sz w:val="12"/>
        </w:rPr>
        <w:t xml:space="preserve"> </w:t>
      </w:r>
      <w:r w:rsidRPr="00F31E5E">
        <w:rPr>
          <w:vanish/>
          <w:sz w:val="12"/>
        </w:rPr>
        <w:t>vaccines</w:t>
      </w:r>
      <w:r w:rsidRPr="00F31E5E">
        <w:rPr>
          <w:sz w:val="12"/>
        </w:rPr>
        <w:t xml:space="preserve"> </w:t>
      </w:r>
      <w:r w:rsidRPr="00F31E5E">
        <w:rPr>
          <w:vanish/>
          <w:sz w:val="12"/>
        </w:rPr>
        <w:t>may</w:t>
      </w:r>
      <w:r w:rsidRPr="00F31E5E">
        <w:rPr>
          <w:sz w:val="12"/>
        </w:rPr>
        <w:t xml:space="preserve"> </w:t>
      </w:r>
      <w:r w:rsidRPr="00F31E5E">
        <w:rPr>
          <w:vanish/>
          <w:sz w:val="12"/>
        </w:rPr>
        <w:t>target</w:t>
      </w:r>
      <w:r w:rsidRPr="00F31E5E">
        <w:rPr>
          <w:sz w:val="12"/>
        </w:rPr>
        <w:t xml:space="preserve"> </w:t>
      </w:r>
      <w:r w:rsidRPr="00F31E5E">
        <w:rPr>
          <w:vanish/>
          <w:sz w:val="12"/>
        </w:rPr>
        <w:t>noncommunicable</w:t>
      </w:r>
      <w:r w:rsidRPr="00F31E5E">
        <w:rPr>
          <w:sz w:val="12"/>
        </w:rPr>
        <w:t xml:space="preserve"> </w:t>
      </w:r>
      <w:r w:rsidRPr="00F31E5E">
        <w:rPr>
          <w:vanish/>
          <w:sz w:val="12"/>
        </w:rPr>
        <w:t>diseases,</w:t>
      </w:r>
      <w:r w:rsidRPr="00F31E5E">
        <w:rPr>
          <w:sz w:val="12"/>
        </w:rPr>
        <w:t xml:space="preserve"> </w:t>
      </w:r>
      <w:r w:rsidRPr="00F31E5E">
        <w:rPr>
          <w:vanish/>
          <w:sz w:val="12"/>
        </w:rPr>
        <w:t>such</w:t>
      </w:r>
      <w:r w:rsidRPr="00F31E5E">
        <w:rPr>
          <w:sz w:val="12"/>
        </w:rPr>
        <w:t xml:space="preserve"> </w:t>
      </w:r>
      <w:r w:rsidRPr="00F31E5E">
        <w:rPr>
          <w:vanish/>
          <w:sz w:val="12"/>
        </w:rPr>
        <w:t>as</w:t>
      </w:r>
      <w:r w:rsidRPr="00F31E5E">
        <w:rPr>
          <w:sz w:val="12"/>
        </w:rPr>
        <w:t xml:space="preserve"> </w:t>
      </w:r>
      <w:r w:rsidRPr="00F31E5E">
        <w:rPr>
          <w:vanish/>
          <w:sz w:val="12"/>
        </w:rPr>
        <w:t>cancer.</w:t>
      </w:r>
      <w:r w:rsidRPr="00F31E5E">
        <w:rPr>
          <w:sz w:val="12"/>
        </w:rPr>
        <w:t xml:space="preserve"> </w:t>
      </w:r>
      <w:r w:rsidRPr="00F31E5E">
        <w:rPr>
          <w:vanish/>
          <w:sz w:val="12"/>
        </w:rPr>
        <w:t>Example:</w:t>
      </w:r>
      <w:r w:rsidRPr="00F31E5E">
        <w:rPr>
          <w:sz w:val="12"/>
        </w:rPr>
        <w:t xml:space="preserve"> </w:t>
      </w:r>
      <w:r w:rsidRPr="00F31E5E">
        <w:rPr>
          <w:vanish/>
          <w:sz w:val="12"/>
        </w:rPr>
        <w:t>The</w:t>
      </w:r>
      <w:r w:rsidRPr="00F31E5E">
        <w:rPr>
          <w:sz w:val="12"/>
        </w:rPr>
        <w:t xml:space="preserve"> </w:t>
      </w:r>
      <w:r w:rsidRPr="00F31E5E">
        <w:rPr>
          <w:vanish/>
          <w:sz w:val="12"/>
        </w:rPr>
        <w:t>AT04A</w:t>
      </w:r>
      <w:r w:rsidRPr="00F31E5E">
        <w:rPr>
          <w:sz w:val="12"/>
        </w:rPr>
        <w:t xml:space="preserve"> </w:t>
      </w:r>
      <w:r w:rsidRPr="00F31E5E">
        <w:rPr>
          <w:vanish/>
          <w:sz w:val="12"/>
        </w:rPr>
        <w:t>vaccine</w:t>
      </w:r>
      <w:r w:rsidRPr="00F31E5E">
        <w:rPr>
          <w:sz w:val="12"/>
        </w:rPr>
        <w:t xml:space="preserve"> </w:t>
      </w:r>
      <w:r w:rsidRPr="00F31E5E">
        <w:rPr>
          <w:vanish/>
          <w:sz w:val="12"/>
        </w:rPr>
        <w:t>and</w:t>
      </w:r>
      <w:r w:rsidRPr="00F31E5E">
        <w:rPr>
          <w:sz w:val="12"/>
        </w:rPr>
        <w:t xml:space="preserve"> </w:t>
      </w:r>
      <w:r w:rsidRPr="00F31E5E">
        <w:rPr>
          <w:vanish/>
          <w:sz w:val="12"/>
        </w:rPr>
        <w:t>the</w:t>
      </w:r>
      <w:r w:rsidRPr="00F31E5E">
        <w:rPr>
          <w:sz w:val="12"/>
        </w:rPr>
        <w:t xml:space="preserve"> </w:t>
      </w:r>
      <w:r w:rsidRPr="00F31E5E">
        <w:rPr>
          <w:vanish/>
          <w:sz w:val="12"/>
        </w:rPr>
        <w:t>lowering</w:t>
      </w:r>
      <w:r w:rsidRPr="00F31E5E">
        <w:rPr>
          <w:sz w:val="12"/>
        </w:rPr>
        <w:t xml:space="preserve"> </w:t>
      </w:r>
      <w:r w:rsidRPr="00F31E5E">
        <w:rPr>
          <w:vanish/>
          <w:sz w:val="12"/>
        </w:rPr>
        <w:t>of</w:t>
      </w:r>
      <w:r w:rsidRPr="00F31E5E">
        <w:rPr>
          <w:sz w:val="12"/>
        </w:rPr>
        <w:t xml:space="preserve"> </w:t>
      </w:r>
      <w:r w:rsidRPr="00F31E5E">
        <w:rPr>
          <w:vanish/>
          <w:sz w:val="12"/>
        </w:rPr>
        <w:t>cholesterol</w:t>
      </w:r>
      <w:r w:rsidRPr="00F31E5E">
        <w:rPr>
          <w:sz w:val="12"/>
        </w:rPr>
        <w:t xml:space="preserve"> </w:t>
      </w:r>
      <w:r w:rsidRPr="00F31E5E">
        <w:rPr>
          <w:vanish/>
          <w:sz w:val="12"/>
        </w:rPr>
        <w:t>At</w:t>
      </w:r>
      <w:r w:rsidRPr="00F31E5E">
        <w:rPr>
          <w:sz w:val="12"/>
        </w:rPr>
        <w:t xml:space="preserve"> </w:t>
      </w:r>
      <w:r w:rsidRPr="00F31E5E">
        <w:rPr>
          <w:vanish/>
          <w:sz w:val="12"/>
        </w:rPr>
        <w:t>present,</w:t>
      </w:r>
      <w:r w:rsidRPr="00F31E5E">
        <w:rPr>
          <w:sz w:val="12"/>
        </w:rPr>
        <w:t xml:space="preserve"> </w:t>
      </w:r>
      <w:r w:rsidRPr="00F31E5E">
        <w:rPr>
          <w:vanish/>
          <w:sz w:val="12"/>
        </w:rPr>
        <w:t>patients</w:t>
      </w:r>
      <w:r w:rsidRPr="00F31E5E">
        <w:rPr>
          <w:sz w:val="12"/>
        </w:rPr>
        <w:t xml:space="preserve"> </w:t>
      </w:r>
      <w:r w:rsidRPr="00F31E5E">
        <w:rPr>
          <w:vanish/>
          <w:sz w:val="12"/>
        </w:rPr>
        <w:t>take</w:t>
      </w:r>
      <w:r w:rsidRPr="00F31E5E">
        <w:rPr>
          <w:sz w:val="12"/>
        </w:rPr>
        <w:t xml:space="preserve"> </w:t>
      </w:r>
      <w:r w:rsidRPr="00F31E5E">
        <w:rPr>
          <w:vanish/>
          <w:sz w:val="12"/>
        </w:rPr>
        <w:t>statins</w:t>
      </w:r>
      <w:r w:rsidRPr="00F31E5E">
        <w:rPr>
          <w:sz w:val="12"/>
        </w:rPr>
        <w:t xml:space="preserve"> </w:t>
      </w:r>
      <w:r w:rsidRPr="00F31E5E">
        <w:rPr>
          <w:vanish/>
          <w:sz w:val="12"/>
        </w:rPr>
        <w:t>(lipid-lowering</w:t>
      </w:r>
      <w:r w:rsidRPr="00F31E5E">
        <w:rPr>
          <w:sz w:val="12"/>
        </w:rPr>
        <w:t xml:space="preserve"> </w:t>
      </w:r>
      <w:r w:rsidRPr="00F31E5E">
        <w:rPr>
          <w:vanish/>
          <w:sz w:val="12"/>
        </w:rPr>
        <w:t>medicines)</w:t>
      </w:r>
      <w:r w:rsidRPr="00F31E5E">
        <w:rPr>
          <w:sz w:val="12"/>
        </w:rPr>
        <w:t xml:space="preserve"> </w:t>
      </w:r>
      <w:r w:rsidRPr="00F31E5E">
        <w:rPr>
          <w:vanish/>
          <w:sz w:val="12"/>
        </w:rPr>
        <w:t>to</w:t>
      </w:r>
      <w:r w:rsidRPr="00F31E5E">
        <w:rPr>
          <w:sz w:val="12"/>
        </w:rPr>
        <w:t xml:space="preserve"> </w:t>
      </w:r>
      <w:r w:rsidRPr="00F31E5E">
        <w:rPr>
          <w:vanish/>
          <w:sz w:val="12"/>
        </w:rPr>
        <w:t>control</w:t>
      </w:r>
      <w:r w:rsidRPr="00F31E5E">
        <w:rPr>
          <w:sz w:val="12"/>
        </w:rPr>
        <w:t xml:space="preserve"> </w:t>
      </w:r>
      <w:r w:rsidRPr="00F31E5E">
        <w:rPr>
          <w:vanish/>
          <w:sz w:val="12"/>
        </w:rPr>
        <w:t>or</w:t>
      </w:r>
      <w:r w:rsidRPr="00F31E5E">
        <w:rPr>
          <w:sz w:val="12"/>
        </w:rPr>
        <w:t xml:space="preserve"> </w:t>
      </w:r>
      <w:r w:rsidRPr="00F31E5E">
        <w:rPr>
          <w:vanish/>
          <w:sz w:val="12"/>
        </w:rPr>
        <w:t>lower</w:t>
      </w:r>
      <w:r w:rsidRPr="00F31E5E">
        <w:rPr>
          <w:sz w:val="12"/>
        </w:rPr>
        <w:t xml:space="preserve"> </w:t>
      </w:r>
      <w:r w:rsidRPr="00F31E5E">
        <w:rPr>
          <w:vanish/>
          <w:sz w:val="12"/>
        </w:rPr>
        <w:t>high</w:t>
      </w:r>
      <w:r w:rsidRPr="00F31E5E">
        <w:rPr>
          <w:sz w:val="12"/>
        </w:rPr>
        <w:t xml:space="preserve"> </w:t>
      </w:r>
      <w:r w:rsidRPr="00F31E5E">
        <w:rPr>
          <w:vanish/>
          <w:sz w:val="12"/>
        </w:rPr>
        <w:t>cholesterol</w:t>
      </w:r>
      <w:r w:rsidRPr="00F31E5E">
        <w:rPr>
          <w:sz w:val="12"/>
        </w:rPr>
        <w:t xml:space="preserve"> </w:t>
      </w:r>
      <w:r w:rsidRPr="00F31E5E">
        <w:rPr>
          <w:vanish/>
          <w:sz w:val="12"/>
        </w:rPr>
        <w:t>levels</w:t>
      </w:r>
      <w:r w:rsidRPr="00F31E5E">
        <w:rPr>
          <w:sz w:val="12"/>
        </w:rPr>
        <w:t xml:space="preserve"> </w:t>
      </w:r>
      <w:r w:rsidRPr="00F31E5E">
        <w:rPr>
          <w:vanish/>
          <w:sz w:val="12"/>
        </w:rPr>
        <w:t>in</w:t>
      </w:r>
      <w:r w:rsidRPr="00F31E5E">
        <w:rPr>
          <w:sz w:val="12"/>
        </w:rPr>
        <w:t xml:space="preserve"> </w:t>
      </w:r>
      <w:r w:rsidRPr="00F31E5E">
        <w:rPr>
          <w:vanish/>
          <w:sz w:val="12"/>
        </w:rPr>
        <w:t>the</w:t>
      </w:r>
      <w:r w:rsidRPr="00F31E5E">
        <w:rPr>
          <w:sz w:val="12"/>
        </w:rPr>
        <w:t xml:space="preserve"> </w:t>
      </w:r>
      <w:r w:rsidRPr="00F31E5E">
        <w:rPr>
          <w:vanish/>
          <w:sz w:val="12"/>
        </w:rPr>
        <w:t>blood.</w:t>
      </w:r>
      <w:r w:rsidRPr="00F31E5E">
        <w:rPr>
          <w:sz w:val="12"/>
        </w:rPr>
        <w:t xml:space="preserve"> </w:t>
      </w:r>
      <w:r w:rsidRPr="00F31E5E">
        <w:rPr>
          <w:vanish/>
          <w:sz w:val="12"/>
        </w:rPr>
        <w:t>Patients</w:t>
      </w:r>
      <w:r w:rsidRPr="00F31E5E">
        <w:rPr>
          <w:sz w:val="12"/>
        </w:rPr>
        <w:t xml:space="preserve"> </w:t>
      </w:r>
      <w:r w:rsidRPr="00F31E5E">
        <w:rPr>
          <w:vanish/>
          <w:sz w:val="12"/>
        </w:rPr>
        <w:t>with</w:t>
      </w:r>
      <w:r w:rsidRPr="00F31E5E">
        <w:rPr>
          <w:sz w:val="12"/>
        </w:rPr>
        <w:t xml:space="preserve"> </w:t>
      </w:r>
      <w:r w:rsidRPr="00F31E5E">
        <w:rPr>
          <w:vanish/>
          <w:sz w:val="12"/>
        </w:rPr>
        <w:t>cardiovascular</w:t>
      </w:r>
      <w:r w:rsidRPr="00F31E5E">
        <w:rPr>
          <w:sz w:val="12"/>
        </w:rPr>
        <w:t xml:space="preserve"> </w:t>
      </w:r>
      <w:r w:rsidRPr="00F31E5E">
        <w:rPr>
          <w:vanish/>
          <w:sz w:val="12"/>
        </w:rPr>
        <w:t>disease</w:t>
      </w:r>
      <w:r w:rsidRPr="00F31E5E">
        <w:rPr>
          <w:sz w:val="12"/>
        </w:rPr>
        <w:t xml:space="preserve"> </w:t>
      </w:r>
      <w:r w:rsidRPr="00F31E5E">
        <w:rPr>
          <w:vanish/>
          <w:sz w:val="12"/>
        </w:rPr>
        <w:t>must</w:t>
      </w:r>
      <w:r w:rsidRPr="00F31E5E">
        <w:rPr>
          <w:sz w:val="12"/>
        </w:rPr>
        <w:t xml:space="preserve"> </w:t>
      </w:r>
      <w:r w:rsidRPr="00F31E5E">
        <w:rPr>
          <w:vanish/>
          <w:sz w:val="12"/>
        </w:rPr>
        <w:t>take</w:t>
      </w:r>
      <w:r w:rsidRPr="00F31E5E">
        <w:rPr>
          <w:sz w:val="12"/>
        </w:rPr>
        <w:t xml:space="preserve"> </w:t>
      </w:r>
      <w:r w:rsidRPr="00F31E5E">
        <w:rPr>
          <w:vanish/>
          <w:sz w:val="12"/>
        </w:rPr>
        <w:t>these</w:t>
      </w:r>
      <w:r w:rsidRPr="00F31E5E">
        <w:rPr>
          <w:sz w:val="12"/>
        </w:rPr>
        <w:t xml:space="preserve"> </w:t>
      </w:r>
      <w:r w:rsidRPr="00F31E5E">
        <w:rPr>
          <w:vanish/>
          <w:sz w:val="12"/>
        </w:rPr>
        <w:t>daily,</w:t>
      </w:r>
      <w:r w:rsidRPr="00F31E5E">
        <w:rPr>
          <w:sz w:val="12"/>
        </w:rPr>
        <w:t xml:space="preserve"> </w:t>
      </w:r>
      <w:r w:rsidRPr="00F31E5E">
        <w:rPr>
          <w:vanish/>
          <w:sz w:val="12"/>
        </w:rPr>
        <w:t>but</w:t>
      </w:r>
      <w:r w:rsidRPr="00F31E5E">
        <w:rPr>
          <w:sz w:val="12"/>
        </w:rPr>
        <w:t xml:space="preserve"> </w:t>
      </w:r>
      <w:r w:rsidRPr="00F31E5E">
        <w:rPr>
          <w:vanish/>
          <w:sz w:val="12"/>
        </w:rPr>
        <w:t>adherence</w:t>
      </w:r>
      <w:r w:rsidRPr="00F31E5E">
        <w:rPr>
          <w:sz w:val="12"/>
        </w:rPr>
        <w:t xml:space="preserve"> </w:t>
      </w:r>
      <w:r w:rsidRPr="00F31E5E">
        <w:rPr>
          <w:vanish/>
          <w:sz w:val="12"/>
        </w:rPr>
        <w:t>is</w:t>
      </w:r>
      <w:r w:rsidRPr="00F31E5E">
        <w:rPr>
          <w:sz w:val="12"/>
        </w:rPr>
        <w:t xml:space="preserve"> </w:t>
      </w:r>
      <w:r w:rsidRPr="00F31E5E">
        <w:rPr>
          <w:vanish/>
          <w:sz w:val="12"/>
        </w:rPr>
        <w:t>often</w:t>
      </w:r>
      <w:r w:rsidRPr="00F31E5E">
        <w:rPr>
          <w:sz w:val="12"/>
        </w:rPr>
        <w:t xml:space="preserve"> </w:t>
      </w:r>
      <w:r w:rsidRPr="00F31E5E">
        <w:rPr>
          <w:vanish/>
          <w:sz w:val="12"/>
        </w:rPr>
        <w:t>poor.</w:t>
      </w:r>
      <w:r w:rsidRPr="00F31E5E">
        <w:rPr>
          <w:sz w:val="12"/>
        </w:rPr>
        <w:t xml:space="preserve"> </w:t>
      </w:r>
      <w:r w:rsidRPr="00F31E5E">
        <w:rPr>
          <w:vanish/>
          <w:sz w:val="12"/>
        </w:rPr>
        <w:t>AT04A</w:t>
      </w:r>
      <w:r w:rsidRPr="00F31E5E">
        <w:rPr>
          <w:sz w:val="12"/>
        </w:rPr>
        <w:t xml:space="preserve"> </w:t>
      </w:r>
      <w:r w:rsidRPr="00F31E5E">
        <w:rPr>
          <w:vanish/>
          <w:sz w:val="12"/>
        </w:rPr>
        <w:t>is</w:t>
      </w:r>
      <w:r w:rsidRPr="00F31E5E">
        <w:rPr>
          <w:sz w:val="12"/>
        </w:rPr>
        <w:t xml:space="preserve"> </w:t>
      </w:r>
      <w:r w:rsidRPr="00F31E5E">
        <w:rPr>
          <w:vanish/>
          <w:sz w:val="12"/>
        </w:rPr>
        <w:t>a</w:t>
      </w:r>
      <w:r w:rsidRPr="00F31E5E">
        <w:rPr>
          <w:sz w:val="12"/>
        </w:rPr>
        <w:t xml:space="preserve"> </w:t>
      </w:r>
      <w:r w:rsidRPr="00F31E5E">
        <w:rPr>
          <w:vanish/>
          <w:sz w:val="12"/>
        </w:rPr>
        <w:t>vaccine</w:t>
      </w:r>
      <w:r w:rsidRPr="00F31E5E">
        <w:rPr>
          <w:sz w:val="12"/>
        </w:rPr>
        <w:t xml:space="preserve"> </w:t>
      </w:r>
      <w:r w:rsidRPr="00F31E5E">
        <w:rPr>
          <w:vanish/>
          <w:sz w:val="12"/>
        </w:rPr>
        <w:t>made</w:t>
      </w:r>
      <w:r w:rsidRPr="00F31E5E">
        <w:rPr>
          <w:sz w:val="12"/>
        </w:rPr>
        <w:t xml:space="preserve"> </w:t>
      </w:r>
      <w:r w:rsidRPr="00F31E5E">
        <w:rPr>
          <w:vanish/>
          <w:sz w:val="12"/>
        </w:rPr>
        <w:t>up</w:t>
      </w:r>
      <w:r w:rsidRPr="00F31E5E">
        <w:rPr>
          <w:sz w:val="12"/>
        </w:rPr>
        <w:t xml:space="preserve"> </w:t>
      </w:r>
      <w:r w:rsidRPr="00F31E5E">
        <w:rPr>
          <w:vanish/>
          <w:sz w:val="12"/>
        </w:rPr>
        <w:t>of</w:t>
      </w:r>
      <w:r w:rsidRPr="00F31E5E">
        <w:rPr>
          <w:sz w:val="12"/>
        </w:rPr>
        <w:t xml:space="preserve"> </w:t>
      </w:r>
      <w:r w:rsidRPr="00F31E5E">
        <w:rPr>
          <w:vanish/>
          <w:sz w:val="12"/>
        </w:rPr>
        <w:t>molecules</w:t>
      </w:r>
      <w:r w:rsidRPr="00F31E5E">
        <w:rPr>
          <w:sz w:val="12"/>
        </w:rPr>
        <w:t xml:space="preserve"> </w:t>
      </w:r>
      <w:r w:rsidRPr="00F31E5E">
        <w:rPr>
          <w:vanish/>
          <w:sz w:val="12"/>
        </w:rPr>
        <w:t>that</w:t>
      </w:r>
      <w:r w:rsidRPr="00F31E5E">
        <w:rPr>
          <w:sz w:val="12"/>
        </w:rPr>
        <w:t xml:space="preserve"> </w:t>
      </w:r>
      <w:r w:rsidRPr="00F31E5E">
        <w:rPr>
          <w:vanish/>
          <w:sz w:val="12"/>
        </w:rPr>
        <w:t>bind</w:t>
      </w:r>
      <w:r w:rsidRPr="00F31E5E">
        <w:rPr>
          <w:sz w:val="12"/>
        </w:rPr>
        <w:t xml:space="preserve"> </w:t>
      </w:r>
      <w:r w:rsidRPr="00F31E5E">
        <w:rPr>
          <w:vanish/>
          <w:sz w:val="12"/>
        </w:rPr>
        <w:t>to</w:t>
      </w:r>
      <w:r w:rsidRPr="00F31E5E">
        <w:rPr>
          <w:sz w:val="12"/>
        </w:rPr>
        <w:t xml:space="preserve"> </w:t>
      </w:r>
      <w:r w:rsidRPr="00F31E5E">
        <w:rPr>
          <w:vanish/>
          <w:sz w:val="12"/>
        </w:rPr>
        <w:t>blood</w:t>
      </w:r>
      <w:r w:rsidRPr="00F31E5E">
        <w:rPr>
          <w:sz w:val="12"/>
        </w:rPr>
        <w:t xml:space="preserve"> </w:t>
      </w:r>
      <w:r w:rsidRPr="00F31E5E">
        <w:rPr>
          <w:vanish/>
          <w:sz w:val="12"/>
        </w:rPr>
        <w:t>cholesterol</w:t>
      </w:r>
      <w:r w:rsidRPr="00F31E5E">
        <w:rPr>
          <w:sz w:val="12"/>
        </w:rPr>
        <w:t xml:space="preserve"> </w:t>
      </w:r>
      <w:r w:rsidRPr="00F31E5E">
        <w:rPr>
          <w:vanish/>
          <w:sz w:val="12"/>
        </w:rPr>
        <w:t>and</w:t>
      </w:r>
      <w:r w:rsidRPr="00F31E5E">
        <w:rPr>
          <w:sz w:val="12"/>
        </w:rPr>
        <w:t xml:space="preserve"> </w:t>
      </w:r>
      <w:r w:rsidRPr="00F31E5E">
        <w:rPr>
          <w:vanish/>
          <w:sz w:val="12"/>
        </w:rPr>
        <w:t>degrade</w:t>
      </w:r>
      <w:r w:rsidRPr="00F31E5E">
        <w:rPr>
          <w:sz w:val="12"/>
        </w:rPr>
        <w:t xml:space="preserve"> </w:t>
      </w:r>
      <w:r w:rsidRPr="00F31E5E">
        <w:rPr>
          <w:vanish/>
          <w:sz w:val="12"/>
        </w:rPr>
        <w:t>it.</w:t>
      </w:r>
      <w:r w:rsidRPr="00F31E5E">
        <w:rPr>
          <w:sz w:val="12"/>
        </w:rPr>
        <w:t xml:space="preserve"> </w:t>
      </w:r>
      <w:r w:rsidRPr="00F31E5E">
        <w:rPr>
          <w:vanish/>
          <w:sz w:val="12"/>
        </w:rPr>
        <w:t>The</w:t>
      </w:r>
      <w:r w:rsidRPr="00F31E5E">
        <w:rPr>
          <w:sz w:val="12"/>
        </w:rPr>
        <w:t xml:space="preserve"> </w:t>
      </w:r>
      <w:r w:rsidRPr="00F31E5E">
        <w:rPr>
          <w:vanish/>
          <w:sz w:val="12"/>
        </w:rPr>
        <w:t>vaccine</w:t>
      </w:r>
      <w:r w:rsidRPr="00F31E5E">
        <w:rPr>
          <w:sz w:val="12"/>
        </w:rPr>
        <w:t xml:space="preserve"> </w:t>
      </w:r>
      <w:r w:rsidRPr="00F31E5E">
        <w:rPr>
          <w:vanish/>
          <w:sz w:val="12"/>
        </w:rPr>
        <w:t>would</w:t>
      </w:r>
      <w:r w:rsidRPr="00F31E5E">
        <w:rPr>
          <w:sz w:val="12"/>
        </w:rPr>
        <w:t xml:space="preserve"> </w:t>
      </w:r>
      <w:r w:rsidRPr="00F31E5E">
        <w:rPr>
          <w:vanish/>
          <w:sz w:val="12"/>
        </w:rPr>
        <w:t>be</w:t>
      </w:r>
      <w:r w:rsidRPr="00F31E5E">
        <w:rPr>
          <w:sz w:val="12"/>
        </w:rPr>
        <w:t xml:space="preserve"> </w:t>
      </w:r>
      <w:r w:rsidRPr="00F31E5E">
        <w:rPr>
          <w:vanish/>
          <w:sz w:val="12"/>
        </w:rPr>
        <w:t>required</w:t>
      </w:r>
      <w:r w:rsidRPr="00F31E5E">
        <w:rPr>
          <w:sz w:val="12"/>
        </w:rPr>
        <w:t xml:space="preserve"> </w:t>
      </w:r>
      <w:r w:rsidRPr="00F31E5E">
        <w:rPr>
          <w:vanish/>
          <w:sz w:val="12"/>
        </w:rPr>
        <w:t>only</w:t>
      </w:r>
      <w:r w:rsidRPr="00F31E5E">
        <w:rPr>
          <w:sz w:val="12"/>
        </w:rPr>
        <w:t xml:space="preserve"> </w:t>
      </w:r>
      <w:r w:rsidRPr="00F31E5E">
        <w:rPr>
          <w:vanish/>
          <w:sz w:val="12"/>
        </w:rPr>
        <w:t>once</w:t>
      </w:r>
      <w:r w:rsidRPr="00F31E5E">
        <w:rPr>
          <w:sz w:val="12"/>
        </w:rPr>
        <w:t xml:space="preserve"> </w:t>
      </w:r>
      <w:r w:rsidRPr="00F31E5E">
        <w:rPr>
          <w:vanish/>
          <w:sz w:val="12"/>
        </w:rPr>
        <w:t>a</w:t>
      </w:r>
      <w:r w:rsidRPr="00F31E5E">
        <w:rPr>
          <w:sz w:val="12"/>
        </w:rPr>
        <w:t xml:space="preserve"> </w:t>
      </w:r>
      <w:r w:rsidRPr="00F31E5E">
        <w:rPr>
          <w:vanish/>
          <w:sz w:val="12"/>
        </w:rPr>
        <w:t>year,</w:t>
      </w:r>
      <w:r w:rsidRPr="00F31E5E">
        <w:rPr>
          <w:sz w:val="12"/>
        </w:rPr>
        <w:t xml:space="preserve"> </w:t>
      </w:r>
      <w:r w:rsidRPr="00F31E5E">
        <w:rPr>
          <w:vanish/>
          <w:sz w:val="12"/>
        </w:rPr>
        <w:t>potentially</w:t>
      </w:r>
      <w:r w:rsidRPr="00F31E5E">
        <w:rPr>
          <w:sz w:val="12"/>
        </w:rPr>
        <w:t xml:space="preserve"> </w:t>
      </w:r>
      <w:r w:rsidRPr="00F31E5E">
        <w:rPr>
          <w:vanish/>
          <w:sz w:val="12"/>
        </w:rPr>
        <w:t>improving</w:t>
      </w:r>
      <w:r w:rsidRPr="00F31E5E">
        <w:rPr>
          <w:sz w:val="12"/>
        </w:rPr>
        <w:t xml:space="preserve"> </w:t>
      </w:r>
      <w:r w:rsidRPr="00F31E5E">
        <w:rPr>
          <w:vanish/>
          <w:sz w:val="12"/>
        </w:rPr>
        <w:t>outcomes.</w:t>
      </w:r>
      <w:r w:rsidRPr="00F31E5E">
        <w:rPr>
          <w:sz w:val="12"/>
        </w:rPr>
        <w:t xml:space="preserve"> </w:t>
      </w:r>
      <w:r w:rsidRPr="00F31E5E">
        <w:rPr>
          <w:vanish/>
          <w:sz w:val="12"/>
        </w:rPr>
        <w:t>Advanced</w:t>
      </w:r>
      <w:r w:rsidRPr="00F31E5E">
        <w:rPr>
          <w:sz w:val="12"/>
        </w:rPr>
        <w:t xml:space="preserve"> </w:t>
      </w:r>
      <w:r w:rsidRPr="00F31E5E">
        <w:rPr>
          <w:vanish/>
          <w:sz w:val="12"/>
        </w:rPr>
        <w:t>surgical</w:t>
      </w:r>
      <w:r w:rsidRPr="00F31E5E">
        <w:rPr>
          <w:sz w:val="12"/>
        </w:rPr>
        <w:t xml:space="preserve"> </w:t>
      </w:r>
      <w:r w:rsidRPr="00F31E5E">
        <w:rPr>
          <w:vanish/>
          <w:sz w:val="12"/>
        </w:rPr>
        <w:t>procedures</w:t>
      </w:r>
      <w:r w:rsidRPr="00F31E5E">
        <w:rPr>
          <w:sz w:val="12"/>
        </w:rPr>
        <w:t xml:space="preserve"> </w:t>
      </w:r>
      <w:r w:rsidRPr="00F31E5E">
        <w:rPr>
          <w:vanish/>
          <w:sz w:val="12"/>
        </w:rPr>
        <w:t>These</w:t>
      </w:r>
      <w:r w:rsidRPr="00F31E5E">
        <w:rPr>
          <w:sz w:val="12"/>
        </w:rPr>
        <w:t xml:space="preserve"> </w:t>
      </w:r>
      <w:r w:rsidRPr="00F31E5E">
        <w:rPr>
          <w:vanish/>
          <w:sz w:val="12"/>
        </w:rPr>
        <w:t>include</w:t>
      </w:r>
      <w:r w:rsidRPr="00F31E5E">
        <w:rPr>
          <w:sz w:val="12"/>
        </w:rPr>
        <w:t xml:space="preserve"> </w:t>
      </w:r>
      <w:r w:rsidRPr="00F31E5E">
        <w:rPr>
          <w:vanish/>
          <w:sz w:val="12"/>
        </w:rPr>
        <w:t>treating</w:t>
      </w:r>
      <w:r w:rsidRPr="00F31E5E">
        <w:rPr>
          <w:sz w:val="12"/>
        </w:rPr>
        <w:t xml:space="preserve"> </w:t>
      </w:r>
      <w:r w:rsidRPr="00F31E5E">
        <w:rPr>
          <w:vanish/>
          <w:sz w:val="12"/>
        </w:rPr>
        <w:t>injuries</w:t>
      </w:r>
      <w:r w:rsidRPr="00F31E5E">
        <w:rPr>
          <w:sz w:val="12"/>
        </w:rPr>
        <w:t xml:space="preserve"> </w:t>
      </w:r>
      <w:r w:rsidRPr="00F31E5E">
        <w:rPr>
          <w:vanish/>
          <w:sz w:val="12"/>
        </w:rPr>
        <w:t>or</w:t>
      </w:r>
      <w:r w:rsidRPr="00F31E5E">
        <w:rPr>
          <w:sz w:val="12"/>
        </w:rPr>
        <w:t xml:space="preserve"> </w:t>
      </w:r>
      <w:r w:rsidRPr="00F31E5E">
        <w:rPr>
          <w:vanish/>
          <w:sz w:val="12"/>
        </w:rPr>
        <w:t>disorders</w:t>
      </w:r>
      <w:r w:rsidRPr="00F31E5E">
        <w:rPr>
          <w:sz w:val="12"/>
        </w:rPr>
        <w:t xml:space="preserve"> </w:t>
      </w:r>
      <w:r w:rsidRPr="00F31E5E">
        <w:rPr>
          <w:vanish/>
          <w:sz w:val="12"/>
        </w:rPr>
        <w:t>of</w:t>
      </w:r>
      <w:r w:rsidRPr="00F31E5E">
        <w:rPr>
          <w:sz w:val="12"/>
        </w:rPr>
        <w:t xml:space="preserve"> </w:t>
      </w:r>
      <w:r w:rsidRPr="00F31E5E">
        <w:rPr>
          <w:vanish/>
          <w:sz w:val="12"/>
        </w:rPr>
        <w:t>the</w:t>
      </w:r>
      <w:r w:rsidRPr="00F31E5E">
        <w:rPr>
          <w:sz w:val="12"/>
        </w:rPr>
        <w:t xml:space="preserve"> </w:t>
      </w:r>
      <w:r w:rsidRPr="00F31E5E">
        <w:rPr>
          <w:vanish/>
          <w:sz w:val="12"/>
        </w:rPr>
        <w:t>body</w:t>
      </w:r>
      <w:r w:rsidRPr="00F31E5E">
        <w:rPr>
          <w:sz w:val="12"/>
        </w:rPr>
        <w:t xml:space="preserve"> </w:t>
      </w:r>
      <w:r w:rsidRPr="00F31E5E">
        <w:rPr>
          <w:vanish/>
          <w:sz w:val="12"/>
        </w:rPr>
        <w:t>with</w:t>
      </w:r>
      <w:r w:rsidRPr="00F31E5E">
        <w:rPr>
          <w:sz w:val="12"/>
        </w:rPr>
        <w:t xml:space="preserve"> </w:t>
      </w:r>
      <w:r w:rsidRPr="00F31E5E">
        <w:rPr>
          <w:vanish/>
          <w:sz w:val="12"/>
        </w:rPr>
        <w:t>minimally</w:t>
      </w:r>
      <w:r w:rsidRPr="00F31E5E">
        <w:rPr>
          <w:sz w:val="12"/>
        </w:rPr>
        <w:t xml:space="preserve"> </w:t>
      </w:r>
      <w:r w:rsidRPr="00F31E5E">
        <w:rPr>
          <w:vanish/>
          <w:sz w:val="12"/>
        </w:rPr>
        <w:t>invasive</w:t>
      </w:r>
      <w:r w:rsidRPr="00F31E5E">
        <w:rPr>
          <w:sz w:val="12"/>
        </w:rPr>
        <w:t xml:space="preserve"> </w:t>
      </w:r>
      <w:r w:rsidRPr="00F31E5E">
        <w:rPr>
          <w:vanish/>
          <w:sz w:val="12"/>
        </w:rPr>
        <w:t>incisions</w:t>
      </w:r>
      <w:r w:rsidRPr="00F31E5E">
        <w:rPr>
          <w:sz w:val="12"/>
        </w:rPr>
        <w:t xml:space="preserve"> </w:t>
      </w:r>
      <w:r w:rsidRPr="00F31E5E">
        <w:rPr>
          <w:vanish/>
          <w:sz w:val="12"/>
        </w:rPr>
        <w:t>or</w:t>
      </w:r>
      <w:r w:rsidRPr="00F31E5E">
        <w:rPr>
          <w:sz w:val="12"/>
        </w:rPr>
        <w:t xml:space="preserve"> </w:t>
      </w:r>
      <w:r w:rsidRPr="00F31E5E">
        <w:rPr>
          <w:vanish/>
          <w:sz w:val="12"/>
        </w:rPr>
        <w:t>small</w:t>
      </w:r>
      <w:r w:rsidRPr="00F31E5E">
        <w:rPr>
          <w:sz w:val="12"/>
        </w:rPr>
        <w:t xml:space="preserve"> </w:t>
      </w:r>
      <w:r w:rsidRPr="00F31E5E">
        <w:rPr>
          <w:vanish/>
          <w:sz w:val="12"/>
        </w:rPr>
        <w:t>instruments</w:t>
      </w:r>
      <w:r w:rsidRPr="00F31E5E">
        <w:rPr>
          <w:sz w:val="12"/>
        </w:rPr>
        <w:t xml:space="preserve"> </w:t>
      </w:r>
      <w:r w:rsidRPr="00F31E5E">
        <w:rPr>
          <w:vanish/>
          <w:sz w:val="12"/>
        </w:rPr>
        <w:t>(including</w:t>
      </w:r>
      <w:r w:rsidRPr="00F31E5E">
        <w:rPr>
          <w:sz w:val="12"/>
        </w:rPr>
        <w:t xml:space="preserve"> </w:t>
      </w:r>
      <w:r w:rsidRPr="00F31E5E">
        <w:rPr>
          <w:vanish/>
          <w:sz w:val="12"/>
        </w:rPr>
        <w:t>robotic</w:t>
      </w:r>
      <w:r w:rsidRPr="00F31E5E">
        <w:rPr>
          <w:sz w:val="12"/>
        </w:rPr>
        <w:t xml:space="preserve"> </w:t>
      </w:r>
      <w:r w:rsidRPr="00F31E5E">
        <w:rPr>
          <w:vanish/>
          <w:sz w:val="12"/>
        </w:rPr>
        <w:t>surgery),</w:t>
      </w:r>
      <w:r w:rsidRPr="00F31E5E">
        <w:rPr>
          <w:sz w:val="12"/>
        </w:rPr>
        <w:t xml:space="preserve"> </w:t>
      </w:r>
      <w:r w:rsidRPr="00F31E5E">
        <w:rPr>
          <w:vanish/>
          <w:sz w:val="12"/>
        </w:rPr>
        <w:t>as</w:t>
      </w:r>
      <w:r w:rsidRPr="00F31E5E">
        <w:rPr>
          <w:sz w:val="12"/>
        </w:rPr>
        <w:t xml:space="preserve"> </w:t>
      </w:r>
      <w:r w:rsidRPr="00F31E5E">
        <w:rPr>
          <w:vanish/>
          <w:sz w:val="12"/>
        </w:rPr>
        <w:t>well</w:t>
      </w:r>
      <w:r w:rsidRPr="00F31E5E">
        <w:rPr>
          <w:sz w:val="12"/>
        </w:rPr>
        <w:t xml:space="preserve"> </w:t>
      </w:r>
      <w:r w:rsidRPr="00F31E5E">
        <w:rPr>
          <w:vanish/>
          <w:sz w:val="12"/>
        </w:rPr>
        <w:t>as</w:t>
      </w:r>
      <w:r w:rsidRPr="00F31E5E">
        <w:rPr>
          <w:sz w:val="12"/>
        </w:rPr>
        <w:t xml:space="preserve"> </w:t>
      </w:r>
      <w:r w:rsidRPr="00F31E5E">
        <w:rPr>
          <w:vanish/>
          <w:sz w:val="12"/>
        </w:rPr>
        <w:t>any</w:t>
      </w:r>
      <w:r w:rsidRPr="00F31E5E">
        <w:rPr>
          <w:sz w:val="12"/>
        </w:rPr>
        <w:t xml:space="preserve"> </w:t>
      </w:r>
      <w:r w:rsidRPr="00F31E5E">
        <w:rPr>
          <w:vanish/>
          <w:sz w:val="12"/>
        </w:rPr>
        <w:t>technique</w:t>
      </w:r>
      <w:r w:rsidRPr="00F31E5E">
        <w:rPr>
          <w:sz w:val="12"/>
        </w:rPr>
        <w:t xml:space="preserve"> </w:t>
      </w:r>
      <w:r w:rsidRPr="00F31E5E">
        <w:rPr>
          <w:vanish/>
          <w:sz w:val="12"/>
        </w:rPr>
        <w:t>that</w:t>
      </w:r>
      <w:r w:rsidRPr="00F31E5E">
        <w:rPr>
          <w:sz w:val="12"/>
        </w:rPr>
        <w:t xml:space="preserve"> </w:t>
      </w:r>
      <w:r w:rsidRPr="00F31E5E">
        <w:rPr>
          <w:vanish/>
          <w:sz w:val="12"/>
        </w:rPr>
        <w:t>improves</w:t>
      </w:r>
      <w:r w:rsidRPr="00F31E5E">
        <w:rPr>
          <w:sz w:val="12"/>
        </w:rPr>
        <w:t xml:space="preserve"> </w:t>
      </w:r>
      <w:r w:rsidRPr="00F31E5E">
        <w:rPr>
          <w:vanish/>
          <w:sz w:val="12"/>
        </w:rPr>
        <w:t>surgery-related</w:t>
      </w:r>
      <w:r w:rsidRPr="00F31E5E">
        <w:rPr>
          <w:sz w:val="12"/>
        </w:rPr>
        <w:t xml:space="preserve"> </w:t>
      </w:r>
      <w:r w:rsidRPr="00F31E5E">
        <w:rPr>
          <w:vanish/>
          <w:sz w:val="12"/>
        </w:rPr>
        <w:t>processes</w:t>
      </w:r>
      <w:r w:rsidRPr="00F31E5E">
        <w:rPr>
          <w:sz w:val="12"/>
        </w:rPr>
        <w:t xml:space="preserve"> </w:t>
      </w:r>
      <w:r w:rsidRPr="00F31E5E">
        <w:rPr>
          <w:vanish/>
          <w:sz w:val="12"/>
        </w:rPr>
        <w:t>outside</w:t>
      </w:r>
      <w:r w:rsidRPr="00F31E5E">
        <w:rPr>
          <w:sz w:val="12"/>
        </w:rPr>
        <w:t xml:space="preserve"> </w:t>
      </w:r>
      <w:r w:rsidRPr="00F31E5E">
        <w:rPr>
          <w:vanish/>
          <w:sz w:val="12"/>
        </w:rPr>
        <w:t>the</w:t>
      </w:r>
      <w:r w:rsidRPr="00F31E5E">
        <w:rPr>
          <w:sz w:val="12"/>
        </w:rPr>
        <w:t xml:space="preserve"> </w:t>
      </w:r>
      <w:r w:rsidRPr="00F31E5E">
        <w:rPr>
          <w:vanish/>
          <w:sz w:val="12"/>
        </w:rPr>
        <w:t>operating</w:t>
      </w:r>
      <w:r w:rsidRPr="00F31E5E">
        <w:rPr>
          <w:sz w:val="12"/>
        </w:rPr>
        <w:t xml:space="preserve"> </w:t>
      </w:r>
      <w:r w:rsidRPr="00F31E5E">
        <w:rPr>
          <w:vanish/>
          <w:sz w:val="12"/>
        </w:rPr>
        <w:t>room.</w:t>
      </w:r>
      <w:r w:rsidRPr="00F31E5E">
        <w:rPr>
          <w:sz w:val="12"/>
        </w:rPr>
        <w:t xml:space="preserve"> </w:t>
      </w:r>
      <w:r w:rsidRPr="00F31E5E">
        <w:rPr>
          <w:vanish/>
          <w:sz w:val="12"/>
        </w:rPr>
        <w:t>Example:</w:t>
      </w:r>
      <w:r w:rsidRPr="00F31E5E">
        <w:rPr>
          <w:sz w:val="12"/>
        </w:rPr>
        <w:t xml:space="preserve"> </w:t>
      </w:r>
      <w:r w:rsidRPr="00F31E5E">
        <w:rPr>
          <w:vanish/>
          <w:sz w:val="12"/>
        </w:rPr>
        <w:t>Suspended</w:t>
      </w:r>
      <w:r w:rsidRPr="00F31E5E">
        <w:rPr>
          <w:sz w:val="12"/>
        </w:rPr>
        <w:t xml:space="preserve"> </w:t>
      </w:r>
      <w:r w:rsidRPr="00F31E5E">
        <w:rPr>
          <w:vanish/>
          <w:sz w:val="12"/>
        </w:rPr>
        <w:t>animation</w:t>
      </w:r>
      <w:r w:rsidRPr="00F31E5E">
        <w:rPr>
          <w:sz w:val="12"/>
        </w:rPr>
        <w:t xml:space="preserve"> </w:t>
      </w:r>
      <w:r w:rsidRPr="00F31E5E">
        <w:rPr>
          <w:vanish/>
          <w:sz w:val="12"/>
        </w:rPr>
        <w:t>for</w:t>
      </w:r>
      <w:r w:rsidRPr="00F31E5E">
        <w:rPr>
          <w:sz w:val="12"/>
        </w:rPr>
        <w:t xml:space="preserve"> </w:t>
      </w:r>
      <w:r w:rsidRPr="00F31E5E">
        <w:rPr>
          <w:vanish/>
          <w:sz w:val="12"/>
        </w:rPr>
        <w:t>severe-trauma</w:t>
      </w:r>
      <w:r w:rsidRPr="00F31E5E">
        <w:rPr>
          <w:sz w:val="12"/>
        </w:rPr>
        <w:t xml:space="preserve"> </w:t>
      </w:r>
      <w:r w:rsidRPr="00F31E5E">
        <w:rPr>
          <w:vanish/>
          <w:sz w:val="12"/>
        </w:rPr>
        <w:t>patients</w:t>
      </w:r>
      <w:r w:rsidRPr="00F31E5E">
        <w:rPr>
          <w:sz w:val="12"/>
        </w:rPr>
        <w:t xml:space="preserve"> </w:t>
      </w:r>
      <w:r w:rsidRPr="00F31E5E">
        <w:rPr>
          <w:vanish/>
          <w:sz w:val="12"/>
        </w:rPr>
        <w:t>After</w:t>
      </w:r>
      <w:r w:rsidRPr="00F31E5E">
        <w:rPr>
          <w:sz w:val="12"/>
        </w:rPr>
        <w:t xml:space="preserve"> </w:t>
      </w:r>
      <w:r w:rsidRPr="00F31E5E">
        <w:rPr>
          <w:vanish/>
          <w:sz w:val="12"/>
        </w:rPr>
        <w:t>patients</w:t>
      </w:r>
      <w:r w:rsidRPr="00F31E5E">
        <w:rPr>
          <w:sz w:val="12"/>
        </w:rPr>
        <w:t xml:space="preserve"> </w:t>
      </w:r>
      <w:r w:rsidRPr="00F31E5E">
        <w:rPr>
          <w:vanish/>
          <w:sz w:val="12"/>
        </w:rPr>
        <w:t>suffer</w:t>
      </w:r>
      <w:r w:rsidRPr="00F31E5E">
        <w:rPr>
          <w:sz w:val="12"/>
        </w:rPr>
        <w:t xml:space="preserve"> </w:t>
      </w:r>
      <w:r w:rsidRPr="00F31E5E">
        <w:rPr>
          <w:vanish/>
          <w:sz w:val="12"/>
        </w:rPr>
        <w:t>acute</w:t>
      </w:r>
      <w:r w:rsidRPr="00F31E5E">
        <w:rPr>
          <w:sz w:val="12"/>
        </w:rPr>
        <w:t xml:space="preserve"> </w:t>
      </w:r>
      <w:r w:rsidRPr="00F31E5E">
        <w:rPr>
          <w:vanish/>
          <w:sz w:val="12"/>
        </w:rPr>
        <w:t>trauma</w:t>
      </w:r>
      <w:r w:rsidRPr="00F31E5E">
        <w:rPr>
          <w:sz w:val="12"/>
        </w:rPr>
        <w:t xml:space="preserve"> </w:t>
      </w:r>
      <w:r w:rsidRPr="00F31E5E">
        <w:rPr>
          <w:vanish/>
          <w:sz w:val="12"/>
        </w:rPr>
        <w:t>(such</w:t>
      </w:r>
      <w:r w:rsidRPr="00F31E5E">
        <w:rPr>
          <w:sz w:val="12"/>
        </w:rPr>
        <w:t xml:space="preserve"> </w:t>
      </w:r>
      <w:r w:rsidRPr="00F31E5E">
        <w:rPr>
          <w:vanish/>
          <w:sz w:val="12"/>
        </w:rPr>
        <w:t>as</w:t>
      </w:r>
      <w:r w:rsidRPr="00F31E5E">
        <w:rPr>
          <w:sz w:val="12"/>
        </w:rPr>
        <w:t xml:space="preserve"> </w:t>
      </w:r>
      <w:r w:rsidRPr="00F31E5E">
        <w:rPr>
          <w:vanish/>
          <w:sz w:val="12"/>
        </w:rPr>
        <w:t>an</w:t>
      </w:r>
      <w:r w:rsidRPr="00F31E5E">
        <w:rPr>
          <w:sz w:val="12"/>
        </w:rPr>
        <w:t xml:space="preserve"> </w:t>
      </w:r>
      <w:r w:rsidRPr="00F31E5E">
        <w:rPr>
          <w:vanish/>
          <w:sz w:val="12"/>
        </w:rPr>
        <w:t>accident)</w:t>
      </w:r>
      <w:r w:rsidRPr="00F31E5E">
        <w:rPr>
          <w:sz w:val="12"/>
        </w:rPr>
        <w:t xml:space="preserve"> </w:t>
      </w:r>
      <w:r w:rsidRPr="00F31E5E">
        <w:rPr>
          <w:vanish/>
          <w:sz w:val="12"/>
        </w:rPr>
        <w:t>it</w:t>
      </w:r>
      <w:r w:rsidRPr="00F31E5E">
        <w:rPr>
          <w:sz w:val="12"/>
        </w:rPr>
        <w:t xml:space="preserve"> </w:t>
      </w:r>
      <w:r w:rsidRPr="00F31E5E">
        <w:rPr>
          <w:vanish/>
          <w:sz w:val="12"/>
        </w:rPr>
        <w:t>may</w:t>
      </w:r>
      <w:r w:rsidRPr="00F31E5E">
        <w:rPr>
          <w:sz w:val="12"/>
        </w:rPr>
        <w:t xml:space="preserve"> </w:t>
      </w:r>
      <w:r w:rsidRPr="00F31E5E">
        <w:rPr>
          <w:vanish/>
          <w:sz w:val="12"/>
        </w:rPr>
        <w:t>take</w:t>
      </w:r>
      <w:r w:rsidRPr="00F31E5E">
        <w:rPr>
          <w:sz w:val="12"/>
        </w:rPr>
        <w:t xml:space="preserve"> </w:t>
      </w:r>
      <w:r w:rsidRPr="00F31E5E">
        <w:rPr>
          <w:vanish/>
          <w:sz w:val="12"/>
        </w:rPr>
        <w:t>time</w:t>
      </w:r>
      <w:r w:rsidRPr="00F31E5E">
        <w:rPr>
          <w:sz w:val="12"/>
        </w:rPr>
        <w:t xml:space="preserve"> </w:t>
      </w:r>
      <w:r w:rsidRPr="00F31E5E">
        <w:rPr>
          <w:vanish/>
          <w:sz w:val="12"/>
        </w:rPr>
        <w:t>to</w:t>
      </w:r>
      <w:r w:rsidRPr="00F31E5E">
        <w:rPr>
          <w:sz w:val="12"/>
        </w:rPr>
        <w:t xml:space="preserve"> </w:t>
      </w:r>
      <w:r w:rsidRPr="00F31E5E">
        <w:rPr>
          <w:vanish/>
          <w:sz w:val="12"/>
        </w:rPr>
        <w:t>get</w:t>
      </w:r>
      <w:r w:rsidRPr="00F31E5E">
        <w:rPr>
          <w:sz w:val="12"/>
        </w:rPr>
        <w:t xml:space="preserve"> </w:t>
      </w:r>
      <w:r w:rsidRPr="00F31E5E">
        <w:rPr>
          <w:vanish/>
          <w:sz w:val="12"/>
        </w:rPr>
        <w:t>them</w:t>
      </w:r>
      <w:r w:rsidRPr="00F31E5E">
        <w:rPr>
          <w:sz w:val="12"/>
        </w:rPr>
        <w:t xml:space="preserve"> </w:t>
      </w:r>
      <w:r w:rsidRPr="00F31E5E">
        <w:rPr>
          <w:vanish/>
          <w:sz w:val="12"/>
        </w:rPr>
        <w:t>to</w:t>
      </w:r>
      <w:r w:rsidRPr="00F31E5E">
        <w:rPr>
          <w:sz w:val="12"/>
        </w:rPr>
        <w:t xml:space="preserve"> </w:t>
      </w:r>
      <w:r w:rsidRPr="00F31E5E">
        <w:rPr>
          <w:vanish/>
          <w:sz w:val="12"/>
        </w:rPr>
        <w:t>hospitals</w:t>
      </w:r>
      <w:r w:rsidRPr="00F31E5E">
        <w:rPr>
          <w:sz w:val="12"/>
        </w:rPr>
        <w:t xml:space="preserve"> </w:t>
      </w:r>
      <w:r w:rsidRPr="00F31E5E">
        <w:rPr>
          <w:vanish/>
          <w:sz w:val="12"/>
        </w:rPr>
        <w:t>for</w:t>
      </w:r>
      <w:r w:rsidRPr="00F31E5E">
        <w:rPr>
          <w:sz w:val="12"/>
        </w:rPr>
        <w:t xml:space="preserve"> </w:t>
      </w:r>
      <w:r w:rsidRPr="00F31E5E">
        <w:rPr>
          <w:vanish/>
          <w:sz w:val="12"/>
        </w:rPr>
        <w:t>surgery.</w:t>
      </w:r>
      <w:r w:rsidRPr="00F31E5E">
        <w:rPr>
          <w:sz w:val="12"/>
        </w:rPr>
        <w:t xml:space="preserve"> </w:t>
      </w:r>
      <w:r w:rsidRPr="00F31E5E">
        <w:rPr>
          <w:vanish/>
          <w:sz w:val="12"/>
        </w:rPr>
        <w:t>That</w:t>
      </w:r>
      <w:r w:rsidRPr="00F31E5E">
        <w:rPr>
          <w:sz w:val="12"/>
        </w:rPr>
        <w:t xml:space="preserve"> </w:t>
      </w:r>
      <w:r w:rsidRPr="00F31E5E">
        <w:rPr>
          <w:vanish/>
          <w:sz w:val="12"/>
        </w:rPr>
        <w:t>significantly</w:t>
      </w:r>
      <w:r w:rsidRPr="00F31E5E">
        <w:rPr>
          <w:sz w:val="12"/>
        </w:rPr>
        <w:t xml:space="preserve"> </w:t>
      </w:r>
      <w:r w:rsidRPr="00F31E5E">
        <w:rPr>
          <w:vanish/>
          <w:sz w:val="12"/>
        </w:rPr>
        <w:t>decreases</w:t>
      </w:r>
      <w:r w:rsidRPr="00F31E5E">
        <w:rPr>
          <w:sz w:val="12"/>
        </w:rPr>
        <w:t xml:space="preserve"> </w:t>
      </w:r>
      <w:r w:rsidRPr="00F31E5E">
        <w:rPr>
          <w:vanish/>
          <w:sz w:val="12"/>
        </w:rPr>
        <w:t>their</w:t>
      </w:r>
      <w:r w:rsidRPr="00F31E5E">
        <w:rPr>
          <w:sz w:val="12"/>
        </w:rPr>
        <w:t xml:space="preserve"> </w:t>
      </w:r>
      <w:r w:rsidRPr="00F31E5E">
        <w:rPr>
          <w:vanish/>
          <w:sz w:val="12"/>
        </w:rPr>
        <w:t>chances</w:t>
      </w:r>
      <w:r w:rsidRPr="00F31E5E">
        <w:rPr>
          <w:sz w:val="12"/>
        </w:rPr>
        <w:t xml:space="preserve"> </w:t>
      </w:r>
      <w:r w:rsidRPr="00F31E5E">
        <w:rPr>
          <w:vanish/>
          <w:sz w:val="12"/>
        </w:rPr>
        <w:t>of</w:t>
      </w:r>
      <w:r w:rsidRPr="00F31E5E">
        <w:rPr>
          <w:sz w:val="12"/>
        </w:rPr>
        <w:t xml:space="preserve"> </w:t>
      </w:r>
      <w:r w:rsidRPr="00F31E5E">
        <w:rPr>
          <w:vanish/>
          <w:sz w:val="12"/>
        </w:rPr>
        <w:t>survival.</w:t>
      </w:r>
      <w:r w:rsidRPr="00F31E5E">
        <w:rPr>
          <w:sz w:val="12"/>
        </w:rPr>
        <w:t xml:space="preserve"> </w:t>
      </w:r>
      <w:r w:rsidRPr="00F31E5E">
        <w:rPr>
          <w:vanish/>
          <w:sz w:val="12"/>
        </w:rPr>
        <w:t>Suspended</w:t>
      </w:r>
      <w:r w:rsidRPr="00F31E5E">
        <w:rPr>
          <w:sz w:val="12"/>
        </w:rPr>
        <w:t xml:space="preserve"> </w:t>
      </w:r>
      <w:r w:rsidRPr="00F31E5E">
        <w:rPr>
          <w:vanish/>
          <w:sz w:val="12"/>
        </w:rPr>
        <w:t>animation</w:t>
      </w:r>
      <w:r w:rsidRPr="00F31E5E">
        <w:rPr>
          <w:sz w:val="12"/>
        </w:rPr>
        <w:t xml:space="preserve"> </w:t>
      </w:r>
      <w:r w:rsidRPr="00F31E5E">
        <w:rPr>
          <w:vanish/>
          <w:sz w:val="12"/>
        </w:rPr>
        <w:t>for</w:t>
      </w:r>
      <w:r w:rsidRPr="00F31E5E">
        <w:rPr>
          <w:sz w:val="12"/>
        </w:rPr>
        <w:t xml:space="preserve"> </w:t>
      </w:r>
      <w:r w:rsidRPr="00F31E5E">
        <w:rPr>
          <w:vanish/>
          <w:sz w:val="12"/>
        </w:rPr>
        <w:t>severe-trauma</w:t>
      </w:r>
      <w:r w:rsidRPr="00F31E5E">
        <w:rPr>
          <w:sz w:val="12"/>
        </w:rPr>
        <w:t xml:space="preserve"> </w:t>
      </w:r>
      <w:r w:rsidRPr="00F31E5E">
        <w:rPr>
          <w:vanish/>
          <w:sz w:val="12"/>
        </w:rPr>
        <w:t>patients</w:t>
      </w:r>
      <w:r w:rsidRPr="00F31E5E">
        <w:rPr>
          <w:sz w:val="12"/>
        </w:rPr>
        <w:t xml:space="preserve"> </w:t>
      </w:r>
      <w:r w:rsidRPr="00F31E5E">
        <w:rPr>
          <w:vanish/>
          <w:sz w:val="12"/>
        </w:rPr>
        <w:t>would</w:t>
      </w:r>
      <w:r w:rsidRPr="00F31E5E">
        <w:rPr>
          <w:sz w:val="12"/>
        </w:rPr>
        <w:t xml:space="preserve"> </w:t>
      </w:r>
      <w:r w:rsidRPr="00F31E5E">
        <w:rPr>
          <w:vanish/>
          <w:sz w:val="12"/>
        </w:rPr>
        <w:t>involve,</w:t>
      </w:r>
      <w:r w:rsidRPr="00F31E5E">
        <w:rPr>
          <w:sz w:val="12"/>
        </w:rPr>
        <w:t xml:space="preserve"> </w:t>
      </w:r>
      <w:r w:rsidRPr="00F31E5E">
        <w:rPr>
          <w:vanish/>
          <w:sz w:val="12"/>
        </w:rPr>
        <w:t>for</w:t>
      </w:r>
      <w:r w:rsidRPr="00F31E5E">
        <w:rPr>
          <w:sz w:val="12"/>
        </w:rPr>
        <w:t xml:space="preserve"> </w:t>
      </w:r>
      <w:r w:rsidRPr="00F31E5E">
        <w:rPr>
          <w:vanish/>
          <w:sz w:val="12"/>
        </w:rPr>
        <w:t>example,</w:t>
      </w:r>
      <w:r w:rsidRPr="00F31E5E">
        <w:rPr>
          <w:sz w:val="12"/>
        </w:rPr>
        <w:t xml:space="preserve"> </w:t>
      </w:r>
      <w:r w:rsidRPr="00F31E5E">
        <w:rPr>
          <w:vanish/>
          <w:sz w:val="12"/>
        </w:rPr>
        <w:t>injecting</w:t>
      </w:r>
      <w:r w:rsidRPr="00F31E5E">
        <w:rPr>
          <w:sz w:val="12"/>
        </w:rPr>
        <w:t xml:space="preserve"> </w:t>
      </w:r>
      <w:r w:rsidRPr="00F31E5E">
        <w:rPr>
          <w:vanish/>
          <w:sz w:val="12"/>
        </w:rPr>
        <w:t>a</w:t>
      </w:r>
      <w:r w:rsidRPr="00F31E5E">
        <w:rPr>
          <w:sz w:val="12"/>
        </w:rPr>
        <w:t xml:space="preserve"> </w:t>
      </w:r>
      <w:r w:rsidRPr="00F31E5E">
        <w:rPr>
          <w:vanish/>
          <w:sz w:val="12"/>
        </w:rPr>
        <w:t>cold</w:t>
      </w:r>
      <w:r w:rsidRPr="00F31E5E">
        <w:rPr>
          <w:sz w:val="12"/>
        </w:rPr>
        <w:t xml:space="preserve"> </w:t>
      </w:r>
      <w:r w:rsidRPr="00F31E5E">
        <w:rPr>
          <w:vanish/>
          <w:sz w:val="12"/>
        </w:rPr>
        <w:t>saline</w:t>
      </w:r>
      <w:r w:rsidRPr="00F31E5E">
        <w:rPr>
          <w:sz w:val="12"/>
        </w:rPr>
        <w:t xml:space="preserve"> </w:t>
      </w:r>
      <w:r w:rsidRPr="00F31E5E">
        <w:rPr>
          <w:vanish/>
          <w:sz w:val="12"/>
        </w:rPr>
        <w:t>solution</w:t>
      </w:r>
      <w:r w:rsidRPr="00F31E5E">
        <w:rPr>
          <w:sz w:val="12"/>
        </w:rPr>
        <w:t xml:space="preserve"> </w:t>
      </w:r>
      <w:r w:rsidRPr="00F31E5E">
        <w:rPr>
          <w:vanish/>
          <w:sz w:val="12"/>
        </w:rPr>
        <w:t>into</w:t>
      </w:r>
      <w:r w:rsidRPr="00F31E5E">
        <w:rPr>
          <w:sz w:val="12"/>
        </w:rPr>
        <w:t xml:space="preserve"> </w:t>
      </w:r>
      <w:r w:rsidRPr="00F31E5E">
        <w:rPr>
          <w:vanish/>
          <w:sz w:val="12"/>
        </w:rPr>
        <w:t>them</w:t>
      </w:r>
      <w:r w:rsidRPr="00F31E5E">
        <w:rPr>
          <w:sz w:val="12"/>
        </w:rPr>
        <w:t xml:space="preserve"> </w:t>
      </w:r>
      <w:r w:rsidRPr="00F31E5E">
        <w:rPr>
          <w:vanish/>
          <w:sz w:val="12"/>
        </w:rPr>
        <w:t>on</w:t>
      </w:r>
      <w:r w:rsidRPr="00F31E5E">
        <w:rPr>
          <w:sz w:val="12"/>
        </w:rPr>
        <w:t xml:space="preserve"> </w:t>
      </w:r>
      <w:r w:rsidRPr="00F31E5E">
        <w:rPr>
          <w:vanish/>
          <w:sz w:val="12"/>
        </w:rPr>
        <w:t>first</w:t>
      </w:r>
      <w:r w:rsidRPr="00F31E5E">
        <w:rPr>
          <w:sz w:val="12"/>
        </w:rPr>
        <w:t xml:space="preserve"> </w:t>
      </w:r>
      <w:r w:rsidRPr="00F31E5E">
        <w:rPr>
          <w:vanish/>
          <w:sz w:val="12"/>
        </w:rPr>
        <w:t>contact</w:t>
      </w:r>
      <w:r w:rsidRPr="00F31E5E">
        <w:rPr>
          <w:sz w:val="12"/>
        </w:rPr>
        <w:t xml:space="preserve"> </w:t>
      </w:r>
      <w:r w:rsidRPr="00F31E5E">
        <w:rPr>
          <w:vanish/>
          <w:sz w:val="12"/>
        </w:rPr>
        <w:t>to</w:t>
      </w:r>
      <w:r w:rsidRPr="00F31E5E">
        <w:rPr>
          <w:sz w:val="12"/>
        </w:rPr>
        <w:t xml:space="preserve"> </w:t>
      </w:r>
      <w:r w:rsidRPr="00F31E5E">
        <w:rPr>
          <w:vanish/>
          <w:sz w:val="12"/>
        </w:rPr>
        <w:t>cool</w:t>
      </w:r>
      <w:r w:rsidRPr="00F31E5E">
        <w:rPr>
          <w:sz w:val="12"/>
        </w:rPr>
        <w:t xml:space="preserve"> </w:t>
      </w:r>
      <w:r w:rsidRPr="00F31E5E">
        <w:rPr>
          <w:vanish/>
          <w:sz w:val="12"/>
        </w:rPr>
        <w:t>the</w:t>
      </w:r>
      <w:r w:rsidRPr="00F31E5E">
        <w:rPr>
          <w:sz w:val="12"/>
        </w:rPr>
        <w:t xml:space="preserve"> </w:t>
      </w:r>
      <w:r w:rsidRPr="00F31E5E">
        <w:rPr>
          <w:vanish/>
          <w:sz w:val="12"/>
        </w:rPr>
        <w:t>body</w:t>
      </w:r>
      <w:r w:rsidRPr="00F31E5E">
        <w:rPr>
          <w:sz w:val="12"/>
        </w:rPr>
        <w:t xml:space="preserve"> </w:t>
      </w:r>
      <w:r w:rsidRPr="00F31E5E">
        <w:rPr>
          <w:vanish/>
          <w:sz w:val="12"/>
        </w:rPr>
        <w:t>to</w:t>
      </w:r>
      <w:r w:rsidRPr="00F31E5E">
        <w:rPr>
          <w:sz w:val="12"/>
        </w:rPr>
        <w:t xml:space="preserve"> </w:t>
      </w:r>
      <w:r w:rsidRPr="00F31E5E">
        <w:rPr>
          <w:vanish/>
          <w:sz w:val="12"/>
        </w:rPr>
        <w:t>10–15ºC</w:t>
      </w:r>
      <w:r w:rsidRPr="00F31E5E">
        <w:rPr>
          <w:sz w:val="12"/>
        </w:rPr>
        <w:t xml:space="preserve"> </w:t>
      </w:r>
      <w:r w:rsidRPr="00F31E5E">
        <w:rPr>
          <w:vanish/>
          <w:sz w:val="12"/>
        </w:rPr>
        <w:t>and</w:t>
      </w:r>
      <w:r w:rsidRPr="00F31E5E">
        <w:rPr>
          <w:sz w:val="12"/>
        </w:rPr>
        <w:t xml:space="preserve"> </w:t>
      </w:r>
      <w:r w:rsidRPr="00F31E5E">
        <w:rPr>
          <w:vanish/>
          <w:sz w:val="12"/>
        </w:rPr>
        <w:t>stop</w:t>
      </w:r>
      <w:r w:rsidRPr="00F31E5E">
        <w:rPr>
          <w:sz w:val="12"/>
        </w:rPr>
        <w:t xml:space="preserve"> </w:t>
      </w:r>
      <w:r w:rsidRPr="00F31E5E">
        <w:rPr>
          <w:vanish/>
          <w:sz w:val="12"/>
        </w:rPr>
        <w:t>its</w:t>
      </w:r>
      <w:r w:rsidRPr="00F31E5E">
        <w:rPr>
          <w:sz w:val="12"/>
        </w:rPr>
        <w:t xml:space="preserve"> </w:t>
      </w:r>
      <w:r w:rsidRPr="00F31E5E">
        <w:rPr>
          <w:vanish/>
          <w:sz w:val="12"/>
        </w:rPr>
        <w:t>normal</w:t>
      </w:r>
      <w:r w:rsidRPr="00F31E5E">
        <w:rPr>
          <w:sz w:val="12"/>
        </w:rPr>
        <w:t xml:space="preserve"> </w:t>
      </w:r>
      <w:r w:rsidRPr="00F31E5E">
        <w:rPr>
          <w:vanish/>
          <w:sz w:val="12"/>
        </w:rPr>
        <w:t>functions.</w:t>
      </w:r>
      <w:r w:rsidRPr="00F31E5E">
        <w:rPr>
          <w:sz w:val="12"/>
        </w:rPr>
        <w:t xml:space="preserve"> </w:t>
      </w:r>
      <w:r w:rsidRPr="00F31E5E">
        <w:rPr>
          <w:vanish/>
          <w:sz w:val="12"/>
        </w:rPr>
        <w:t>This</w:t>
      </w:r>
      <w:r w:rsidRPr="00F31E5E">
        <w:rPr>
          <w:sz w:val="12"/>
        </w:rPr>
        <w:t xml:space="preserve"> </w:t>
      </w:r>
      <w:r w:rsidRPr="00F31E5E">
        <w:rPr>
          <w:vanish/>
          <w:sz w:val="12"/>
        </w:rPr>
        <w:t>would</w:t>
      </w:r>
      <w:r w:rsidRPr="00F31E5E">
        <w:rPr>
          <w:sz w:val="12"/>
        </w:rPr>
        <w:t xml:space="preserve"> </w:t>
      </w:r>
      <w:r w:rsidRPr="00F31E5E">
        <w:rPr>
          <w:vanish/>
          <w:sz w:val="12"/>
        </w:rPr>
        <w:t>give</w:t>
      </w:r>
      <w:r w:rsidRPr="00F31E5E">
        <w:rPr>
          <w:sz w:val="12"/>
        </w:rPr>
        <w:t xml:space="preserve"> </w:t>
      </w:r>
      <w:r w:rsidRPr="00F31E5E">
        <w:rPr>
          <w:vanish/>
          <w:sz w:val="12"/>
        </w:rPr>
        <w:t>the</w:t>
      </w:r>
      <w:r w:rsidRPr="00F31E5E">
        <w:rPr>
          <w:sz w:val="12"/>
        </w:rPr>
        <w:t xml:space="preserve"> </w:t>
      </w:r>
      <w:r w:rsidRPr="00F31E5E">
        <w:rPr>
          <w:vanish/>
          <w:sz w:val="12"/>
        </w:rPr>
        <w:t>surgeon</w:t>
      </w:r>
      <w:r w:rsidRPr="00F31E5E">
        <w:rPr>
          <w:sz w:val="12"/>
        </w:rPr>
        <w:t xml:space="preserve"> </w:t>
      </w:r>
      <w:r w:rsidRPr="00F31E5E">
        <w:rPr>
          <w:vanish/>
          <w:sz w:val="12"/>
        </w:rPr>
        <w:t>time</w:t>
      </w:r>
      <w:r w:rsidRPr="00F31E5E">
        <w:rPr>
          <w:sz w:val="12"/>
        </w:rPr>
        <w:t xml:space="preserve"> </w:t>
      </w:r>
      <w:r w:rsidRPr="00F31E5E">
        <w:rPr>
          <w:vanish/>
          <w:sz w:val="12"/>
        </w:rPr>
        <w:t>to</w:t>
      </w:r>
      <w:r w:rsidRPr="00F31E5E">
        <w:rPr>
          <w:sz w:val="12"/>
        </w:rPr>
        <w:t xml:space="preserve"> </w:t>
      </w:r>
      <w:r w:rsidRPr="00F31E5E">
        <w:rPr>
          <w:vanish/>
          <w:sz w:val="12"/>
        </w:rPr>
        <w:t>operate</w:t>
      </w:r>
      <w:r w:rsidRPr="00F31E5E">
        <w:rPr>
          <w:sz w:val="12"/>
        </w:rPr>
        <w:t xml:space="preserve"> </w:t>
      </w:r>
      <w:r w:rsidRPr="00F31E5E">
        <w:rPr>
          <w:vanish/>
          <w:sz w:val="12"/>
        </w:rPr>
        <w:t>before</w:t>
      </w:r>
      <w:r w:rsidRPr="00F31E5E">
        <w:rPr>
          <w:sz w:val="12"/>
        </w:rPr>
        <w:t xml:space="preserve"> </w:t>
      </w:r>
      <w:r w:rsidRPr="00F31E5E">
        <w:rPr>
          <w:vanish/>
          <w:sz w:val="12"/>
        </w:rPr>
        <w:t>resuscitating</w:t>
      </w:r>
      <w:r w:rsidRPr="00F31E5E">
        <w:rPr>
          <w:sz w:val="12"/>
        </w:rPr>
        <w:t xml:space="preserve"> </w:t>
      </w:r>
      <w:r w:rsidRPr="00F31E5E">
        <w:rPr>
          <w:vanish/>
          <w:sz w:val="12"/>
        </w:rPr>
        <w:t>the</w:t>
      </w:r>
      <w:r w:rsidRPr="00F31E5E">
        <w:rPr>
          <w:sz w:val="12"/>
        </w:rPr>
        <w:t xml:space="preserve"> </w:t>
      </w:r>
      <w:r w:rsidRPr="00F31E5E">
        <w:rPr>
          <w:vanish/>
          <w:sz w:val="12"/>
        </w:rPr>
        <w:t>patient.</w:t>
      </w:r>
      <w:r w:rsidRPr="00F31E5E">
        <w:rPr>
          <w:sz w:val="12"/>
        </w:rPr>
        <w:t xml:space="preserve"> </w:t>
      </w:r>
      <w:r w:rsidRPr="00F31E5E">
        <w:rPr>
          <w:vanish/>
          <w:sz w:val="12"/>
        </w:rPr>
        <w:t>Connected</w:t>
      </w:r>
      <w:r w:rsidRPr="00F31E5E">
        <w:rPr>
          <w:sz w:val="12"/>
        </w:rPr>
        <w:t xml:space="preserve"> </w:t>
      </w:r>
      <w:r w:rsidRPr="00F31E5E">
        <w:rPr>
          <w:vanish/>
          <w:sz w:val="12"/>
        </w:rPr>
        <w:t>and</w:t>
      </w:r>
      <w:r w:rsidRPr="00F31E5E">
        <w:rPr>
          <w:sz w:val="12"/>
        </w:rPr>
        <w:t xml:space="preserve"> </w:t>
      </w:r>
      <w:r w:rsidRPr="00F31E5E">
        <w:rPr>
          <w:vanish/>
          <w:sz w:val="12"/>
        </w:rPr>
        <w:t>cognitive</w:t>
      </w:r>
      <w:r w:rsidRPr="00F31E5E">
        <w:rPr>
          <w:sz w:val="12"/>
        </w:rPr>
        <w:t xml:space="preserve"> </w:t>
      </w:r>
      <w:r w:rsidRPr="00F31E5E">
        <w:rPr>
          <w:vanish/>
          <w:sz w:val="12"/>
        </w:rPr>
        <w:t>devices</w:t>
      </w:r>
      <w:r w:rsidRPr="00F31E5E">
        <w:rPr>
          <w:sz w:val="12"/>
        </w:rPr>
        <w:t xml:space="preserve"> </w:t>
      </w:r>
      <w:r w:rsidRPr="00F31E5E">
        <w:rPr>
          <w:vanish/>
          <w:sz w:val="12"/>
        </w:rPr>
        <w:t>Portable,</w:t>
      </w:r>
      <w:r w:rsidRPr="00F31E5E">
        <w:rPr>
          <w:sz w:val="12"/>
        </w:rPr>
        <w:t xml:space="preserve"> </w:t>
      </w:r>
      <w:r w:rsidRPr="00F31E5E">
        <w:rPr>
          <w:vanish/>
          <w:sz w:val="12"/>
        </w:rPr>
        <w:t>wearable,</w:t>
      </w:r>
      <w:r w:rsidRPr="00F31E5E">
        <w:rPr>
          <w:sz w:val="12"/>
        </w:rPr>
        <w:t xml:space="preserve"> </w:t>
      </w:r>
      <w:r w:rsidRPr="00F31E5E">
        <w:rPr>
          <w:vanish/>
          <w:sz w:val="12"/>
        </w:rPr>
        <w:t>ingestible,</w:t>
      </w:r>
      <w:r w:rsidRPr="00F31E5E">
        <w:rPr>
          <w:sz w:val="12"/>
        </w:rPr>
        <w:t xml:space="preserve"> </w:t>
      </w:r>
      <w:r w:rsidRPr="00F31E5E">
        <w:rPr>
          <w:vanish/>
          <w:sz w:val="12"/>
        </w:rPr>
        <w:t>or</w:t>
      </w:r>
      <w:r w:rsidRPr="00F31E5E">
        <w:rPr>
          <w:sz w:val="12"/>
        </w:rPr>
        <w:t xml:space="preserve"> </w:t>
      </w:r>
      <w:r w:rsidRPr="00F31E5E">
        <w:rPr>
          <w:vanish/>
          <w:sz w:val="12"/>
        </w:rPr>
        <w:t>implantable</w:t>
      </w:r>
      <w:r w:rsidRPr="00F31E5E">
        <w:rPr>
          <w:sz w:val="12"/>
        </w:rPr>
        <w:t xml:space="preserve"> </w:t>
      </w:r>
      <w:r w:rsidRPr="00F31E5E">
        <w:rPr>
          <w:vanish/>
          <w:sz w:val="12"/>
        </w:rPr>
        <w:t>devices</w:t>
      </w:r>
      <w:r w:rsidRPr="00F31E5E">
        <w:rPr>
          <w:sz w:val="12"/>
        </w:rPr>
        <w:t xml:space="preserve"> </w:t>
      </w:r>
      <w:r w:rsidRPr="00F31E5E">
        <w:rPr>
          <w:vanish/>
          <w:sz w:val="12"/>
        </w:rPr>
        <w:t>can</w:t>
      </w:r>
      <w:r w:rsidRPr="00F31E5E">
        <w:rPr>
          <w:sz w:val="12"/>
        </w:rPr>
        <w:t xml:space="preserve"> </w:t>
      </w:r>
      <w:r w:rsidRPr="00F31E5E">
        <w:rPr>
          <w:vanish/>
          <w:sz w:val="12"/>
        </w:rPr>
        <w:t>monitor</w:t>
      </w:r>
      <w:r w:rsidRPr="00F31E5E">
        <w:rPr>
          <w:sz w:val="12"/>
        </w:rPr>
        <w:t xml:space="preserve"> </w:t>
      </w:r>
      <w:r w:rsidRPr="00F31E5E">
        <w:rPr>
          <w:vanish/>
          <w:sz w:val="12"/>
        </w:rPr>
        <w:t>health</w:t>
      </w:r>
      <w:r w:rsidRPr="00F31E5E">
        <w:rPr>
          <w:sz w:val="12"/>
        </w:rPr>
        <w:t xml:space="preserve"> </w:t>
      </w:r>
      <w:r w:rsidRPr="00F31E5E">
        <w:rPr>
          <w:vanish/>
          <w:sz w:val="12"/>
        </w:rPr>
        <w:t>and</w:t>
      </w:r>
      <w:r w:rsidRPr="00F31E5E">
        <w:rPr>
          <w:sz w:val="12"/>
        </w:rPr>
        <w:t xml:space="preserve"> </w:t>
      </w:r>
      <w:r w:rsidRPr="00F31E5E">
        <w:rPr>
          <w:vanish/>
          <w:sz w:val="12"/>
        </w:rPr>
        <w:t>fitness</w:t>
      </w:r>
      <w:r w:rsidRPr="00F31E5E">
        <w:rPr>
          <w:sz w:val="12"/>
        </w:rPr>
        <w:t xml:space="preserve"> </w:t>
      </w:r>
      <w:r w:rsidRPr="00F31E5E">
        <w:rPr>
          <w:vanish/>
          <w:sz w:val="12"/>
        </w:rPr>
        <w:t>information,</w:t>
      </w:r>
      <w:r w:rsidRPr="00F31E5E">
        <w:rPr>
          <w:sz w:val="12"/>
        </w:rPr>
        <w:t xml:space="preserve"> </w:t>
      </w:r>
      <w:r w:rsidRPr="00F31E5E">
        <w:rPr>
          <w:vanish/>
          <w:sz w:val="12"/>
        </w:rPr>
        <w:t>engage</w:t>
      </w:r>
      <w:r w:rsidRPr="00F31E5E">
        <w:rPr>
          <w:sz w:val="12"/>
        </w:rPr>
        <w:t xml:space="preserve"> </w:t>
      </w:r>
      <w:r w:rsidRPr="00F31E5E">
        <w:rPr>
          <w:vanish/>
          <w:sz w:val="12"/>
        </w:rPr>
        <w:t>patients</w:t>
      </w:r>
      <w:r w:rsidRPr="00F31E5E">
        <w:rPr>
          <w:sz w:val="12"/>
        </w:rPr>
        <w:t xml:space="preserve"> </w:t>
      </w:r>
      <w:r w:rsidRPr="00F31E5E">
        <w:rPr>
          <w:vanish/>
          <w:sz w:val="12"/>
        </w:rPr>
        <w:t>and</w:t>
      </w:r>
      <w:r w:rsidRPr="00F31E5E">
        <w:rPr>
          <w:sz w:val="12"/>
        </w:rPr>
        <w:t xml:space="preserve"> </w:t>
      </w:r>
      <w:r w:rsidRPr="00F31E5E">
        <w:rPr>
          <w:vanish/>
          <w:sz w:val="12"/>
        </w:rPr>
        <w:t>their</w:t>
      </w:r>
      <w:r w:rsidRPr="00F31E5E">
        <w:rPr>
          <w:sz w:val="12"/>
        </w:rPr>
        <w:t xml:space="preserve"> </w:t>
      </w:r>
      <w:r w:rsidRPr="00F31E5E">
        <w:rPr>
          <w:vanish/>
          <w:sz w:val="12"/>
        </w:rPr>
        <w:t>communities</w:t>
      </w:r>
      <w:r w:rsidRPr="00F31E5E">
        <w:rPr>
          <w:sz w:val="12"/>
        </w:rPr>
        <w:t xml:space="preserve"> </w:t>
      </w:r>
      <w:r w:rsidRPr="00F31E5E">
        <w:rPr>
          <w:vanish/>
          <w:sz w:val="12"/>
        </w:rPr>
        <w:t>of</w:t>
      </w:r>
      <w:r w:rsidRPr="00F31E5E">
        <w:rPr>
          <w:sz w:val="12"/>
        </w:rPr>
        <w:t xml:space="preserve"> </w:t>
      </w:r>
      <w:r w:rsidRPr="00F31E5E">
        <w:rPr>
          <w:vanish/>
          <w:sz w:val="12"/>
        </w:rPr>
        <w:t>caregivers,</w:t>
      </w:r>
      <w:r w:rsidRPr="00F31E5E">
        <w:rPr>
          <w:sz w:val="12"/>
        </w:rPr>
        <w:t xml:space="preserve"> </w:t>
      </w:r>
      <w:r w:rsidRPr="00F31E5E">
        <w:rPr>
          <w:vanish/>
          <w:sz w:val="12"/>
        </w:rPr>
        <w:t>and</w:t>
      </w:r>
      <w:r w:rsidRPr="00F31E5E">
        <w:rPr>
          <w:sz w:val="12"/>
        </w:rPr>
        <w:t xml:space="preserve"> </w:t>
      </w:r>
      <w:r w:rsidRPr="00F31E5E">
        <w:rPr>
          <w:vanish/>
          <w:sz w:val="12"/>
        </w:rPr>
        <w:t>deliver</w:t>
      </w:r>
      <w:r w:rsidRPr="00F31E5E">
        <w:rPr>
          <w:sz w:val="12"/>
        </w:rPr>
        <w:t xml:space="preserve"> </w:t>
      </w:r>
      <w:r w:rsidRPr="00F31E5E">
        <w:rPr>
          <w:vanish/>
          <w:sz w:val="12"/>
        </w:rPr>
        <w:t>self-regulated</w:t>
      </w:r>
      <w:r w:rsidRPr="00F31E5E">
        <w:rPr>
          <w:sz w:val="12"/>
        </w:rPr>
        <w:t xml:space="preserve"> </w:t>
      </w:r>
      <w:r w:rsidRPr="00F31E5E">
        <w:rPr>
          <w:vanish/>
          <w:sz w:val="12"/>
        </w:rPr>
        <w:t>therapies</w:t>
      </w:r>
      <w:r w:rsidRPr="00F31E5E">
        <w:rPr>
          <w:sz w:val="12"/>
        </w:rPr>
        <w:t xml:space="preserve"> </w:t>
      </w:r>
      <w:r w:rsidRPr="00F31E5E">
        <w:rPr>
          <w:vanish/>
          <w:sz w:val="12"/>
        </w:rPr>
        <w:t>autonomously.</w:t>
      </w:r>
      <w:r w:rsidRPr="00F31E5E">
        <w:rPr>
          <w:sz w:val="12"/>
        </w:rPr>
        <w:t xml:space="preserve"> </w:t>
      </w:r>
      <w:r w:rsidRPr="00F31E5E">
        <w:rPr>
          <w:vanish/>
          <w:sz w:val="12"/>
        </w:rPr>
        <w:t>Example:</w:t>
      </w:r>
      <w:r w:rsidRPr="00F31E5E">
        <w:rPr>
          <w:sz w:val="12"/>
        </w:rPr>
        <w:t xml:space="preserve"> </w:t>
      </w:r>
      <w:r w:rsidRPr="00F31E5E">
        <w:rPr>
          <w:vanish/>
          <w:sz w:val="12"/>
        </w:rPr>
        <w:t>E-tattoos</w:t>
      </w:r>
      <w:r w:rsidRPr="00F31E5E">
        <w:rPr>
          <w:sz w:val="12"/>
        </w:rPr>
        <w:t xml:space="preserve"> </w:t>
      </w:r>
      <w:r w:rsidRPr="00F31E5E">
        <w:rPr>
          <w:vanish/>
          <w:sz w:val="12"/>
        </w:rPr>
        <w:t>for</w:t>
      </w:r>
      <w:r w:rsidRPr="00F31E5E">
        <w:rPr>
          <w:sz w:val="12"/>
        </w:rPr>
        <w:t xml:space="preserve"> </w:t>
      </w:r>
      <w:r w:rsidRPr="00F31E5E">
        <w:rPr>
          <w:vanish/>
          <w:sz w:val="12"/>
        </w:rPr>
        <w:t>heart</w:t>
      </w:r>
      <w:r w:rsidRPr="00F31E5E">
        <w:rPr>
          <w:sz w:val="12"/>
        </w:rPr>
        <w:t xml:space="preserve"> </w:t>
      </w:r>
      <w:r w:rsidRPr="00F31E5E">
        <w:rPr>
          <w:vanish/>
          <w:sz w:val="12"/>
        </w:rPr>
        <w:t>diagnostics</w:t>
      </w:r>
      <w:r w:rsidRPr="00F31E5E">
        <w:rPr>
          <w:sz w:val="12"/>
        </w:rPr>
        <w:t xml:space="preserve"> </w:t>
      </w:r>
      <w:r w:rsidRPr="00F31E5E">
        <w:rPr>
          <w:vanish/>
          <w:sz w:val="12"/>
        </w:rPr>
        <w:t>Today’s</w:t>
      </w:r>
      <w:r w:rsidRPr="00F31E5E">
        <w:rPr>
          <w:sz w:val="12"/>
        </w:rPr>
        <w:t xml:space="preserve"> </w:t>
      </w:r>
      <w:r w:rsidRPr="00F31E5E">
        <w:rPr>
          <w:vanish/>
          <w:sz w:val="12"/>
        </w:rPr>
        <w:t>technology</w:t>
      </w:r>
      <w:r w:rsidRPr="00F31E5E">
        <w:rPr>
          <w:sz w:val="12"/>
        </w:rPr>
        <w:t xml:space="preserve"> </w:t>
      </w:r>
      <w:r w:rsidRPr="00F31E5E">
        <w:rPr>
          <w:vanish/>
          <w:sz w:val="12"/>
        </w:rPr>
        <w:t>relies</w:t>
      </w:r>
      <w:r w:rsidRPr="00F31E5E">
        <w:rPr>
          <w:sz w:val="12"/>
        </w:rPr>
        <w:t xml:space="preserve"> </w:t>
      </w:r>
      <w:r w:rsidRPr="00F31E5E">
        <w:rPr>
          <w:vanish/>
          <w:sz w:val="12"/>
        </w:rPr>
        <w:t>on</w:t>
      </w:r>
      <w:r w:rsidRPr="00F31E5E">
        <w:rPr>
          <w:sz w:val="12"/>
        </w:rPr>
        <w:t xml:space="preserve"> </w:t>
      </w:r>
      <w:r w:rsidRPr="00F31E5E">
        <w:rPr>
          <w:vanish/>
          <w:sz w:val="12"/>
        </w:rPr>
        <w:t>a</w:t>
      </w:r>
      <w:r w:rsidRPr="00F31E5E">
        <w:rPr>
          <w:sz w:val="12"/>
        </w:rPr>
        <w:t xml:space="preserve"> </w:t>
      </w:r>
      <w:r w:rsidRPr="00F31E5E">
        <w:rPr>
          <w:vanish/>
          <w:sz w:val="12"/>
        </w:rPr>
        <w:t>Holter</w:t>
      </w:r>
      <w:r w:rsidRPr="00F31E5E">
        <w:rPr>
          <w:sz w:val="12"/>
        </w:rPr>
        <w:t xml:space="preserve"> </w:t>
      </w:r>
      <w:r w:rsidRPr="00F31E5E">
        <w:rPr>
          <w:vanish/>
          <w:sz w:val="12"/>
        </w:rPr>
        <w:t>monitor</w:t>
      </w:r>
      <w:r w:rsidRPr="00F31E5E">
        <w:rPr>
          <w:sz w:val="12"/>
        </w:rPr>
        <w:t xml:space="preserve"> </w:t>
      </w:r>
      <w:r w:rsidRPr="00F31E5E">
        <w:rPr>
          <w:vanish/>
          <w:sz w:val="12"/>
        </w:rPr>
        <w:t>(a</w:t>
      </w:r>
      <w:r w:rsidRPr="00F31E5E">
        <w:rPr>
          <w:sz w:val="12"/>
        </w:rPr>
        <w:t xml:space="preserve"> </w:t>
      </w:r>
      <w:r w:rsidRPr="00F31E5E">
        <w:rPr>
          <w:vanish/>
          <w:sz w:val="12"/>
        </w:rPr>
        <w:t>battery-operated</w:t>
      </w:r>
      <w:r w:rsidRPr="00F31E5E">
        <w:rPr>
          <w:sz w:val="12"/>
        </w:rPr>
        <w:t xml:space="preserve"> </w:t>
      </w:r>
      <w:r w:rsidRPr="00F31E5E">
        <w:rPr>
          <w:vanish/>
          <w:sz w:val="12"/>
        </w:rPr>
        <w:t>device)</w:t>
      </w:r>
      <w:r w:rsidRPr="00F31E5E">
        <w:rPr>
          <w:sz w:val="12"/>
        </w:rPr>
        <w:t xml:space="preserve"> </w:t>
      </w:r>
      <w:r w:rsidRPr="00F31E5E">
        <w:rPr>
          <w:vanish/>
          <w:sz w:val="12"/>
        </w:rPr>
        <w:t>to</w:t>
      </w:r>
      <w:r w:rsidRPr="00F31E5E">
        <w:rPr>
          <w:sz w:val="12"/>
        </w:rPr>
        <w:t xml:space="preserve"> </w:t>
      </w:r>
      <w:r w:rsidRPr="00F31E5E">
        <w:rPr>
          <w:vanish/>
          <w:sz w:val="12"/>
        </w:rPr>
        <w:t>monitor</w:t>
      </w:r>
      <w:r w:rsidRPr="00F31E5E">
        <w:rPr>
          <w:sz w:val="12"/>
        </w:rPr>
        <w:t xml:space="preserve"> </w:t>
      </w:r>
      <w:r w:rsidRPr="00F31E5E">
        <w:rPr>
          <w:vanish/>
          <w:sz w:val="12"/>
        </w:rPr>
        <w:t>the</w:t>
      </w:r>
      <w:r w:rsidRPr="00F31E5E">
        <w:rPr>
          <w:sz w:val="12"/>
        </w:rPr>
        <w:t xml:space="preserve"> </w:t>
      </w:r>
      <w:r w:rsidRPr="00F31E5E">
        <w:rPr>
          <w:vanish/>
          <w:sz w:val="12"/>
        </w:rPr>
        <w:t>heart</w:t>
      </w:r>
      <w:r w:rsidRPr="00F31E5E">
        <w:rPr>
          <w:sz w:val="12"/>
        </w:rPr>
        <w:t xml:space="preserve"> </w:t>
      </w:r>
      <w:r w:rsidRPr="00F31E5E">
        <w:rPr>
          <w:vanish/>
          <w:sz w:val="12"/>
        </w:rPr>
        <w:t>continuously.</w:t>
      </w:r>
      <w:r w:rsidRPr="00F31E5E">
        <w:rPr>
          <w:sz w:val="12"/>
        </w:rPr>
        <w:t xml:space="preserve"> </w:t>
      </w:r>
      <w:r w:rsidRPr="00F31E5E">
        <w:rPr>
          <w:vanish/>
          <w:sz w:val="12"/>
        </w:rPr>
        <w:t>The</w:t>
      </w:r>
      <w:r w:rsidRPr="00F31E5E">
        <w:rPr>
          <w:sz w:val="12"/>
        </w:rPr>
        <w:t xml:space="preserve"> </w:t>
      </w:r>
      <w:r w:rsidRPr="00F31E5E">
        <w:rPr>
          <w:vanish/>
          <w:sz w:val="12"/>
        </w:rPr>
        <w:t>monitor’s</w:t>
      </w:r>
      <w:r w:rsidRPr="00F31E5E">
        <w:rPr>
          <w:sz w:val="12"/>
        </w:rPr>
        <w:t xml:space="preserve"> </w:t>
      </w:r>
      <w:r w:rsidRPr="00F31E5E">
        <w:rPr>
          <w:vanish/>
          <w:sz w:val="12"/>
        </w:rPr>
        <w:t>batteries</w:t>
      </w:r>
      <w:r w:rsidRPr="00F31E5E">
        <w:rPr>
          <w:sz w:val="12"/>
        </w:rPr>
        <w:t xml:space="preserve"> </w:t>
      </w:r>
      <w:r w:rsidRPr="00F31E5E">
        <w:rPr>
          <w:vanish/>
          <w:sz w:val="12"/>
        </w:rPr>
        <w:t>last</w:t>
      </w:r>
      <w:r w:rsidRPr="00F31E5E">
        <w:rPr>
          <w:sz w:val="12"/>
        </w:rPr>
        <w:t xml:space="preserve"> </w:t>
      </w:r>
      <w:r w:rsidRPr="00F31E5E">
        <w:rPr>
          <w:vanish/>
          <w:sz w:val="12"/>
        </w:rPr>
        <w:t>for</w:t>
      </w:r>
      <w:r w:rsidRPr="00F31E5E">
        <w:rPr>
          <w:sz w:val="12"/>
        </w:rPr>
        <w:t xml:space="preserve"> </w:t>
      </w:r>
      <w:r w:rsidRPr="00F31E5E">
        <w:rPr>
          <w:vanish/>
          <w:sz w:val="12"/>
        </w:rPr>
        <w:t>no</w:t>
      </w:r>
      <w:r w:rsidRPr="00F31E5E">
        <w:rPr>
          <w:sz w:val="12"/>
        </w:rPr>
        <w:t xml:space="preserve"> </w:t>
      </w:r>
      <w:r w:rsidRPr="00F31E5E">
        <w:rPr>
          <w:vanish/>
          <w:sz w:val="12"/>
        </w:rPr>
        <w:t>more</w:t>
      </w:r>
      <w:r w:rsidRPr="00F31E5E">
        <w:rPr>
          <w:sz w:val="12"/>
        </w:rPr>
        <w:t xml:space="preserve"> </w:t>
      </w:r>
      <w:r w:rsidRPr="00F31E5E">
        <w:rPr>
          <w:vanish/>
          <w:sz w:val="12"/>
        </w:rPr>
        <w:t>than</w:t>
      </w:r>
      <w:r w:rsidRPr="00F31E5E">
        <w:rPr>
          <w:sz w:val="12"/>
        </w:rPr>
        <w:t xml:space="preserve"> </w:t>
      </w:r>
      <w:r w:rsidRPr="00F31E5E">
        <w:rPr>
          <w:vanish/>
          <w:sz w:val="12"/>
        </w:rPr>
        <w:t>48</w:t>
      </w:r>
      <w:r w:rsidRPr="00F31E5E">
        <w:rPr>
          <w:sz w:val="12"/>
        </w:rPr>
        <w:t xml:space="preserve"> </w:t>
      </w:r>
      <w:r w:rsidRPr="00F31E5E">
        <w:rPr>
          <w:vanish/>
          <w:sz w:val="12"/>
        </w:rPr>
        <w:t>hours,</w:t>
      </w:r>
      <w:r w:rsidRPr="00F31E5E">
        <w:rPr>
          <w:sz w:val="12"/>
        </w:rPr>
        <w:t xml:space="preserve"> </w:t>
      </w:r>
      <w:r w:rsidRPr="00F31E5E">
        <w:rPr>
          <w:vanish/>
          <w:sz w:val="12"/>
        </w:rPr>
        <w:t>and</w:t>
      </w:r>
      <w:r w:rsidRPr="00F31E5E">
        <w:rPr>
          <w:sz w:val="12"/>
        </w:rPr>
        <w:t xml:space="preserve"> </w:t>
      </w:r>
      <w:r w:rsidRPr="00F31E5E">
        <w:rPr>
          <w:vanish/>
          <w:sz w:val="12"/>
        </w:rPr>
        <w:t>the</w:t>
      </w:r>
      <w:r w:rsidRPr="00F31E5E">
        <w:rPr>
          <w:sz w:val="12"/>
        </w:rPr>
        <w:t xml:space="preserve"> </w:t>
      </w:r>
      <w:r w:rsidRPr="00F31E5E">
        <w:rPr>
          <w:vanish/>
          <w:sz w:val="12"/>
        </w:rPr>
        <w:t>procedure</w:t>
      </w:r>
      <w:r w:rsidRPr="00F31E5E">
        <w:rPr>
          <w:sz w:val="12"/>
        </w:rPr>
        <w:t xml:space="preserve"> </w:t>
      </w:r>
      <w:r w:rsidRPr="00F31E5E">
        <w:rPr>
          <w:vanish/>
          <w:sz w:val="12"/>
        </w:rPr>
        <w:t>can</w:t>
      </w:r>
      <w:r w:rsidRPr="00F31E5E">
        <w:rPr>
          <w:sz w:val="12"/>
        </w:rPr>
        <w:t xml:space="preserve"> </w:t>
      </w:r>
      <w:r w:rsidRPr="00F31E5E">
        <w:rPr>
          <w:vanish/>
          <w:sz w:val="12"/>
        </w:rPr>
        <w:t>cause</w:t>
      </w:r>
      <w:r w:rsidRPr="00F31E5E">
        <w:rPr>
          <w:sz w:val="12"/>
        </w:rPr>
        <w:t xml:space="preserve"> </w:t>
      </w:r>
      <w:r w:rsidRPr="00F31E5E">
        <w:rPr>
          <w:vanish/>
          <w:sz w:val="12"/>
        </w:rPr>
        <w:t>immense</w:t>
      </w:r>
      <w:r w:rsidRPr="00F31E5E">
        <w:rPr>
          <w:sz w:val="12"/>
        </w:rPr>
        <w:t xml:space="preserve"> </w:t>
      </w:r>
      <w:r w:rsidRPr="00F31E5E">
        <w:rPr>
          <w:vanish/>
          <w:sz w:val="12"/>
        </w:rPr>
        <w:t>discomfort</w:t>
      </w:r>
      <w:r w:rsidRPr="00F31E5E">
        <w:rPr>
          <w:sz w:val="12"/>
        </w:rPr>
        <w:t xml:space="preserve"> </w:t>
      </w:r>
      <w:r w:rsidRPr="00F31E5E">
        <w:rPr>
          <w:vanish/>
          <w:sz w:val="12"/>
        </w:rPr>
        <w:t>for</w:t>
      </w:r>
      <w:r w:rsidRPr="00F31E5E">
        <w:rPr>
          <w:sz w:val="12"/>
        </w:rPr>
        <w:t xml:space="preserve"> </w:t>
      </w:r>
      <w:r w:rsidRPr="00F31E5E">
        <w:rPr>
          <w:vanish/>
          <w:sz w:val="12"/>
        </w:rPr>
        <w:t>patients.</w:t>
      </w:r>
      <w:r w:rsidRPr="00F31E5E">
        <w:rPr>
          <w:sz w:val="12"/>
        </w:rPr>
        <w:t xml:space="preserve"> </w:t>
      </w:r>
      <w:r w:rsidRPr="00F31E5E">
        <w:rPr>
          <w:vanish/>
          <w:sz w:val="12"/>
        </w:rPr>
        <w:t>Ultrathin</w:t>
      </w:r>
      <w:r w:rsidRPr="00F31E5E">
        <w:rPr>
          <w:sz w:val="12"/>
        </w:rPr>
        <w:t xml:space="preserve"> </w:t>
      </w:r>
      <w:r w:rsidRPr="00F31E5E">
        <w:rPr>
          <w:vanish/>
          <w:sz w:val="12"/>
        </w:rPr>
        <w:t>e-tattoos</w:t>
      </w:r>
      <w:r w:rsidRPr="00F31E5E">
        <w:rPr>
          <w:sz w:val="12"/>
        </w:rPr>
        <w:t xml:space="preserve"> </w:t>
      </w:r>
      <w:r w:rsidRPr="00F31E5E">
        <w:rPr>
          <w:vanish/>
          <w:sz w:val="12"/>
        </w:rPr>
        <w:t>can</w:t>
      </w:r>
      <w:r w:rsidRPr="00F31E5E">
        <w:rPr>
          <w:sz w:val="12"/>
        </w:rPr>
        <w:t xml:space="preserve"> </w:t>
      </w:r>
      <w:r w:rsidRPr="00F31E5E">
        <w:rPr>
          <w:vanish/>
          <w:sz w:val="12"/>
        </w:rPr>
        <w:t>monitor</w:t>
      </w:r>
      <w:r w:rsidRPr="00F31E5E">
        <w:rPr>
          <w:sz w:val="12"/>
        </w:rPr>
        <w:t xml:space="preserve"> </w:t>
      </w:r>
      <w:r w:rsidRPr="00F31E5E">
        <w:rPr>
          <w:vanish/>
          <w:sz w:val="12"/>
        </w:rPr>
        <w:t>hearts</w:t>
      </w:r>
      <w:r w:rsidRPr="00F31E5E">
        <w:rPr>
          <w:sz w:val="12"/>
        </w:rPr>
        <w:t xml:space="preserve"> </w:t>
      </w:r>
      <w:r w:rsidRPr="00F31E5E">
        <w:rPr>
          <w:vanish/>
          <w:sz w:val="12"/>
        </w:rPr>
        <w:t>for</w:t>
      </w:r>
      <w:r w:rsidRPr="00F31E5E">
        <w:rPr>
          <w:sz w:val="12"/>
        </w:rPr>
        <w:t xml:space="preserve"> </w:t>
      </w:r>
      <w:r w:rsidRPr="00F31E5E">
        <w:rPr>
          <w:vanish/>
          <w:sz w:val="12"/>
        </w:rPr>
        <w:t>longer</w:t>
      </w:r>
      <w:r w:rsidRPr="00F31E5E">
        <w:rPr>
          <w:sz w:val="12"/>
        </w:rPr>
        <w:t xml:space="preserve"> </w:t>
      </w:r>
      <w:r w:rsidRPr="00F31E5E">
        <w:rPr>
          <w:vanish/>
          <w:sz w:val="12"/>
        </w:rPr>
        <w:t>periods</w:t>
      </w:r>
      <w:r w:rsidRPr="00F31E5E">
        <w:rPr>
          <w:sz w:val="12"/>
        </w:rPr>
        <w:t xml:space="preserve"> </w:t>
      </w:r>
      <w:r w:rsidRPr="00F31E5E">
        <w:rPr>
          <w:vanish/>
          <w:sz w:val="12"/>
        </w:rPr>
        <w:t>and</w:t>
      </w:r>
      <w:r w:rsidRPr="00F31E5E">
        <w:rPr>
          <w:sz w:val="12"/>
        </w:rPr>
        <w:t xml:space="preserve"> </w:t>
      </w:r>
      <w:r w:rsidRPr="00F31E5E">
        <w:rPr>
          <w:vanish/>
          <w:sz w:val="12"/>
        </w:rPr>
        <w:t>make</w:t>
      </w:r>
      <w:r w:rsidRPr="00F31E5E">
        <w:rPr>
          <w:sz w:val="12"/>
        </w:rPr>
        <w:t xml:space="preserve"> </w:t>
      </w:r>
      <w:r w:rsidRPr="00F31E5E">
        <w:rPr>
          <w:vanish/>
          <w:sz w:val="12"/>
        </w:rPr>
        <w:t>patients</w:t>
      </w:r>
      <w:r w:rsidRPr="00F31E5E">
        <w:rPr>
          <w:sz w:val="12"/>
        </w:rPr>
        <w:t xml:space="preserve"> </w:t>
      </w:r>
      <w:r w:rsidRPr="00F31E5E">
        <w:rPr>
          <w:vanish/>
          <w:sz w:val="12"/>
        </w:rPr>
        <w:t>more</w:t>
      </w:r>
      <w:r w:rsidRPr="00F31E5E">
        <w:rPr>
          <w:sz w:val="12"/>
        </w:rPr>
        <w:t xml:space="preserve"> </w:t>
      </w:r>
      <w:r w:rsidRPr="00F31E5E">
        <w:rPr>
          <w:vanish/>
          <w:sz w:val="12"/>
        </w:rPr>
        <w:t>comfortable</w:t>
      </w:r>
      <w:r w:rsidRPr="00F31E5E">
        <w:rPr>
          <w:sz w:val="12"/>
        </w:rPr>
        <w:t xml:space="preserve"> </w:t>
      </w:r>
      <w:r w:rsidRPr="00F31E5E">
        <w:rPr>
          <w:vanish/>
          <w:sz w:val="12"/>
        </w:rPr>
        <w:t>while</w:t>
      </w:r>
      <w:r w:rsidRPr="00F31E5E">
        <w:rPr>
          <w:sz w:val="12"/>
        </w:rPr>
        <w:t xml:space="preserve"> </w:t>
      </w:r>
      <w:r w:rsidRPr="00F31E5E">
        <w:rPr>
          <w:vanish/>
          <w:sz w:val="12"/>
        </w:rPr>
        <w:t>providing</w:t>
      </w:r>
      <w:r w:rsidRPr="00F31E5E">
        <w:rPr>
          <w:sz w:val="12"/>
        </w:rPr>
        <w:t xml:space="preserve"> </w:t>
      </w:r>
      <w:r w:rsidRPr="00F31E5E">
        <w:rPr>
          <w:vanish/>
          <w:sz w:val="12"/>
        </w:rPr>
        <w:t>a</w:t>
      </w:r>
      <w:r w:rsidRPr="00F31E5E">
        <w:rPr>
          <w:sz w:val="12"/>
        </w:rPr>
        <w:t xml:space="preserve"> </w:t>
      </w:r>
      <w:r w:rsidRPr="00F31E5E">
        <w:rPr>
          <w:vanish/>
          <w:sz w:val="12"/>
        </w:rPr>
        <w:t>wider</w:t>
      </w:r>
      <w:r w:rsidRPr="00F31E5E">
        <w:rPr>
          <w:sz w:val="12"/>
        </w:rPr>
        <w:t xml:space="preserve"> </w:t>
      </w:r>
      <w:r w:rsidRPr="00F31E5E">
        <w:rPr>
          <w:vanish/>
          <w:sz w:val="12"/>
        </w:rPr>
        <w:t>range</w:t>
      </w:r>
      <w:r w:rsidRPr="00F31E5E">
        <w:rPr>
          <w:sz w:val="12"/>
        </w:rPr>
        <w:t xml:space="preserve"> </w:t>
      </w:r>
      <w:r w:rsidRPr="00F31E5E">
        <w:rPr>
          <w:vanish/>
          <w:sz w:val="12"/>
        </w:rPr>
        <w:t>of</w:t>
      </w:r>
      <w:r w:rsidRPr="00F31E5E">
        <w:rPr>
          <w:sz w:val="12"/>
        </w:rPr>
        <w:t xml:space="preserve"> </w:t>
      </w:r>
      <w:r w:rsidRPr="00F31E5E">
        <w:rPr>
          <w:vanish/>
          <w:sz w:val="12"/>
        </w:rPr>
        <w:t>data</w:t>
      </w:r>
      <w:r w:rsidRPr="00F31E5E">
        <w:rPr>
          <w:sz w:val="12"/>
        </w:rPr>
        <w:t xml:space="preserve"> </w:t>
      </w:r>
      <w:r w:rsidRPr="00F31E5E">
        <w:rPr>
          <w:vanish/>
          <w:sz w:val="12"/>
        </w:rPr>
        <w:t>to</w:t>
      </w:r>
      <w:r w:rsidRPr="00F31E5E">
        <w:rPr>
          <w:sz w:val="12"/>
        </w:rPr>
        <w:t xml:space="preserve"> </w:t>
      </w:r>
      <w:r w:rsidRPr="00F31E5E">
        <w:rPr>
          <w:vanish/>
          <w:sz w:val="12"/>
        </w:rPr>
        <w:t>enhance</w:t>
      </w:r>
      <w:r w:rsidRPr="00F31E5E">
        <w:rPr>
          <w:sz w:val="12"/>
        </w:rPr>
        <w:t xml:space="preserve"> </w:t>
      </w:r>
      <w:r w:rsidRPr="00F31E5E">
        <w:rPr>
          <w:vanish/>
          <w:sz w:val="12"/>
        </w:rPr>
        <w:t>clinical</w:t>
      </w:r>
      <w:r w:rsidRPr="00F31E5E">
        <w:rPr>
          <w:sz w:val="12"/>
        </w:rPr>
        <w:t xml:space="preserve"> </w:t>
      </w:r>
      <w:r w:rsidRPr="00F31E5E">
        <w:rPr>
          <w:vanish/>
          <w:sz w:val="12"/>
        </w:rPr>
        <w:t>decision</w:t>
      </w:r>
      <w:r w:rsidRPr="00F31E5E">
        <w:rPr>
          <w:sz w:val="12"/>
        </w:rPr>
        <w:t xml:space="preserve"> </w:t>
      </w:r>
      <w:r w:rsidRPr="00F31E5E">
        <w:rPr>
          <w:vanish/>
          <w:sz w:val="12"/>
        </w:rPr>
        <w:t>making.</w:t>
      </w:r>
      <w:r w:rsidRPr="00F31E5E">
        <w:rPr>
          <w:sz w:val="12"/>
        </w:rPr>
        <w:t xml:space="preserve"> </w:t>
      </w:r>
      <w:r w:rsidRPr="00F31E5E">
        <w:rPr>
          <w:rStyle w:val="StyleUnderline"/>
          <w:highlight w:val="cyan"/>
        </w:rPr>
        <w:t>Electroceuticals</w:t>
      </w:r>
      <w:r w:rsidRPr="00F31E5E">
        <w:rPr>
          <w:rStyle w:val="StyleUnderline"/>
        </w:rPr>
        <w:t xml:space="preserve"> </w:t>
      </w:r>
      <w:r w:rsidRPr="00F31E5E">
        <w:rPr>
          <w:vanish/>
          <w:sz w:val="12"/>
        </w:rPr>
        <w:t>Small</w:t>
      </w:r>
      <w:r w:rsidRPr="00F31E5E">
        <w:rPr>
          <w:sz w:val="12"/>
        </w:rPr>
        <w:t xml:space="preserve"> </w:t>
      </w:r>
      <w:r w:rsidRPr="00F31E5E">
        <w:rPr>
          <w:vanish/>
          <w:sz w:val="12"/>
        </w:rPr>
        <w:t>therapeutic</w:t>
      </w:r>
      <w:r w:rsidRPr="00F31E5E">
        <w:rPr>
          <w:sz w:val="12"/>
        </w:rPr>
        <w:t xml:space="preserve"> </w:t>
      </w:r>
      <w:r w:rsidRPr="00F31E5E">
        <w:rPr>
          <w:vanish/>
          <w:sz w:val="12"/>
        </w:rPr>
        <w:t>agents</w:t>
      </w:r>
      <w:r w:rsidRPr="00F31E5E">
        <w:rPr>
          <w:sz w:val="12"/>
        </w:rPr>
        <w:t xml:space="preserve"> </w:t>
      </w:r>
      <w:r w:rsidRPr="00F31E5E">
        <w:rPr>
          <w:vanish/>
          <w:sz w:val="12"/>
        </w:rPr>
        <w:t>can</w:t>
      </w:r>
      <w:r w:rsidRPr="00F31E5E">
        <w:rPr>
          <w:sz w:val="12"/>
        </w:rPr>
        <w:t xml:space="preserve"> </w:t>
      </w:r>
      <w:r w:rsidRPr="00F31E5E">
        <w:rPr>
          <w:rStyle w:val="StyleUnderline"/>
          <w:highlight w:val="cyan"/>
        </w:rPr>
        <w:t xml:space="preserve">target </w:t>
      </w:r>
      <w:r w:rsidRPr="00F31E5E">
        <w:rPr>
          <w:rStyle w:val="StyleUnderline"/>
          <w:vanish/>
        </w:rPr>
        <w:t>the</w:t>
      </w:r>
      <w:r w:rsidRPr="00F31E5E">
        <w:rPr>
          <w:rStyle w:val="StyleUnderline"/>
        </w:rPr>
        <w:t xml:space="preserve"> </w:t>
      </w:r>
      <w:r w:rsidRPr="00F31E5E">
        <w:rPr>
          <w:rStyle w:val="StyleUnderline"/>
          <w:highlight w:val="cyan"/>
        </w:rPr>
        <w:t>neural circuits of organs</w:t>
      </w:r>
      <w:r w:rsidRPr="00F31E5E">
        <w:rPr>
          <w:vanish/>
          <w:sz w:val="12"/>
        </w:rPr>
        <w:t>.</w:t>
      </w:r>
      <w:r w:rsidRPr="00F31E5E">
        <w:rPr>
          <w:sz w:val="12"/>
        </w:rPr>
        <w:t xml:space="preserve"> </w:t>
      </w:r>
      <w:r w:rsidRPr="00F31E5E">
        <w:rPr>
          <w:vanish/>
          <w:sz w:val="12"/>
        </w:rPr>
        <w:t>Such</w:t>
      </w:r>
      <w:r w:rsidRPr="00F31E5E">
        <w:rPr>
          <w:sz w:val="12"/>
        </w:rPr>
        <w:t xml:space="preserve"> </w:t>
      </w:r>
      <w:r w:rsidRPr="00F31E5E">
        <w:rPr>
          <w:vanish/>
          <w:sz w:val="12"/>
        </w:rPr>
        <w:t>therapies</w:t>
      </w:r>
      <w:r w:rsidRPr="00F31E5E">
        <w:rPr>
          <w:sz w:val="12"/>
        </w:rPr>
        <w:t xml:space="preserve"> </w:t>
      </w:r>
      <w:r w:rsidRPr="00F31E5E">
        <w:rPr>
          <w:vanish/>
          <w:sz w:val="12"/>
        </w:rPr>
        <w:t>map</w:t>
      </w:r>
      <w:r w:rsidRPr="00F31E5E">
        <w:rPr>
          <w:sz w:val="12"/>
        </w:rPr>
        <w:t xml:space="preserve"> </w:t>
      </w:r>
      <w:r w:rsidRPr="00F31E5E">
        <w:rPr>
          <w:vanish/>
          <w:sz w:val="12"/>
        </w:rPr>
        <w:t>neural</w:t>
      </w:r>
      <w:r w:rsidRPr="00F31E5E">
        <w:rPr>
          <w:sz w:val="12"/>
        </w:rPr>
        <w:t xml:space="preserve"> </w:t>
      </w:r>
      <w:r w:rsidRPr="00F31E5E">
        <w:rPr>
          <w:vanish/>
          <w:sz w:val="12"/>
        </w:rPr>
        <w:t>circuitry</w:t>
      </w:r>
      <w:r w:rsidRPr="00F31E5E">
        <w:rPr>
          <w:sz w:val="12"/>
        </w:rPr>
        <w:t xml:space="preserve"> </w:t>
      </w:r>
      <w:r w:rsidRPr="00F31E5E">
        <w:rPr>
          <w:vanish/>
          <w:sz w:val="12"/>
        </w:rPr>
        <w:t>with</w:t>
      </w:r>
      <w:r w:rsidRPr="00F31E5E">
        <w:rPr>
          <w:sz w:val="12"/>
        </w:rPr>
        <w:t xml:space="preserve"> </w:t>
      </w:r>
      <w:r w:rsidRPr="00F31E5E">
        <w:rPr>
          <w:vanish/>
          <w:sz w:val="12"/>
        </w:rPr>
        <w:t>neural</w:t>
      </w:r>
      <w:r w:rsidRPr="00F31E5E">
        <w:rPr>
          <w:sz w:val="12"/>
        </w:rPr>
        <w:t xml:space="preserve"> </w:t>
      </w:r>
      <w:r w:rsidRPr="00F31E5E">
        <w:rPr>
          <w:vanish/>
          <w:sz w:val="12"/>
        </w:rPr>
        <w:t>impulses</w:t>
      </w:r>
      <w:r w:rsidRPr="00F31E5E">
        <w:rPr>
          <w:sz w:val="12"/>
        </w:rPr>
        <w:t xml:space="preserve"> </w:t>
      </w:r>
      <w:r w:rsidRPr="00F31E5E">
        <w:rPr>
          <w:vanish/>
          <w:sz w:val="12"/>
        </w:rPr>
        <w:t>(administered</w:t>
      </w:r>
      <w:r w:rsidRPr="00F31E5E">
        <w:rPr>
          <w:sz w:val="12"/>
        </w:rPr>
        <w:t xml:space="preserve"> </w:t>
      </w:r>
      <w:r w:rsidRPr="00F31E5E">
        <w:rPr>
          <w:vanish/>
          <w:sz w:val="12"/>
        </w:rPr>
        <w:t>by</w:t>
      </w:r>
      <w:r w:rsidRPr="00F31E5E">
        <w:rPr>
          <w:sz w:val="12"/>
        </w:rPr>
        <w:t xml:space="preserve"> </w:t>
      </w:r>
      <w:r w:rsidRPr="00F31E5E">
        <w:rPr>
          <w:vanish/>
          <w:sz w:val="12"/>
        </w:rPr>
        <w:t>an</w:t>
      </w:r>
      <w:r w:rsidRPr="00F31E5E">
        <w:rPr>
          <w:sz w:val="12"/>
        </w:rPr>
        <w:t xml:space="preserve"> </w:t>
      </w:r>
      <w:r w:rsidRPr="00F31E5E">
        <w:rPr>
          <w:vanish/>
          <w:sz w:val="12"/>
        </w:rPr>
        <w:t>implantable</w:t>
      </w:r>
      <w:r w:rsidRPr="00F31E5E">
        <w:rPr>
          <w:sz w:val="12"/>
        </w:rPr>
        <w:t xml:space="preserve"> </w:t>
      </w:r>
      <w:r w:rsidRPr="00F31E5E">
        <w:rPr>
          <w:vanish/>
          <w:sz w:val="12"/>
        </w:rPr>
        <w:t>device)</w:t>
      </w:r>
      <w:r w:rsidRPr="00F31E5E">
        <w:rPr>
          <w:sz w:val="12"/>
        </w:rPr>
        <w:t xml:space="preserve"> </w:t>
      </w:r>
      <w:r w:rsidRPr="00F31E5E">
        <w:rPr>
          <w:vanish/>
          <w:sz w:val="12"/>
        </w:rPr>
        <w:t>delivered</w:t>
      </w:r>
      <w:r w:rsidRPr="00F31E5E">
        <w:rPr>
          <w:sz w:val="12"/>
        </w:rPr>
        <w:t xml:space="preserve"> </w:t>
      </w:r>
      <w:r w:rsidRPr="00F31E5E">
        <w:rPr>
          <w:vanish/>
          <w:sz w:val="12"/>
        </w:rPr>
        <w:t>to</w:t>
      </w:r>
      <w:r w:rsidRPr="00F31E5E">
        <w:rPr>
          <w:sz w:val="12"/>
        </w:rPr>
        <w:t xml:space="preserve"> </w:t>
      </w:r>
      <w:r w:rsidRPr="00F31E5E">
        <w:rPr>
          <w:vanish/>
          <w:sz w:val="12"/>
        </w:rPr>
        <w:t>these</w:t>
      </w:r>
      <w:r w:rsidRPr="00F31E5E">
        <w:rPr>
          <w:sz w:val="12"/>
        </w:rPr>
        <w:t xml:space="preserve"> </w:t>
      </w:r>
      <w:r w:rsidRPr="00F31E5E">
        <w:rPr>
          <w:vanish/>
          <w:sz w:val="12"/>
        </w:rPr>
        <w:t>specific</w:t>
      </w:r>
      <w:r w:rsidRPr="00F31E5E">
        <w:rPr>
          <w:sz w:val="12"/>
        </w:rPr>
        <w:t xml:space="preserve"> </w:t>
      </w:r>
      <w:r w:rsidRPr="00F31E5E">
        <w:rPr>
          <w:vanish/>
          <w:sz w:val="12"/>
        </w:rPr>
        <w:t>targets.</w:t>
      </w:r>
      <w:r w:rsidRPr="00F31E5E">
        <w:rPr>
          <w:sz w:val="12"/>
        </w:rPr>
        <w:t xml:space="preserve"> </w:t>
      </w:r>
      <w:r w:rsidRPr="00F31E5E">
        <w:rPr>
          <w:vanish/>
          <w:sz w:val="12"/>
        </w:rPr>
        <w:t>Example:</w:t>
      </w:r>
      <w:r w:rsidRPr="00F31E5E">
        <w:rPr>
          <w:sz w:val="12"/>
        </w:rPr>
        <w:t xml:space="preserve"> </w:t>
      </w:r>
      <w:r w:rsidRPr="00F31E5E">
        <w:rPr>
          <w:vanish/>
          <w:sz w:val="12"/>
        </w:rPr>
        <w:t>Implantable</w:t>
      </w:r>
      <w:r w:rsidRPr="00F31E5E">
        <w:rPr>
          <w:sz w:val="12"/>
        </w:rPr>
        <w:t xml:space="preserve"> </w:t>
      </w:r>
      <w:r w:rsidRPr="00F31E5E">
        <w:rPr>
          <w:vanish/>
          <w:sz w:val="12"/>
        </w:rPr>
        <w:t>microchips</w:t>
      </w:r>
      <w:r w:rsidRPr="00F31E5E">
        <w:rPr>
          <w:sz w:val="12"/>
        </w:rPr>
        <w:t xml:space="preserve"> </w:t>
      </w:r>
      <w:r w:rsidRPr="00F31E5E">
        <w:rPr>
          <w:vanish/>
          <w:sz w:val="12"/>
        </w:rPr>
        <w:t>to</w:t>
      </w:r>
      <w:r w:rsidRPr="00F31E5E">
        <w:rPr>
          <w:sz w:val="12"/>
        </w:rPr>
        <w:t xml:space="preserve"> </w:t>
      </w:r>
      <w:r w:rsidRPr="00F31E5E">
        <w:rPr>
          <w:rStyle w:val="StyleUnderline"/>
          <w:highlight w:val="cyan"/>
        </w:rPr>
        <w:t>mitigate chronic pain</w:t>
      </w:r>
      <w:r w:rsidRPr="00F31E5E">
        <w:rPr>
          <w:rStyle w:val="StyleUnderline"/>
        </w:rPr>
        <w:t xml:space="preserve"> </w:t>
      </w:r>
      <w:r w:rsidRPr="00F31E5E">
        <w:rPr>
          <w:vanish/>
          <w:sz w:val="12"/>
        </w:rPr>
        <w:t>Today,</w:t>
      </w:r>
      <w:r w:rsidRPr="00F31E5E">
        <w:rPr>
          <w:sz w:val="12"/>
        </w:rPr>
        <w:t xml:space="preserve"> </w:t>
      </w:r>
      <w:r w:rsidRPr="00F31E5E">
        <w:rPr>
          <w:vanish/>
          <w:sz w:val="12"/>
        </w:rPr>
        <w:t>managing</w:t>
      </w:r>
      <w:r w:rsidRPr="00F31E5E">
        <w:rPr>
          <w:sz w:val="12"/>
        </w:rPr>
        <w:t xml:space="preserve"> </w:t>
      </w:r>
      <w:r w:rsidRPr="00F31E5E">
        <w:rPr>
          <w:vanish/>
          <w:sz w:val="12"/>
        </w:rPr>
        <w:t>chronic</w:t>
      </w:r>
      <w:r w:rsidRPr="00F31E5E">
        <w:rPr>
          <w:sz w:val="12"/>
        </w:rPr>
        <w:t xml:space="preserve"> </w:t>
      </w:r>
      <w:r w:rsidRPr="00F31E5E">
        <w:rPr>
          <w:vanish/>
          <w:sz w:val="12"/>
        </w:rPr>
        <w:t>pain</w:t>
      </w:r>
      <w:r w:rsidRPr="00F31E5E">
        <w:rPr>
          <w:sz w:val="12"/>
        </w:rPr>
        <w:t xml:space="preserve"> </w:t>
      </w:r>
      <w:r w:rsidRPr="00F31E5E">
        <w:rPr>
          <w:vanish/>
          <w:sz w:val="12"/>
        </w:rPr>
        <w:t>involves</w:t>
      </w:r>
      <w:r w:rsidRPr="00F31E5E">
        <w:rPr>
          <w:sz w:val="12"/>
        </w:rPr>
        <w:t xml:space="preserve"> </w:t>
      </w:r>
      <w:r w:rsidRPr="00F31E5E">
        <w:rPr>
          <w:vanish/>
          <w:sz w:val="12"/>
        </w:rPr>
        <w:t>nonindividualized</w:t>
      </w:r>
      <w:r w:rsidRPr="00F31E5E">
        <w:rPr>
          <w:sz w:val="12"/>
        </w:rPr>
        <w:t xml:space="preserve"> </w:t>
      </w:r>
      <w:r w:rsidRPr="00F31E5E">
        <w:rPr>
          <w:vanish/>
          <w:sz w:val="12"/>
        </w:rPr>
        <w:t>treatment</w:t>
      </w:r>
      <w:r w:rsidRPr="00F31E5E">
        <w:rPr>
          <w:sz w:val="12"/>
        </w:rPr>
        <w:t xml:space="preserve"> </w:t>
      </w:r>
      <w:r w:rsidRPr="00F31E5E">
        <w:rPr>
          <w:vanish/>
          <w:sz w:val="12"/>
        </w:rPr>
        <w:t>with</w:t>
      </w:r>
      <w:r w:rsidRPr="00F31E5E">
        <w:rPr>
          <w:sz w:val="12"/>
        </w:rPr>
        <w:t xml:space="preserve"> </w:t>
      </w:r>
      <w:r w:rsidRPr="00F31E5E">
        <w:rPr>
          <w:vanish/>
          <w:sz w:val="12"/>
        </w:rPr>
        <w:t>multiple</w:t>
      </w:r>
      <w:r w:rsidRPr="00F31E5E">
        <w:rPr>
          <w:sz w:val="12"/>
        </w:rPr>
        <w:t xml:space="preserve"> </w:t>
      </w:r>
      <w:r w:rsidRPr="00F31E5E">
        <w:rPr>
          <w:vanish/>
          <w:sz w:val="12"/>
        </w:rPr>
        <w:t>drugs</w:t>
      </w:r>
      <w:r w:rsidRPr="00F31E5E">
        <w:rPr>
          <w:sz w:val="12"/>
        </w:rPr>
        <w:t xml:space="preserve"> </w:t>
      </w:r>
      <w:r w:rsidRPr="00F31E5E">
        <w:rPr>
          <w:vanish/>
          <w:sz w:val="12"/>
        </w:rPr>
        <w:t>(including</w:t>
      </w:r>
      <w:r w:rsidRPr="00F31E5E">
        <w:rPr>
          <w:sz w:val="12"/>
        </w:rPr>
        <w:t xml:space="preserve"> </w:t>
      </w:r>
      <w:r w:rsidRPr="00F31E5E">
        <w:rPr>
          <w:vanish/>
          <w:sz w:val="12"/>
        </w:rPr>
        <w:t>opioids)</w:t>
      </w:r>
      <w:r w:rsidRPr="00F31E5E">
        <w:rPr>
          <w:sz w:val="12"/>
        </w:rPr>
        <w:t xml:space="preserve"> </w:t>
      </w:r>
      <w:r w:rsidRPr="00F31E5E">
        <w:rPr>
          <w:vanish/>
          <w:sz w:val="12"/>
        </w:rPr>
        <w:t>and</w:t>
      </w:r>
      <w:r w:rsidRPr="00F31E5E">
        <w:rPr>
          <w:sz w:val="12"/>
        </w:rPr>
        <w:t xml:space="preserve"> </w:t>
      </w:r>
      <w:r w:rsidRPr="00F31E5E">
        <w:rPr>
          <w:vanish/>
          <w:sz w:val="12"/>
        </w:rPr>
        <w:t>relatively</w:t>
      </w:r>
      <w:r w:rsidRPr="00F31E5E">
        <w:rPr>
          <w:sz w:val="12"/>
        </w:rPr>
        <w:t xml:space="preserve"> </w:t>
      </w:r>
      <w:r w:rsidRPr="00F31E5E">
        <w:rPr>
          <w:vanish/>
          <w:sz w:val="12"/>
        </w:rPr>
        <w:t>ineffective</w:t>
      </w:r>
      <w:r w:rsidRPr="00F31E5E">
        <w:rPr>
          <w:sz w:val="12"/>
        </w:rPr>
        <w:t xml:space="preserve"> </w:t>
      </w:r>
      <w:r w:rsidRPr="00F31E5E">
        <w:rPr>
          <w:vanish/>
          <w:sz w:val="12"/>
        </w:rPr>
        <w:t>late-stage</w:t>
      </w:r>
      <w:r w:rsidRPr="00F31E5E">
        <w:rPr>
          <w:sz w:val="12"/>
        </w:rPr>
        <w:t xml:space="preserve"> </w:t>
      </w:r>
      <w:r w:rsidRPr="00F31E5E">
        <w:rPr>
          <w:vanish/>
          <w:sz w:val="12"/>
        </w:rPr>
        <w:t>surgery.</w:t>
      </w:r>
      <w:r w:rsidRPr="00F31E5E">
        <w:rPr>
          <w:sz w:val="12"/>
        </w:rPr>
        <w:t xml:space="preserve"> </w:t>
      </w:r>
      <w:r w:rsidRPr="00F31E5E">
        <w:rPr>
          <w:vanish/>
          <w:sz w:val="12"/>
        </w:rPr>
        <w:t>But</w:t>
      </w:r>
      <w:r w:rsidRPr="00F31E5E">
        <w:rPr>
          <w:sz w:val="12"/>
        </w:rPr>
        <w:t xml:space="preserve"> </w:t>
      </w:r>
      <w:r w:rsidRPr="00F31E5E">
        <w:rPr>
          <w:vanish/>
          <w:sz w:val="12"/>
        </w:rPr>
        <w:t>one</w:t>
      </w:r>
      <w:r w:rsidRPr="00F31E5E">
        <w:rPr>
          <w:sz w:val="12"/>
        </w:rPr>
        <w:t xml:space="preserve"> </w:t>
      </w:r>
      <w:r w:rsidRPr="00F31E5E">
        <w:rPr>
          <w:vanish/>
          <w:sz w:val="12"/>
        </w:rPr>
        <w:t>technique</w:t>
      </w:r>
      <w:r w:rsidRPr="00F31E5E">
        <w:rPr>
          <w:sz w:val="12"/>
        </w:rPr>
        <w:t xml:space="preserve"> </w:t>
      </w:r>
      <w:r w:rsidRPr="00F31E5E">
        <w:rPr>
          <w:vanish/>
          <w:sz w:val="12"/>
        </w:rPr>
        <w:t>now</w:t>
      </w:r>
      <w:r w:rsidRPr="00F31E5E">
        <w:rPr>
          <w:sz w:val="12"/>
        </w:rPr>
        <w:t xml:space="preserve"> </w:t>
      </w:r>
      <w:r w:rsidRPr="00F31E5E">
        <w:rPr>
          <w:vanish/>
          <w:sz w:val="12"/>
        </w:rPr>
        <w:t>under</w:t>
      </w:r>
      <w:r w:rsidRPr="00F31E5E">
        <w:rPr>
          <w:sz w:val="12"/>
        </w:rPr>
        <w:t xml:space="preserve"> </w:t>
      </w:r>
      <w:r w:rsidRPr="00F31E5E">
        <w:rPr>
          <w:vanish/>
          <w:sz w:val="12"/>
        </w:rPr>
        <w:t>development—stimulating</w:t>
      </w:r>
      <w:r w:rsidRPr="00F31E5E">
        <w:rPr>
          <w:sz w:val="12"/>
        </w:rPr>
        <w:t xml:space="preserve"> </w:t>
      </w:r>
      <w:r w:rsidRPr="00F31E5E">
        <w:rPr>
          <w:vanish/>
          <w:sz w:val="12"/>
        </w:rPr>
        <w:t>the</w:t>
      </w:r>
      <w:r w:rsidRPr="00F31E5E">
        <w:rPr>
          <w:sz w:val="12"/>
        </w:rPr>
        <w:t xml:space="preserve"> </w:t>
      </w:r>
      <w:r w:rsidRPr="00F31E5E">
        <w:rPr>
          <w:vanish/>
          <w:sz w:val="12"/>
        </w:rPr>
        <w:t>spinal</w:t>
      </w:r>
      <w:r w:rsidRPr="00F31E5E">
        <w:rPr>
          <w:sz w:val="12"/>
        </w:rPr>
        <w:t xml:space="preserve"> </w:t>
      </w:r>
      <w:r w:rsidRPr="00F31E5E">
        <w:rPr>
          <w:vanish/>
          <w:sz w:val="12"/>
        </w:rPr>
        <w:t>cord—can</w:t>
      </w:r>
      <w:r w:rsidRPr="00F31E5E">
        <w:rPr>
          <w:sz w:val="12"/>
        </w:rPr>
        <w:t xml:space="preserve"> </w:t>
      </w:r>
      <w:r w:rsidRPr="00F31E5E">
        <w:rPr>
          <w:vanish/>
          <w:sz w:val="12"/>
        </w:rPr>
        <w:t>improve</w:t>
      </w:r>
      <w:r w:rsidRPr="00F31E5E">
        <w:rPr>
          <w:sz w:val="12"/>
        </w:rPr>
        <w:t xml:space="preserve"> </w:t>
      </w:r>
      <w:r w:rsidRPr="00F31E5E">
        <w:rPr>
          <w:vanish/>
          <w:sz w:val="12"/>
        </w:rPr>
        <w:t>the</w:t>
      </w:r>
      <w:r w:rsidRPr="00F31E5E">
        <w:rPr>
          <w:sz w:val="12"/>
        </w:rPr>
        <w:t xml:space="preserve"> </w:t>
      </w:r>
      <w:r w:rsidRPr="00F31E5E">
        <w:rPr>
          <w:vanish/>
          <w:sz w:val="12"/>
        </w:rPr>
        <w:t>patient’s</w:t>
      </w:r>
      <w:r w:rsidRPr="00F31E5E">
        <w:rPr>
          <w:sz w:val="12"/>
        </w:rPr>
        <w:t xml:space="preserve"> </w:t>
      </w:r>
      <w:r w:rsidRPr="00F31E5E">
        <w:rPr>
          <w:vanish/>
          <w:sz w:val="12"/>
        </w:rPr>
        <w:t>quality</w:t>
      </w:r>
      <w:r w:rsidRPr="00F31E5E">
        <w:rPr>
          <w:sz w:val="12"/>
        </w:rPr>
        <w:t xml:space="preserve"> </w:t>
      </w:r>
      <w:r w:rsidRPr="00F31E5E">
        <w:rPr>
          <w:vanish/>
          <w:sz w:val="12"/>
        </w:rPr>
        <w:t>of</w:t>
      </w:r>
      <w:r w:rsidRPr="00F31E5E">
        <w:rPr>
          <w:sz w:val="12"/>
        </w:rPr>
        <w:t xml:space="preserve"> </w:t>
      </w:r>
      <w:r w:rsidRPr="00F31E5E">
        <w:rPr>
          <w:vanish/>
          <w:sz w:val="12"/>
        </w:rPr>
        <w:t>life</w:t>
      </w:r>
      <w:r w:rsidRPr="00F31E5E">
        <w:rPr>
          <w:sz w:val="12"/>
        </w:rPr>
        <w:t xml:space="preserve"> </w:t>
      </w:r>
      <w:r w:rsidRPr="00F31E5E">
        <w:rPr>
          <w:vanish/>
          <w:sz w:val="12"/>
        </w:rPr>
        <w:t>by</w:t>
      </w:r>
      <w:r w:rsidRPr="00F31E5E">
        <w:rPr>
          <w:sz w:val="12"/>
        </w:rPr>
        <w:t xml:space="preserve"> </w:t>
      </w:r>
      <w:r w:rsidRPr="00F31E5E">
        <w:rPr>
          <w:vanish/>
          <w:sz w:val="12"/>
        </w:rPr>
        <w:t>increasing</w:t>
      </w:r>
      <w:r w:rsidRPr="00F31E5E">
        <w:rPr>
          <w:sz w:val="12"/>
        </w:rPr>
        <w:t xml:space="preserve"> </w:t>
      </w:r>
      <w:r w:rsidRPr="00F31E5E">
        <w:rPr>
          <w:vanish/>
          <w:sz w:val="12"/>
        </w:rPr>
        <w:t>mobility,</w:t>
      </w:r>
      <w:r w:rsidRPr="00F31E5E">
        <w:rPr>
          <w:sz w:val="12"/>
        </w:rPr>
        <w:t xml:space="preserve"> </w:t>
      </w:r>
      <w:r w:rsidRPr="00F31E5E">
        <w:rPr>
          <w:vanish/>
          <w:sz w:val="12"/>
        </w:rPr>
        <w:t>enhancing</w:t>
      </w:r>
      <w:r w:rsidRPr="00F31E5E">
        <w:rPr>
          <w:sz w:val="12"/>
        </w:rPr>
        <w:t xml:space="preserve"> </w:t>
      </w:r>
      <w:r w:rsidRPr="00F31E5E">
        <w:rPr>
          <w:vanish/>
          <w:sz w:val="12"/>
        </w:rPr>
        <w:t>sleep,</w:t>
      </w:r>
      <w:r w:rsidRPr="00F31E5E">
        <w:rPr>
          <w:sz w:val="12"/>
        </w:rPr>
        <w:t xml:space="preserve"> </w:t>
      </w:r>
      <w:r w:rsidRPr="00F31E5E">
        <w:rPr>
          <w:vanish/>
          <w:sz w:val="12"/>
        </w:rPr>
        <w:t>and</w:t>
      </w:r>
      <w:r w:rsidRPr="00F31E5E">
        <w:rPr>
          <w:sz w:val="12"/>
        </w:rPr>
        <w:t xml:space="preserve"> </w:t>
      </w:r>
      <w:r w:rsidRPr="00F31E5E">
        <w:rPr>
          <w:vanish/>
          <w:sz w:val="12"/>
        </w:rPr>
        <w:t>reducing</w:t>
      </w:r>
      <w:r w:rsidRPr="00F31E5E">
        <w:rPr>
          <w:sz w:val="12"/>
        </w:rPr>
        <w:t xml:space="preserve"> </w:t>
      </w:r>
      <w:r w:rsidRPr="00F31E5E">
        <w:rPr>
          <w:vanish/>
          <w:sz w:val="12"/>
        </w:rPr>
        <w:t>the</w:t>
      </w:r>
      <w:r w:rsidRPr="00F31E5E">
        <w:rPr>
          <w:sz w:val="12"/>
        </w:rPr>
        <w:t xml:space="preserve"> </w:t>
      </w:r>
      <w:r w:rsidRPr="00F31E5E">
        <w:rPr>
          <w:vanish/>
          <w:sz w:val="12"/>
        </w:rPr>
        <w:t>need</w:t>
      </w:r>
      <w:r w:rsidRPr="00F31E5E">
        <w:rPr>
          <w:sz w:val="12"/>
        </w:rPr>
        <w:t xml:space="preserve"> </w:t>
      </w:r>
      <w:r w:rsidRPr="00F31E5E">
        <w:rPr>
          <w:vanish/>
          <w:sz w:val="12"/>
        </w:rPr>
        <w:t>for</w:t>
      </w:r>
      <w:r w:rsidRPr="00F31E5E">
        <w:rPr>
          <w:sz w:val="12"/>
        </w:rPr>
        <w:t xml:space="preserve"> </w:t>
      </w:r>
      <w:r w:rsidRPr="00F31E5E">
        <w:rPr>
          <w:vanish/>
          <w:sz w:val="12"/>
        </w:rPr>
        <w:t>pain</w:t>
      </w:r>
      <w:r w:rsidRPr="00F31E5E">
        <w:rPr>
          <w:sz w:val="12"/>
        </w:rPr>
        <w:t xml:space="preserve"> </w:t>
      </w:r>
      <w:r w:rsidRPr="00F31E5E">
        <w:rPr>
          <w:vanish/>
          <w:sz w:val="12"/>
        </w:rPr>
        <w:t>medication.</w:t>
      </w:r>
      <w:r w:rsidRPr="00F31E5E">
        <w:rPr>
          <w:sz w:val="12"/>
        </w:rPr>
        <w:t xml:space="preserve"> </w:t>
      </w:r>
      <w:r w:rsidRPr="00F31E5E">
        <w:rPr>
          <w:vanish/>
          <w:sz w:val="12"/>
        </w:rPr>
        <w:t>Robotics</w:t>
      </w:r>
      <w:r w:rsidRPr="00F31E5E">
        <w:rPr>
          <w:sz w:val="12"/>
        </w:rPr>
        <w:t xml:space="preserve"> </w:t>
      </w:r>
      <w:r w:rsidRPr="00F31E5E">
        <w:rPr>
          <w:vanish/>
          <w:sz w:val="12"/>
        </w:rPr>
        <w:t>and</w:t>
      </w:r>
      <w:r w:rsidRPr="00F31E5E">
        <w:rPr>
          <w:sz w:val="12"/>
        </w:rPr>
        <w:t xml:space="preserve"> </w:t>
      </w:r>
      <w:r w:rsidRPr="00F31E5E">
        <w:rPr>
          <w:vanish/>
          <w:sz w:val="12"/>
        </w:rPr>
        <w:t>prosthetics</w:t>
      </w:r>
      <w:r w:rsidRPr="00F31E5E">
        <w:rPr>
          <w:sz w:val="12"/>
        </w:rPr>
        <w:t xml:space="preserve"> </w:t>
      </w:r>
      <w:r w:rsidRPr="00F31E5E">
        <w:rPr>
          <w:vanish/>
          <w:sz w:val="12"/>
        </w:rPr>
        <w:t>A</w:t>
      </w:r>
      <w:r w:rsidRPr="00F31E5E">
        <w:rPr>
          <w:sz w:val="12"/>
        </w:rPr>
        <w:t xml:space="preserve"> </w:t>
      </w:r>
      <w:r w:rsidRPr="00F31E5E">
        <w:rPr>
          <w:vanish/>
          <w:sz w:val="12"/>
        </w:rPr>
        <w:t>wide</w:t>
      </w:r>
      <w:r w:rsidRPr="00F31E5E">
        <w:rPr>
          <w:sz w:val="12"/>
        </w:rPr>
        <w:t xml:space="preserve"> </w:t>
      </w:r>
      <w:r w:rsidRPr="00F31E5E">
        <w:rPr>
          <w:vanish/>
          <w:sz w:val="12"/>
        </w:rPr>
        <w:t>variety</w:t>
      </w:r>
      <w:r w:rsidRPr="00F31E5E">
        <w:rPr>
          <w:sz w:val="12"/>
        </w:rPr>
        <w:t xml:space="preserve"> </w:t>
      </w:r>
      <w:r w:rsidRPr="00F31E5E">
        <w:rPr>
          <w:vanish/>
          <w:sz w:val="12"/>
        </w:rPr>
        <w:t>of</w:t>
      </w:r>
      <w:r w:rsidRPr="00F31E5E">
        <w:rPr>
          <w:sz w:val="12"/>
        </w:rPr>
        <w:t xml:space="preserve"> </w:t>
      </w:r>
      <w:r w:rsidRPr="00F31E5E">
        <w:rPr>
          <w:vanish/>
          <w:sz w:val="12"/>
        </w:rPr>
        <w:t>programmable,</w:t>
      </w:r>
      <w:r w:rsidRPr="00F31E5E">
        <w:rPr>
          <w:sz w:val="12"/>
        </w:rPr>
        <w:t xml:space="preserve"> </w:t>
      </w:r>
      <w:r w:rsidRPr="00F31E5E">
        <w:rPr>
          <w:vanish/>
          <w:sz w:val="12"/>
        </w:rPr>
        <w:t>self-controlled</w:t>
      </w:r>
      <w:r w:rsidRPr="00F31E5E">
        <w:rPr>
          <w:sz w:val="12"/>
        </w:rPr>
        <w:t xml:space="preserve"> </w:t>
      </w:r>
      <w:r w:rsidRPr="00F31E5E">
        <w:rPr>
          <w:vanish/>
          <w:sz w:val="12"/>
        </w:rPr>
        <w:t>devices</w:t>
      </w:r>
      <w:r w:rsidRPr="00F31E5E">
        <w:rPr>
          <w:sz w:val="12"/>
        </w:rPr>
        <w:t xml:space="preserve"> </w:t>
      </w:r>
      <w:r w:rsidRPr="00F31E5E">
        <w:rPr>
          <w:vanish/>
          <w:sz w:val="12"/>
        </w:rPr>
        <w:t>consisting</w:t>
      </w:r>
      <w:r w:rsidRPr="00F31E5E">
        <w:rPr>
          <w:sz w:val="12"/>
        </w:rPr>
        <w:t xml:space="preserve"> </w:t>
      </w:r>
      <w:r w:rsidRPr="00F31E5E">
        <w:rPr>
          <w:vanish/>
          <w:sz w:val="12"/>
        </w:rPr>
        <w:t>of</w:t>
      </w:r>
      <w:r w:rsidRPr="00F31E5E">
        <w:rPr>
          <w:sz w:val="12"/>
        </w:rPr>
        <w:t xml:space="preserve"> </w:t>
      </w:r>
      <w:r w:rsidRPr="00F31E5E">
        <w:rPr>
          <w:vanish/>
          <w:sz w:val="12"/>
        </w:rPr>
        <w:t>electronic,</w:t>
      </w:r>
      <w:r w:rsidRPr="00F31E5E">
        <w:rPr>
          <w:sz w:val="12"/>
        </w:rPr>
        <w:t xml:space="preserve"> </w:t>
      </w:r>
      <w:r w:rsidRPr="00F31E5E">
        <w:rPr>
          <w:vanish/>
          <w:sz w:val="12"/>
        </w:rPr>
        <w:t>electrical,</w:t>
      </w:r>
      <w:r w:rsidRPr="00F31E5E">
        <w:rPr>
          <w:sz w:val="12"/>
        </w:rPr>
        <w:t xml:space="preserve"> </w:t>
      </w:r>
      <w:r w:rsidRPr="00F31E5E">
        <w:rPr>
          <w:vanish/>
          <w:sz w:val="12"/>
        </w:rPr>
        <w:t>or</w:t>
      </w:r>
      <w:r w:rsidRPr="00F31E5E">
        <w:rPr>
          <w:sz w:val="12"/>
        </w:rPr>
        <w:t xml:space="preserve"> </w:t>
      </w:r>
      <w:r w:rsidRPr="00F31E5E">
        <w:rPr>
          <w:vanish/>
          <w:sz w:val="12"/>
        </w:rPr>
        <w:t>mechanical</w:t>
      </w:r>
      <w:r w:rsidRPr="00F31E5E">
        <w:rPr>
          <w:sz w:val="12"/>
        </w:rPr>
        <w:t xml:space="preserve"> </w:t>
      </w:r>
      <w:r w:rsidRPr="00F31E5E">
        <w:rPr>
          <w:vanish/>
          <w:sz w:val="12"/>
        </w:rPr>
        <w:t>units</w:t>
      </w:r>
      <w:r w:rsidRPr="00F31E5E">
        <w:rPr>
          <w:sz w:val="12"/>
        </w:rPr>
        <w:t xml:space="preserve"> </w:t>
      </w:r>
      <w:r w:rsidRPr="00F31E5E">
        <w:rPr>
          <w:vanish/>
          <w:sz w:val="12"/>
        </w:rPr>
        <w:t>and</w:t>
      </w:r>
      <w:r w:rsidRPr="00F31E5E">
        <w:rPr>
          <w:sz w:val="12"/>
        </w:rPr>
        <w:t xml:space="preserve"> </w:t>
      </w:r>
      <w:r w:rsidRPr="00F31E5E">
        <w:rPr>
          <w:vanish/>
          <w:sz w:val="12"/>
        </w:rPr>
        <w:t>of</w:t>
      </w:r>
      <w:r w:rsidRPr="00F31E5E">
        <w:rPr>
          <w:sz w:val="12"/>
        </w:rPr>
        <w:t xml:space="preserve"> </w:t>
      </w:r>
      <w:r w:rsidRPr="00F31E5E">
        <w:rPr>
          <w:vanish/>
          <w:sz w:val="12"/>
        </w:rPr>
        <w:t>artificial</w:t>
      </w:r>
      <w:r w:rsidRPr="00F31E5E">
        <w:rPr>
          <w:sz w:val="12"/>
        </w:rPr>
        <w:t xml:space="preserve"> </w:t>
      </w:r>
      <w:r w:rsidRPr="00F31E5E">
        <w:rPr>
          <w:vanish/>
          <w:sz w:val="12"/>
        </w:rPr>
        <w:t>substitutes</w:t>
      </w:r>
      <w:r w:rsidRPr="00F31E5E">
        <w:rPr>
          <w:sz w:val="12"/>
        </w:rPr>
        <w:t xml:space="preserve"> </w:t>
      </w:r>
      <w:r w:rsidRPr="00F31E5E">
        <w:rPr>
          <w:vanish/>
          <w:sz w:val="12"/>
        </w:rPr>
        <w:t>or</w:t>
      </w:r>
      <w:r w:rsidRPr="00F31E5E">
        <w:rPr>
          <w:sz w:val="12"/>
        </w:rPr>
        <w:t xml:space="preserve"> </w:t>
      </w:r>
      <w:r w:rsidRPr="00F31E5E">
        <w:rPr>
          <w:vanish/>
          <w:sz w:val="12"/>
        </w:rPr>
        <w:t>replacements</w:t>
      </w:r>
      <w:r w:rsidRPr="00F31E5E">
        <w:rPr>
          <w:sz w:val="12"/>
        </w:rPr>
        <w:t xml:space="preserve"> </w:t>
      </w:r>
      <w:r w:rsidRPr="00F31E5E">
        <w:rPr>
          <w:vanish/>
          <w:sz w:val="12"/>
        </w:rPr>
        <w:t>for</w:t>
      </w:r>
      <w:r w:rsidRPr="00F31E5E">
        <w:rPr>
          <w:sz w:val="12"/>
        </w:rPr>
        <w:t xml:space="preserve"> </w:t>
      </w:r>
      <w:r w:rsidRPr="00F31E5E">
        <w:rPr>
          <w:vanish/>
          <w:sz w:val="12"/>
        </w:rPr>
        <w:t>body</w:t>
      </w:r>
      <w:r w:rsidRPr="00F31E5E">
        <w:rPr>
          <w:sz w:val="12"/>
        </w:rPr>
        <w:t xml:space="preserve"> </w:t>
      </w:r>
      <w:r w:rsidRPr="00F31E5E">
        <w:rPr>
          <w:vanish/>
          <w:sz w:val="12"/>
        </w:rPr>
        <w:t>parts</w:t>
      </w:r>
      <w:r w:rsidRPr="00F31E5E">
        <w:rPr>
          <w:sz w:val="12"/>
        </w:rPr>
        <w:t xml:space="preserve"> </w:t>
      </w:r>
      <w:r w:rsidRPr="00F31E5E">
        <w:rPr>
          <w:vanish/>
          <w:sz w:val="12"/>
        </w:rPr>
        <w:t>are</w:t>
      </w:r>
      <w:r w:rsidRPr="00F31E5E">
        <w:rPr>
          <w:sz w:val="12"/>
        </w:rPr>
        <w:t xml:space="preserve"> </w:t>
      </w:r>
      <w:r w:rsidRPr="00F31E5E">
        <w:rPr>
          <w:vanish/>
          <w:sz w:val="12"/>
        </w:rPr>
        <w:t>now</w:t>
      </w:r>
      <w:r w:rsidRPr="00F31E5E">
        <w:rPr>
          <w:sz w:val="12"/>
        </w:rPr>
        <w:t xml:space="preserve"> </w:t>
      </w:r>
      <w:r w:rsidRPr="00F31E5E">
        <w:rPr>
          <w:vanish/>
          <w:sz w:val="12"/>
        </w:rPr>
        <w:t>under</w:t>
      </w:r>
      <w:r w:rsidRPr="00F31E5E">
        <w:rPr>
          <w:sz w:val="12"/>
        </w:rPr>
        <w:t xml:space="preserve"> </w:t>
      </w:r>
      <w:r w:rsidRPr="00F31E5E">
        <w:rPr>
          <w:vanish/>
          <w:sz w:val="12"/>
        </w:rPr>
        <w:t>development.</w:t>
      </w:r>
      <w:r w:rsidRPr="00F31E5E">
        <w:rPr>
          <w:sz w:val="12"/>
        </w:rPr>
        <w:t xml:space="preserve"> </w:t>
      </w:r>
      <w:r w:rsidRPr="00F31E5E">
        <w:rPr>
          <w:vanish/>
          <w:sz w:val="12"/>
        </w:rPr>
        <w:t>Example:</w:t>
      </w:r>
      <w:r w:rsidRPr="00F31E5E">
        <w:rPr>
          <w:sz w:val="12"/>
        </w:rPr>
        <w:t xml:space="preserve"> </w:t>
      </w:r>
      <w:r w:rsidRPr="00F31E5E">
        <w:rPr>
          <w:vanish/>
          <w:sz w:val="12"/>
        </w:rPr>
        <w:t>Next-generation</w:t>
      </w:r>
      <w:r w:rsidRPr="00F31E5E">
        <w:rPr>
          <w:sz w:val="12"/>
        </w:rPr>
        <w:t xml:space="preserve"> </w:t>
      </w:r>
      <w:r w:rsidRPr="00F31E5E">
        <w:rPr>
          <w:vanish/>
          <w:sz w:val="12"/>
        </w:rPr>
        <w:t>exoskeletons</w:t>
      </w:r>
      <w:r w:rsidRPr="00F31E5E">
        <w:rPr>
          <w:sz w:val="12"/>
        </w:rPr>
        <w:t xml:space="preserve"> </w:t>
      </w:r>
      <w:r w:rsidRPr="00F31E5E">
        <w:rPr>
          <w:vanish/>
          <w:sz w:val="12"/>
        </w:rPr>
        <w:t>and</w:t>
      </w:r>
      <w:r w:rsidRPr="00F31E5E">
        <w:rPr>
          <w:sz w:val="12"/>
        </w:rPr>
        <w:t xml:space="preserve"> </w:t>
      </w:r>
      <w:r w:rsidRPr="00F31E5E">
        <w:rPr>
          <w:vanish/>
          <w:sz w:val="12"/>
        </w:rPr>
        <w:t>mobility</w:t>
      </w:r>
      <w:r w:rsidRPr="00F31E5E">
        <w:rPr>
          <w:sz w:val="12"/>
        </w:rPr>
        <w:t xml:space="preserve"> </w:t>
      </w:r>
      <w:r w:rsidRPr="00F31E5E">
        <w:rPr>
          <w:vanish/>
          <w:sz w:val="12"/>
        </w:rPr>
        <w:t>support</w:t>
      </w:r>
      <w:r w:rsidRPr="00F31E5E">
        <w:rPr>
          <w:sz w:val="12"/>
        </w:rPr>
        <w:t xml:space="preserve"> </w:t>
      </w:r>
      <w:r w:rsidRPr="00F31E5E">
        <w:rPr>
          <w:vanish/>
          <w:sz w:val="12"/>
        </w:rPr>
        <w:t>Today’s</w:t>
      </w:r>
      <w:r w:rsidRPr="00F31E5E">
        <w:rPr>
          <w:sz w:val="12"/>
        </w:rPr>
        <w:t xml:space="preserve"> </w:t>
      </w:r>
      <w:r w:rsidRPr="00F31E5E">
        <w:rPr>
          <w:vanish/>
          <w:sz w:val="12"/>
        </w:rPr>
        <w:t>mechanical</w:t>
      </w:r>
      <w:r w:rsidRPr="00F31E5E">
        <w:rPr>
          <w:sz w:val="12"/>
        </w:rPr>
        <w:t xml:space="preserve"> </w:t>
      </w:r>
      <w:r w:rsidRPr="00F31E5E">
        <w:rPr>
          <w:vanish/>
          <w:sz w:val="12"/>
        </w:rPr>
        <w:t>mobility</w:t>
      </w:r>
      <w:r w:rsidRPr="00F31E5E">
        <w:rPr>
          <w:sz w:val="12"/>
        </w:rPr>
        <w:t xml:space="preserve"> </w:t>
      </w:r>
      <w:r w:rsidRPr="00F31E5E">
        <w:rPr>
          <w:vanish/>
          <w:sz w:val="12"/>
        </w:rPr>
        <w:t>aids</w:t>
      </w:r>
      <w:r w:rsidRPr="00F31E5E">
        <w:rPr>
          <w:sz w:val="12"/>
        </w:rPr>
        <w:t xml:space="preserve"> </w:t>
      </w:r>
      <w:r w:rsidRPr="00F31E5E">
        <w:rPr>
          <w:vanish/>
          <w:sz w:val="12"/>
        </w:rPr>
        <w:t>do</w:t>
      </w:r>
      <w:r w:rsidRPr="00F31E5E">
        <w:rPr>
          <w:sz w:val="12"/>
        </w:rPr>
        <w:t xml:space="preserve"> </w:t>
      </w:r>
      <w:r w:rsidRPr="00F31E5E">
        <w:rPr>
          <w:vanish/>
          <w:sz w:val="12"/>
        </w:rPr>
        <w:t>not</w:t>
      </w:r>
      <w:r w:rsidRPr="00F31E5E">
        <w:rPr>
          <w:sz w:val="12"/>
        </w:rPr>
        <w:t xml:space="preserve"> </w:t>
      </w:r>
      <w:r w:rsidRPr="00F31E5E">
        <w:rPr>
          <w:vanish/>
          <w:sz w:val="12"/>
        </w:rPr>
        <w:t>fully</w:t>
      </w:r>
      <w:r w:rsidRPr="00F31E5E">
        <w:rPr>
          <w:sz w:val="12"/>
        </w:rPr>
        <w:t xml:space="preserve"> </w:t>
      </w:r>
      <w:r w:rsidRPr="00F31E5E">
        <w:rPr>
          <w:vanish/>
          <w:sz w:val="12"/>
        </w:rPr>
        <w:t>restore</w:t>
      </w:r>
      <w:r w:rsidRPr="00F31E5E">
        <w:rPr>
          <w:sz w:val="12"/>
        </w:rPr>
        <w:t xml:space="preserve"> </w:t>
      </w:r>
      <w:r w:rsidRPr="00F31E5E">
        <w:rPr>
          <w:vanish/>
          <w:sz w:val="12"/>
        </w:rPr>
        <w:t>movement</w:t>
      </w:r>
      <w:r w:rsidRPr="00F31E5E">
        <w:rPr>
          <w:sz w:val="12"/>
        </w:rPr>
        <w:t xml:space="preserve"> </w:t>
      </w:r>
      <w:r w:rsidRPr="00F31E5E">
        <w:rPr>
          <w:vanish/>
          <w:sz w:val="12"/>
        </w:rPr>
        <w:t>in</w:t>
      </w:r>
      <w:r w:rsidRPr="00F31E5E">
        <w:rPr>
          <w:sz w:val="12"/>
        </w:rPr>
        <w:t xml:space="preserve"> </w:t>
      </w:r>
      <w:r w:rsidRPr="00F31E5E">
        <w:rPr>
          <w:vanish/>
          <w:sz w:val="12"/>
        </w:rPr>
        <w:t>the</w:t>
      </w:r>
      <w:r w:rsidRPr="00F31E5E">
        <w:rPr>
          <w:sz w:val="12"/>
        </w:rPr>
        <w:t xml:space="preserve"> </w:t>
      </w:r>
      <w:r w:rsidRPr="00F31E5E">
        <w:rPr>
          <w:vanish/>
          <w:sz w:val="12"/>
        </w:rPr>
        <w:t>elderly,</w:t>
      </w:r>
      <w:r w:rsidRPr="00F31E5E">
        <w:rPr>
          <w:sz w:val="12"/>
        </w:rPr>
        <w:t xml:space="preserve"> </w:t>
      </w:r>
      <w:r w:rsidRPr="00F31E5E">
        <w:rPr>
          <w:vanish/>
          <w:sz w:val="12"/>
        </w:rPr>
        <w:t>so</w:t>
      </w:r>
      <w:r w:rsidRPr="00F31E5E">
        <w:rPr>
          <w:sz w:val="12"/>
        </w:rPr>
        <w:t xml:space="preserve"> </w:t>
      </w:r>
      <w:r w:rsidRPr="00F31E5E">
        <w:rPr>
          <w:vanish/>
          <w:sz w:val="12"/>
        </w:rPr>
        <w:t>they</w:t>
      </w:r>
      <w:r w:rsidRPr="00F31E5E">
        <w:rPr>
          <w:sz w:val="12"/>
        </w:rPr>
        <w:t xml:space="preserve"> </w:t>
      </w:r>
      <w:r w:rsidRPr="00F31E5E">
        <w:rPr>
          <w:vanish/>
          <w:sz w:val="12"/>
        </w:rPr>
        <w:t>do</w:t>
      </w:r>
      <w:r w:rsidRPr="00F31E5E">
        <w:rPr>
          <w:sz w:val="12"/>
        </w:rPr>
        <w:t xml:space="preserve"> </w:t>
      </w:r>
      <w:r w:rsidRPr="00F31E5E">
        <w:rPr>
          <w:vanish/>
          <w:sz w:val="12"/>
        </w:rPr>
        <w:t>not</w:t>
      </w:r>
      <w:r w:rsidRPr="00F31E5E">
        <w:rPr>
          <w:sz w:val="12"/>
        </w:rPr>
        <w:t xml:space="preserve"> </w:t>
      </w:r>
      <w:r w:rsidRPr="00F31E5E">
        <w:rPr>
          <w:vanish/>
          <w:sz w:val="12"/>
        </w:rPr>
        <w:t>prevent</w:t>
      </w:r>
      <w:r w:rsidRPr="00F31E5E">
        <w:rPr>
          <w:sz w:val="12"/>
        </w:rPr>
        <w:t xml:space="preserve"> </w:t>
      </w:r>
      <w:r w:rsidRPr="00F31E5E">
        <w:rPr>
          <w:vanish/>
          <w:sz w:val="12"/>
        </w:rPr>
        <w:t>a</w:t>
      </w:r>
      <w:r w:rsidRPr="00F31E5E">
        <w:rPr>
          <w:sz w:val="12"/>
        </w:rPr>
        <w:t xml:space="preserve"> </w:t>
      </w:r>
      <w:r w:rsidRPr="00F31E5E">
        <w:rPr>
          <w:vanish/>
          <w:sz w:val="12"/>
        </w:rPr>
        <w:t>loss</w:t>
      </w:r>
      <w:r w:rsidRPr="00F31E5E">
        <w:rPr>
          <w:sz w:val="12"/>
        </w:rPr>
        <w:t xml:space="preserve"> </w:t>
      </w:r>
      <w:r w:rsidRPr="00F31E5E">
        <w:rPr>
          <w:vanish/>
          <w:sz w:val="12"/>
        </w:rPr>
        <w:t>of</w:t>
      </w:r>
      <w:r w:rsidRPr="00F31E5E">
        <w:rPr>
          <w:sz w:val="12"/>
        </w:rPr>
        <w:t xml:space="preserve"> </w:t>
      </w:r>
      <w:r w:rsidRPr="00F31E5E">
        <w:rPr>
          <w:vanish/>
          <w:sz w:val="12"/>
        </w:rPr>
        <w:t>independence</w:t>
      </w:r>
      <w:r w:rsidRPr="00F31E5E">
        <w:rPr>
          <w:sz w:val="12"/>
        </w:rPr>
        <w:t xml:space="preserve"> </w:t>
      </w:r>
      <w:r w:rsidRPr="00F31E5E">
        <w:rPr>
          <w:vanish/>
          <w:sz w:val="12"/>
        </w:rPr>
        <w:t>and</w:t>
      </w:r>
      <w:r w:rsidRPr="00F31E5E">
        <w:rPr>
          <w:sz w:val="12"/>
        </w:rPr>
        <w:t xml:space="preserve"> </w:t>
      </w:r>
      <w:r w:rsidRPr="00F31E5E">
        <w:rPr>
          <w:vanish/>
          <w:sz w:val="12"/>
        </w:rPr>
        <w:t>the</w:t>
      </w:r>
      <w:r w:rsidRPr="00F31E5E">
        <w:rPr>
          <w:sz w:val="12"/>
        </w:rPr>
        <w:t xml:space="preserve"> </w:t>
      </w:r>
      <w:r w:rsidRPr="00F31E5E">
        <w:rPr>
          <w:vanish/>
          <w:sz w:val="12"/>
        </w:rPr>
        <w:t>risk</w:t>
      </w:r>
      <w:r w:rsidRPr="00F31E5E">
        <w:rPr>
          <w:sz w:val="12"/>
        </w:rPr>
        <w:t xml:space="preserve"> </w:t>
      </w:r>
      <w:r w:rsidRPr="00F31E5E">
        <w:rPr>
          <w:vanish/>
          <w:sz w:val="12"/>
        </w:rPr>
        <w:t>of</w:t>
      </w:r>
      <w:r w:rsidRPr="00F31E5E">
        <w:rPr>
          <w:sz w:val="12"/>
        </w:rPr>
        <w:t xml:space="preserve"> </w:t>
      </w:r>
      <w:r w:rsidRPr="00F31E5E">
        <w:rPr>
          <w:vanish/>
          <w:sz w:val="12"/>
        </w:rPr>
        <w:t>accidental</w:t>
      </w:r>
      <w:r w:rsidRPr="00F31E5E">
        <w:rPr>
          <w:sz w:val="12"/>
        </w:rPr>
        <w:t xml:space="preserve"> </w:t>
      </w:r>
      <w:r w:rsidRPr="00F31E5E">
        <w:rPr>
          <w:vanish/>
          <w:sz w:val="12"/>
        </w:rPr>
        <w:t>injuries.</w:t>
      </w:r>
      <w:r w:rsidRPr="00F31E5E">
        <w:rPr>
          <w:sz w:val="12"/>
        </w:rPr>
        <w:t xml:space="preserve"> </w:t>
      </w:r>
      <w:r w:rsidRPr="00F31E5E">
        <w:rPr>
          <w:vanish/>
          <w:sz w:val="12"/>
        </w:rPr>
        <w:t>Next-generation</w:t>
      </w:r>
      <w:r w:rsidRPr="00F31E5E">
        <w:rPr>
          <w:sz w:val="12"/>
        </w:rPr>
        <w:t xml:space="preserve"> </w:t>
      </w:r>
      <w:r w:rsidRPr="00F31E5E">
        <w:rPr>
          <w:vanish/>
          <w:sz w:val="12"/>
        </w:rPr>
        <w:t>exoskeletons,</w:t>
      </w:r>
      <w:r w:rsidRPr="00F31E5E">
        <w:rPr>
          <w:sz w:val="12"/>
        </w:rPr>
        <w:t xml:space="preserve"> </w:t>
      </w:r>
      <w:r w:rsidRPr="00F31E5E">
        <w:rPr>
          <w:vanish/>
          <w:sz w:val="12"/>
        </w:rPr>
        <w:t>powered</w:t>
      </w:r>
      <w:r w:rsidRPr="00F31E5E">
        <w:rPr>
          <w:sz w:val="12"/>
        </w:rPr>
        <w:t xml:space="preserve"> </w:t>
      </w:r>
      <w:r w:rsidRPr="00F31E5E">
        <w:rPr>
          <w:vanish/>
          <w:sz w:val="12"/>
        </w:rPr>
        <w:t>by</w:t>
      </w:r>
      <w:r w:rsidRPr="00F31E5E">
        <w:rPr>
          <w:sz w:val="12"/>
        </w:rPr>
        <w:t xml:space="preserve"> </w:t>
      </w:r>
      <w:r w:rsidRPr="00F31E5E">
        <w:rPr>
          <w:vanish/>
          <w:sz w:val="12"/>
        </w:rPr>
        <w:t>small</w:t>
      </w:r>
      <w:r w:rsidRPr="00F31E5E">
        <w:rPr>
          <w:sz w:val="12"/>
        </w:rPr>
        <w:t xml:space="preserve"> </w:t>
      </w:r>
      <w:r w:rsidRPr="00F31E5E">
        <w:rPr>
          <w:vanish/>
          <w:sz w:val="12"/>
        </w:rPr>
        <w:t>motors</w:t>
      </w:r>
      <w:r w:rsidRPr="00F31E5E">
        <w:rPr>
          <w:sz w:val="12"/>
        </w:rPr>
        <w:t xml:space="preserve"> </w:t>
      </w:r>
      <w:r w:rsidRPr="00F31E5E">
        <w:rPr>
          <w:vanish/>
          <w:sz w:val="12"/>
        </w:rPr>
        <w:t>that</w:t>
      </w:r>
      <w:r w:rsidRPr="00F31E5E">
        <w:rPr>
          <w:sz w:val="12"/>
        </w:rPr>
        <w:t xml:space="preserve"> </w:t>
      </w:r>
      <w:r w:rsidRPr="00F31E5E">
        <w:rPr>
          <w:vanish/>
          <w:sz w:val="12"/>
        </w:rPr>
        <w:t>mimic</w:t>
      </w:r>
      <w:r w:rsidRPr="00F31E5E">
        <w:rPr>
          <w:sz w:val="12"/>
        </w:rPr>
        <w:t xml:space="preserve"> </w:t>
      </w:r>
      <w:r w:rsidRPr="00F31E5E">
        <w:rPr>
          <w:vanish/>
          <w:sz w:val="12"/>
        </w:rPr>
        <w:t>human</w:t>
      </w:r>
      <w:r w:rsidRPr="00F31E5E">
        <w:rPr>
          <w:sz w:val="12"/>
        </w:rPr>
        <w:t xml:space="preserve"> </w:t>
      </w:r>
      <w:r w:rsidRPr="00F31E5E">
        <w:rPr>
          <w:vanish/>
          <w:sz w:val="12"/>
        </w:rPr>
        <w:t>muscles,</w:t>
      </w:r>
      <w:r w:rsidRPr="00F31E5E">
        <w:rPr>
          <w:sz w:val="12"/>
        </w:rPr>
        <w:t xml:space="preserve"> </w:t>
      </w:r>
      <w:r w:rsidRPr="00F31E5E">
        <w:rPr>
          <w:vanish/>
          <w:sz w:val="12"/>
        </w:rPr>
        <w:t>could</w:t>
      </w:r>
      <w:r w:rsidRPr="00F31E5E">
        <w:rPr>
          <w:sz w:val="12"/>
        </w:rPr>
        <w:t xml:space="preserve"> </w:t>
      </w:r>
      <w:r w:rsidRPr="00F31E5E">
        <w:rPr>
          <w:vanish/>
          <w:sz w:val="12"/>
        </w:rPr>
        <w:t>allow</w:t>
      </w:r>
      <w:r w:rsidRPr="00F31E5E">
        <w:rPr>
          <w:sz w:val="12"/>
        </w:rPr>
        <w:t xml:space="preserve"> </w:t>
      </w:r>
      <w:r w:rsidRPr="00F31E5E">
        <w:rPr>
          <w:vanish/>
          <w:sz w:val="12"/>
        </w:rPr>
        <w:t>older</w:t>
      </w:r>
      <w:r w:rsidRPr="00F31E5E">
        <w:rPr>
          <w:sz w:val="12"/>
        </w:rPr>
        <w:t xml:space="preserve"> </w:t>
      </w:r>
      <w:r w:rsidRPr="00F31E5E">
        <w:rPr>
          <w:vanish/>
          <w:sz w:val="12"/>
        </w:rPr>
        <w:t>patients</w:t>
      </w:r>
      <w:r w:rsidRPr="00F31E5E">
        <w:rPr>
          <w:sz w:val="12"/>
        </w:rPr>
        <w:t xml:space="preserve"> </w:t>
      </w:r>
      <w:r w:rsidRPr="00F31E5E">
        <w:rPr>
          <w:vanish/>
          <w:sz w:val="12"/>
        </w:rPr>
        <w:t>to</w:t>
      </w:r>
      <w:r w:rsidRPr="00F31E5E">
        <w:rPr>
          <w:sz w:val="12"/>
        </w:rPr>
        <w:t xml:space="preserve"> </w:t>
      </w:r>
      <w:r w:rsidRPr="00F31E5E">
        <w:rPr>
          <w:vanish/>
          <w:sz w:val="12"/>
        </w:rPr>
        <w:t>recover</w:t>
      </w:r>
      <w:r w:rsidRPr="00F31E5E">
        <w:rPr>
          <w:sz w:val="12"/>
        </w:rPr>
        <w:t xml:space="preserve"> </w:t>
      </w:r>
      <w:r w:rsidRPr="00F31E5E">
        <w:rPr>
          <w:vanish/>
          <w:sz w:val="12"/>
        </w:rPr>
        <w:t>their</w:t>
      </w:r>
      <w:r w:rsidRPr="00F31E5E">
        <w:rPr>
          <w:sz w:val="12"/>
        </w:rPr>
        <w:t xml:space="preserve"> </w:t>
      </w:r>
      <w:r w:rsidRPr="00F31E5E">
        <w:rPr>
          <w:vanish/>
          <w:sz w:val="12"/>
        </w:rPr>
        <w:t>autonomy</w:t>
      </w:r>
      <w:r w:rsidRPr="00F31E5E">
        <w:rPr>
          <w:sz w:val="12"/>
        </w:rPr>
        <w:t xml:space="preserve"> </w:t>
      </w:r>
      <w:r w:rsidRPr="00F31E5E">
        <w:rPr>
          <w:vanish/>
          <w:sz w:val="12"/>
        </w:rPr>
        <w:t>while</w:t>
      </w:r>
      <w:r w:rsidRPr="00F31E5E">
        <w:rPr>
          <w:sz w:val="12"/>
        </w:rPr>
        <w:t xml:space="preserve"> </w:t>
      </w:r>
      <w:r w:rsidRPr="00F31E5E">
        <w:rPr>
          <w:vanish/>
          <w:sz w:val="12"/>
        </w:rPr>
        <w:t>reducing</w:t>
      </w:r>
      <w:r w:rsidRPr="00F31E5E">
        <w:rPr>
          <w:sz w:val="12"/>
        </w:rPr>
        <w:t xml:space="preserve"> </w:t>
      </w:r>
      <w:r w:rsidRPr="00F31E5E">
        <w:rPr>
          <w:vanish/>
          <w:sz w:val="12"/>
        </w:rPr>
        <w:t>the</w:t>
      </w:r>
      <w:r w:rsidRPr="00F31E5E">
        <w:rPr>
          <w:sz w:val="12"/>
        </w:rPr>
        <w:t xml:space="preserve"> </w:t>
      </w:r>
      <w:r w:rsidRPr="00F31E5E">
        <w:rPr>
          <w:vanish/>
          <w:sz w:val="12"/>
        </w:rPr>
        <w:t>likelihood</w:t>
      </w:r>
      <w:r w:rsidRPr="00F31E5E">
        <w:rPr>
          <w:sz w:val="12"/>
        </w:rPr>
        <w:t xml:space="preserve"> </w:t>
      </w:r>
      <w:r w:rsidRPr="00F31E5E">
        <w:rPr>
          <w:vanish/>
          <w:sz w:val="12"/>
        </w:rPr>
        <w:t>of</w:t>
      </w:r>
      <w:r w:rsidRPr="00F31E5E">
        <w:rPr>
          <w:sz w:val="12"/>
        </w:rPr>
        <w:t xml:space="preserve"> </w:t>
      </w:r>
      <w:r w:rsidRPr="00F31E5E">
        <w:rPr>
          <w:vanish/>
          <w:sz w:val="12"/>
        </w:rPr>
        <w:t>accidents</w:t>
      </w:r>
      <w:r w:rsidRPr="00F31E5E">
        <w:rPr>
          <w:sz w:val="12"/>
        </w:rPr>
        <w:t xml:space="preserve"> </w:t>
      </w:r>
      <w:r w:rsidRPr="00F31E5E">
        <w:rPr>
          <w:vanish/>
          <w:sz w:val="12"/>
        </w:rPr>
        <w:t>and</w:t>
      </w:r>
      <w:r w:rsidRPr="00F31E5E">
        <w:rPr>
          <w:sz w:val="12"/>
        </w:rPr>
        <w:t xml:space="preserve"> </w:t>
      </w:r>
      <w:r w:rsidRPr="00F31E5E">
        <w:rPr>
          <w:vanish/>
          <w:sz w:val="12"/>
        </w:rPr>
        <w:t>falls.</w:t>
      </w:r>
      <w:r w:rsidRPr="00F31E5E">
        <w:rPr>
          <w:sz w:val="12"/>
        </w:rPr>
        <w:t xml:space="preserve"> </w:t>
      </w:r>
      <w:r w:rsidRPr="00F31E5E">
        <w:rPr>
          <w:vanish/>
          <w:sz w:val="12"/>
        </w:rPr>
        <w:t>Digital</w:t>
      </w:r>
      <w:r w:rsidRPr="00F31E5E">
        <w:rPr>
          <w:sz w:val="12"/>
        </w:rPr>
        <w:t xml:space="preserve"> </w:t>
      </w:r>
      <w:r w:rsidRPr="00F31E5E">
        <w:rPr>
          <w:vanish/>
          <w:sz w:val="12"/>
        </w:rPr>
        <w:t>therapeutics</w:t>
      </w:r>
      <w:r w:rsidRPr="00F31E5E">
        <w:rPr>
          <w:sz w:val="12"/>
        </w:rPr>
        <w:t xml:space="preserve"> </w:t>
      </w:r>
      <w:r w:rsidRPr="00F31E5E">
        <w:rPr>
          <w:vanish/>
          <w:sz w:val="12"/>
        </w:rPr>
        <w:t>These</w:t>
      </w:r>
      <w:r w:rsidRPr="00F31E5E">
        <w:rPr>
          <w:sz w:val="12"/>
        </w:rPr>
        <w:t xml:space="preserve"> </w:t>
      </w:r>
      <w:r w:rsidRPr="00F31E5E">
        <w:rPr>
          <w:vanish/>
          <w:sz w:val="12"/>
        </w:rPr>
        <w:t>preventive</w:t>
      </w:r>
      <w:r w:rsidRPr="00F31E5E">
        <w:rPr>
          <w:sz w:val="12"/>
        </w:rPr>
        <w:t xml:space="preserve"> </w:t>
      </w:r>
      <w:r w:rsidRPr="00F31E5E">
        <w:rPr>
          <w:vanish/>
          <w:sz w:val="12"/>
        </w:rPr>
        <w:t>and</w:t>
      </w:r>
      <w:r w:rsidRPr="00F31E5E">
        <w:rPr>
          <w:sz w:val="12"/>
        </w:rPr>
        <w:t xml:space="preserve"> </w:t>
      </w:r>
      <w:r w:rsidRPr="00F31E5E">
        <w:rPr>
          <w:vanish/>
          <w:sz w:val="12"/>
        </w:rPr>
        <w:t>therapeutic</w:t>
      </w:r>
      <w:r w:rsidRPr="00F31E5E">
        <w:rPr>
          <w:sz w:val="12"/>
        </w:rPr>
        <w:t xml:space="preserve"> </w:t>
      </w:r>
      <w:r w:rsidRPr="00F31E5E">
        <w:rPr>
          <w:vanish/>
          <w:sz w:val="12"/>
        </w:rPr>
        <w:t>evidence-based</w:t>
      </w:r>
      <w:r w:rsidRPr="00F31E5E">
        <w:rPr>
          <w:sz w:val="12"/>
        </w:rPr>
        <w:t xml:space="preserve"> </w:t>
      </w:r>
      <w:r w:rsidRPr="00F31E5E">
        <w:rPr>
          <w:vanish/>
          <w:sz w:val="12"/>
        </w:rPr>
        <w:t>interventions,</w:t>
      </w:r>
      <w:r w:rsidRPr="00F31E5E">
        <w:rPr>
          <w:sz w:val="12"/>
        </w:rPr>
        <w:t xml:space="preserve"> </w:t>
      </w:r>
      <w:r w:rsidRPr="00F31E5E">
        <w:rPr>
          <w:vanish/>
          <w:sz w:val="12"/>
        </w:rPr>
        <w:t>for</w:t>
      </w:r>
      <w:r w:rsidRPr="00F31E5E">
        <w:rPr>
          <w:sz w:val="12"/>
        </w:rPr>
        <w:t xml:space="preserve"> </w:t>
      </w:r>
      <w:r w:rsidRPr="00F31E5E">
        <w:rPr>
          <w:vanish/>
          <w:sz w:val="12"/>
        </w:rPr>
        <w:t>a</w:t>
      </w:r>
      <w:r w:rsidRPr="00F31E5E">
        <w:rPr>
          <w:sz w:val="12"/>
        </w:rPr>
        <w:t xml:space="preserve"> </w:t>
      </w:r>
      <w:r w:rsidRPr="00F31E5E">
        <w:rPr>
          <w:vanish/>
          <w:sz w:val="12"/>
        </w:rPr>
        <w:t>broad</w:t>
      </w:r>
      <w:r w:rsidRPr="00F31E5E">
        <w:rPr>
          <w:sz w:val="12"/>
        </w:rPr>
        <w:t xml:space="preserve"> </w:t>
      </w:r>
      <w:r w:rsidRPr="00F31E5E">
        <w:rPr>
          <w:vanish/>
          <w:sz w:val="12"/>
        </w:rPr>
        <w:t>spectrum</w:t>
      </w:r>
      <w:r w:rsidRPr="00F31E5E">
        <w:rPr>
          <w:sz w:val="12"/>
        </w:rPr>
        <w:t xml:space="preserve"> </w:t>
      </w:r>
      <w:r w:rsidRPr="00F31E5E">
        <w:rPr>
          <w:vanish/>
          <w:sz w:val="12"/>
        </w:rPr>
        <w:t>of</w:t>
      </w:r>
      <w:r w:rsidRPr="00F31E5E">
        <w:rPr>
          <w:sz w:val="12"/>
        </w:rPr>
        <w:t xml:space="preserve"> </w:t>
      </w:r>
      <w:r w:rsidRPr="00F31E5E">
        <w:rPr>
          <w:vanish/>
          <w:sz w:val="12"/>
        </w:rPr>
        <w:t>physical,</w:t>
      </w:r>
      <w:r w:rsidRPr="00F31E5E">
        <w:rPr>
          <w:sz w:val="12"/>
        </w:rPr>
        <w:t xml:space="preserve"> </w:t>
      </w:r>
      <w:r w:rsidRPr="00F31E5E">
        <w:rPr>
          <w:vanish/>
          <w:sz w:val="12"/>
        </w:rPr>
        <w:t>mental,</w:t>
      </w:r>
      <w:r w:rsidRPr="00F31E5E">
        <w:rPr>
          <w:sz w:val="12"/>
        </w:rPr>
        <w:t xml:space="preserve"> </w:t>
      </w:r>
      <w:r w:rsidRPr="00F31E5E">
        <w:rPr>
          <w:vanish/>
          <w:sz w:val="12"/>
        </w:rPr>
        <w:t>and</w:t>
      </w:r>
      <w:r w:rsidRPr="00F31E5E">
        <w:rPr>
          <w:sz w:val="12"/>
        </w:rPr>
        <w:t xml:space="preserve"> </w:t>
      </w:r>
      <w:r w:rsidRPr="00F31E5E">
        <w:rPr>
          <w:vanish/>
          <w:sz w:val="12"/>
        </w:rPr>
        <w:t>behavioral</w:t>
      </w:r>
      <w:r w:rsidRPr="00F31E5E">
        <w:rPr>
          <w:sz w:val="12"/>
        </w:rPr>
        <w:t xml:space="preserve"> </w:t>
      </w:r>
      <w:r w:rsidRPr="00F31E5E">
        <w:rPr>
          <w:vanish/>
          <w:sz w:val="12"/>
        </w:rPr>
        <w:t>conditions,</w:t>
      </w:r>
      <w:r w:rsidRPr="00F31E5E">
        <w:rPr>
          <w:sz w:val="12"/>
        </w:rPr>
        <w:t xml:space="preserve"> </w:t>
      </w:r>
      <w:r w:rsidRPr="00F31E5E">
        <w:rPr>
          <w:vanish/>
          <w:sz w:val="12"/>
        </w:rPr>
        <w:t>are</w:t>
      </w:r>
      <w:r w:rsidRPr="00F31E5E">
        <w:rPr>
          <w:sz w:val="12"/>
        </w:rPr>
        <w:t xml:space="preserve"> </w:t>
      </w:r>
      <w:r w:rsidRPr="00F31E5E">
        <w:rPr>
          <w:vanish/>
          <w:sz w:val="12"/>
        </w:rPr>
        <w:t>controlled</w:t>
      </w:r>
      <w:r w:rsidRPr="00F31E5E">
        <w:rPr>
          <w:sz w:val="12"/>
        </w:rPr>
        <w:t xml:space="preserve"> </w:t>
      </w:r>
      <w:r w:rsidRPr="00F31E5E">
        <w:rPr>
          <w:vanish/>
          <w:sz w:val="12"/>
        </w:rPr>
        <w:t>by</w:t>
      </w:r>
      <w:r w:rsidRPr="00F31E5E">
        <w:rPr>
          <w:sz w:val="12"/>
        </w:rPr>
        <w:t xml:space="preserve"> </w:t>
      </w:r>
      <w:r w:rsidRPr="00F31E5E">
        <w:rPr>
          <w:vanish/>
          <w:sz w:val="12"/>
        </w:rPr>
        <w:t>software.</w:t>
      </w:r>
      <w:r w:rsidRPr="00F31E5E">
        <w:rPr>
          <w:sz w:val="12"/>
        </w:rPr>
        <w:t xml:space="preserve"> </w:t>
      </w:r>
      <w:r w:rsidRPr="00F31E5E">
        <w:rPr>
          <w:vanish/>
          <w:sz w:val="12"/>
        </w:rPr>
        <w:t>Example:</w:t>
      </w:r>
      <w:r w:rsidRPr="00F31E5E">
        <w:rPr>
          <w:sz w:val="12"/>
        </w:rPr>
        <w:t xml:space="preserve"> </w:t>
      </w:r>
      <w:r w:rsidRPr="00F31E5E">
        <w:rPr>
          <w:vanish/>
          <w:sz w:val="12"/>
        </w:rPr>
        <w:t>An</w:t>
      </w:r>
      <w:r w:rsidRPr="00F31E5E">
        <w:rPr>
          <w:sz w:val="12"/>
        </w:rPr>
        <w:t xml:space="preserve"> </w:t>
      </w:r>
      <w:r w:rsidRPr="00F31E5E">
        <w:rPr>
          <w:vanish/>
          <w:sz w:val="12"/>
        </w:rPr>
        <w:t>AI-powered</w:t>
      </w:r>
      <w:r w:rsidRPr="00F31E5E">
        <w:rPr>
          <w:sz w:val="12"/>
        </w:rPr>
        <w:t xml:space="preserve"> </w:t>
      </w:r>
      <w:r w:rsidRPr="00F31E5E">
        <w:rPr>
          <w:vanish/>
          <w:sz w:val="12"/>
        </w:rPr>
        <w:t>app</w:t>
      </w:r>
      <w:r w:rsidRPr="00F31E5E">
        <w:rPr>
          <w:sz w:val="12"/>
        </w:rPr>
        <w:t xml:space="preserve"> </w:t>
      </w:r>
      <w:r w:rsidRPr="00F31E5E">
        <w:rPr>
          <w:vanish/>
          <w:sz w:val="12"/>
        </w:rPr>
        <w:t>to</w:t>
      </w:r>
      <w:r w:rsidRPr="00F31E5E">
        <w:rPr>
          <w:sz w:val="12"/>
        </w:rPr>
        <w:t xml:space="preserve"> </w:t>
      </w:r>
      <w:r w:rsidRPr="00F31E5E">
        <w:rPr>
          <w:vanish/>
          <w:sz w:val="12"/>
        </w:rPr>
        <w:t>change</w:t>
      </w:r>
      <w:r w:rsidRPr="00F31E5E">
        <w:rPr>
          <w:sz w:val="12"/>
        </w:rPr>
        <w:t xml:space="preserve"> </w:t>
      </w:r>
      <w:r w:rsidRPr="00F31E5E">
        <w:rPr>
          <w:vanish/>
          <w:sz w:val="12"/>
        </w:rPr>
        <w:t>behavior</w:t>
      </w:r>
      <w:r w:rsidRPr="00F31E5E">
        <w:rPr>
          <w:sz w:val="12"/>
        </w:rPr>
        <w:t xml:space="preserve"> </w:t>
      </w:r>
      <w:r w:rsidRPr="00F31E5E">
        <w:rPr>
          <w:vanish/>
          <w:sz w:val="12"/>
        </w:rPr>
        <w:t>Apart</w:t>
      </w:r>
      <w:r w:rsidRPr="00F31E5E">
        <w:rPr>
          <w:sz w:val="12"/>
        </w:rPr>
        <w:t xml:space="preserve"> </w:t>
      </w:r>
      <w:r w:rsidRPr="00F31E5E">
        <w:rPr>
          <w:vanish/>
          <w:sz w:val="12"/>
        </w:rPr>
        <w:t>from</w:t>
      </w:r>
      <w:r w:rsidRPr="00F31E5E">
        <w:rPr>
          <w:sz w:val="12"/>
        </w:rPr>
        <w:t xml:space="preserve"> </w:t>
      </w:r>
      <w:r w:rsidRPr="00F31E5E">
        <w:rPr>
          <w:vanish/>
          <w:sz w:val="12"/>
        </w:rPr>
        <w:t>brief</w:t>
      </w:r>
      <w:r w:rsidRPr="00F31E5E">
        <w:rPr>
          <w:sz w:val="12"/>
        </w:rPr>
        <w:t xml:space="preserve"> </w:t>
      </w:r>
      <w:r w:rsidRPr="00F31E5E">
        <w:rPr>
          <w:vanish/>
          <w:sz w:val="12"/>
        </w:rPr>
        <w:t>consultations,</w:t>
      </w:r>
      <w:r w:rsidRPr="00F31E5E">
        <w:rPr>
          <w:sz w:val="12"/>
        </w:rPr>
        <w:t xml:space="preserve"> </w:t>
      </w:r>
      <w:r w:rsidRPr="00F31E5E">
        <w:rPr>
          <w:vanish/>
          <w:sz w:val="12"/>
        </w:rPr>
        <w:t>doctors</w:t>
      </w:r>
      <w:r w:rsidRPr="00F31E5E">
        <w:rPr>
          <w:sz w:val="12"/>
        </w:rPr>
        <w:t xml:space="preserve"> </w:t>
      </w:r>
      <w:r w:rsidRPr="00F31E5E">
        <w:rPr>
          <w:vanish/>
          <w:sz w:val="12"/>
        </w:rPr>
        <w:t>now</w:t>
      </w:r>
      <w:r w:rsidRPr="00F31E5E">
        <w:rPr>
          <w:sz w:val="12"/>
        </w:rPr>
        <w:t xml:space="preserve"> </w:t>
      </w:r>
      <w:r w:rsidRPr="00F31E5E">
        <w:rPr>
          <w:vanish/>
          <w:sz w:val="12"/>
        </w:rPr>
        <w:t>have</w:t>
      </w:r>
      <w:r w:rsidRPr="00F31E5E">
        <w:rPr>
          <w:sz w:val="12"/>
        </w:rPr>
        <w:t xml:space="preserve"> </w:t>
      </w:r>
      <w:r w:rsidRPr="00F31E5E">
        <w:rPr>
          <w:vanish/>
          <w:sz w:val="12"/>
        </w:rPr>
        <w:t>few</w:t>
      </w:r>
      <w:r w:rsidRPr="00F31E5E">
        <w:rPr>
          <w:sz w:val="12"/>
        </w:rPr>
        <w:t xml:space="preserve"> </w:t>
      </w:r>
      <w:r w:rsidRPr="00F31E5E">
        <w:rPr>
          <w:vanish/>
          <w:sz w:val="12"/>
        </w:rPr>
        <w:t>tools</w:t>
      </w:r>
      <w:r w:rsidRPr="00F31E5E">
        <w:rPr>
          <w:sz w:val="12"/>
        </w:rPr>
        <w:t xml:space="preserve"> </w:t>
      </w:r>
      <w:r w:rsidRPr="00F31E5E">
        <w:rPr>
          <w:vanish/>
          <w:sz w:val="12"/>
        </w:rPr>
        <w:t>to</w:t>
      </w:r>
      <w:r w:rsidRPr="00F31E5E">
        <w:rPr>
          <w:sz w:val="12"/>
        </w:rPr>
        <w:t xml:space="preserve"> </w:t>
      </w:r>
      <w:r w:rsidRPr="00F31E5E">
        <w:rPr>
          <w:vanish/>
          <w:sz w:val="12"/>
        </w:rPr>
        <w:t>help</w:t>
      </w:r>
      <w:r w:rsidRPr="00F31E5E">
        <w:rPr>
          <w:sz w:val="12"/>
        </w:rPr>
        <w:t xml:space="preserve"> </w:t>
      </w:r>
      <w:r w:rsidRPr="00F31E5E">
        <w:rPr>
          <w:vanish/>
          <w:sz w:val="12"/>
        </w:rPr>
        <w:t>patients</w:t>
      </w:r>
      <w:r w:rsidRPr="00F31E5E">
        <w:rPr>
          <w:sz w:val="12"/>
        </w:rPr>
        <w:t xml:space="preserve"> </w:t>
      </w:r>
      <w:r w:rsidRPr="00F31E5E">
        <w:rPr>
          <w:vanish/>
          <w:sz w:val="12"/>
        </w:rPr>
        <w:t>with</w:t>
      </w:r>
      <w:r w:rsidRPr="00F31E5E">
        <w:rPr>
          <w:sz w:val="12"/>
        </w:rPr>
        <w:t xml:space="preserve"> </w:t>
      </w:r>
      <w:r w:rsidRPr="00F31E5E">
        <w:rPr>
          <w:vanish/>
          <w:sz w:val="12"/>
        </w:rPr>
        <w:t>chronic</w:t>
      </w:r>
      <w:r w:rsidRPr="00F31E5E">
        <w:rPr>
          <w:sz w:val="12"/>
        </w:rPr>
        <w:t xml:space="preserve"> </w:t>
      </w:r>
      <w:r w:rsidRPr="00F31E5E">
        <w:rPr>
          <w:vanish/>
          <w:sz w:val="12"/>
        </w:rPr>
        <w:t>conditions</w:t>
      </w:r>
      <w:r w:rsidRPr="00F31E5E">
        <w:rPr>
          <w:sz w:val="12"/>
        </w:rPr>
        <w:t xml:space="preserve"> </w:t>
      </w:r>
      <w:r w:rsidRPr="00F31E5E">
        <w:rPr>
          <w:vanish/>
          <w:sz w:val="12"/>
        </w:rPr>
        <w:t>adopt</w:t>
      </w:r>
      <w:r w:rsidRPr="00F31E5E">
        <w:rPr>
          <w:sz w:val="12"/>
        </w:rPr>
        <w:t xml:space="preserve"> </w:t>
      </w:r>
      <w:r w:rsidRPr="00F31E5E">
        <w:rPr>
          <w:vanish/>
          <w:sz w:val="12"/>
        </w:rPr>
        <w:t>healthy</w:t>
      </w:r>
      <w:r w:rsidRPr="00F31E5E">
        <w:rPr>
          <w:sz w:val="12"/>
        </w:rPr>
        <w:t xml:space="preserve"> </w:t>
      </w:r>
      <w:r w:rsidRPr="00F31E5E">
        <w:rPr>
          <w:vanish/>
          <w:sz w:val="12"/>
        </w:rPr>
        <w:t>lifestyles.</w:t>
      </w:r>
      <w:r w:rsidRPr="00F31E5E">
        <w:rPr>
          <w:sz w:val="12"/>
        </w:rPr>
        <w:t xml:space="preserve"> </w:t>
      </w:r>
      <w:r w:rsidRPr="00F31E5E">
        <w:rPr>
          <w:vanish/>
          <w:sz w:val="12"/>
        </w:rPr>
        <w:t>In</w:t>
      </w:r>
      <w:r w:rsidRPr="00F31E5E">
        <w:rPr>
          <w:sz w:val="12"/>
        </w:rPr>
        <w:t xml:space="preserve"> </w:t>
      </w:r>
      <w:r w:rsidRPr="00F31E5E">
        <w:rPr>
          <w:vanish/>
          <w:sz w:val="12"/>
        </w:rPr>
        <w:t>the</w:t>
      </w:r>
      <w:r w:rsidRPr="00F31E5E">
        <w:rPr>
          <w:sz w:val="12"/>
        </w:rPr>
        <w:t xml:space="preserve"> </w:t>
      </w:r>
      <w:r w:rsidRPr="00F31E5E">
        <w:rPr>
          <w:vanish/>
          <w:sz w:val="12"/>
        </w:rPr>
        <w:t>future,</w:t>
      </w:r>
      <w:r w:rsidRPr="00F31E5E">
        <w:rPr>
          <w:sz w:val="12"/>
        </w:rPr>
        <w:t xml:space="preserve"> </w:t>
      </w:r>
      <w:r w:rsidRPr="00F31E5E">
        <w:rPr>
          <w:vanish/>
          <w:sz w:val="12"/>
        </w:rPr>
        <w:t>digital</w:t>
      </w:r>
      <w:r w:rsidRPr="00F31E5E">
        <w:rPr>
          <w:sz w:val="12"/>
        </w:rPr>
        <w:t xml:space="preserve"> </w:t>
      </w:r>
      <w:r w:rsidRPr="00F31E5E">
        <w:rPr>
          <w:vanish/>
          <w:sz w:val="12"/>
        </w:rPr>
        <w:t>therapeutics,</w:t>
      </w:r>
      <w:r w:rsidRPr="00F31E5E">
        <w:rPr>
          <w:sz w:val="12"/>
        </w:rPr>
        <w:t xml:space="preserve"> </w:t>
      </w:r>
      <w:r w:rsidRPr="00F31E5E">
        <w:rPr>
          <w:vanish/>
          <w:sz w:val="12"/>
        </w:rPr>
        <w:t>powered</w:t>
      </w:r>
      <w:r w:rsidRPr="00F31E5E">
        <w:rPr>
          <w:sz w:val="12"/>
        </w:rPr>
        <w:t xml:space="preserve"> </w:t>
      </w:r>
      <w:r w:rsidRPr="00F31E5E">
        <w:rPr>
          <w:vanish/>
          <w:sz w:val="12"/>
        </w:rPr>
        <w:t>by</w:t>
      </w:r>
      <w:r w:rsidRPr="00F31E5E">
        <w:rPr>
          <w:sz w:val="12"/>
        </w:rPr>
        <w:t xml:space="preserve"> </w:t>
      </w:r>
      <w:r w:rsidRPr="00F31E5E">
        <w:rPr>
          <w:vanish/>
          <w:sz w:val="12"/>
        </w:rPr>
        <w:t>AI,</w:t>
      </w:r>
      <w:r w:rsidRPr="00F31E5E">
        <w:rPr>
          <w:sz w:val="12"/>
        </w:rPr>
        <w:t xml:space="preserve"> </w:t>
      </w:r>
      <w:r w:rsidRPr="00F31E5E">
        <w:rPr>
          <w:vanish/>
          <w:sz w:val="12"/>
        </w:rPr>
        <w:t>patient</w:t>
      </w:r>
      <w:r w:rsidRPr="00F31E5E">
        <w:rPr>
          <w:sz w:val="12"/>
        </w:rPr>
        <w:t xml:space="preserve"> </w:t>
      </w:r>
      <w:r w:rsidRPr="00F31E5E">
        <w:rPr>
          <w:vanish/>
          <w:sz w:val="12"/>
        </w:rPr>
        <w:t>data,</w:t>
      </w:r>
      <w:r w:rsidRPr="00F31E5E">
        <w:rPr>
          <w:sz w:val="12"/>
        </w:rPr>
        <w:t xml:space="preserve"> </w:t>
      </w:r>
      <w:r w:rsidRPr="00F31E5E">
        <w:rPr>
          <w:vanish/>
          <w:sz w:val="12"/>
        </w:rPr>
        <w:t>and</w:t>
      </w:r>
      <w:r w:rsidRPr="00F31E5E">
        <w:rPr>
          <w:sz w:val="12"/>
        </w:rPr>
        <w:t xml:space="preserve"> </w:t>
      </w:r>
      <w:r w:rsidRPr="00F31E5E">
        <w:rPr>
          <w:vanish/>
          <w:sz w:val="12"/>
        </w:rPr>
        <w:t>behavioral</w:t>
      </w:r>
      <w:r w:rsidRPr="00F31E5E">
        <w:rPr>
          <w:sz w:val="12"/>
        </w:rPr>
        <w:t xml:space="preserve"> </w:t>
      </w:r>
      <w:r w:rsidRPr="00F31E5E">
        <w:rPr>
          <w:vanish/>
          <w:sz w:val="12"/>
        </w:rPr>
        <w:t>science,</w:t>
      </w:r>
      <w:r w:rsidRPr="00F31E5E">
        <w:rPr>
          <w:sz w:val="12"/>
        </w:rPr>
        <w:t xml:space="preserve"> </w:t>
      </w:r>
      <w:r w:rsidRPr="00F31E5E">
        <w:rPr>
          <w:vanish/>
          <w:sz w:val="12"/>
        </w:rPr>
        <w:t>can</w:t>
      </w:r>
      <w:r w:rsidRPr="00F31E5E">
        <w:rPr>
          <w:sz w:val="12"/>
        </w:rPr>
        <w:t xml:space="preserve"> </w:t>
      </w:r>
      <w:r w:rsidRPr="00F31E5E">
        <w:rPr>
          <w:vanish/>
          <w:sz w:val="12"/>
        </w:rPr>
        <w:t>use</w:t>
      </w:r>
      <w:r w:rsidRPr="00F31E5E">
        <w:rPr>
          <w:sz w:val="12"/>
        </w:rPr>
        <w:t xml:space="preserve"> </w:t>
      </w:r>
      <w:r w:rsidRPr="00F31E5E">
        <w:rPr>
          <w:vanish/>
          <w:sz w:val="12"/>
        </w:rPr>
        <w:t>gamification</w:t>
      </w:r>
      <w:r w:rsidRPr="00F31E5E">
        <w:rPr>
          <w:sz w:val="12"/>
        </w:rPr>
        <w:t xml:space="preserve"> </w:t>
      </w:r>
      <w:r w:rsidRPr="00F31E5E">
        <w:rPr>
          <w:vanish/>
          <w:sz w:val="12"/>
        </w:rPr>
        <w:t>and</w:t>
      </w:r>
      <w:r w:rsidRPr="00F31E5E">
        <w:rPr>
          <w:sz w:val="12"/>
        </w:rPr>
        <w:t xml:space="preserve"> </w:t>
      </w:r>
      <w:r w:rsidRPr="00F31E5E">
        <w:rPr>
          <w:vanish/>
          <w:sz w:val="12"/>
        </w:rPr>
        <w:t>other</w:t>
      </w:r>
      <w:r w:rsidRPr="00F31E5E">
        <w:rPr>
          <w:sz w:val="12"/>
        </w:rPr>
        <w:t xml:space="preserve"> </w:t>
      </w:r>
      <w:r w:rsidRPr="00F31E5E">
        <w:rPr>
          <w:vanish/>
          <w:sz w:val="12"/>
        </w:rPr>
        <w:t>forms</w:t>
      </w:r>
      <w:r w:rsidRPr="00F31E5E">
        <w:rPr>
          <w:sz w:val="12"/>
        </w:rPr>
        <w:t xml:space="preserve"> </w:t>
      </w:r>
      <w:r w:rsidRPr="00F31E5E">
        <w:rPr>
          <w:vanish/>
          <w:sz w:val="12"/>
        </w:rPr>
        <w:t>of</w:t>
      </w:r>
      <w:r w:rsidRPr="00F31E5E">
        <w:rPr>
          <w:sz w:val="12"/>
        </w:rPr>
        <w:t xml:space="preserve"> </w:t>
      </w:r>
      <w:r w:rsidRPr="00F31E5E">
        <w:rPr>
          <w:vanish/>
          <w:sz w:val="12"/>
        </w:rPr>
        <w:t>engagement</w:t>
      </w:r>
      <w:r w:rsidRPr="00F31E5E">
        <w:rPr>
          <w:sz w:val="12"/>
        </w:rPr>
        <w:t xml:space="preserve"> </w:t>
      </w:r>
      <w:r w:rsidRPr="00F31E5E">
        <w:rPr>
          <w:vanish/>
          <w:sz w:val="12"/>
        </w:rPr>
        <w:t>to</w:t>
      </w:r>
      <w:r w:rsidRPr="00F31E5E">
        <w:rPr>
          <w:sz w:val="12"/>
        </w:rPr>
        <w:t xml:space="preserve"> </w:t>
      </w:r>
      <w:r w:rsidRPr="00F31E5E">
        <w:rPr>
          <w:vanish/>
          <w:sz w:val="12"/>
        </w:rPr>
        <w:t>help</w:t>
      </w:r>
      <w:r w:rsidRPr="00F31E5E">
        <w:rPr>
          <w:sz w:val="12"/>
        </w:rPr>
        <w:t xml:space="preserve"> </w:t>
      </w:r>
      <w:r w:rsidRPr="00F31E5E">
        <w:rPr>
          <w:vanish/>
          <w:sz w:val="12"/>
        </w:rPr>
        <w:t>patients</w:t>
      </w:r>
      <w:r w:rsidRPr="00F31E5E">
        <w:rPr>
          <w:sz w:val="12"/>
        </w:rPr>
        <w:t xml:space="preserve"> </w:t>
      </w:r>
      <w:r w:rsidRPr="00F31E5E">
        <w:rPr>
          <w:vanish/>
          <w:sz w:val="12"/>
        </w:rPr>
        <w:t>adopt</w:t>
      </w:r>
      <w:r w:rsidRPr="00F31E5E">
        <w:rPr>
          <w:sz w:val="12"/>
        </w:rPr>
        <w:t xml:space="preserve"> </w:t>
      </w:r>
      <w:r w:rsidRPr="00F31E5E">
        <w:rPr>
          <w:vanish/>
          <w:sz w:val="12"/>
        </w:rPr>
        <w:t>and</w:t>
      </w:r>
      <w:r w:rsidRPr="00F31E5E">
        <w:rPr>
          <w:sz w:val="12"/>
        </w:rPr>
        <w:t xml:space="preserve"> </w:t>
      </w:r>
      <w:r w:rsidRPr="00F31E5E">
        <w:rPr>
          <w:vanish/>
          <w:sz w:val="12"/>
        </w:rPr>
        <w:t>sustain</w:t>
      </w:r>
      <w:r w:rsidRPr="00F31E5E">
        <w:rPr>
          <w:sz w:val="12"/>
        </w:rPr>
        <w:t xml:space="preserve"> </w:t>
      </w:r>
      <w:r w:rsidRPr="00F31E5E">
        <w:rPr>
          <w:vanish/>
          <w:sz w:val="12"/>
        </w:rPr>
        <w:t>healthy</w:t>
      </w:r>
      <w:r w:rsidRPr="00F31E5E">
        <w:rPr>
          <w:sz w:val="12"/>
        </w:rPr>
        <w:t xml:space="preserve"> </w:t>
      </w:r>
      <w:r w:rsidRPr="00F31E5E">
        <w:rPr>
          <w:vanish/>
          <w:sz w:val="12"/>
        </w:rPr>
        <w:t>behaviors.</w:t>
      </w:r>
      <w:r w:rsidRPr="00F31E5E">
        <w:rPr>
          <w:sz w:val="12"/>
        </w:rPr>
        <w:t xml:space="preserve"> </w:t>
      </w:r>
      <w:r w:rsidRPr="00F31E5E">
        <w:rPr>
          <w:vanish/>
          <w:sz w:val="12"/>
        </w:rPr>
        <w:t>Tech-enabled</w:t>
      </w:r>
      <w:r w:rsidRPr="00F31E5E">
        <w:rPr>
          <w:sz w:val="12"/>
        </w:rPr>
        <w:t xml:space="preserve"> </w:t>
      </w:r>
      <w:r w:rsidRPr="00F31E5E">
        <w:rPr>
          <w:vanish/>
          <w:sz w:val="12"/>
        </w:rPr>
        <w:t>care</w:t>
      </w:r>
      <w:r w:rsidRPr="00F31E5E">
        <w:rPr>
          <w:sz w:val="12"/>
        </w:rPr>
        <w:t xml:space="preserve"> </w:t>
      </w:r>
      <w:r w:rsidRPr="00F31E5E">
        <w:rPr>
          <w:vanish/>
          <w:sz w:val="12"/>
        </w:rPr>
        <w:t>delivery</w:t>
      </w:r>
      <w:r w:rsidRPr="00F31E5E">
        <w:rPr>
          <w:sz w:val="12"/>
        </w:rPr>
        <w:t xml:space="preserve"> </w:t>
      </w:r>
      <w:r w:rsidRPr="00F31E5E">
        <w:rPr>
          <w:vanish/>
          <w:sz w:val="12"/>
        </w:rPr>
        <w:t>These</w:t>
      </w:r>
      <w:r w:rsidRPr="00F31E5E">
        <w:rPr>
          <w:sz w:val="12"/>
        </w:rPr>
        <w:t xml:space="preserve"> </w:t>
      </w:r>
      <w:r w:rsidRPr="00F31E5E">
        <w:rPr>
          <w:vanish/>
          <w:sz w:val="12"/>
        </w:rPr>
        <w:t>ways</w:t>
      </w:r>
      <w:r w:rsidRPr="00F31E5E">
        <w:rPr>
          <w:sz w:val="12"/>
        </w:rPr>
        <w:t xml:space="preserve"> </w:t>
      </w:r>
      <w:r w:rsidRPr="00F31E5E">
        <w:rPr>
          <w:vanish/>
          <w:sz w:val="12"/>
        </w:rPr>
        <w:t>to</w:t>
      </w:r>
      <w:r w:rsidRPr="00F31E5E">
        <w:rPr>
          <w:sz w:val="12"/>
        </w:rPr>
        <w:t xml:space="preserve"> </w:t>
      </w:r>
      <w:r w:rsidRPr="00F31E5E">
        <w:rPr>
          <w:vanish/>
          <w:sz w:val="12"/>
        </w:rPr>
        <w:t>deliver</w:t>
      </w:r>
      <w:r w:rsidRPr="00F31E5E">
        <w:rPr>
          <w:sz w:val="12"/>
        </w:rPr>
        <w:t xml:space="preserve"> </w:t>
      </w:r>
      <w:r w:rsidRPr="00F31E5E">
        <w:rPr>
          <w:vanish/>
          <w:sz w:val="12"/>
        </w:rPr>
        <w:t>care</w:t>
      </w:r>
      <w:r w:rsidRPr="00F31E5E">
        <w:rPr>
          <w:sz w:val="12"/>
        </w:rPr>
        <w:t xml:space="preserve"> </w:t>
      </w:r>
      <w:r w:rsidRPr="00F31E5E">
        <w:rPr>
          <w:vanish/>
          <w:sz w:val="12"/>
        </w:rPr>
        <w:t>incorporate</w:t>
      </w:r>
      <w:r w:rsidRPr="00F31E5E">
        <w:rPr>
          <w:sz w:val="12"/>
        </w:rPr>
        <w:t xml:space="preserve"> </w:t>
      </w:r>
      <w:r w:rsidRPr="00F31E5E">
        <w:rPr>
          <w:vanish/>
          <w:sz w:val="12"/>
        </w:rPr>
        <w:t>new</w:t>
      </w:r>
      <w:r w:rsidRPr="00F31E5E">
        <w:rPr>
          <w:sz w:val="12"/>
        </w:rPr>
        <w:t xml:space="preserve"> </w:t>
      </w:r>
      <w:r w:rsidRPr="00F31E5E">
        <w:rPr>
          <w:vanish/>
          <w:sz w:val="12"/>
        </w:rPr>
        <w:t>and</w:t>
      </w:r>
      <w:r w:rsidRPr="00F31E5E">
        <w:rPr>
          <w:sz w:val="12"/>
        </w:rPr>
        <w:t xml:space="preserve"> </w:t>
      </w:r>
      <w:r w:rsidRPr="00F31E5E">
        <w:rPr>
          <w:vanish/>
          <w:sz w:val="12"/>
        </w:rPr>
        <w:t>larger</w:t>
      </w:r>
      <w:r w:rsidRPr="00F31E5E">
        <w:rPr>
          <w:sz w:val="12"/>
        </w:rPr>
        <w:t xml:space="preserve"> </w:t>
      </w:r>
      <w:r w:rsidRPr="00F31E5E">
        <w:rPr>
          <w:vanish/>
          <w:sz w:val="12"/>
        </w:rPr>
        <w:t>data</w:t>
      </w:r>
      <w:r w:rsidRPr="00F31E5E">
        <w:rPr>
          <w:sz w:val="12"/>
        </w:rPr>
        <w:t xml:space="preserve"> </w:t>
      </w:r>
      <w:r w:rsidRPr="00F31E5E">
        <w:rPr>
          <w:vanish/>
          <w:sz w:val="12"/>
        </w:rPr>
        <w:t>sets,</w:t>
      </w:r>
      <w:r w:rsidRPr="00F31E5E">
        <w:rPr>
          <w:sz w:val="12"/>
        </w:rPr>
        <w:t xml:space="preserve"> </w:t>
      </w:r>
      <w:r w:rsidRPr="00F31E5E">
        <w:rPr>
          <w:vanish/>
          <w:sz w:val="12"/>
        </w:rPr>
        <w:t>use</w:t>
      </w:r>
      <w:r w:rsidRPr="00F31E5E">
        <w:rPr>
          <w:sz w:val="12"/>
        </w:rPr>
        <w:t xml:space="preserve"> </w:t>
      </w:r>
      <w:r w:rsidRPr="00F31E5E">
        <w:rPr>
          <w:vanish/>
          <w:sz w:val="12"/>
        </w:rPr>
        <w:t>new</w:t>
      </w:r>
      <w:r w:rsidRPr="00F31E5E">
        <w:rPr>
          <w:sz w:val="12"/>
        </w:rPr>
        <w:t xml:space="preserve"> </w:t>
      </w:r>
      <w:r w:rsidRPr="00F31E5E">
        <w:rPr>
          <w:vanish/>
          <w:sz w:val="12"/>
        </w:rPr>
        <w:t>analytics</w:t>
      </w:r>
      <w:r w:rsidRPr="00F31E5E">
        <w:rPr>
          <w:sz w:val="12"/>
        </w:rPr>
        <w:t xml:space="preserve"> </w:t>
      </w:r>
      <w:r w:rsidRPr="00F31E5E">
        <w:rPr>
          <w:vanish/>
          <w:sz w:val="12"/>
        </w:rPr>
        <w:t>capabilities</w:t>
      </w:r>
      <w:r w:rsidRPr="00F31E5E">
        <w:rPr>
          <w:sz w:val="12"/>
        </w:rPr>
        <w:t xml:space="preserve"> </w:t>
      </w:r>
      <w:r w:rsidRPr="00F31E5E">
        <w:rPr>
          <w:vanish/>
          <w:sz w:val="12"/>
        </w:rPr>
        <w:t>to</w:t>
      </w:r>
      <w:r w:rsidRPr="00F31E5E">
        <w:rPr>
          <w:sz w:val="12"/>
        </w:rPr>
        <w:t xml:space="preserve"> </w:t>
      </w:r>
      <w:r w:rsidRPr="00F31E5E">
        <w:rPr>
          <w:vanish/>
          <w:sz w:val="12"/>
        </w:rPr>
        <w:t>generate</w:t>
      </w:r>
      <w:r w:rsidRPr="00F31E5E">
        <w:rPr>
          <w:sz w:val="12"/>
        </w:rPr>
        <w:t xml:space="preserve"> </w:t>
      </w:r>
      <w:r w:rsidRPr="00F31E5E">
        <w:rPr>
          <w:vanish/>
          <w:sz w:val="12"/>
        </w:rPr>
        <w:t>insights,</w:t>
      </w:r>
      <w:r w:rsidRPr="00F31E5E">
        <w:rPr>
          <w:sz w:val="12"/>
        </w:rPr>
        <w:t xml:space="preserve"> </w:t>
      </w:r>
      <w:r w:rsidRPr="00F31E5E">
        <w:rPr>
          <w:vanish/>
          <w:sz w:val="12"/>
        </w:rPr>
        <w:t>and</w:t>
      </w:r>
      <w:r w:rsidRPr="00F31E5E">
        <w:rPr>
          <w:sz w:val="12"/>
        </w:rPr>
        <w:t xml:space="preserve"> </w:t>
      </w:r>
      <w:r w:rsidRPr="00F31E5E">
        <w:rPr>
          <w:vanish/>
          <w:sz w:val="12"/>
        </w:rPr>
        <w:t>help</w:t>
      </w:r>
      <w:r w:rsidRPr="00F31E5E">
        <w:rPr>
          <w:sz w:val="12"/>
        </w:rPr>
        <w:t xml:space="preserve"> </w:t>
      </w:r>
      <w:r w:rsidRPr="00F31E5E">
        <w:rPr>
          <w:vanish/>
          <w:sz w:val="12"/>
        </w:rPr>
        <w:t>providers</w:t>
      </w:r>
      <w:r w:rsidRPr="00F31E5E">
        <w:rPr>
          <w:sz w:val="12"/>
        </w:rPr>
        <w:t xml:space="preserve"> </w:t>
      </w:r>
      <w:r w:rsidRPr="00F31E5E">
        <w:rPr>
          <w:vanish/>
          <w:sz w:val="12"/>
        </w:rPr>
        <w:t>apply</w:t>
      </w:r>
      <w:r w:rsidRPr="00F31E5E">
        <w:rPr>
          <w:sz w:val="12"/>
        </w:rPr>
        <w:t xml:space="preserve"> </w:t>
      </w:r>
      <w:r w:rsidRPr="00F31E5E">
        <w:rPr>
          <w:vanish/>
          <w:sz w:val="12"/>
        </w:rPr>
        <w:t>them</w:t>
      </w:r>
      <w:r w:rsidRPr="00F31E5E">
        <w:rPr>
          <w:sz w:val="12"/>
        </w:rPr>
        <w:t xml:space="preserve"> </w:t>
      </w:r>
      <w:r w:rsidRPr="00F31E5E">
        <w:rPr>
          <w:vanish/>
          <w:sz w:val="12"/>
        </w:rPr>
        <w:t>to</w:t>
      </w:r>
      <w:r w:rsidRPr="00F31E5E">
        <w:rPr>
          <w:sz w:val="12"/>
        </w:rPr>
        <w:t xml:space="preserve"> </w:t>
      </w:r>
      <w:r w:rsidRPr="00F31E5E">
        <w:rPr>
          <w:vanish/>
          <w:sz w:val="12"/>
        </w:rPr>
        <w:t>patients</w:t>
      </w:r>
      <w:r w:rsidRPr="00F31E5E">
        <w:rPr>
          <w:sz w:val="12"/>
        </w:rPr>
        <w:t xml:space="preserve"> </w:t>
      </w:r>
      <w:r w:rsidRPr="00F31E5E">
        <w:rPr>
          <w:vanish/>
          <w:sz w:val="12"/>
        </w:rPr>
        <w:t>to</w:t>
      </w:r>
      <w:r w:rsidRPr="00F31E5E">
        <w:rPr>
          <w:sz w:val="12"/>
        </w:rPr>
        <w:t xml:space="preserve"> </w:t>
      </w:r>
      <w:r w:rsidRPr="00F31E5E">
        <w:rPr>
          <w:vanish/>
          <w:sz w:val="12"/>
        </w:rPr>
        <w:t>improve</w:t>
      </w:r>
      <w:r w:rsidRPr="00F31E5E">
        <w:rPr>
          <w:sz w:val="12"/>
        </w:rPr>
        <w:t xml:space="preserve"> </w:t>
      </w:r>
      <w:r w:rsidRPr="00F31E5E">
        <w:rPr>
          <w:vanish/>
          <w:sz w:val="12"/>
        </w:rPr>
        <w:t>the</w:t>
      </w:r>
      <w:r w:rsidRPr="00F31E5E">
        <w:rPr>
          <w:sz w:val="12"/>
        </w:rPr>
        <w:t xml:space="preserve"> </w:t>
      </w:r>
      <w:r w:rsidRPr="00F31E5E">
        <w:rPr>
          <w:vanish/>
          <w:sz w:val="12"/>
        </w:rPr>
        <w:t>outcome,</w:t>
      </w:r>
      <w:r w:rsidRPr="00F31E5E">
        <w:rPr>
          <w:sz w:val="12"/>
        </w:rPr>
        <w:t xml:space="preserve"> </w:t>
      </w:r>
      <w:r w:rsidRPr="00F31E5E">
        <w:rPr>
          <w:vanish/>
          <w:sz w:val="12"/>
        </w:rPr>
        <w:t>experience,</w:t>
      </w:r>
      <w:r w:rsidRPr="00F31E5E">
        <w:rPr>
          <w:sz w:val="12"/>
        </w:rPr>
        <w:t xml:space="preserve"> </w:t>
      </w:r>
      <w:r w:rsidRPr="00F31E5E">
        <w:rPr>
          <w:vanish/>
          <w:sz w:val="12"/>
        </w:rPr>
        <w:t>and</w:t>
      </w:r>
      <w:r w:rsidRPr="00F31E5E">
        <w:rPr>
          <w:sz w:val="12"/>
        </w:rPr>
        <w:t xml:space="preserve"> </w:t>
      </w:r>
      <w:r w:rsidRPr="00F31E5E">
        <w:rPr>
          <w:vanish/>
          <w:sz w:val="12"/>
        </w:rPr>
        <w:t>efficiency</w:t>
      </w:r>
      <w:r w:rsidRPr="00F31E5E">
        <w:rPr>
          <w:sz w:val="12"/>
        </w:rPr>
        <w:t xml:space="preserve"> </w:t>
      </w:r>
      <w:r w:rsidRPr="00F31E5E">
        <w:rPr>
          <w:vanish/>
          <w:sz w:val="12"/>
        </w:rPr>
        <w:t>of</w:t>
      </w:r>
      <w:r w:rsidRPr="00F31E5E">
        <w:rPr>
          <w:sz w:val="12"/>
        </w:rPr>
        <w:t xml:space="preserve"> </w:t>
      </w:r>
      <w:r w:rsidRPr="00F31E5E">
        <w:rPr>
          <w:vanish/>
          <w:sz w:val="12"/>
        </w:rPr>
        <w:t>care.</w:t>
      </w:r>
      <w:r w:rsidRPr="00F31E5E">
        <w:rPr>
          <w:sz w:val="12"/>
        </w:rPr>
        <w:t xml:space="preserve"> </w:t>
      </w:r>
      <w:r w:rsidRPr="00F31E5E">
        <w:rPr>
          <w:vanish/>
          <w:sz w:val="12"/>
        </w:rPr>
        <w:t>Example:</w:t>
      </w:r>
      <w:r w:rsidRPr="00F31E5E">
        <w:rPr>
          <w:sz w:val="12"/>
        </w:rPr>
        <w:t xml:space="preserve"> </w:t>
      </w:r>
      <w:r w:rsidRPr="00F31E5E">
        <w:rPr>
          <w:rStyle w:val="StyleUnderline"/>
          <w:highlight w:val="cyan"/>
        </w:rPr>
        <w:t>Multichannel care delivery</w:t>
      </w:r>
      <w:r w:rsidRPr="00F31E5E">
        <w:rPr>
          <w:rStyle w:val="StyleUnderline"/>
        </w:rPr>
        <w:t xml:space="preserve"> </w:t>
      </w:r>
      <w:r w:rsidRPr="00F31E5E">
        <w:rPr>
          <w:vanish/>
          <w:sz w:val="12"/>
        </w:rPr>
        <w:t>Inefficient</w:t>
      </w:r>
      <w:r w:rsidRPr="00F31E5E">
        <w:rPr>
          <w:sz w:val="12"/>
        </w:rPr>
        <w:t xml:space="preserve"> </w:t>
      </w:r>
      <w:r w:rsidRPr="00F31E5E">
        <w:rPr>
          <w:vanish/>
          <w:sz w:val="12"/>
        </w:rPr>
        <w:t>data</w:t>
      </w:r>
      <w:r w:rsidRPr="00F31E5E">
        <w:rPr>
          <w:sz w:val="12"/>
        </w:rPr>
        <w:t xml:space="preserve"> </w:t>
      </w:r>
      <w:r w:rsidRPr="00F31E5E">
        <w:rPr>
          <w:vanish/>
          <w:sz w:val="12"/>
        </w:rPr>
        <w:t>management</w:t>
      </w:r>
      <w:r w:rsidRPr="00F31E5E">
        <w:rPr>
          <w:sz w:val="12"/>
        </w:rPr>
        <w:t xml:space="preserve"> </w:t>
      </w:r>
      <w:r w:rsidRPr="00F31E5E">
        <w:rPr>
          <w:vanish/>
          <w:sz w:val="12"/>
        </w:rPr>
        <w:t>and</w:t>
      </w:r>
      <w:r w:rsidRPr="00F31E5E">
        <w:rPr>
          <w:sz w:val="12"/>
        </w:rPr>
        <w:t xml:space="preserve"> </w:t>
      </w:r>
      <w:r w:rsidRPr="00F31E5E">
        <w:rPr>
          <w:vanish/>
          <w:sz w:val="12"/>
        </w:rPr>
        <w:t>poor</w:t>
      </w:r>
      <w:r w:rsidRPr="00F31E5E">
        <w:rPr>
          <w:sz w:val="12"/>
        </w:rPr>
        <w:t xml:space="preserve"> </w:t>
      </w:r>
      <w:r w:rsidRPr="00F31E5E">
        <w:rPr>
          <w:vanish/>
          <w:sz w:val="12"/>
        </w:rPr>
        <w:t>communication</w:t>
      </w:r>
      <w:r w:rsidRPr="00F31E5E">
        <w:rPr>
          <w:sz w:val="12"/>
        </w:rPr>
        <w:t xml:space="preserve"> </w:t>
      </w:r>
      <w:r w:rsidRPr="00F31E5E">
        <w:rPr>
          <w:vanish/>
          <w:sz w:val="12"/>
        </w:rPr>
        <w:t>among</w:t>
      </w:r>
      <w:r w:rsidRPr="00F31E5E">
        <w:rPr>
          <w:sz w:val="12"/>
        </w:rPr>
        <w:t xml:space="preserve"> </w:t>
      </w:r>
      <w:r w:rsidRPr="00F31E5E">
        <w:rPr>
          <w:vanish/>
          <w:sz w:val="12"/>
        </w:rPr>
        <w:t>patients,</w:t>
      </w:r>
      <w:r w:rsidRPr="00F31E5E">
        <w:rPr>
          <w:sz w:val="12"/>
        </w:rPr>
        <w:t xml:space="preserve"> </w:t>
      </w:r>
      <w:r w:rsidRPr="00F31E5E">
        <w:rPr>
          <w:vanish/>
          <w:sz w:val="12"/>
        </w:rPr>
        <w:t>payers,</w:t>
      </w:r>
      <w:r w:rsidRPr="00F31E5E">
        <w:rPr>
          <w:sz w:val="12"/>
        </w:rPr>
        <w:t xml:space="preserve"> </w:t>
      </w:r>
      <w:r w:rsidRPr="00F31E5E">
        <w:rPr>
          <w:vanish/>
          <w:sz w:val="12"/>
        </w:rPr>
        <w:t>and</w:t>
      </w:r>
      <w:r w:rsidRPr="00F31E5E">
        <w:rPr>
          <w:sz w:val="12"/>
        </w:rPr>
        <w:t xml:space="preserve"> </w:t>
      </w:r>
      <w:r w:rsidRPr="00F31E5E">
        <w:rPr>
          <w:vanish/>
          <w:sz w:val="12"/>
        </w:rPr>
        <w:t>providers</w:t>
      </w:r>
      <w:r w:rsidRPr="00F31E5E">
        <w:rPr>
          <w:sz w:val="12"/>
        </w:rPr>
        <w:t xml:space="preserve"> </w:t>
      </w:r>
      <w:r w:rsidRPr="00F31E5E">
        <w:rPr>
          <w:vanish/>
          <w:sz w:val="12"/>
        </w:rPr>
        <w:t>hinder</w:t>
      </w:r>
      <w:r w:rsidRPr="00F31E5E">
        <w:rPr>
          <w:sz w:val="12"/>
        </w:rPr>
        <w:t xml:space="preserve"> </w:t>
      </w:r>
      <w:r w:rsidRPr="00F31E5E">
        <w:rPr>
          <w:vanish/>
          <w:sz w:val="12"/>
        </w:rPr>
        <w:t>the</w:t>
      </w:r>
      <w:r w:rsidRPr="00F31E5E">
        <w:rPr>
          <w:sz w:val="12"/>
        </w:rPr>
        <w:t xml:space="preserve"> </w:t>
      </w:r>
      <w:r w:rsidRPr="00F31E5E">
        <w:rPr>
          <w:vanish/>
          <w:sz w:val="12"/>
        </w:rPr>
        <w:t>continuity</w:t>
      </w:r>
      <w:r w:rsidRPr="00F31E5E">
        <w:rPr>
          <w:sz w:val="12"/>
        </w:rPr>
        <w:t xml:space="preserve"> </w:t>
      </w:r>
      <w:r w:rsidRPr="00F31E5E">
        <w:rPr>
          <w:vanish/>
          <w:sz w:val="12"/>
        </w:rPr>
        <w:t>of</w:t>
      </w:r>
      <w:r w:rsidRPr="00F31E5E">
        <w:rPr>
          <w:sz w:val="12"/>
        </w:rPr>
        <w:t xml:space="preserve"> </w:t>
      </w:r>
      <w:r w:rsidRPr="00F31E5E">
        <w:rPr>
          <w:vanish/>
          <w:sz w:val="12"/>
        </w:rPr>
        <w:t>care</w:t>
      </w:r>
      <w:r w:rsidRPr="00F31E5E">
        <w:rPr>
          <w:sz w:val="12"/>
        </w:rPr>
        <w:t xml:space="preserve"> </w:t>
      </w:r>
      <w:r w:rsidRPr="00F31E5E">
        <w:rPr>
          <w:vanish/>
          <w:sz w:val="12"/>
        </w:rPr>
        <w:t>and</w:t>
      </w:r>
      <w:r w:rsidRPr="00F31E5E">
        <w:rPr>
          <w:sz w:val="12"/>
        </w:rPr>
        <w:t xml:space="preserve"> </w:t>
      </w:r>
      <w:r w:rsidRPr="00F31E5E">
        <w:rPr>
          <w:vanish/>
          <w:sz w:val="12"/>
        </w:rPr>
        <w:t>therefore</w:t>
      </w:r>
      <w:r w:rsidRPr="00F31E5E">
        <w:rPr>
          <w:sz w:val="12"/>
        </w:rPr>
        <w:t xml:space="preserve"> </w:t>
      </w:r>
      <w:r w:rsidRPr="00F31E5E">
        <w:rPr>
          <w:vanish/>
          <w:sz w:val="12"/>
        </w:rPr>
        <w:t>make</w:t>
      </w:r>
      <w:r w:rsidRPr="00F31E5E">
        <w:rPr>
          <w:sz w:val="12"/>
        </w:rPr>
        <w:t xml:space="preserve"> </w:t>
      </w:r>
      <w:r w:rsidRPr="00F31E5E">
        <w:rPr>
          <w:vanish/>
          <w:sz w:val="12"/>
        </w:rPr>
        <w:t>treatment</w:t>
      </w:r>
      <w:r w:rsidRPr="00F31E5E">
        <w:rPr>
          <w:sz w:val="12"/>
        </w:rPr>
        <w:t xml:space="preserve"> </w:t>
      </w:r>
      <w:r w:rsidRPr="00F31E5E">
        <w:rPr>
          <w:vanish/>
          <w:sz w:val="12"/>
        </w:rPr>
        <w:t>significantly</w:t>
      </w:r>
      <w:r w:rsidRPr="00F31E5E">
        <w:rPr>
          <w:sz w:val="12"/>
        </w:rPr>
        <w:t xml:space="preserve"> </w:t>
      </w:r>
      <w:r w:rsidRPr="00F31E5E">
        <w:rPr>
          <w:vanish/>
          <w:sz w:val="12"/>
        </w:rPr>
        <w:t>less</w:t>
      </w:r>
      <w:r w:rsidRPr="00F31E5E">
        <w:rPr>
          <w:sz w:val="12"/>
        </w:rPr>
        <w:t xml:space="preserve"> </w:t>
      </w:r>
      <w:r w:rsidRPr="00F31E5E">
        <w:rPr>
          <w:vanish/>
          <w:sz w:val="12"/>
        </w:rPr>
        <w:t>efficient.</w:t>
      </w:r>
      <w:r w:rsidRPr="00F31E5E">
        <w:rPr>
          <w:sz w:val="12"/>
        </w:rPr>
        <w:t xml:space="preserve"> </w:t>
      </w:r>
      <w:r w:rsidRPr="00F31E5E">
        <w:rPr>
          <w:vanish/>
          <w:sz w:val="12"/>
        </w:rPr>
        <w:t>Innovative</w:t>
      </w:r>
      <w:r w:rsidRPr="00F31E5E">
        <w:rPr>
          <w:sz w:val="12"/>
        </w:rPr>
        <w:t xml:space="preserve"> </w:t>
      </w:r>
      <w:r w:rsidRPr="00F31E5E">
        <w:rPr>
          <w:vanish/>
          <w:sz w:val="12"/>
        </w:rPr>
        <w:t>multichannel</w:t>
      </w:r>
      <w:r w:rsidRPr="00F31E5E">
        <w:rPr>
          <w:sz w:val="12"/>
        </w:rPr>
        <w:t xml:space="preserve"> </w:t>
      </w:r>
      <w:r w:rsidRPr="00F31E5E">
        <w:rPr>
          <w:vanish/>
          <w:sz w:val="12"/>
        </w:rPr>
        <w:t>care</w:t>
      </w:r>
      <w:r w:rsidRPr="00F31E5E">
        <w:rPr>
          <w:sz w:val="12"/>
        </w:rPr>
        <w:t xml:space="preserve"> </w:t>
      </w:r>
      <w:r w:rsidRPr="00F31E5E">
        <w:rPr>
          <w:vanish/>
          <w:sz w:val="12"/>
        </w:rPr>
        <w:t>delivery</w:t>
      </w:r>
      <w:r w:rsidRPr="00F31E5E">
        <w:rPr>
          <w:sz w:val="12"/>
        </w:rPr>
        <w:t xml:space="preserve"> </w:t>
      </w:r>
      <w:r w:rsidRPr="00F31E5E">
        <w:rPr>
          <w:vanish/>
          <w:sz w:val="12"/>
        </w:rPr>
        <w:t>using</w:t>
      </w:r>
      <w:r w:rsidRPr="00F31E5E">
        <w:rPr>
          <w:sz w:val="12"/>
        </w:rPr>
        <w:t xml:space="preserve"> </w:t>
      </w:r>
      <w:r w:rsidRPr="00F31E5E">
        <w:rPr>
          <w:vanish/>
          <w:sz w:val="12"/>
        </w:rPr>
        <w:t>online</w:t>
      </w:r>
      <w:r w:rsidRPr="00F31E5E">
        <w:rPr>
          <w:sz w:val="12"/>
        </w:rPr>
        <w:t xml:space="preserve"> </w:t>
      </w:r>
      <w:r w:rsidRPr="00F31E5E">
        <w:rPr>
          <w:vanish/>
          <w:sz w:val="12"/>
        </w:rPr>
        <w:t>platforms</w:t>
      </w:r>
      <w:r w:rsidRPr="00F31E5E">
        <w:rPr>
          <w:sz w:val="12"/>
        </w:rPr>
        <w:t xml:space="preserve"> </w:t>
      </w:r>
      <w:r w:rsidRPr="00F31E5E">
        <w:rPr>
          <w:vanish/>
          <w:sz w:val="12"/>
        </w:rPr>
        <w:t>may</w:t>
      </w:r>
      <w:r w:rsidRPr="00F31E5E">
        <w:rPr>
          <w:sz w:val="12"/>
        </w:rPr>
        <w:t xml:space="preserve"> </w:t>
      </w:r>
      <w:r w:rsidRPr="00F31E5E">
        <w:rPr>
          <w:rStyle w:val="StyleUnderline"/>
          <w:highlight w:val="cyan"/>
        </w:rPr>
        <w:t xml:space="preserve">facilitate data sharing </w:t>
      </w:r>
      <w:r w:rsidRPr="00F31E5E">
        <w:rPr>
          <w:rStyle w:val="StyleUnderline"/>
          <w:vanish/>
        </w:rPr>
        <w:t>and</w:t>
      </w:r>
      <w:r w:rsidRPr="00F31E5E">
        <w:rPr>
          <w:rStyle w:val="StyleUnderline"/>
        </w:rPr>
        <w:t xml:space="preserve"> </w:t>
      </w:r>
      <w:r w:rsidRPr="00F31E5E">
        <w:rPr>
          <w:rStyle w:val="StyleUnderline"/>
          <w:highlight w:val="cyan"/>
        </w:rPr>
        <w:t>make treatment more efficient</w:t>
      </w:r>
      <w:r w:rsidRPr="00F31E5E">
        <w:rPr>
          <w:vanish/>
          <w:sz w:val="12"/>
        </w:rPr>
        <w:t>.</w:t>
      </w:r>
      <w:r w:rsidRPr="00F31E5E">
        <w:rPr>
          <w:sz w:val="12"/>
        </w:rPr>
        <w:t xml:space="preserve"> </w:t>
      </w:r>
      <w:r w:rsidRPr="00F31E5E">
        <w:rPr>
          <w:vanish/>
          <w:sz w:val="12"/>
        </w:rPr>
        <w:t>This</w:t>
      </w:r>
      <w:r w:rsidRPr="00F31E5E">
        <w:rPr>
          <w:sz w:val="12"/>
        </w:rPr>
        <w:t xml:space="preserve"> </w:t>
      </w:r>
      <w:r w:rsidRPr="00F31E5E">
        <w:rPr>
          <w:vanish/>
          <w:sz w:val="12"/>
        </w:rPr>
        <w:t>is</w:t>
      </w:r>
      <w:r w:rsidRPr="00F31E5E">
        <w:rPr>
          <w:sz w:val="12"/>
        </w:rPr>
        <w:t xml:space="preserve"> </w:t>
      </w:r>
      <w:r w:rsidRPr="00F31E5E">
        <w:rPr>
          <w:vanish/>
          <w:sz w:val="12"/>
        </w:rPr>
        <w:t>particularly</w:t>
      </w:r>
      <w:r w:rsidRPr="00F31E5E">
        <w:rPr>
          <w:sz w:val="12"/>
        </w:rPr>
        <w:t xml:space="preserve"> </w:t>
      </w:r>
      <w:r w:rsidRPr="00F31E5E">
        <w:rPr>
          <w:vanish/>
          <w:sz w:val="12"/>
        </w:rPr>
        <w:t>relevant</w:t>
      </w:r>
      <w:r w:rsidRPr="00F31E5E">
        <w:rPr>
          <w:sz w:val="12"/>
        </w:rPr>
        <w:t xml:space="preserve"> </w:t>
      </w:r>
      <w:r w:rsidRPr="00F31E5E">
        <w:rPr>
          <w:vanish/>
          <w:sz w:val="12"/>
        </w:rPr>
        <w:t>for</w:t>
      </w:r>
      <w:r w:rsidRPr="00F31E5E">
        <w:rPr>
          <w:sz w:val="12"/>
        </w:rPr>
        <w:t xml:space="preserve"> </w:t>
      </w:r>
      <w:r w:rsidRPr="00F31E5E">
        <w:rPr>
          <w:vanish/>
          <w:sz w:val="12"/>
        </w:rPr>
        <w:t>chronic</w:t>
      </w:r>
      <w:r w:rsidRPr="00F31E5E">
        <w:rPr>
          <w:sz w:val="12"/>
        </w:rPr>
        <w:t xml:space="preserve"> </w:t>
      </w:r>
      <w:r w:rsidRPr="00F31E5E">
        <w:rPr>
          <w:vanish/>
          <w:sz w:val="12"/>
        </w:rPr>
        <w:t>diseases,</w:t>
      </w:r>
      <w:r w:rsidRPr="00F31E5E">
        <w:rPr>
          <w:sz w:val="12"/>
        </w:rPr>
        <w:t xml:space="preserve"> </w:t>
      </w:r>
      <w:r w:rsidRPr="00F31E5E">
        <w:rPr>
          <w:vanish/>
          <w:sz w:val="12"/>
        </w:rPr>
        <w:t>such</w:t>
      </w:r>
      <w:r w:rsidRPr="00F31E5E">
        <w:rPr>
          <w:sz w:val="12"/>
        </w:rPr>
        <w:t xml:space="preserve"> </w:t>
      </w:r>
      <w:r w:rsidRPr="00F31E5E">
        <w:rPr>
          <w:vanish/>
          <w:sz w:val="12"/>
        </w:rPr>
        <w:t>as</w:t>
      </w:r>
      <w:r w:rsidRPr="00F31E5E">
        <w:rPr>
          <w:sz w:val="12"/>
        </w:rPr>
        <w:t xml:space="preserve"> </w:t>
      </w:r>
      <w:r w:rsidRPr="00F31E5E">
        <w:rPr>
          <w:vanish/>
          <w:sz w:val="12"/>
        </w:rPr>
        <w:t>diabetes,</w:t>
      </w:r>
      <w:r w:rsidRPr="00F31E5E">
        <w:rPr>
          <w:sz w:val="12"/>
        </w:rPr>
        <w:t xml:space="preserve"> </w:t>
      </w:r>
      <w:r w:rsidRPr="00F31E5E">
        <w:rPr>
          <w:vanish/>
          <w:sz w:val="12"/>
        </w:rPr>
        <w:t>because</w:t>
      </w:r>
      <w:r w:rsidRPr="00F31E5E">
        <w:rPr>
          <w:sz w:val="12"/>
        </w:rPr>
        <w:t xml:space="preserve"> </w:t>
      </w:r>
      <w:r w:rsidRPr="00F31E5E">
        <w:rPr>
          <w:vanish/>
          <w:sz w:val="12"/>
        </w:rPr>
        <w:t>the</w:t>
      </w:r>
      <w:r w:rsidRPr="00F31E5E">
        <w:rPr>
          <w:sz w:val="12"/>
        </w:rPr>
        <w:t xml:space="preserve"> </w:t>
      </w:r>
      <w:r w:rsidRPr="00F31E5E">
        <w:rPr>
          <w:vanish/>
          <w:sz w:val="12"/>
        </w:rPr>
        <w:t>glucose</w:t>
      </w:r>
      <w:r w:rsidRPr="00F31E5E">
        <w:rPr>
          <w:sz w:val="12"/>
        </w:rPr>
        <w:t xml:space="preserve"> </w:t>
      </w:r>
      <w:r w:rsidRPr="00F31E5E">
        <w:rPr>
          <w:vanish/>
          <w:sz w:val="12"/>
        </w:rPr>
        <w:t>levels</w:t>
      </w:r>
      <w:r w:rsidRPr="00F31E5E">
        <w:rPr>
          <w:sz w:val="12"/>
        </w:rPr>
        <w:t xml:space="preserve"> </w:t>
      </w:r>
      <w:r w:rsidRPr="00F31E5E">
        <w:rPr>
          <w:vanish/>
          <w:sz w:val="12"/>
        </w:rPr>
        <w:t>and</w:t>
      </w:r>
      <w:r w:rsidRPr="00F31E5E">
        <w:rPr>
          <w:sz w:val="12"/>
        </w:rPr>
        <w:t xml:space="preserve"> </w:t>
      </w:r>
      <w:r w:rsidRPr="00F31E5E">
        <w:rPr>
          <w:vanish/>
          <w:sz w:val="12"/>
        </w:rPr>
        <w:t>other</w:t>
      </w:r>
      <w:r w:rsidRPr="00F31E5E">
        <w:rPr>
          <w:sz w:val="12"/>
        </w:rPr>
        <w:t xml:space="preserve"> </w:t>
      </w:r>
      <w:r w:rsidRPr="00F31E5E">
        <w:rPr>
          <w:vanish/>
          <w:sz w:val="12"/>
        </w:rPr>
        <w:t>vital</w:t>
      </w:r>
      <w:r w:rsidRPr="00F31E5E">
        <w:rPr>
          <w:sz w:val="12"/>
        </w:rPr>
        <w:t xml:space="preserve"> </w:t>
      </w:r>
      <w:r w:rsidRPr="00F31E5E">
        <w:rPr>
          <w:vanish/>
          <w:sz w:val="12"/>
        </w:rPr>
        <w:t>signs</w:t>
      </w:r>
      <w:r w:rsidRPr="00F31E5E">
        <w:rPr>
          <w:sz w:val="12"/>
        </w:rPr>
        <w:t xml:space="preserve"> </w:t>
      </w:r>
      <w:r w:rsidRPr="00F31E5E">
        <w:rPr>
          <w:vanish/>
          <w:sz w:val="12"/>
        </w:rPr>
        <w:t>of</w:t>
      </w:r>
      <w:r w:rsidRPr="00F31E5E">
        <w:rPr>
          <w:sz w:val="12"/>
        </w:rPr>
        <w:t xml:space="preserve"> </w:t>
      </w:r>
      <w:r w:rsidRPr="00F31E5E">
        <w:rPr>
          <w:vanish/>
          <w:sz w:val="12"/>
        </w:rPr>
        <w:t>patients</w:t>
      </w:r>
      <w:r w:rsidRPr="00F31E5E">
        <w:rPr>
          <w:sz w:val="12"/>
        </w:rPr>
        <w:t xml:space="preserve"> </w:t>
      </w:r>
      <w:r w:rsidRPr="00F31E5E">
        <w:rPr>
          <w:vanish/>
          <w:sz w:val="12"/>
        </w:rPr>
        <w:t>are</w:t>
      </w:r>
      <w:r w:rsidRPr="00F31E5E">
        <w:rPr>
          <w:sz w:val="12"/>
        </w:rPr>
        <w:t xml:space="preserve"> </w:t>
      </w:r>
      <w:r w:rsidRPr="00F31E5E">
        <w:rPr>
          <w:vanish/>
          <w:sz w:val="12"/>
        </w:rPr>
        <w:t>continuously</w:t>
      </w:r>
      <w:r w:rsidRPr="00F31E5E">
        <w:rPr>
          <w:sz w:val="12"/>
        </w:rPr>
        <w:t xml:space="preserve"> </w:t>
      </w:r>
      <w:r w:rsidRPr="00F31E5E">
        <w:rPr>
          <w:vanish/>
          <w:sz w:val="12"/>
        </w:rPr>
        <w:t>shared</w:t>
      </w:r>
      <w:r w:rsidRPr="00F31E5E">
        <w:rPr>
          <w:sz w:val="12"/>
        </w:rPr>
        <w:t xml:space="preserve"> </w:t>
      </w:r>
      <w:r w:rsidRPr="00F31E5E">
        <w:rPr>
          <w:vanish/>
          <w:sz w:val="12"/>
        </w:rPr>
        <w:t>with</w:t>
      </w:r>
      <w:r w:rsidRPr="00F31E5E">
        <w:rPr>
          <w:sz w:val="12"/>
        </w:rPr>
        <w:t xml:space="preserve"> </w:t>
      </w:r>
      <w:r w:rsidRPr="00F31E5E">
        <w:rPr>
          <w:vanish/>
          <w:sz w:val="12"/>
        </w:rPr>
        <w:t>clinicians.</w:t>
      </w:r>
      <w:r w:rsidRPr="00F31E5E">
        <w:rPr>
          <w:sz w:val="12"/>
        </w:rPr>
        <w:t xml:space="preserve"> </w:t>
      </w:r>
      <w:r w:rsidRPr="00F31E5E">
        <w:rPr>
          <w:rStyle w:val="StyleUnderline"/>
          <w:highlight w:val="cyan"/>
        </w:rPr>
        <w:t>Innovation</w:t>
      </w:r>
      <w:r w:rsidRPr="00F31E5E">
        <w:rPr>
          <w:vanish/>
          <w:sz w:val="12"/>
        </w:rPr>
        <w:t>—in</w:t>
      </w:r>
      <w:r w:rsidRPr="00F31E5E">
        <w:rPr>
          <w:sz w:val="12"/>
        </w:rPr>
        <w:t xml:space="preserve"> </w:t>
      </w:r>
      <w:r w:rsidRPr="00F31E5E">
        <w:rPr>
          <w:vanish/>
          <w:sz w:val="12"/>
        </w:rPr>
        <w:t>the</w:t>
      </w:r>
      <w:r w:rsidRPr="00F31E5E">
        <w:rPr>
          <w:sz w:val="12"/>
        </w:rPr>
        <w:t xml:space="preserve"> </w:t>
      </w:r>
      <w:r w:rsidRPr="00F31E5E">
        <w:rPr>
          <w:vanish/>
          <w:sz w:val="12"/>
        </w:rPr>
        <w:t>form</w:t>
      </w:r>
      <w:r w:rsidRPr="00F31E5E">
        <w:rPr>
          <w:sz w:val="12"/>
        </w:rPr>
        <w:t xml:space="preserve"> </w:t>
      </w:r>
      <w:r w:rsidRPr="00F31E5E">
        <w:rPr>
          <w:vanish/>
          <w:sz w:val="12"/>
        </w:rPr>
        <w:t>of</w:t>
      </w:r>
      <w:r w:rsidRPr="00F31E5E">
        <w:rPr>
          <w:sz w:val="12"/>
        </w:rPr>
        <w:t xml:space="preserve"> </w:t>
      </w:r>
      <w:r w:rsidRPr="00F31E5E">
        <w:rPr>
          <w:rStyle w:val="StyleUnderline"/>
          <w:vanish/>
        </w:rPr>
        <w:t>new</w:t>
      </w:r>
      <w:r w:rsidRPr="00F31E5E">
        <w:rPr>
          <w:rStyle w:val="StyleUnderline"/>
        </w:rPr>
        <w:t xml:space="preserve"> </w:t>
      </w:r>
      <w:r w:rsidRPr="00F31E5E">
        <w:rPr>
          <w:rStyle w:val="StyleUnderline"/>
          <w:vanish/>
        </w:rPr>
        <w:t>medicines,</w:t>
      </w:r>
      <w:r w:rsidRPr="00F31E5E">
        <w:rPr>
          <w:rStyle w:val="StyleUnderline"/>
        </w:rPr>
        <w:t xml:space="preserve"> </w:t>
      </w:r>
      <w:r w:rsidRPr="00F31E5E">
        <w:rPr>
          <w:rStyle w:val="StyleUnderline"/>
          <w:vanish/>
        </w:rPr>
        <w:t>procedures,</w:t>
      </w:r>
      <w:r w:rsidRPr="00F31E5E">
        <w:rPr>
          <w:rStyle w:val="StyleUnderline"/>
        </w:rPr>
        <w:t xml:space="preserve"> </w:t>
      </w:r>
      <w:r w:rsidRPr="00F31E5E">
        <w:rPr>
          <w:rStyle w:val="StyleUnderline"/>
          <w:vanish/>
        </w:rPr>
        <w:t>medical</w:t>
      </w:r>
      <w:r w:rsidRPr="00F31E5E">
        <w:rPr>
          <w:rStyle w:val="StyleUnderline"/>
        </w:rPr>
        <w:t xml:space="preserve"> </w:t>
      </w:r>
      <w:r w:rsidRPr="00F31E5E">
        <w:rPr>
          <w:rStyle w:val="StyleUnderline"/>
          <w:vanish/>
        </w:rPr>
        <w:t>devices,</w:t>
      </w:r>
      <w:r w:rsidRPr="00F31E5E">
        <w:rPr>
          <w:rStyle w:val="StyleUnderline"/>
        </w:rPr>
        <w:t xml:space="preserve"> </w:t>
      </w:r>
      <w:r w:rsidRPr="00F31E5E">
        <w:rPr>
          <w:rStyle w:val="StyleUnderline"/>
          <w:vanish/>
        </w:rPr>
        <w:t>technologies,</w:t>
      </w:r>
      <w:r w:rsidRPr="00F31E5E">
        <w:rPr>
          <w:rStyle w:val="StyleUnderline"/>
        </w:rPr>
        <w:t xml:space="preserve"> </w:t>
      </w:r>
      <w:r w:rsidRPr="00F31E5E">
        <w:rPr>
          <w:rStyle w:val="StyleUnderline"/>
          <w:vanish/>
        </w:rPr>
        <w:t>and</w:t>
      </w:r>
      <w:r w:rsidRPr="00F31E5E">
        <w:rPr>
          <w:rStyle w:val="StyleUnderline"/>
        </w:rPr>
        <w:t xml:space="preserve"> </w:t>
      </w:r>
      <w:r w:rsidRPr="00F31E5E">
        <w:rPr>
          <w:rStyle w:val="StyleUnderline"/>
          <w:vanish/>
        </w:rPr>
        <w:t>delivery</w:t>
      </w:r>
      <w:r w:rsidRPr="00F31E5E">
        <w:rPr>
          <w:rStyle w:val="StyleUnderline"/>
        </w:rPr>
        <w:t xml:space="preserve"> </w:t>
      </w:r>
      <w:r w:rsidRPr="00F31E5E">
        <w:rPr>
          <w:rStyle w:val="StyleUnderline"/>
          <w:vanish/>
        </w:rPr>
        <w:t>models</w:t>
      </w:r>
      <w:r w:rsidRPr="00F31E5E">
        <w:rPr>
          <w:vanish/>
          <w:sz w:val="12"/>
        </w:rPr>
        <w:t>—</w:t>
      </w:r>
      <w:r w:rsidRPr="00F31E5E">
        <w:rPr>
          <w:rStyle w:val="StyleUnderline"/>
          <w:highlight w:val="cyan"/>
        </w:rPr>
        <w:t>will</w:t>
      </w:r>
      <w:r w:rsidRPr="00F31E5E">
        <w:rPr>
          <w:sz w:val="12"/>
        </w:rPr>
        <w:t xml:space="preserve"> </w:t>
      </w:r>
      <w:r w:rsidRPr="00F31E5E">
        <w:rPr>
          <w:vanish/>
          <w:sz w:val="12"/>
        </w:rPr>
        <w:t>clearly</w:t>
      </w:r>
      <w:r w:rsidRPr="00F31E5E">
        <w:rPr>
          <w:sz w:val="12"/>
        </w:rPr>
        <w:t xml:space="preserve"> </w:t>
      </w:r>
      <w:r w:rsidRPr="00F31E5E">
        <w:rPr>
          <w:rStyle w:val="StyleUnderline"/>
          <w:highlight w:val="cyan"/>
        </w:rPr>
        <w:t>be</w:t>
      </w:r>
      <w:r w:rsidRPr="00F31E5E">
        <w:rPr>
          <w:sz w:val="12"/>
        </w:rPr>
        <w:t xml:space="preserve"> </w:t>
      </w:r>
      <w:r w:rsidRPr="00F31E5E">
        <w:rPr>
          <w:rStyle w:val="StyleUnderline"/>
          <w:highlight w:val="cyan"/>
        </w:rPr>
        <w:t xml:space="preserve">critical to </w:t>
      </w:r>
      <w:r w:rsidRPr="00F31E5E">
        <w:rPr>
          <w:rStyle w:val="StyleUnderline"/>
          <w:vanish/>
        </w:rPr>
        <w:t>go</w:t>
      </w:r>
      <w:r w:rsidRPr="00F31E5E">
        <w:rPr>
          <w:rStyle w:val="StyleUnderline"/>
        </w:rPr>
        <w:t xml:space="preserve"> </w:t>
      </w:r>
      <w:r w:rsidRPr="00F31E5E">
        <w:rPr>
          <w:rStyle w:val="StyleUnderline"/>
          <w:vanish/>
        </w:rPr>
        <w:t>on</w:t>
      </w:r>
      <w:r w:rsidRPr="00F31E5E">
        <w:rPr>
          <w:rStyle w:val="StyleUnderline"/>
          <w:highlight w:val="cyan"/>
        </w:rPr>
        <w:t xml:space="preserve"> improving the health of the world’s </w:t>
      </w:r>
      <w:r w:rsidRPr="00F31E5E">
        <w:rPr>
          <w:rStyle w:val="StyleUnderline"/>
          <w:vanish/>
        </w:rPr>
        <w:t>population</w:t>
      </w:r>
      <w:r w:rsidRPr="00F31E5E">
        <w:rPr>
          <w:vanish/>
          <w:sz w:val="12"/>
        </w:rPr>
        <w:t>.</w:t>
      </w:r>
      <w:r w:rsidRPr="00F31E5E">
        <w:rPr>
          <w:sz w:val="12"/>
        </w:rPr>
        <w:t xml:space="preserve"> </w:t>
      </w:r>
      <w:r w:rsidRPr="00F31E5E">
        <w:rPr>
          <w:vanish/>
          <w:sz w:val="12"/>
        </w:rPr>
        <w:t>Realizing</w:t>
      </w:r>
      <w:r w:rsidRPr="00F31E5E">
        <w:rPr>
          <w:sz w:val="12"/>
        </w:rPr>
        <w:t xml:space="preserve"> </w:t>
      </w:r>
      <w:r w:rsidRPr="00F31E5E">
        <w:rPr>
          <w:vanish/>
          <w:sz w:val="12"/>
        </w:rPr>
        <w:t>these</w:t>
      </w:r>
      <w:r w:rsidRPr="00F31E5E">
        <w:rPr>
          <w:sz w:val="12"/>
        </w:rPr>
        <w:t xml:space="preserve"> </w:t>
      </w:r>
      <w:r w:rsidRPr="00F31E5E">
        <w:rPr>
          <w:vanish/>
          <w:sz w:val="12"/>
        </w:rPr>
        <w:t>innovations,</w:t>
      </w:r>
      <w:r w:rsidRPr="00F31E5E">
        <w:rPr>
          <w:sz w:val="12"/>
        </w:rPr>
        <w:t xml:space="preserve"> </w:t>
      </w:r>
      <w:r w:rsidRPr="00F31E5E">
        <w:rPr>
          <w:vanish/>
          <w:sz w:val="12"/>
        </w:rPr>
        <w:t>however,</w:t>
      </w:r>
      <w:r w:rsidRPr="00F31E5E">
        <w:rPr>
          <w:sz w:val="12"/>
        </w:rPr>
        <w:t xml:space="preserve"> </w:t>
      </w:r>
      <w:r w:rsidRPr="00F31E5E">
        <w:rPr>
          <w:vanish/>
          <w:sz w:val="12"/>
        </w:rPr>
        <w:t>will</w:t>
      </w:r>
      <w:r w:rsidRPr="00F31E5E">
        <w:rPr>
          <w:sz w:val="12"/>
        </w:rPr>
        <w:t xml:space="preserve"> </w:t>
      </w:r>
      <w:r w:rsidRPr="00F31E5E">
        <w:rPr>
          <w:vanish/>
          <w:sz w:val="12"/>
        </w:rPr>
        <w:t>require</w:t>
      </w:r>
      <w:r w:rsidRPr="00F31E5E">
        <w:rPr>
          <w:sz w:val="12"/>
        </w:rPr>
        <w:t xml:space="preserve"> </w:t>
      </w:r>
      <w:r w:rsidRPr="00F31E5E">
        <w:rPr>
          <w:vanish/>
          <w:sz w:val="12"/>
        </w:rPr>
        <w:t>continual</w:t>
      </w:r>
      <w:r w:rsidRPr="00F31E5E">
        <w:rPr>
          <w:sz w:val="12"/>
        </w:rPr>
        <w:t xml:space="preserve"> </w:t>
      </w:r>
      <w:r w:rsidRPr="00F31E5E">
        <w:rPr>
          <w:vanish/>
          <w:sz w:val="12"/>
        </w:rPr>
        <w:t>R&amp;D</w:t>
      </w:r>
      <w:r w:rsidRPr="00F31E5E">
        <w:rPr>
          <w:sz w:val="12"/>
        </w:rPr>
        <w:t xml:space="preserve"> </w:t>
      </w:r>
      <w:r w:rsidRPr="00F31E5E">
        <w:rPr>
          <w:vanish/>
          <w:sz w:val="12"/>
        </w:rPr>
        <w:t>investments</w:t>
      </w:r>
      <w:r w:rsidRPr="00F31E5E">
        <w:rPr>
          <w:sz w:val="12"/>
        </w:rPr>
        <w:t xml:space="preserve"> </w:t>
      </w:r>
      <w:r w:rsidRPr="00F31E5E">
        <w:rPr>
          <w:vanish/>
          <w:sz w:val="12"/>
        </w:rPr>
        <w:t>by</w:t>
      </w:r>
      <w:r w:rsidRPr="00F31E5E">
        <w:rPr>
          <w:sz w:val="12"/>
        </w:rPr>
        <w:t xml:space="preserve"> </w:t>
      </w:r>
      <w:r w:rsidRPr="00F31E5E">
        <w:rPr>
          <w:vanish/>
          <w:sz w:val="12"/>
        </w:rPr>
        <w:t>pharmaceutical</w:t>
      </w:r>
      <w:r w:rsidRPr="00F31E5E">
        <w:rPr>
          <w:sz w:val="12"/>
        </w:rPr>
        <w:t xml:space="preserve"> </w:t>
      </w:r>
      <w:r w:rsidRPr="00F31E5E">
        <w:rPr>
          <w:vanish/>
          <w:sz w:val="12"/>
        </w:rPr>
        <w:t>companies,</w:t>
      </w:r>
      <w:r w:rsidRPr="00F31E5E">
        <w:rPr>
          <w:sz w:val="12"/>
        </w:rPr>
        <w:t xml:space="preserve"> </w:t>
      </w:r>
      <w:r w:rsidRPr="00F31E5E">
        <w:rPr>
          <w:vanish/>
          <w:sz w:val="12"/>
        </w:rPr>
        <w:t>medical</w:t>
      </w:r>
      <w:r w:rsidRPr="00F31E5E">
        <w:rPr>
          <w:sz w:val="12"/>
        </w:rPr>
        <w:t xml:space="preserve"> </w:t>
      </w:r>
      <w:r w:rsidRPr="00F31E5E">
        <w:rPr>
          <w:vanish/>
          <w:sz w:val="12"/>
        </w:rPr>
        <w:t>and</w:t>
      </w:r>
      <w:r w:rsidRPr="00F31E5E">
        <w:rPr>
          <w:sz w:val="12"/>
        </w:rPr>
        <w:t xml:space="preserve"> </w:t>
      </w:r>
      <w:r w:rsidRPr="00F31E5E">
        <w:rPr>
          <w:vanish/>
          <w:sz w:val="12"/>
        </w:rPr>
        <w:t>other</w:t>
      </w:r>
      <w:r w:rsidRPr="00F31E5E">
        <w:rPr>
          <w:sz w:val="12"/>
        </w:rPr>
        <w:t xml:space="preserve"> </w:t>
      </w:r>
      <w:r w:rsidRPr="00F31E5E">
        <w:rPr>
          <w:vanish/>
          <w:sz w:val="12"/>
        </w:rPr>
        <w:t>technology</w:t>
      </w:r>
      <w:r w:rsidRPr="00F31E5E">
        <w:rPr>
          <w:sz w:val="12"/>
        </w:rPr>
        <w:t xml:space="preserve"> </w:t>
      </w:r>
      <w:r w:rsidRPr="00F31E5E">
        <w:rPr>
          <w:vanish/>
          <w:sz w:val="12"/>
        </w:rPr>
        <w:t>companies,</w:t>
      </w:r>
      <w:r w:rsidRPr="00F31E5E">
        <w:rPr>
          <w:sz w:val="12"/>
        </w:rPr>
        <w:t xml:space="preserve"> </w:t>
      </w:r>
      <w:r w:rsidRPr="00F31E5E">
        <w:rPr>
          <w:vanish/>
          <w:sz w:val="12"/>
        </w:rPr>
        <w:t>and</w:t>
      </w:r>
      <w:r w:rsidRPr="00F31E5E">
        <w:rPr>
          <w:sz w:val="12"/>
        </w:rPr>
        <w:t xml:space="preserve"> </w:t>
      </w:r>
      <w:r w:rsidRPr="00F31E5E">
        <w:rPr>
          <w:vanish/>
          <w:sz w:val="12"/>
        </w:rPr>
        <w:t>academia.</w:t>
      </w:r>
    </w:p>
    <w:p w14:paraId="5A8C3AC0" w14:textId="77777777" w:rsidR="003548D3" w:rsidRPr="00F31E5E" w:rsidRDefault="003548D3" w:rsidP="003548D3">
      <w:pPr>
        <w:pStyle w:val="Heading3"/>
      </w:pPr>
    </w:p>
    <w:p w14:paraId="14542DE3" w14:textId="77777777" w:rsidR="00F31E5E" w:rsidRDefault="00F31E5E" w:rsidP="00F31E5E">
      <w:pPr>
        <w:pStyle w:val="Heading4"/>
      </w:pPr>
    </w:p>
    <w:p w14:paraId="187E60E8" w14:textId="06DF646E" w:rsidR="00F31E5E" w:rsidRDefault="00F31E5E" w:rsidP="00F31E5E">
      <w:pPr>
        <w:pStyle w:val="Heading4"/>
      </w:pPr>
      <w:r>
        <w:t>ON NEG CASE COVID ARGUMENT:</w:t>
      </w:r>
    </w:p>
    <w:p w14:paraId="431C7BB8" w14:textId="77777777" w:rsidR="00F31E5E" w:rsidRPr="00F31E5E" w:rsidRDefault="00F31E5E" w:rsidP="00F31E5E"/>
    <w:p w14:paraId="1135BF1C" w14:textId="7C710FF7" w:rsidR="00F31E5E" w:rsidRPr="00BA2729" w:rsidRDefault="00F31E5E" w:rsidP="00F31E5E">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55F1432D" w14:textId="77777777" w:rsidR="00F31E5E" w:rsidRPr="007534FF" w:rsidRDefault="00F31E5E" w:rsidP="00F31E5E">
      <w:r w:rsidRPr="007534FF">
        <w:rPr>
          <w:rStyle w:val="Style13ptBold"/>
        </w:rPr>
        <w:t>Conrad 5-18</w:t>
      </w:r>
      <w:r>
        <w:t xml:space="preserve"> </w:t>
      </w:r>
      <w:r w:rsidRPr="007534FF">
        <w:t>John Conrad 5-18-2021 "Waiving intellectual property rights is not in the best interests of patients"</w:t>
      </w:r>
      <w:r>
        <w:t xml:space="preserve"> </w:t>
      </w:r>
      <w:hyperlink r:id="rId26"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23AB036B" w14:textId="77777777" w:rsidR="00F31E5E" w:rsidRDefault="00F31E5E" w:rsidP="00F31E5E">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72AEF330" w14:textId="77777777" w:rsidR="00F31E5E" w:rsidRPr="006C2B22" w:rsidRDefault="00F31E5E" w:rsidP="00F31E5E">
      <w:pPr>
        <w:pStyle w:val="Heading4"/>
      </w:pPr>
      <w:r>
        <w:t xml:space="preserve">2] Lack of </w:t>
      </w:r>
      <w:r>
        <w:rPr>
          <w:u w:val="single"/>
        </w:rPr>
        <w:t>key supplies</w:t>
      </w:r>
      <w:r>
        <w:t xml:space="preserve"> </w:t>
      </w:r>
    </w:p>
    <w:p w14:paraId="3CB4780A" w14:textId="77777777" w:rsidR="00F31E5E" w:rsidRPr="00F70F86" w:rsidRDefault="00F31E5E" w:rsidP="00F31E5E">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r>
        <w:t>duongie</w:t>
      </w:r>
    </w:p>
    <w:p w14:paraId="726DFE5B" w14:textId="77777777" w:rsidR="00F31E5E" w:rsidRPr="00F70F86" w:rsidRDefault="00F31E5E" w:rsidP="00F31E5E">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Diosynth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00C3EA64" w14:textId="77777777" w:rsidR="00F31E5E" w:rsidRDefault="00F31E5E" w:rsidP="00F31E5E">
      <w:pPr>
        <w:pStyle w:val="Heading4"/>
      </w:pPr>
      <w:r>
        <w:t xml:space="preserve">3] </w:t>
      </w:r>
      <w:r w:rsidRPr="006C2B22">
        <w:rPr>
          <w:u w:val="single"/>
        </w:rPr>
        <w:t>Hurts Innovation</w:t>
      </w:r>
      <w:r>
        <w:t xml:space="preserve"> </w:t>
      </w:r>
    </w:p>
    <w:p w14:paraId="77039F38" w14:textId="77777777" w:rsidR="00F31E5E" w:rsidRPr="001247B6" w:rsidRDefault="00F31E5E" w:rsidP="00F31E5E">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14:paraId="61001D94" w14:textId="77777777" w:rsidR="00F31E5E" w:rsidRDefault="00F31E5E" w:rsidP="00F31E5E">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8F2646">
        <w:rPr>
          <w:highlight w:val="green"/>
          <w:u w:val="single"/>
        </w:rPr>
        <w:t>IP</w:t>
      </w:r>
      <w:r w:rsidRPr="00DD7490">
        <w:rPr>
          <w:u w:val="single"/>
        </w:rPr>
        <w:t xml:space="preserve"> is not a barrier to vaccine access. It already </w:t>
      </w:r>
      <w:r w:rsidRPr="008F2646">
        <w:rPr>
          <w:highlight w:val="green"/>
          <w:u w:val="single"/>
        </w:rPr>
        <w:t>enabled</w:t>
      </w:r>
      <w:r w:rsidRPr="00DD7490">
        <w:rPr>
          <w:u w:val="single"/>
        </w:rPr>
        <w:t xml:space="preserve"> the </w:t>
      </w:r>
      <w:r w:rsidRPr="008F2646">
        <w:rPr>
          <w:highlight w:val="green"/>
          <w:u w:val="single"/>
        </w:rPr>
        <w:t>creation of three vaccines, in record-breaking time</w:t>
      </w:r>
      <w:r w:rsidRPr="00DD7490">
        <w:rPr>
          <w:u w:val="single"/>
        </w:rPr>
        <w:t xml:space="preserve">, that have received FDA authorization. </w:t>
      </w:r>
      <w:r w:rsidRPr="008F2646">
        <w:rPr>
          <w:highlight w:val="green"/>
          <w:u w:val="single"/>
        </w:rPr>
        <w:t>IP</w:t>
      </w:r>
      <w:r w:rsidRPr="00DD7490">
        <w:rPr>
          <w:u w:val="single"/>
        </w:rPr>
        <w:t xml:space="preserve"> is also safely </w:t>
      </w:r>
      <w:r w:rsidRPr="008F2646">
        <w:rPr>
          <w:highlight w:val="green"/>
          <w:u w:val="single"/>
        </w:rPr>
        <w:t>facilitating</w:t>
      </w:r>
      <w:r w:rsidRPr="00DD7490">
        <w:rPr>
          <w:u w:val="single"/>
        </w:rPr>
        <w:t xml:space="preserve"> international partnerships (275+ to date) to </w:t>
      </w:r>
      <w:r w:rsidRPr="008F2646">
        <w:rPr>
          <w:highlight w:val="green"/>
          <w:u w:val="single"/>
        </w:rPr>
        <w:t>share technology</w:t>
      </w:r>
      <w:r w:rsidRPr="00DD7490">
        <w:rPr>
          <w:u w:val="single"/>
        </w:rPr>
        <w:t xml:space="preserve"> and information more easily with trusted partners </w:t>
      </w:r>
      <w:r w:rsidRPr="008F2646">
        <w:rPr>
          <w:highlight w:val="green"/>
          <w:u w:val="single"/>
        </w:rPr>
        <w:t>across borders</w:t>
      </w:r>
      <w:r w:rsidRPr="00DD7490">
        <w:rPr>
          <w:u w:val="single"/>
        </w:rPr>
        <w:t xml:space="preserve">. An </w:t>
      </w:r>
      <w:r w:rsidRPr="008F2646">
        <w:rPr>
          <w:highlight w:val="green"/>
          <w:u w:val="single"/>
        </w:rPr>
        <w:t>IP</w:t>
      </w:r>
      <w:r w:rsidRPr="00DD7490">
        <w:rPr>
          <w:u w:val="single"/>
        </w:rPr>
        <w:t xml:space="preserve"> </w:t>
      </w:r>
      <w:r w:rsidRPr="008F2646">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8F2646">
        <w:rPr>
          <w:highlight w:val="green"/>
          <w:u w:val="single"/>
        </w:rPr>
        <w:t>Allow</w:t>
      </w:r>
      <w:r w:rsidRPr="00DD7490">
        <w:rPr>
          <w:u w:val="single"/>
        </w:rPr>
        <w:t xml:space="preserve">ing </w:t>
      </w:r>
      <w:r w:rsidRPr="008F2646">
        <w:rPr>
          <w:highlight w:val="green"/>
          <w:u w:val="single"/>
        </w:rPr>
        <w:t>other countries to take</w:t>
      </w:r>
      <w:r w:rsidRPr="00DD7490">
        <w:rPr>
          <w:u w:val="single"/>
        </w:rPr>
        <w:t xml:space="preserve"> and commercialize American-made technologies conflicts with President Biden’s goal to build up </w:t>
      </w:r>
      <w:r w:rsidRPr="008F2646">
        <w:rPr>
          <w:highlight w:val="green"/>
          <w:u w:val="single"/>
        </w:rPr>
        <w:t>American infrastructure</w:t>
      </w:r>
      <w:r w:rsidRPr="00DD7490">
        <w:rPr>
          <w:u w:val="single"/>
        </w:rPr>
        <w:t xml:space="preserve"> and create manufacturing jobs. In </w:t>
      </w:r>
      <w:r w:rsidRPr="001247B6">
        <w:rPr>
          <w:u w:val="single"/>
        </w:rPr>
        <w:t xml:space="preserve">the </w:t>
      </w:r>
      <w:r w:rsidRPr="008F2646">
        <w:rPr>
          <w:highlight w:val="green"/>
          <w:u w:val="single"/>
        </w:rPr>
        <w:t>U.S.</w:t>
      </w:r>
      <w:r w:rsidRPr="00DD7490">
        <w:rPr>
          <w:u w:val="single"/>
        </w:rPr>
        <w:t xml:space="preserve"> alone, </w:t>
      </w:r>
      <w:r w:rsidRPr="008F2646">
        <w:rPr>
          <w:highlight w:val="green"/>
          <w:u w:val="single"/>
        </w:rPr>
        <w:t>biopharmaceutical</w:t>
      </w:r>
      <w:r w:rsidRPr="00DD7490">
        <w:rPr>
          <w:u w:val="single"/>
        </w:rPr>
        <w:t xml:space="preserve"> companies </w:t>
      </w:r>
      <w:r w:rsidRPr="008F2646">
        <w:rPr>
          <w:highlight w:val="green"/>
          <w:u w:val="single"/>
        </w:rPr>
        <w:t>support</w:t>
      </w:r>
      <w:r w:rsidRPr="00DD7490">
        <w:rPr>
          <w:u w:val="single"/>
        </w:rPr>
        <w:t xml:space="preserve"> 4 million jobs across all 50 states, with many more across </w:t>
      </w:r>
      <w:r w:rsidRPr="008F2646">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8F2646">
        <w:rPr>
          <w:highlight w:val="green"/>
          <w:u w:val="single"/>
        </w:rPr>
        <w:t>should not be forfeiting IP to countries</w:t>
      </w:r>
      <w:r w:rsidRPr="00DD7490">
        <w:rPr>
          <w:u w:val="single"/>
        </w:rPr>
        <w:t xml:space="preserve"> </w:t>
      </w:r>
      <w:r w:rsidRPr="008F2646">
        <w:rPr>
          <w:highlight w:val="green"/>
          <w:u w:val="single"/>
        </w:rPr>
        <w:t>looking to undermine America’</w:t>
      </w:r>
      <w:r w:rsidRPr="00DD7490">
        <w:rPr>
          <w:u w:val="single"/>
        </w:rPr>
        <w:t xml:space="preserve">s global leadership in </w:t>
      </w:r>
      <w:r w:rsidRPr="008F2646">
        <w:rPr>
          <w:highlight w:val="green"/>
          <w:u w:val="single"/>
        </w:rPr>
        <w:t>biomedical</w:t>
      </w:r>
      <w:r w:rsidRPr="00DD7490">
        <w:rPr>
          <w:u w:val="single"/>
        </w:rPr>
        <w:t xml:space="preserve"> technology and </w:t>
      </w:r>
      <w:r w:rsidRPr="008F2646">
        <w:rPr>
          <w:highlight w:val="green"/>
          <w:u w:val="single"/>
        </w:rPr>
        <w:t>innovation</w:t>
      </w:r>
      <w:r w:rsidRPr="001247B6">
        <w:rPr>
          <w:sz w:val="16"/>
        </w:rPr>
        <w:t xml:space="preserve">. </w:t>
      </w:r>
      <w:r w:rsidRPr="008F2646">
        <w:rPr>
          <w:highlight w:val="green"/>
          <w:u w:val="single"/>
        </w:rPr>
        <w:t>IP</w:t>
      </w:r>
      <w:r w:rsidRPr="00DD7490">
        <w:rPr>
          <w:u w:val="single"/>
        </w:rPr>
        <w:t xml:space="preserve"> </w:t>
      </w:r>
      <w:r w:rsidRPr="008F2646">
        <w:rPr>
          <w:highlight w:val="green"/>
          <w:u w:val="single"/>
        </w:rPr>
        <w:t>protections enabled decades of R&amp;D by biopharmaceutical</w:t>
      </w:r>
      <w:r w:rsidRPr="00DD7490">
        <w:rPr>
          <w:u w:val="single"/>
        </w:rPr>
        <w:t xml:space="preserve"> research </w:t>
      </w:r>
      <w:r w:rsidRPr="008F2646">
        <w:rPr>
          <w:highlight w:val="green"/>
          <w:u w:val="single"/>
        </w:rPr>
        <w:t>companies</w:t>
      </w:r>
      <w:r w:rsidRPr="00DD7490">
        <w:rPr>
          <w:u w:val="single"/>
        </w:rPr>
        <w:t xml:space="preserve">, </w:t>
      </w:r>
      <w:r w:rsidRPr="008F2646">
        <w:rPr>
          <w:highlight w:val="green"/>
          <w:u w:val="single"/>
        </w:rPr>
        <w:t>allowing them</w:t>
      </w:r>
      <w:r w:rsidRPr="00DD7490">
        <w:rPr>
          <w:u w:val="single"/>
        </w:rPr>
        <w:t xml:space="preserve"> </w:t>
      </w:r>
      <w:r w:rsidRPr="008F2646">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8F2646">
        <w:rPr>
          <w:highlight w:val="green"/>
          <w:u w:val="single"/>
        </w:rPr>
        <w:t>collaboration</w:t>
      </w:r>
      <w:r w:rsidRPr="001247B6">
        <w:rPr>
          <w:u w:val="single"/>
        </w:rPr>
        <w:t xml:space="preserve"> that’s </w:t>
      </w:r>
      <w:r w:rsidRPr="008F2646">
        <w:rPr>
          <w:highlight w:val="green"/>
          <w:u w:val="single"/>
        </w:rPr>
        <w:t>happened in</w:t>
      </w:r>
      <w:r w:rsidRPr="001247B6">
        <w:rPr>
          <w:u w:val="single"/>
        </w:rPr>
        <w:t xml:space="preserve"> the midst of this </w:t>
      </w:r>
      <w:r w:rsidRPr="008F2646">
        <w:rPr>
          <w:highlight w:val="green"/>
          <w:u w:val="single"/>
        </w:rPr>
        <w:t>pandemic</w:t>
      </w:r>
      <w:r w:rsidRPr="001247B6">
        <w:rPr>
          <w:u w:val="single"/>
        </w:rPr>
        <w:t xml:space="preserve"> I think </w:t>
      </w:r>
      <w:r w:rsidRPr="008F2646">
        <w:rPr>
          <w:highlight w:val="green"/>
          <w:u w:val="single"/>
        </w:rPr>
        <w:t>points to</w:t>
      </w:r>
      <w:r w:rsidRPr="001247B6">
        <w:rPr>
          <w:u w:val="single"/>
        </w:rPr>
        <w:t xml:space="preserve"> the ways in which </w:t>
      </w:r>
      <w:r w:rsidRPr="008F2646">
        <w:rPr>
          <w:highlight w:val="green"/>
          <w:u w:val="single"/>
        </w:rPr>
        <w:t>IP has</w:t>
      </w:r>
      <w:r w:rsidRPr="001247B6">
        <w:rPr>
          <w:u w:val="single"/>
        </w:rPr>
        <w:t xml:space="preserve"> actually not </w:t>
      </w:r>
      <w:r w:rsidRPr="008F2646">
        <w:rPr>
          <w:highlight w:val="green"/>
          <w:u w:val="single"/>
        </w:rPr>
        <w:t>been</w:t>
      </w:r>
      <w:r w:rsidRPr="001247B6">
        <w:rPr>
          <w:u w:val="single"/>
        </w:rPr>
        <w:t xml:space="preserve"> a barrier, but a </w:t>
      </w:r>
      <w:r w:rsidRPr="008F2646">
        <w:rPr>
          <w:highlight w:val="green"/>
          <w:u w:val="single"/>
        </w:rPr>
        <w:t>facilitator of</w:t>
      </w:r>
      <w:r w:rsidRPr="001247B6">
        <w:rPr>
          <w:u w:val="single"/>
        </w:rPr>
        <w:t xml:space="preserve"> critical, cutting-edge </w:t>
      </w:r>
      <w:r w:rsidRPr="008F2646">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5C7BB445" w14:textId="77777777" w:rsidR="00F31E5E" w:rsidRDefault="00F31E5E" w:rsidP="00F31E5E">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14:paraId="10BF9E6D" w14:textId="77777777" w:rsidR="00F31E5E" w:rsidRDefault="00F31E5E" w:rsidP="00F31E5E">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7"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222D6988" w14:textId="77777777" w:rsidR="00F31E5E" w:rsidRDefault="00F31E5E" w:rsidP="00F31E5E">
      <w:pPr>
        <w:rPr>
          <w:sz w:val="16"/>
        </w:rPr>
      </w:pPr>
      <w:r w:rsidRPr="008F2646">
        <w:rPr>
          <w:b/>
          <w:highlight w:val="green"/>
          <w:u w:val="single"/>
        </w:rPr>
        <w:t>Results</w:t>
      </w:r>
      <w:r w:rsidRPr="008F2646">
        <w:rPr>
          <w:sz w:val="16"/>
          <w:highlight w:val="green"/>
        </w:rPr>
        <w:t xml:space="preserve"> </w:t>
      </w:r>
      <w:r w:rsidRPr="001D2A7B">
        <w:rPr>
          <w:sz w:val="16"/>
        </w:rPr>
        <w:t xml:space="preserve">from a trio of studies, published in the CDC’s weekly report, </w:t>
      </w:r>
      <w:r w:rsidRPr="008F2646">
        <w:rPr>
          <w:b/>
          <w:sz w:val="26"/>
          <w:highlight w:val="green"/>
          <w:u w:val="single"/>
        </w:rPr>
        <w:t>motivated</w:t>
      </w:r>
      <w:r w:rsidRPr="008F2646">
        <w:rPr>
          <w:sz w:val="16"/>
          <w:highlight w:val="green"/>
        </w:rPr>
        <w:t xml:space="preserve"> </w:t>
      </w:r>
      <w:r w:rsidRPr="001D2A7B">
        <w:rPr>
          <w:sz w:val="16"/>
        </w:rPr>
        <w:t xml:space="preserve">the </w:t>
      </w:r>
      <w:r w:rsidRPr="008F2646">
        <w:rPr>
          <w:b/>
          <w:sz w:val="26"/>
          <w:highlight w:val="green"/>
          <w:u w:val="single"/>
        </w:rPr>
        <w:t>Biden</w:t>
      </w:r>
      <w:r w:rsidRPr="008F2646">
        <w:rPr>
          <w:sz w:val="16"/>
          <w:highlight w:val="green"/>
        </w:rPr>
        <w:t xml:space="preserve"> </w:t>
      </w:r>
      <w:r w:rsidRPr="001D2A7B">
        <w:rPr>
          <w:sz w:val="16"/>
        </w:rPr>
        <w:t xml:space="preserve">administration </w:t>
      </w:r>
      <w:r w:rsidRPr="008F2646">
        <w:rPr>
          <w:b/>
          <w:sz w:val="26"/>
          <w:highlight w:val="green"/>
          <w:u w:val="single"/>
        </w:rPr>
        <w:t>to</w:t>
      </w:r>
      <w:r w:rsidRPr="008F2646">
        <w:rPr>
          <w:sz w:val="16"/>
          <w:highlight w:val="green"/>
        </w:rPr>
        <w:t xml:space="preserve"> </w:t>
      </w:r>
      <w:r w:rsidRPr="008F2646">
        <w:rPr>
          <w:b/>
          <w:highlight w:val="green"/>
          <w:u w:val="single"/>
        </w:rPr>
        <w:t>consider</w:t>
      </w:r>
      <w:r w:rsidRPr="008F2646">
        <w:rPr>
          <w:sz w:val="16"/>
          <w:highlight w:val="green"/>
        </w:rPr>
        <w:t xml:space="preserve"> </w:t>
      </w:r>
      <w:r w:rsidRPr="008F2646">
        <w:rPr>
          <w:b/>
          <w:highlight w:val="green"/>
          <w:u w:val="single"/>
        </w:rPr>
        <w:t>booster shots</w:t>
      </w:r>
      <w:r w:rsidRPr="001D2A7B">
        <w:rPr>
          <w:sz w:val="16"/>
        </w:rPr>
        <w:t xml:space="preserve">. </w:t>
      </w:r>
      <w:r w:rsidRPr="008F2646">
        <w:rPr>
          <w:b/>
          <w:highlight w:val="green"/>
          <w:u w:val="single"/>
        </w:rPr>
        <w:t>Three studies published</w:t>
      </w:r>
      <w:r w:rsidRPr="008F2646">
        <w:rPr>
          <w:highlight w:val="green"/>
          <w:u w:val="single"/>
        </w:rPr>
        <w:t xml:space="preserve"> </w:t>
      </w:r>
      <w:r w:rsidRPr="001D2A7B">
        <w:rPr>
          <w:u w:val="single"/>
        </w:rPr>
        <w:t xml:space="preserve">Wednesday by the Centers for Disease Control and Prevention </w:t>
      </w:r>
      <w:r w:rsidRPr="008F2646">
        <w:rPr>
          <w:b/>
          <w:highlight w:val="green"/>
          <w:u w:val="single"/>
        </w:rPr>
        <w:t>show</w:t>
      </w:r>
      <w:r w:rsidRPr="008F2646">
        <w:rPr>
          <w:highlight w:val="green"/>
          <w:u w:val="single"/>
        </w:rPr>
        <w:t xml:space="preserve"> </w:t>
      </w:r>
      <w:r w:rsidRPr="001D2A7B">
        <w:rPr>
          <w:u w:val="single"/>
        </w:rPr>
        <w:t xml:space="preserve">that </w:t>
      </w:r>
      <w:r w:rsidRPr="008F2646">
        <w:rPr>
          <w:b/>
          <w:highlight w:val="green"/>
          <w:u w:val="single"/>
        </w:rPr>
        <w:t>protection against the</w:t>
      </w:r>
      <w:r w:rsidRPr="008F2646">
        <w:rPr>
          <w:highlight w:val="green"/>
          <w:u w:val="single"/>
        </w:rPr>
        <w:t xml:space="preserve"> </w:t>
      </w:r>
      <w:r w:rsidRPr="008F2646">
        <w:rPr>
          <w:b/>
          <w:highlight w:val="green"/>
          <w:u w:val="single"/>
        </w:rPr>
        <w:t>coronavirus from vaccines</w:t>
      </w:r>
      <w:r w:rsidRPr="008F2646">
        <w:rPr>
          <w:highlight w:val="green"/>
          <w:u w:val="single"/>
        </w:rPr>
        <w:t xml:space="preserve"> </w:t>
      </w:r>
      <w:r w:rsidRPr="008F2646">
        <w:rPr>
          <w:b/>
          <w:highlight w:val="green"/>
          <w:u w:val="single"/>
        </w:rPr>
        <w:t>declined</w:t>
      </w:r>
      <w:r w:rsidRPr="008F2646">
        <w:rPr>
          <w:highlight w:val="green"/>
          <w:u w:val="single"/>
        </w:rPr>
        <w:t xml:space="preserve"> </w:t>
      </w:r>
      <w:r w:rsidRPr="001D2A7B">
        <w:rPr>
          <w:u w:val="single"/>
        </w:rPr>
        <w:t xml:space="preserve">in the midsummer months </w:t>
      </w:r>
      <w:r w:rsidRPr="008F2646">
        <w:rPr>
          <w:b/>
          <w:highlight w:val="green"/>
          <w:u w:val="single"/>
        </w:rPr>
        <w:t>when</w:t>
      </w:r>
      <w:r w:rsidRPr="008F2646">
        <w:rPr>
          <w:highlight w:val="green"/>
          <w:u w:val="single"/>
        </w:rPr>
        <w:t xml:space="preserve"> </w:t>
      </w:r>
      <w:r w:rsidRPr="001D2A7B">
        <w:rPr>
          <w:u w:val="single"/>
        </w:rPr>
        <w:t xml:space="preserve">the more contagious </w:t>
      </w:r>
      <w:r w:rsidRPr="008F2646">
        <w:rPr>
          <w:b/>
          <w:highlight w:val="green"/>
          <w:u w:val="single"/>
        </w:rPr>
        <w:t>delta variant rose</w:t>
      </w:r>
      <w:r w:rsidRPr="008F2646">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rPr>
        <w:t>The trio of reports,</w:t>
      </w:r>
      <w:proofErr w:type="gramEnd"/>
      <w:r w:rsidRPr="001D2A7B">
        <w:rPr>
          <w:sz w:val="16"/>
        </w:rPr>
        <w:t xml:space="preserve"> published Wednesday in the Morbidity and Mortality Weekly Report, the CDC’s scientific digest, </w:t>
      </w:r>
      <w:r w:rsidRPr="001D2A7B">
        <w:rPr>
          <w:u w:val="single"/>
        </w:rPr>
        <w:t xml:space="preserve">also </w:t>
      </w:r>
      <w:r w:rsidRPr="008F2646">
        <w:rPr>
          <w:b/>
          <w:highlight w:val="green"/>
          <w:u w:val="single"/>
        </w:rPr>
        <w:t>reinforce</w:t>
      </w:r>
      <w:r w:rsidRPr="008F2646">
        <w:rPr>
          <w:highlight w:val="green"/>
          <w:u w:val="single"/>
        </w:rPr>
        <w:t xml:space="preserve"> </w:t>
      </w:r>
      <w:r w:rsidRPr="001D2A7B">
        <w:rPr>
          <w:u w:val="single"/>
        </w:rPr>
        <w:t xml:space="preserve">the </w:t>
      </w:r>
      <w:r w:rsidRPr="008F2646">
        <w:rPr>
          <w:b/>
          <w:highlight w:val="green"/>
          <w:u w:val="single"/>
        </w:rPr>
        <w:t>idea</w:t>
      </w:r>
      <w:r w:rsidRPr="008F2646">
        <w:rPr>
          <w:highlight w:val="green"/>
          <w:u w:val="single"/>
        </w:rPr>
        <w:t xml:space="preserve"> </w:t>
      </w:r>
      <w:r w:rsidRPr="001D2A7B">
        <w:rPr>
          <w:u w:val="single"/>
        </w:rPr>
        <w:t xml:space="preserve">that </w:t>
      </w:r>
      <w:r w:rsidRPr="008F2646">
        <w:rPr>
          <w:b/>
          <w:highlight w:val="green"/>
          <w:u w:val="single"/>
        </w:rPr>
        <w:t>vaccines</w:t>
      </w:r>
      <w:r w:rsidRPr="008F2646">
        <w:rPr>
          <w:highlight w:val="green"/>
          <w:u w:val="single"/>
        </w:rPr>
        <w:t xml:space="preserve"> </w:t>
      </w:r>
      <w:r w:rsidRPr="008F2646">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8F2646">
        <w:rPr>
          <w:b/>
          <w:highlight w:val="green"/>
          <w:u w:val="single"/>
        </w:rPr>
        <w:t>a study in Israel</w:t>
      </w:r>
      <w:r w:rsidRPr="001D2A7B">
        <w:rPr>
          <w:sz w:val="16"/>
        </w:rPr>
        <w:t xml:space="preserve">, </w:t>
      </w:r>
      <w:r w:rsidRPr="008F2646">
        <w:rPr>
          <w:b/>
          <w:highlight w:val="green"/>
          <w:u w:val="single"/>
        </w:rPr>
        <w:t>found</w:t>
      </w:r>
      <w:r w:rsidRPr="008F2646">
        <w:rPr>
          <w:sz w:val="16"/>
          <w:highlight w:val="green"/>
        </w:rPr>
        <w:t xml:space="preserve"> </w:t>
      </w:r>
      <w:r w:rsidRPr="008F2646">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8F2646">
        <w:rPr>
          <w:b/>
          <w:highlight w:val="green"/>
          <w:u w:val="single"/>
        </w:rPr>
        <w:t>found</w:t>
      </w:r>
      <w:r w:rsidRPr="008F2646">
        <w:rPr>
          <w:highlight w:val="green"/>
          <w:u w:val="single"/>
        </w:rPr>
        <w:t xml:space="preserve"> </w:t>
      </w:r>
      <w:r w:rsidRPr="001D2A7B">
        <w:rPr>
          <w:u w:val="single"/>
        </w:rPr>
        <w:t xml:space="preserve">a </w:t>
      </w:r>
      <w:r w:rsidRPr="008F2646">
        <w:rPr>
          <w:b/>
          <w:highlight w:val="green"/>
          <w:u w:val="single"/>
        </w:rPr>
        <w:t>drop in</w:t>
      </w:r>
      <w:r w:rsidRPr="008F2646">
        <w:rPr>
          <w:highlight w:val="green"/>
          <w:u w:val="single"/>
        </w:rPr>
        <w:t xml:space="preserve"> </w:t>
      </w:r>
      <w:r w:rsidRPr="001D2A7B">
        <w:rPr>
          <w:u w:val="single"/>
        </w:rPr>
        <w:t xml:space="preserve">the </w:t>
      </w:r>
      <w:r w:rsidRPr="008F2646">
        <w:rPr>
          <w:b/>
          <w:highlight w:val="green"/>
          <w:u w:val="single"/>
        </w:rPr>
        <w:t>Pfizer</w:t>
      </w:r>
      <w:r w:rsidRPr="001D2A7B">
        <w:rPr>
          <w:u w:val="single"/>
        </w:rPr>
        <w:t xml:space="preserve">-BioNTech </w:t>
      </w:r>
      <w:r w:rsidRPr="008F2646">
        <w:rPr>
          <w:b/>
          <w:highlight w:val="green"/>
          <w:u w:val="single"/>
        </w:rPr>
        <w:t>vaccine’s</w:t>
      </w:r>
      <w:r w:rsidRPr="008F2646">
        <w:rPr>
          <w:highlight w:val="green"/>
          <w:u w:val="single"/>
        </w:rPr>
        <w:t xml:space="preserve"> </w:t>
      </w:r>
      <w:r w:rsidRPr="008F2646">
        <w:rPr>
          <w:b/>
          <w:highlight w:val="green"/>
          <w:u w:val="single"/>
        </w:rPr>
        <w:t>effectiveness</w:t>
      </w:r>
      <w:r w:rsidRPr="008F2646">
        <w:rPr>
          <w:highlight w:val="green"/>
          <w:u w:val="single"/>
        </w:rPr>
        <w:t xml:space="preserve"> </w:t>
      </w:r>
      <w:r w:rsidRPr="008F2646">
        <w:rPr>
          <w:b/>
          <w:highlight w:val="green"/>
          <w:u w:val="single"/>
        </w:rPr>
        <w:t xml:space="preserve">against delta infections </w:t>
      </w:r>
      <w:r w:rsidRPr="008F2646">
        <w:rPr>
          <w:b/>
          <w:highlight w:val="green"/>
          <w:u w:val="single"/>
          <w:bdr w:val="single" w:sz="4" w:space="0" w:color="auto"/>
        </w:rPr>
        <w:t>to 42 percent</w:t>
      </w:r>
      <w:r w:rsidRPr="001D2A7B">
        <w:rPr>
          <w:sz w:val="16"/>
        </w:rPr>
        <w:t xml:space="preserve">. The other mRNA vaccine, made by Moderna, was 76 percent effective. The new study from New York is the first to assess vaccine protection against coronavirus infection across the entirety of a U.S. state amid </w:t>
      </w:r>
      <w:proofErr w:type="gramStart"/>
      <w:r w:rsidRPr="001D2A7B">
        <w:rPr>
          <w:sz w:val="16"/>
        </w:rPr>
        <w:t>delta</w:t>
      </w:r>
      <w:proofErr w:type="gramEnd"/>
      <w:r w:rsidRPr="001D2A7B">
        <w:rPr>
          <w:sz w:val="16"/>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7D97B11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hideSpellingErrors/>
  <w:hideGrammaticalErrors/>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0228"/>
    <w:rsid w:val="000139A3"/>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B5776"/>
    <w:rsid w:val="001D6DB7"/>
    <w:rsid w:val="001E527A"/>
    <w:rsid w:val="001F78CE"/>
    <w:rsid w:val="00251FC7"/>
    <w:rsid w:val="002855A7"/>
    <w:rsid w:val="002B146A"/>
    <w:rsid w:val="002B5E17"/>
    <w:rsid w:val="002F35D4"/>
    <w:rsid w:val="00315690"/>
    <w:rsid w:val="00316B75"/>
    <w:rsid w:val="00325646"/>
    <w:rsid w:val="003460F2"/>
    <w:rsid w:val="003548D3"/>
    <w:rsid w:val="0038158C"/>
    <w:rsid w:val="003902BA"/>
    <w:rsid w:val="00391A55"/>
    <w:rsid w:val="003A0047"/>
    <w:rsid w:val="003A09E2"/>
    <w:rsid w:val="00407037"/>
    <w:rsid w:val="0043601B"/>
    <w:rsid w:val="0044518B"/>
    <w:rsid w:val="004605D6"/>
    <w:rsid w:val="004C60E8"/>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D59AD"/>
    <w:rsid w:val="009E1922"/>
    <w:rsid w:val="009F7065"/>
    <w:rsid w:val="009F7ED2"/>
    <w:rsid w:val="00A12AE0"/>
    <w:rsid w:val="00A93661"/>
    <w:rsid w:val="00A95652"/>
    <w:rsid w:val="00AC00E9"/>
    <w:rsid w:val="00AC0AB8"/>
    <w:rsid w:val="00AD5B54"/>
    <w:rsid w:val="00AF398B"/>
    <w:rsid w:val="00B33C6D"/>
    <w:rsid w:val="00B4508F"/>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0228"/>
    <w:rsid w:val="00DA1C92"/>
    <w:rsid w:val="00DA25D4"/>
    <w:rsid w:val="00DA6538"/>
    <w:rsid w:val="00DE3AE2"/>
    <w:rsid w:val="00E15E75"/>
    <w:rsid w:val="00E33BF7"/>
    <w:rsid w:val="00E5262C"/>
    <w:rsid w:val="00EA7EAB"/>
    <w:rsid w:val="00EB5CE7"/>
    <w:rsid w:val="00EC7DC4"/>
    <w:rsid w:val="00ED30CF"/>
    <w:rsid w:val="00EF10A3"/>
    <w:rsid w:val="00F176EF"/>
    <w:rsid w:val="00F31E5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E558C"/>
  <w15:chartTrackingRefBased/>
  <w15:docId w15:val="{1A3DEBEE-F6E8-445D-9465-0C49C072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0228"/>
    <w:rPr>
      <w:rFonts w:ascii="Calibri" w:hAnsi="Calibri"/>
    </w:rPr>
  </w:style>
  <w:style w:type="paragraph" w:styleId="Heading1">
    <w:name w:val="heading 1"/>
    <w:aliases w:val="Pocket"/>
    <w:basedOn w:val="Normal"/>
    <w:next w:val="Normal"/>
    <w:link w:val="Heading1Char"/>
    <w:qFormat/>
    <w:rsid w:val="00DA02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02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DA02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DA02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02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228"/>
  </w:style>
  <w:style w:type="character" w:customStyle="1" w:styleId="Heading1Char">
    <w:name w:val="Heading 1 Char"/>
    <w:aliases w:val="Pocket Char"/>
    <w:basedOn w:val="DefaultParagraphFont"/>
    <w:link w:val="Heading1"/>
    <w:rsid w:val="00DA02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022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A022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DA0228"/>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DA022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A0228"/>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6"/>
    <w:qFormat/>
    <w:rsid w:val="00DA0228"/>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DA0228"/>
    <w:rPr>
      <w:color w:val="auto"/>
      <w:u w:val="none"/>
    </w:rPr>
  </w:style>
  <w:style w:type="character" w:styleId="FollowedHyperlink">
    <w:name w:val="FollowedHyperlink"/>
    <w:basedOn w:val="DefaultParagraphFont"/>
    <w:uiPriority w:val="99"/>
    <w:semiHidden/>
    <w:unhideWhenUsed/>
    <w:rsid w:val="00DA0228"/>
    <w:rPr>
      <w:color w:val="auto"/>
      <w:u w:val="none"/>
    </w:rPr>
  </w:style>
  <w:style w:type="paragraph" w:customStyle="1" w:styleId="Emphasize">
    <w:name w:val="Emphasize"/>
    <w:basedOn w:val="Normal"/>
    <w:link w:val="Emphasis"/>
    <w:uiPriority w:val="7"/>
    <w:qFormat/>
    <w:rsid w:val="00DA02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DA0228"/>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DA02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ticlebody-text">
    <w:name w:val="article__body-text"/>
    <w:basedOn w:val="Normal"/>
    <w:rsid w:val="00DA022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3548D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arrNuclearWinterOct09.pdf" TargetMode="External"/><Relationship Id="rId13" Type="http://schemas.openxmlformats.org/officeDocument/2006/relationships/hyperlink" Target="https://www.mckinsey.com/our-people/jonathan-woetzel" TargetMode="External"/><Relationship Id="rId18" Type="http://schemas.openxmlformats.org/officeDocument/2006/relationships/hyperlink" Target="https://www.mckinsey.com/our-people/penny-dash" TargetMode="External"/><Relationship Id="rId26" Type="http://schemas.openxmlformats.org/officeDocument/2006/relationships/hyperlink" Target="https://archive.is/vsNXv" TargetMode="External"/><Relationship Id="rId3" Type="http://schemas.openxmlformats.org/officeDocument/2006/relationships/styles" Target="styles.xml"/><Relationship Id="rId21" Type="http://schemas.openxmlformats.org/officeDocument/2006/relationships/hyperlink" Target="https://www.mckinsey.com/industries/healthcare-systems-and-services/our-insights/prioritizing-health-a-prescription-for-prosperity" TargetMode="External"/><Relationship Id="rId7" Type="http://schemas.openxmlformats.org/officeDocument/2006/relationships/hyperlink" Target="https://ratical.org/radiation/NuclearExtinction/StevenStarr022815.html" TargetMode="External"/><Relationship Id="rId12" Type="http://schemas.openxmlformats.org/officeDocument/2006/relationships/hyperlink" Target="https://www.mckinsey.com/our-people/jaana-remes" TargetMode="External"/><Relationship Id="rId17" Type="http://schemas.openxmlformats.org/officeDocument/2006/relationships/hyperlink" Target="https://www.mckinsey.com/our-people/martin-dewhurst" TargetMode="External"/><Relationship Id="rId25" Type="http://schemas.openxmlformats.org/officeDocument/2006/relationships/hyperlink" Target="https://www.mckinsey.com/industries/pharmaceuticals-and-medical-products/our-insights/driving-the-next-wave-of-innovation-in-car-t-cell-therapies" TargetMode="External"/><Relationship Id="rId2" Type="http://schemas.openxmlformats.org/officeDocument/2006/relationships/numbering" Target="numbering.xml"/><Relationship Id="rId16" Type="http://schemas.openxmlformats.org/officeDocument/2006/relationships/hyperlink" Target="https://www.mckinsey.com/our-people/shubham-singhal" TargetMode="External"/><Relationship Id="rId20" Type="http://schemas.openxmlformats.org/officeDocument/2006/relationships/hyperlink" Target="https://www.mckinsey.com/our-people/matthias-ever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conomist.com/briefing/2018/01/27/donald-trump-may-be-bluffing-over-a-pre-emptive-strike-on-north-korea" TargetMode="External"/><Relationship Id="rId11" Type="http://schemas.openxmlformats.org/officeDocument/2006/relationships/hyperlink" Target="https://www.mckinsey.com/mgi/overview" TargetMode="External"/><Relationship Id="rId24" Type="http://schemas.openxmlformats.org/officeDocument/2006/relationships/hyperlink" Target="https://www.mckinsey.com/industries/pharmaceuticals-and-medical-products/our-insights/programming-life-an-interview-with-jennifer-doudna" TargetMode="External"/><Relationship Id="rId5" Type="http://schemas.openxmlformats.org/officeDocument/2006/relationships/webSettings" Target="webSettings.xml"/><Relationship Id="rId15" Type="http://schemas.openxmlformats.org/officeDocument/2006/relationships/hyperlink" Target="https://www.mckinsey.com/our-people/katherine-linzer" TargetMode="External"/><Relationship Id="rId23" Type="http://schemas.openxmlformats.org/officeDocument/2006/relationships/hyperlink" Target="https://www.mckinsey.com/industries/pharmaceuticals-and-medical-products/our-insights/the-bio-revolution-innovations-transforming-economies-societies-and-our-lives" TargetMode="External"/><Relationship Id="rId28" Type="http://schemas.openxmlformats.org/officeDocument/2006/relationships/fontTable" Target="fontTable.xml"/><Relationship Id="rId10" Type="http://schemas.openxmlformats.org/officeDocument/2006/relationships/hyperlink" Target="https://www.mckinsey.com/industries/healthcare-systems-and-services/our-insights/ten-innovations-that-can-improve-global-health" TargetMode="External"/><Relationship Id="rId19" Type="http://schemas.openxmlformats.org/officeDocument/2006/relationships/hyperlink" Target="https://www.mckinsey.com/our-people/kristin-anne-rutter" TargetMode="External"/><Relationship Id="rId4" Type="http://schemas.openxmlformats.org/officeDocument/2006/relationships/settings" Target="settings.xml"/><Relationship Id="rId9" Type="http://schemas.openxmlformats.org/officeDocument/2006/relationships/hyperlink" Target="https://www2.ucar.edu/atmosnews/just-published/3995/nuclear-war-and-ultraviolet-radiation" TargetMode="External"/><Relationship Id="rId14" Type="http://schemas.openxmlformats.org/officeDocument/2006/relationships/hyperlink" Target="https://www.mckinsey.com/our-people/sven-smit" TargetMode="External"/><Relationship Id="rId22" Type="http://schemas.openxmlformats.org/officeDocument/2006/relationships/hyperlink" Target="https://www.mckinsey.com/featured-insights/artificial-intelligence/applying-artificial-intelligence-for-social-good" TargetMode="External"/><Relationship Id="rId27" Type="http://schemas.openxmlformats.org/officeDocument/2006/relationships/hyperlink" Target="https://archive.is/pvuz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4</Pages>
  <Words>10032</Words>
  <Characters>57188</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4</cp:revision>
  <dcterms:created xsi:type="dcterms:W3CDTF">2021-10-01T23:05:00Z</dcterms:created>
  <dcterms:modified xsi:type="dcterms:W3CDTF">2021-10-01T23:29:00Z</dcterms:modified>
</cp:coreProperties>
</file>