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882CA" w14:textId="77777777" w:rsidR="000B78A8" w:rsidRDefault="000B78A8" w:rsidP="000B78A8">
      <w:pPr>
        <w:pStyle w:val="NormalWeb"/>
        <w:spacing w:before="0" w:beforeAutospacing="0" w:after="0" w:afterAutospacing="0"/>
        <w:ind w:left="21" w:right="938" w:firstLine="4"/>
      </w:pPr>
      <w:r>
        <w:rPr>
          <w:rFonts w:ascii="Arial" w:hAnsi="Arial" w:cs="Arial"/>
          <w:color w:val="000000"/>
          <w:sz w:val="26"/>
          <w:szCs w:val="26"/>
        </w:rPr>
        <w:t xml:space="preserve">I negate the resolution resolved: </w:t>
      </w:r>
      <w:r>
        <w:rPr>
          <w:rFonts w:ascii="Open Sans" w:hAnsi="Open Sans" w:cs="Open Sans"/>
          <w:b/>
          <w:bCs/>
          <w:color w:val="5E514E"/>
          <w:sz w:val="26"/>
          <w:szCs w:val="26"/>
          <w:shd w:val="clear" w:color="auto" w:fill="FFFFFF"/>
        </w:rPr>
        <w:t>The appropriation of outer space by</w:t>
      </w:r>
      <w:r>
        <w:rPr>
          <w:rFonts w:ascii="Open Sans" w:hAnsi="Open Sans" w:cs="Open Sans"/>
          <w:b/>
          <w:bCs/>
          <w:color w:val="5E514E"/>
          <w:sz w:val="26"/>
          <w:szCs w:val="26"/>
        </w:rPr>
        <w:t xml:space="preserve"> </w:t>
      </w:r>
      <w:r>
        <w:rPr>
          <w:rFonts w:ascii="Open Sans" w:hAnsi="Open Sans" w:cs="Open Sans"/>
          <w:b/>
          <w:bCs/>
          <w:color w:val="5E514E"/>
          <w:sz w:val="26"/>
          <w:szCs w:val="26"/>
          <w:shd w:val="clear" w:color="auto" w:fill="FFFFFF"/>
        </w:rPr>
        <w:t>private entities is unjust.</w:t>
      </w:r>
      <w:r>
        <w:rPr>
          <w:rFonts w:ascii="Open Sans" w:hAnsi="Open Sans" w:cs="Open Sans"/>
          <w:b/>
          <w:bCs/>
          <w:color w:val="5E514E"/>
          <w:sz w:val="26"/>
          <w:szCs w:val="26"/>
        </w:rPr>
        <w:t> </w:t>
      </w:r>
    </w:p>
    <w:p w14:paraId="2E5E40DF" w14:textId="77777777" w:rsidR="000B78A8" w:rsidRDefault="000B78A8" w:rsidP="000B78A8">
      <w:pPr>
        <w:pStyle w:val="NormalWeb"/>
        <w:spacing w:before="25" w:beforeAutospacing="0" w:after="0" w:afterAutospacing="0"/>
        <w:ind w:left="24"/>
      </w:pPr>
      <w:r>
        <w:rPr>
          <w:rFonts w:ascii="Open Sans" w:hAnsi="Open Sans" w:cs="Open Sans"/>
          <w:b/>
          <w:bCs/>
          <w:color w:val="5E514E"/>
          <w:sz w:val="26"/>
          <w:szCs w:val="26"/>
          <w:shd w:val="clear" w:color="auto" w:fill="FFFFFF"/>
        </w:rPr>
        <w:t>My Value is Morality</w:t>
      </w:r>
      <w:r>
        <w:rPr>
          <w:rFonts w:ascii="Open Sans" w:hAnsi="Open Sans" w:cs="Open Sans"/>
          <w:b/>
          <w:bCs/>
          <w:color w:val="5E514E"/>
          <w:sz w:val="26"/>
          <w:szCs w:val="26"/>
        </w:rPr>
        <w:t> </w:t>
      </w:r>
    </w:p>
    <w:p w14:paraId="70EB7B68" w14:textId="77777777" w:rsidR="000B78A8" w:rsidRDefault="000B78A8" w:rsidP="000B78A8">
      <w:pPr>
        <w:pStyle w:val="NormalWeb"/>
        <w:spacing w:before="71" w:beforeAutospacing="0" w:after="0" w:afterAutospacing="0"/>
        <w:ind w:left="3" w:right="294" w:hanging="7"/>
      </w:pPr>
      <w:r>
        <w:rPr>
          <w:rFonts w:ascii="Trebuchet MS" w:hAnsi="Trebuchet MS"/>
          <w:color w:val="000000"/>
          <w:shd w:val="clear" w:color="auto" w:fill="00FF00"/>
        </w:rPr>
        <w:t>This value is always supreme and should always be one of the most important things</w:t>
      </w:r>
      <w:r>
        <w:rPr>
          <w:rFonts w:ascii="Trebuchet MS" w:hAnsi="Trebuchet MS"/>
          <w:color w:val="000000"/>
        </w:rPr>
        <w:t xml:space="preserve"> </w:t>
      </w:r>
      <w:r>
        <w:rPr>
          <w:rFonts w:ascii="Trebuchet MS" w:hAnsi="Trebuchet MS"/>
          <w:color w:val="000000"/>
          <w:shd w:val="clear" w:color="auto" w:fill="00FF00"/>
        </w:rPr>
        <w:t>to consider while judging the round.</w:t>
      </w:r>
      <w:r>
        <w:rPr>
          <w:rFonts w:ascii="Trebuchet MS" w:hAnsi="Trebuchet MS"/>
          <w:color w:val="000000"/>
        </w:rPr>
        <w:t> </w:t>
      </w:r>
    </w:p>
    <w:p w14:paraId="14EA412A" w14:textId="77777777" w:rsidR="000B78A8" w:rsidRDefault="000B78A8" w:rsidP="000B78A8">
      <w:pPr>
        <w:pStyle w:val="NormalWeb"/>
        <w:spacing w:before="13" w:beforeAutospacing="0" w:after="0" w:afterAutospacing="0"/>
        <w:ind w:left="6" w:right="997" w:firstLine="19"/>
      </w:pPr>
      <w:r>
        <w:rPr>
          <w:rFonts w:ascii="Trebuchet MS" w:hAnsi="Trebuchet MS"/>
          <w:color w:val="000000"/>
        </w:rPr>
        <w:t>[</w:t>
      </w:r>
      <w:r>
        <w:rPr>
          <w:rFonts w:ascii="Trebuchet MS" w:hAnsi="Trebuchet MS"/>
          <w:b/>
          <w:bCs/>
          <w:color w:val="1A1A1A"/>
          <w:shd w:val="clear" w:color="auto" w:fill="23FF06"/>
        </w:rPr>
        <w:t>Gert</w:t>
      </w:r>
      <w:r>
        <w:rPr>
          <w:rFonts w:ascii="Trebuchet MS" w:hAnsi="Trebuchet MS"/>
          <w:color w:val="1A1A1A"/>
        </w:rPr>
        <w:t xml:space="preserve">, </w:t>
      </w:r>
      <w:r>
        <w:rPr>
          <w:rFonts w:ascii="Trebuchet MS" w:hAnsi="Trebuchet MS"/>
          <w:color w:val="1A1A1A"/>
          <w:sz w:val="20"/>
          <w:szCs w:val="20"/>
        </w:rPr>
        <w:t xml:space="preserve">Bernard and Gert, Joshua, "The Definition of Morality", </w:t>
      </w:r>
      <w:r>
        <w:rPr>
          <w:rFonts w:ascii="Trebuchet MS" w:hAnsi="Trebuchet MS"/>
          <w:i/>
          <w:iCs/>
          <w:color w:val="1A1A1A"/>
          <w:sz w:val="20"/>
          <w:szCs w:val="20"/>
        </w:rPr>
        <w:t xml:space="preserve">The Stanford Encyclopedia of Philosophy </w:t>
      </w:r>
      <w:r>
        <w:rPr>
          <w:rFonts w:ascii="Trebuchet MS" w:hAnsi="Trebuchet MS"/>
          <w:color w:val="1A1A1A"/>
          <w:sz w:val="20"/>
          <w:szCs w:val="20"/>
        </w:rPr>
        <w:t>(Fall</w:t>
      </w:r>
      <w:r>
        <w:rPr>
          <w:rFonts w:ascii="Trebuchet MS" w:hAnsi="Trebuchet MS"/>
          <w:color w:val="1A1A1A"/>
          <w:sz w:val="20"/>
          <w:szCs w:val="20"/>
          <w:shd w:val="clear" w:color="auto" w:fill="00FF00"/>
        </w:rPr>
        <w:t xml:space="preserve"> </w:t>
      </w:r>
      <w:r>
        <w:rPr>
          <w:rFonts w:ascii="Trebuchet MS" w:hAnsi="Trebuchet MS"/>
          <w:b/>
          <w:bCs/>
          <w:color w:val="1A1A1A"/>
          <w:shd w:val="clear" w:color="auto" w:fill="00FF00"/>
        </w:rPr>
        <w:t>2017</w:t>
      </w:r>
      <w:r>
        <w:rPr>
          <w:rFonts w:ascii="Trebuchet MS" w:hAnsi="Trebuchet MS"/>
          <w:b/>
          <w:bCs/>
          <w:color w:val="1A1A1A"/>
        </w:rPr>
        <w:t xml:space="preserve"> </w:t>
      </w:r>
      <w:r>
        <w:rPr>
          <w:rFonts w:ascii="Trebuchet MS" w:hAnsi="Trebuchet MS"/>
          <w:color w:val="1A1A1A"/>
          <w:sz w:val="20"/>
          <w:szCs w:val="20"/>
        </w:rPr>
        <w:t xml:space="preserve">Edition), Edward N. </w:t>
      </w:r>
      <w:proofErr w:type="spellStart"/>
      <w:r>
        <w:rPr>
          <w:rFonts w:ascii="Trebuchet MS" w:hAnsi="Trebuchet MS"/>
          <w:color w:val="1A1A1A"/>
          <w:sz w:val="20"/>
          <w:szCs w:val="20"/>
        </w:rPr>
        <w:t>Zalta</w:t>
      </w:r>
      <w:proofErr w:type="spellEnd"/>
      <w:r>
        <w:rPr>
          <w:rFonts w:ascii="Trebuchet MS" w:hAnsi="Trebuchet MS"/>
          <w:color w:val="1A1A1A"/>
          <w:sz w:val="20"/>
          <w:szCs w:val="20"/>
        </w:rPr>
        <w:t xml:space="preserve"> (ed.), URL = </w:t>
      </w:r>
    </w:p>
    <w:p w14:paraId="79D2AFD0" w14:textId="77777777" w:rsidR="000B78A8" w:rsidRDefault="000B78A8" w:rsidP="000B78A8">
      <w:pPr>
        <w:pStyle w:val="NormalWeb"/>
        <w:spacing w:before="16" w:beforeAutospacing="0" w:after="0" w:afterAutospacing="0"/>
        <w:ind w:left="7" w:right="245" w:firstLine="8"/>
      </w:pPr>
      <w:r>
        <w:rPr>
          <w:rFonts w:ascii="Trebuchet MS" w:hAnsi="Trebuchet MS"/>
          <w:color w:val="1A1A1A"/>
          <w:sz w:val="20"/>
          <w:szCs w:val="20"/>
        </w:rPr>
        <w:t>&lt;https://plato.stanford.edu/archives/fall2017/entries/morality-definition/&gt;.] Mill (1861: 12) himself explicitly </w:t>
      </w:r>
    </w:p>
    <w:p w14:paraId="22AFAA50" w14:textId="77777777" w:rsidR="000B78A8" w:rsidRDefault="000B78A8" w:rsidP="000B78A8">
      <w:pPr>
        <w:pStyle w:val="NormalWeb"/>
        <w:spacing w:before="314" w:beforeAutospacing="0" w:after="0" w:afterAutospacing="0"/>
        <w:ind w:left="2" w:right="112" w:firstLine="7"/>
      </w:pPr>
      <w:r>
        <w:rPr>
          <w:rFonts w:ascii="Trebuchet MS" w:hAnsi="Trebuchet MS"/>
          <w:color w:val="1A1A1A"/>
          <w:shd w:val="clear" w:color="auto" w:fill="00FF00"/>
        </w:rPr>
        <w:t>defines morality as: “the rules and precepts for human conduct, by the observance of</w:t>
      </w:r>
      <w:r>
        <w:rPr>
          <w:rFonts w:ascii="Trebuchet MS" w:hAnsi="Trebuchet MS"/>
          <w:color w:val="1A1A1A"/>
        </w:rPr>
        <w:t xml:space="preserve"> </w:t>
      </w:r>
      <w:r>
        <w:rPr>
          <w:rFonts w:ascii="Trebuchet MS" w:hAnsi="Trebuchet MS"/>
          <w:color w:val="1A1A1A"/>
          <w:shd w:val="clear" w:color="auto" w:fill="00FF00"/>
        </w:rPr>
        <w:t>which [a happy existence] might be, to the greatest extent possible, secured.”</w:t>
      </w:r>
      <w:r>
        <w:rPr>
          <w:rFonts w:ascii="Trebuchet MS" w:hAnsi="Trebuchet MS"/>
          <w:color w:val="1A1A1A"/>
        </w:rPr>
        <w:t> </w:t>
      </w:r>
    </w:p>
    <w:p w14:paraId="48257A55" w14:textId="77777777" w:rsidR="000B78A8" w:rsidRDefault="000B78A8" w:rsidP="000B78A8">
      <w:pPr>
        <w:pStyle w:val="NormalWeb"/>
        <w:spacing w:before="334" w:beforeAutospacing="0" w:after="0" w:afterAutospacing="0" w:line="480" w:lineRule="auto"/>
        <w:ind w:left="3" w:right="1298"/>
      </w:pPr>
      <w:r>
        <w:rPr>
          <w:rFonts w:ascii="Trebuchet MS" w:hAnsi="Trebuchet MS"/>
          <w:color w:val="1A1A1A"/>
          <w:shd w:val="clear" w:color="auto" w:fill="00FF00"/>
        </w:rPr>
        <w:t>Morality is important because it justifies what actions are right and wrong.</w:t>
      </w:r>
      <w:r>
        <w:rPr>
          <w:rFonts w:ascii="Trebuchet MS" w:hAnsi="Trebuchet MS"/>
          <w:color w:val="1A1A1A"/>
        </w:rPr>
        <w:t xml:space="preserve"> </w:t>
      </w:r>
      <w:proofErr w:type="gramStart"/>
      <w:r>
        <w:rPr>
          <w:rFonts w:ascii="Trebuchet MS" w:hAnsi="Trebuchet MS"/>
          <w:color w:val="1A1A1A"/>
          <w:shd w:val="clear" w:color="auto" w:fill="00FF00"/>
        </w:rPr>
        <w:t>Thus</w:t>
      </w:r>
      <w:proofErr w:type="gramEnd"/>
      <w:r>
        <w:rPr>
          <w:rFonts w:ascii="Trebuchet MS" w:hAnsi="Trebuchet MS"/>
          <w:color w:val="1A1A1A"/>
          <w:shd w:val="clear" w:color="auto" w:fill="00FF00"/>
        </w:rPr>
        <w:t xml:space="preserve"> the criterion is</w:t>
      </w:r>
      <w:r>
        <w:rPr>
          <w:rFonts w:ascii="Trebuchet MS" w:hAnsi="Trebuchet MS"/>
          <w:color w:val="1A1A1A"/>
        </w:rPr>
        <w:t> </w:t>
      </w:r>
    </w:p>
    <w:p w14:paraId="60D2DC5A" w14:textId="77777777" w:rsidR="000B78A8" w:rsidRDefault="000B78A8" w:rsidP="000B78A8">
      <w:pPr>
        <w:pStyle w:val="NormalWeb"/>
        <w:spacing w:before="67" w:beforeAutospacing="0" w:after="0" w:afterAutospacing="0"/>
        <w:ind w:left="10"/>
      </w:pPr>
      <w:r>
        <w:rPr>
          <w:rFonts w:ascii="Trebuchet MS" w:hAnsi="Trebuchet MS"/>
          <w:color w:val="000000"/>
          <w:shd w:val="clear" w:color="auto" w:fill="00FF00"/>
        </w:rPr>
        <w:t xml:space="preserve">C: </w:t>
      </w:r>
      <w:proofErr w:type="gramStart"/>
      <w:r>
        <w:rPr>
          <w:rFonts w:ascii="Trebuchet MS" w:hAnsi="Trebuchet MS"/>
          <w:color w:val="000000"/>
          <w:shd w:val="clear" w:color="auto" w:fill="00FF00"/>
        </w:rPr>
        <w:t>Utilitarianism, or</w:t>
      </w:r>
      <w:proofErr w:type="gramEnd"/>
      <w:r>
        <w:rPr>
          <w:rFonts w:ascii="Trebuchet MS" w:hAnsi="Trebuchet MS"/>
          <w:color w:val="000000"/>
          <w:shd w:val="clear" w:color="auto" w:fill="00FF00"/>
        </w:rPr>
        <w:t xml:space="preserve"> maximizing people’s happiness and minimizing peoples pain. This also means we have to try to save </w:t>
      </w:r>
      <w:proofErr w:type="spellStart"/>
      <w:r>
        <w:rPr>
          <w:rFonts w:ascii="Trebuchet MS" w:hAnsi="Trebuchet MS"/>
          <w:color w:val="000000"/>
          <w:shd w:val="clear" w:color="auto" w:fill="00FF00"/>
        </w:rPr>
        <w:t>peoples</w:t>
      </w:r>
      <w:proofErr w:type="spellEnd"/>
      <w:r>
        <w:rPr>
          <w:rFonts w:ascii="Trebuchet MS" w:hAnsi="Trebuchet MS"/>
          <w:color w:val="000000"/>
          <w:shd w:val="clear" w:color="auto" w:fill="00FF00"/>
        </w:rPr>
        <w:t xml:space="preserve"> lives. This should always be prioritized because people and governments alike should always look to benefit the most people as possible. </w:t>
      </w:r>
    </w:p>
    <w:p w14:paraId="66AEA750" w14:textId="77777777" w:rsidR="000B78A8" w:rsidRDefault="000B78A8" w:rsidP="009D6CE5">
      <w:pPr>
        <w:pStyle w:val="Heading2"/>
        <w:rPr>
          <w:rFonts w:ascii="Times New Roman" w:hAnsi="Times New Roman"/>
        </w:rPr>
      </w:pPr>
      <w:r>
        <w:lastRenderedPageBreak/>
        <w:t>Contention one: Asteroid Mining </w:t>
      </w:r>
    </w:p>
    <w:p w14:paraId="5555A68A" w14:textId="77777777" w:rsidR="000B78A8" w:rsidRDefault="000B78A8" w:rsidP="000B78A8">
      <w:pPr>
        <w:pStyle w:val="NormalWeb"/>
        <w:spacing w:before="237" w:beforeAutospacing="0" w:after="0" w:afterAutospacing="0"/>
        <w:ind w:left="8"/>
      </w:pPr>
      <w:r>
        <w:rPr>
          <w:b/>
          <w:bCs/>
          <w:color w:val="000000"/>
          <w:sz w:val="30"/>
          <w:szCs w:val="30"/>
          <w:shd w:val="clear" w:color="auto" w:fill="00FF00"/>
        </w:rPr>
        <w:t>Private companies are key to incentivize asteroid mining</w:t>
      </w:r>
      <w:r>
        <w:rPr>
          <w:b/>
          <w:bCs/>
          <w:color w:val="000000"/>
          <w:sz w:val="30"/>
          <w:szCs w:val="30"/>
        </w:rPr>
        <w:t> </w:t>
      </w:r>
    </w:p>
    <w:p w14:paraId="51E2ED59" w14:textId="77777777" w:rsidR="000B78A8" w:rsidRDefault="000B78A8" w:rsidP="000B78A8">
      <w:pPr>
        <w:pStyle w:val="NormalWeb"/>
        <w:spacing w:before="0" w:beforeAutospacing="0" w:after="0" w:afterAutospacing="0"/>
        <w:ind w:left="5"/>
      </w:pPr>
      <w:proofErr w:type="spellStart"/>
      <w:r>
        <w:rPr>
          <w:b/>
          <w:bCs/>
          <w:color w:val="000000"/>
          <w:sz w:val="26"/>
          <w:szCs w:val="26"/>
          <w:shd w:val="clear" w:color="auto" w:fill="00FF00"/>
        </w:rPr>
        <w:t>Reinstein</w:t>
      </w:r>
      <w:proofErr w:type="spellEnd"/>
      <w:r>
        <w:rPr>
          <w:b/>
          <w:bCs/>
          <w:color w:val="000000"/>
          <w:sz w:val="26"/>
          <w:szCs w:val="26"/>
          <w:shd w:val="clear" w:color="auto" w:fill="00FF00"/>
        </w:rPr>
        <w:t xml:space="preserve"> 99</w:t>
      </w:r>
      <w:r>
        <w:rPr>
          <w:b/>
          <w:bCs/>
          <w:color w:val="000000"/>
          <w:sz w:val="26"/>
          <w:szCs w:val="26"/>
        </w:rPr>
        <w:t> </w:t>
      </w:r>
    </w:p>
    <w:p w14:paraId="09B85AC8" w14:textId="77777777" w:rsidR="000B78A8" w:rsidRDefault="000B78A8" w:rsidP="000B78A8">
      <w:pPr>
        <w:pStyle w:val="NormalWeb"/>
        <w:spacing w:before="2" w:beforeAutospacing="0" w:after="0" w:afterAutospacing="0"/>
        <w:ind w:left="1" w:right="1895" w:firstLine="2"/>
      </w:pPr>
      <w:r>
        <w:rPr>
          <w:color w:val="000000"/>
          <w:sz w:val="16"/>
          <w:szCs w:val="16"/>
        </w:rPr>
        <w:t xml:space="preserve">Ezra J. </w:t>
      </w:r>
      <w:proofErr w:type="spellStart"/>
      <w:r>
        <w:rPr>
          <w:color w:val="000000"/>
          <w:sz w:val="16"/>
          <w:szCs w:val="16"/>
        </w:rPr>
        <w:t>Reinstein</w:t>
      </w:r>
      <w:proofErr w:type="spellEnd"/>
      <w:r>
        <w:rPr>
          <w:color w:val="000000"/>
          <w:sz w:val="16"/>
          <w:szCs w:val="16"/>
        </w:rPr>
        <w:t xml:space="preserve"> (JD, Associate at Kirkland &amp; Ellis), Owning Outer Space, 20 Nw. J. Int'l L. &amp; Bus. 59 (1999). JDN. https://scholarlycommons.law.northwestern.edu/njilb/vol20/iss1/7 </w:t>
      </w:r>
    </w:p>
    <w:p w14:paraId="007F7045" w14:textId="77777777" w:rsidR="000B78A8" w:rsidRDefault="000B78A8" w:rsidP="000B78A8">
      <w:pPr>
        <w:pStyle w:val="NormalWeb"/>
        <w:spacing w:before="231" w:beforeAutospacing="0" w:after="0" w:afterAutospacing="0"/>
        <w:ind w:left="2" w:right="358" w:firstLine="3"/>
      </w:pPr>
      <w:r>
        <w:rPr>
          <w:color w:val="000000"/>
          <w:sz w:val="20"/>
          <w:szCs w:val="20"/>
        </w:rPr>
        <w:t xml:space="preserve">In the not-too-distant future, however, many of these activities may become economically feasible. The price of launch has decreased 16 due to improved technology and increased competition.7 The price tag on robotic space missions, likely to be the </w:t>
      </w:r>
      <w:proofErr w:type="spellStart"/>
      <w:r>
        <w:rPr>
          <w:color w:val="000000"/>
          <w:sz w:val="20"/>
          <w:szCs w:val="20"/>
        </w:rPr>
        <w:t>avant</w:t>
      </w:r>
      <w:proofErr w:type="spellEnd"/>
      <w:r>
        <w:rPr>
          <w:color w:val="000000"/>
          <w:sz w:val="20"/>
          <w:szCs w:val="20"/>
        </w:rPr>
        <w:t xml:space="preserve"> </w:t>
      </w:r>
      <w:proofErr w:type="spellStart"/>
      <w:r>
        <w:rPr>
          <w:color w:val="000000"/>
          <w:sz w:val="20"/>
          <w:szCs w:val="20"/>
        </w:rPr>
        <w:t>garde</w:t>
      </w:r>
      <w:proofErr w:type="spellEnd"/>
      <w:r>
        <w:rPr>
          <w:color w:val="000000"/>
          <w:sz w:val="20"/>
          <w:szCs w:val="20"/>
        </w:rPr>
        <w:t xml:space="preserve"> of space mining endeavors, is one-fourth of what it was six years ago.8 </w:t>
      </w:r>
      <w:r>
        <w:rPr>
          <w:color w:val="000000"/>
        </w:rPr>
        <w:t>Several real-world companies have begun to plan for the day that launch costs fall to a level at</w:t>
      </w:r>
    </w:p>
    <w:p w14:paraId="3402B0BA" w14:textId="77777777" w:rsidR="000B78A8" w:rsidRDefault="000B78A8" w:rsidP="000B78A8">
      <w:pPr>
        <w:pStyle w:val="NormalWeb"/>
        <w:spacing w:before="0" w:beforeAutospacing="0" w:after="0" w:afterAutospacing="0"/>
        <w:ind w:left="2" w:right="49" w:hanging="10"/>
        <w:jc w:val="both"/>
      </w:pPr>
      <w:r>
        <w:rPr>
          <w:color w:val="000000"/>
        </w:rPr>
        <w:t xml:space="preserve">which they could profit from space mining. </w:t>
      </w:r>
      <w:proofErr w:type="spellStart"/>
      <w:r>
        <w:rPr>
          <w:color w:val="000000"/>
        </w:rPr>
        <w:t>SpaceDev</w:t>
      </w:r>
      <w:proofErr w:type="spellEnd"/>
      <w:r>
        <w:rPr>
          <w:color w:val="000000"/>
        </w:rPr>
        <w:t>, a Colorado-based provider of commercial space missions and small commercial launch vehicles, is currently traded on the over-the-counter stock market.19 </w:t>
      </w:r>
    </w:p>
    <w:p w14:paraId="6642A91C" w14:textId="77777777" w:rsidR="000B78A8" w:rsidRDefault="000B78A8" w:rsidP="000B78A8">
      <w:pPr>
        <w:pStyle w:val="NormalWeb"/>
        <w:spacing w:before="239" w:beforeAutospacing="0" w:after="0" w:afterAutospacing="0"/>
        <w:ind w:right="53" w:firstLine="5"/>
      </w:pPr>
      <w:r>
        <w:rPr>
          <w:color w:val="000000"/>
          <w:sz w:val="20"/>
          <w:szCs w:val="20"/>
        </w:rPr>
        <w:t>If a firm is eventually able to bring ore down to Earth, the total wealth available to humanity will be increased. The estimated Helium-3 reserves on our moon would create, in a controlled fusion reaction, 10 times as much energy as is contained in Earth's recoverable coal, oil, and gas combined.20</w:t>
      </w:r>
      <w:r>
        <w:rPr>
          <w:color w:val="000000"/>
          <w:sz w:val="20"/>
          <w:szCs w:val="20"/>
          <w:shd w:val="clear" w:color="auto" w:fill="00FF00"/>
        </w:rPr>
        <w:t xml:space="preserve"> What is stopping these companies now,</w:t>
      </w:r>
      <w:r>
        <w:rPr>
          <w:color w:val="000000"/>
          <w:sz w:val="20"/>
          <w:szCs w:val="20"/>
        </w:rPr>
        <w:t xml:space="preserve"> perhaps more than the money or technology,</w:t>
      </w:r>
      <w:r>
        <w:rPr>
          <w:color w:val="000000"/>
          <w:sz w:val="20"/>
          <w:szCs w:val="20"/>
          <w:shd w:val="clear" w:color="auto" w:fill="00FF00"/>
        </w:rPr>
        <w:t xml:space="preserve"> is the uncertainty of the legal regime. If exploitation of outer space's bounty is</w:t>
      </w:r>
      <w:r>
        <w:rPr>
          <w:color w:val="000000"/>
          <w:sz w:val="20"/>
          <w:szCs w:val="20"/>
        </w:rPr>
        <w:t xml:space="preserve"> </w:t>
      </w:r>
      <w:r>
        <w:rPr>
          <w:color w:val="000000"/>
          <w:sz w:val="20"/>
          <w:szCs w:val="20"/>
          <w:shd w:val="clear" w:color="auto" w:fill="00FF00"/>
        </w:rPr>
        <w:t xml:space="preserve">our goal, we must establish a space property legal system that creates both incentives and predictability. </w:t>
      </w:r>
      <w:r>
        <w:rPr>
          <w:color w:val="000000"/>
          <w:sz w:val="20"/>
          <w:szCs w:val="20"/>
        </w:rPr>
        <w:t xml:space="preserve">Space development is a highly risky endeavor, as well as mind-bogglingly expensive. Who would expend the effort in developing a space colony, if they were not certain of the project's legality? Valuable projects -- energy collection, mining, and colonization -- are by no means inevitable. If </w:t>
      </w:r>
      <w:r>
        <w:rPr>
          <w:color w:val="000000"/>
          <w:sz w:val="10"/>
          <w:szCs w:val="10"/>
        </w:rPr>
        <w:t xml:space="preserve">the law of outer space rejects such uses, or even makes their legality uncertain, it is unlikely that the necessary technology would ever be created. A promising solution to our </w:t>
      </w:r>
      <w:proofErr w:type="spellStart"/>
      <w:r>
        <w:rPr>
          <w:color w:val="000000"/>
          <w:sz w:val="10"/>
          <w:szCs w:val="10"/>
        </w:rPr>
        <w:t>evergrowing</w:t>
      </w:r>
      <w:proofErr w:type="spellEnd"/>
      <w:r>
        <w:rPr>
          <w:color w:val="000000"/>
          <w:sz w:val="10"/>
          <w:szCs w:val="10"/>
        </w:rPr>
        <w:t xml:space="preserve"> energy needs involves setting up giant banks of solar panels in Earth's orbit and on the moon's sunny side, using the solar energy to power space development projects, and then beaming the excess down to Earth as microwave energy for terrestrial use.2 Will a private electric company be willing to develop such a lunar solar collection system? Not without a field of space law that permits exploitation and a strong rate of return on investment. Unless we can impose a rule of law that eliminates uncertainty while permitting the highest possible rate of return, we may be denied access to the fruits of space for a long time to come. </w:t>
      </w:r>
    </w:p>
    <w:p w14:paraId="265E7ED6" w14:textId="77777777" w:rsidR="000B78A8" w:rsidRDefault="000B78A8" w:rsidP="000B78A8">
      <w:pPr>
        <w:pStyle w:val="NormalWeb"/>
        <w:spacing w:before="644" w:beforeAutospacing="0" w:after="0" w:afterAutospacing="0"/>
        <w:ind w:left="2" w:right="258" w:hanging="3"/>
      </w:pPr>
      <w:r>
        <w:rPr>
          <w:b/>
          <w:bCs/>
          <w:color w:val="000000"/>
          <w:shd w:val="clear" w:color="auto" w:fill="00FF00"/>
        </w:rPr>
        <w:t>Asteroid mining protects the environment—it leads to solar-powered satellites and offsets</w:t>
      </w:r>
      <w:r>
        <w:rPr>
          <w:b/>
          <w:bCs/>
          <w:color w:val="000000"/>
        </w:rPr>
        <w:t xml:space="preserve"> </w:t>
      </w:r>
      <w:r>
        <w:rPr>
          <w:b/>
          <w:bCs/>
          <w:color w:val="000000"/>
          <w:shd w:val="clear" w:color="auto" w:fill="00FF00"/>
        </w:rPr>
        <w:t>terrestrial extraction</w:t>
      </w:r>
      <w:r>
        <w:rPr>
          <w:b/>
          <w:bCs/>
          <w:color w:val="000000"/>
        </w:rPr>
        <w:t> </w:t>
      </w:r>
    </w:p>
    <w:p w14:paraId="1234A9DE" w14:textId="77777777" w:rsidR="000B78A8" w:rsidRDefault="000B78A8" w:rsidP="000B78A8">
      <w:pPr>
        <w:pStyle w:val="NormalWeb"/>
        <w:spacing w:before="9" w:beforeAutospacing="0" w:after="0" w:afterAutospacing="0"/>
        <w:ind w:left="8"/>
      </w:pPr>
      <w:r>
        <w:rPr>
          <w:b/>
          <w:bCs/>
          <w:color w:val="000000"/>
          <w:sz w:val="20"/>
          <w:szCs w:val="20"/>
          <w:shd w:val="clear" w:color="auto" w:fill="00FF00"/>
        </w:rPr>
        <w:t>Taylor 19</w:t>
      </w:r>
      <w:r>
        <w:rPr>
          <w:b/>
          <w:bCs/>
          <w:color w:val="000000"/>
          <w:sz w:val="20"/>
          <w:szCs w:val="20"/>
        </w:rPr>
        <w:t> </w:t>
      </w:r>
    </w:p>
    <w:p w14:paraId="09656020" w14:textId="77777777" w:rsidR="000B78A8" w:rsidRDefault="000B78A8" w:rsidP="000B78A8">
      <w:pPr>
        <w:pStyle w:val="NormalWeb"/>
        <w:spacing w:before="0" w:beforeAutospacing="0" w:after="0" w:afterAutospacing="0"/>
        <w:ind w:left="3" w:right="54" w:firstLine="3"/>
      </w:pPr>
      <w:r>
        <w:rPr>
          <w:color w:val="000000"/>
          <w:sz w:val="16"/>
          <w:szCs w:val="16"/>
        </w:rPr>
        <w:t xml:space="preserve">Chris Taylor is a veteran journalist. Previously senior news writer for Time.com a year later. In 2000, he was named San Francisco bureau chief </w:t>
      </w:r>
      <w:r>
        <w:rPr>
          <w:color w:val="000000"/>
          <w:sz w:val="10"/>
          <w:szCs w:val="10"/>
        </w:rPr>
        <w:t>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[QC] </w:t>
      </w:r>
    </w:p>
    <w:p w14:paraId="11256121" w14:textId="77777777" w:rsidR="000B78A8" w:rsidRDefault="000B78A8" w:rsidP="000B78A8">
      <w:pPr>
        <w:pStyle w:val="NormalWeb"/>
        <w:spacing w:before="112" w:beforeAutospacing="0" w:after="0" w:afterAutospacing="0"/>
        <w:ind w:right="178" w:firstLine="3"/>
      </w:pPr>
      <w:r>
        <w:rPr>
          <w:color w:val="000000"/>
          <w:sz w:val="10"/>
          <w:szCs w:val="10"/>
        </w:rPr>
        <w:t>The mission is essential, Joyce declares, to save Earth from its major problems. First of all, the fictional billionaire wheels in a fictional Nobel economist to demonstrate the actual truth that the entire global economy is sitting on a mountain of debt. It has to keep growing or it will implode, so we might as well take the majority of the industrial growth off-world where it can’t do any more harm to the biosphere</w:t>
      </w:r>
      <w:r>
        <w:rPr>
          <w:color w:val="000000"/>
          <w:sz w:val="20"/>
          <w:szCs w:val="20"/>
        </w:rPr>
        <w:t>. Secondly, there’s the climate change fix.</w:t>
      </w:r>
      <w:r>
        <w:rPr>
          <w:color w:val="000000"/>
          <w:sz w:val="20"/>
          <w:szCs w:val="20"/>
          <w:shd w:val="clear" w:color="auto" w:fill="00FF00"/>
        </w:rPr>
        <w:t xml:space="preserve"> Suarez sees asteroid mining as the only way we’re going to build solar</w:t>
      </w:r>
      <w:r>
        <w:rPr>
          <w:color w:val="000000"/>
          <w:sz w:val="20"/>
          <w:szCs w:val="20"/>
        </w:rPr>
        <w:t xml:space="preserve"> p</w:t>
      </w:r>
      <w:r>
        <w:rPr>
          <w:color w:val="000000"/>
          <w:sz w:val="20"/>
          <w:szCs w:val="20"/>
          <w:shd w:val="clear" w:color="auto" w:fill="00FF00"/>
        </w:rPr>
        <w:t>ower satellites.</w:t>
      </w:r>
      <w:r>
        <w:rPr>
          <w:color w:val="000000"/>
          <w:sz w:val="20"/>
          <w:szCs w:val="20"/>
        </w:rPr>
        <w:t xml:space="preserve"> </w:t>
      </w:r>
      <w:r>
        <w:rPr>
          <w:color w:val="000000"/>
          <w:sz w:val="10"/>
          <w:szCs w:val="10"/>
        </w:rPr>
        <w:t>Which, as you probably know, is a form of uninterrupted solar power collection that is theoretically more effective, inch for inch, than any solar panels on Earth at high noon, but operating 24/7. (In space, basically, it’s always double high noon). </w:t>
      </w:r>
    </w:p>
    <w:p w14:paraId="620BD6A0" w14:textId="77777777" w:rsidR="000B78A8" w:rsidRDefault="000B78A8" w:rsidP="000B78A8">
      <w:pPr>
        <w:pStyle w:val="NormalWeb"/>
        <w:spacing w:before="0" w:beforeAutospacing="0" w:after="0" w:afterAutospacing="0"/>
        <w:jc w:val="center"/>
      </w:pPr>
      <w:r>
        <w:rPr>
          <w:color w:val="000000"/>
          <w:sz w:val="10"/>
          <w:szCs w:val="10"/>
        </w:rPr>
        <w:t>The power collected is beamed back to large receptors on Earth with large, low-power microwaves, which researchers think will be harmless enough to let humans and animals pass through the beam. A space solar power array like the </w:t>
      </w:r>
    </w:p>
    <w:p w14:paraId="7B359555" w14:textId="77777777" w:rsidR="000B78A8" w:rsidRDefault="000B78A8" w:rsidP="000B78A8">
      <w:pPr>
        <w:pStyle w:val="NormalWeb"/>
        <w:spacing w:before="92" w:beforeAutospacing="0" w:after="0" w:afterAutospacing="0"/>
        <w:ind w:left="4"/>
      </w:pPr>
      <w:r>
        <w:rPr>
          <w:color w:val="000000"/>
          <w:sz w:val="10"/>
          <w:szCs w:val="10"/>
        </w:rPr>
        <w:t>one China is said to be working on could reliably supply 2,000 gigawatts — or over 1,000 times more power than the largest solar farm currently in existence. </w:t>
      </w:r>
    </w:p>
    <w:p w14:paraId="51AEDC95" w14:textId="77777777" w:rsidR="000B78A8" w:rsidRDefault="000B78A8" w:rsidP="000B78A8">
      <w:pPr>
        <w:pStyle w:val="NormalWeb"/>
        <w:spacing w:before="13" w:beforeAutospacing="0" w:after="0" w:afterAutospacing="0"/>
        <w:ind w:left="2" w:right="66" w:firstLine="5"/>
      </w:pPr>
      <w:r>
        <w:rPr>
          <w:color w:val="000000"/>
          <w:sz w:val="20"/>
          <w:szCs w:val="20"/>
          <w:shd w:val="clear" w:color="auto" w:fill="00FF00"/>
        </w:rPr>
        <w:t>“We're looking at a 20-year window to completely replace human civilization's power infrastructure,” Suarez told</w:t>
      </w:r>
      <w:r>
        <w:rPr>
          <w:color w:val="000000"/>
          <w:sz w:val="20"/>
          <w:szCs w:val="20"/>
        </w:rPr>
        <w:t xml:space="preserve"> </w:t>
      </w:r>
      <w:r>
        <w:rPr>
          <w:color w:val="000000"/>
          <w:sz w:val="20"/>
          <w:szCs w:val="20"/>
          <w:shd w:val="clear" w:color="auto" w:fill="00FF00"/>
        </w:rPr>
        <w:t xml:space="preserve">me, citing </w:t>
      </w:r>
      <w:r>
        <w:rPr>
          <w:color w:val="000000"/>
          <w:sz w:val="20"/>
          <w:szCs w:val="20"/>
        </w:rPr>
        <w:t>the report of the Intergovernmental Panel on Climate Change on the coming catastrophe</w:t>
      </w:r>
      <w:r>
        <w:rPr>
          <w:color w:val="000000"/>
          <w:sz w:val="20"/>
          <w:szCs w:val="20"/>
          <w:shd w:val="clear" w:color="auto" w:fill="00FF00"/>
        </w:rPr>
        <w:t>. Solar satellite</w:t>
      </w:r>
      <w:r>
        <w:rPr>
          <w:color w:val="000000"/>
          <w:sz w:val="20"/>
          <w:szCs w:val="20"/>
        </w:rPr>
        <w:t xml:space="preserve"> </w:t>
      </w:r>
      <w:r>
        <w:rPr>
          <w:color w:val="000000"/>
          <w:sz w:val="20"/>
          <w:szCs w:val="20"/>
          <w:shd w:val="clear" w:color="auto" w:fill="00FF00"/>
        </w:rPr>
        <w:t>technology “has existed since the 1970s. What we were missing is millions of tons of construction materials in orbit.</w:t>
      </w:r>
      <w:r>
        <w:rPr>
          <w:color w:val="000000"/>
          <w:sz w:val="20"/>
          <w:szCs w:val="20"/>
        </w:rPr>
        <w:t xml:space="preserve"> </w:t>
      </w:r>
      <w:r>
        <w:rPr>
          <w:color w:val="000000"/>
          <w:sz w:val="20"/>
          <w:szCs w:val="20"/>
          <w:shd w:val="clear" w:color="auto" w:fill="00FF00"/>
        </w:rPr>
        <w:t>Asteroid mining can place it there.”</w:t>
      </w:r>
      <w:r>
        <w:rPr>
          <w:color w:val="000000"/>
          <w:sz w:val="20"/>
          <w:szCs w:val="20"/>
        </w:rPr>
        <w:t> </w:t>
      </w:r>
    </w:p>
    <w:p w14:paraId="3C511FF6" w14:textId="77777777" w:rsidR="000B78A8" w:rsidRDefault="000B78A8" w:rsidP="000B78A8">
      <w:pPr>
        <w:pStyle w:val="NormalWeb"/>
        <w:spacing w:before="12" w:beforeAutospacing="0" w:after="0" w:afterAutospacing="0"/>
        <w:ind w:left="3" w:right="37" w:hanging="1"/>
      </w:pPr>
      <w:r>
        <w:rPr>
          <w:color w:val="000000"/>
          <w:sz w:val="10"/>
          <w:szCs w:val="10"/>
        </w:rPr>
        <w:t xml:space="preserve">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Pr>
          <w:color w:val="000000"/>
          <w:sz w:val="10"/>
          <w:szCs w:val="10"/>
        </w:rPr>
        <w:t>grasping,</w:t>
      </w:r>
      <w:proofErr w:type="gramEnd"/>
      <w:r>
        <w:rPr>
          <w:color w:val="000000"/>
          <w:sz w:val="10"/>
          <w:szCs w:val="10"/>
        </w:rPr>
        <w:t xml:space="preserve"> how relatively easy it is to ship stuff in zero-G environments. </w:t>
      </w:r>
    </w:p>
    <w:p w14:paraId="0F44066C" w14:textId="77777777" w:rsidR="000B78A8" w:rsidRDefault="000B78A8" w:rsidP="000B78A8">
      <w:pPr>
        <w:pStyle w:val="NormalWeb"/>
        <w:spacing w:before="129" w:beforeAutospacing="0" w:after="0" w:afterAutospacing="0"/>
        <w:ind w:right="321" w:hanging="13"/>
      </w:pPr>
      <w:r>
        <w:rPr>
          <w:rFonts w:ascii="Arial" w:hAnsi="Arial" w:cs="Arial"/>
          <w:b/>
          <w:bCs/>
          <w:color w:val="000000"/>
          <w:sz w:val="20"/>
          <w:szCs w:val="20"/>
          <w:shd w:val="clear" w:color="auto" w:fill="00FF00"/>
        </w:rPr>
        <w:t>Asteroid mining solves climate change, resource shortages, and environmental degradation –</w:t>
      </w:r>
      <w:r>
        <w:rPr>
          <w:rFonts w:ascii="Arial" w:hAnsi="Arial" w:cs="Arial"/>
          <w:b/>
          <w:bCs/>
          <w:color w:val="000000"/>
          <w:sz w:val="20"/>
          <w:szCs w:val="20"/>
        </w:rPr>
        <w:t xml:space="preserve"> </w:t>
      </w:r>
      <w:r>
        <w:rPr>
          <w:rFonts w:ascii="Arial" w:hAnsi="Arial" w:cs="Arial"/>
          <w:b/>
          <w:bCs/>
          <w:color w:val="000000"/>
          <w:sz w:val="20"/>
          <w:szCs w:val="20"/>
          <w:shd w:val="clear" w:color="auto" w:fill="00FF00"/>
        </w:rPr>
        <w:t>independently its key to space colonization that solves every existential crisis</w:t>
      </w:r>
      <w:r>
        <w:rPr>
          <w:rFonts w:ascii="Arial" w:hAnsi="Arial" w:cs="Arial"/>
          <w:b/>
          <w:bCs/>
          <w:color w:val="000000"/>
          <w:sz w:val="20"/>
          <w:szCs w:val="20"/>
        </w:rPr>
        <w:t xml:space="preserve"> </w:t>
      </w:r>
      <w:proofErr w:type="spellStart"/>
      <w:r>
        <w:rPr>
          <w:rFonts w:ascii="Arial" w:hAnsi="Arial" w:cs="Arial"/>
          <w:b/>
          <w:bCs/>
          <w:color w:val="000000"/>
          <w:sz w:val="20"/>
          <w:szCs w:val="20"/>
          <w:shd w:val="clear" w:color="auto" w:fill="00FF00"/>
        </w:rPr>
        <w:t>Hlimi</w:t>
      </w:r>
      <w:proofErr w:type="spellEnd"/>
      <w:r>
        <w:rPr>
          <w:rFonts w:ascii="Arial" w:hAnsi="Arial" w:cs="Arial"/>
          <w:b/>
          <w:bCs/>
          <w:color w:val="000000"/>
          <w:sz w:val="20"/>
          <w:szCs w:val="20"/>
          <w:shd w:val="clear" w:color="auto" w:fill="00FF00"/>
        </w:rPr>
        <w:t xml:space="preserve"> 14 </w:t>
      </w:r>
      <w:r>
        <w:rPr>
          <w:rFonts w:ascii="Arial" w:hAnsi="Arial" w:cs="Arial"/>
          <w:color w:val="000000"/>
          <w:sz w:val="17"/>
          <w:szCs w:val="17"/>
        </w:rPr>
        <w:t xml:space="preserve">[Tina </w:t>
      </w:r>
      <w:proofErr w:type="spellStart"/>
      <w:r>
        <w:rPr>
          <w:rFonts w:ascii="Arial" w:hAnsi="Arial" w:cs="Arial"/>
          <w:color w:val="000000"/>
          <w:sz w:val="17"/>
          <w:szCs w:val="17"/>
        </w:rPr>
        <w:t>Hlimi</w:t>
      </w:r>
      <w:proofErr w:type="spellEnd"/>
      <w:r>
        <w:rPr>
          <w:rFonts w:ascii="Arial" w:hAnsi="Arial" w:cs="Arial"/>
          <w:color w:val="000000"/>
          <w:sz w:val="17"/>
          <w:szCs w:val="17"/>
        </w:rPr>
        <w:t xml:space="preserve">, Canadian lawyer with a </w:t>
      </w:r>
      <w:proofErr w:type="gramStart"/>
      <w:r>
        <w:rPr>
          <w:rFonts w:ascii="Arial" w:hAnsi="Arial" w:cs="Arial"/>
          <w:color w:val="000000"/>
          <w:sz w:val="17"/>
          <w:szCs w:val="17"/>
        </w:rPr>
        <w:t>Bachelors</w:t>
      </w:r>
      <w:proofErr w:type="gramEnd"/>
      <w:r>
        <w:rPr>
          <w:rFonts w:ascii="Arial" w:hAnsi="Arial" w:cs="Arial"/>
          <w:color w:val="000000"/>
          <w:sz w:val="17"/>
          <w:szCs w:val="17"/>
        </w:rPr>
        <w:t xml:space="preserve"> and </w:t>
      </w:r>
      <w:proofErr w:type="spellStart"/>
      <w:r>
        <w:rPr>
          <w:rFonts w:ascii="Arial" w:hAnsi="Arial" w:cs="Arial"/>
          <w:color w:val="000000"/>
          <w:sz w:val="17"/>
          <w:szCs w:val="17"/>
        </w:rPr>
        <w:t>Masters</w:t>
      </w:r>
      <w:proofErr w:type="spellEnd"/>
      <w:r>
        <w:rPr>
          <w:rFonts w:ascii="Arial" w:hAnsi="Arial" w:cs="Arial"/>
          <w:color w:val="000000"/>
          <w:sz w:val="17"/>
          <w:szCs w:val="17"/>
        </w:rPr>
        <w:t xml:space="preserve"> Degrees in Environmental Sciences from McGill University, 2014, “THE NEXT FRONTIER: AN OVERVIEW OF THE LEGAL AND ENVIRONMENTAL IMPLICATIONS OF NEAR-EARTH ASTEROID MINING,” ANNALS OF AIR AND SPACE LAW, </w:t>
      </w:r>
    </w:p>
    <w:p w14:paraId="3FB71FD9" w14:textId="77777777" w:rsidR="000B78A8" w:rsidRDefault="000B78A8" w:rsidP="000B78A8">
      <w:pPr>
        <w:pStyle w:val="NormalWeb"/>
        <w:spacing w:before="3" w:beforeAutospacing="0" w:after="0" w:afterAutospacing="0"/>
        <w:ind w:left="12"/>
      </w:pPr>
      <w:r>
        <w:rPr>
          <w:rFonts w:ascii="Arial" w:hAnsi="Arial" w:cs="Arial"/>
          <w:color w:val="000000"/>
          <w:sz w:val="17"/>
          <w:szCs w:val="17"/>
        </w:rPr>
        <w:t>https://papers.ssrn.com/sol3/papers.cfm?abstract_id=2546924]/Kankee </w:t>
      </w:r>
    </w:p>
    <w:p w14:paraId="6F4D8DAA" w14:textId="77777777" w:rsidR="000B78A8" w:rsidRDefault="000B78A8" w:rsidP="000B78A8">
      <w:pPr>
        <w:pStyle w:val="NormalWeb"/>
        <w:spacing w:before="146" w:beforeAutospacing="0" w:after="0" w:afterAutospacing="0"/>
      </w:pPr>
      <w:r>
        <w:rPr>
          <w:rFonts w:ascii="Arial" w:hAnsi="Arial" w:cs="Arial"/>
          <w:color w:val="000000"/>
          <w:sz w:val="12"/>
          <w:szCs w:val="12"/>
        </w:rPr>
        <w:lastRenderedPageBreak/>
        <w:t xml:space="preserve">A. THE ENVIRONMENTAL BENEFITS OF </w:t>
      </w:r>
      <w:proofErr w:type="gramStart"/>
      <w:r>
        <w:rPr>
          <w:rFonts w:ascii="Arial" w:hAnsi="Arial" w:cs="Arial"/>
          <w:color w:val="000000"/>
          <w:sz w:val="12"/>
          <w:szCs w:val="12"/>
        </w:rPr>
        <w:t>NEAR EARTH</w:t>
      </w:r>
      <w:proofErr w:type="gramEnd"/>
      <w:r>
        <w:rPr>
          <w:rFonts w:ascii="Arial" w:hAnsi="Arial" w:cs="Arial"/>
          <w:color w:val="000000"/>
          <w:sz w:val="12"/>
          <w:szCs w:val="12"/>
        </w:rPr>
        <w:t xml:space="preserve"> ASTEROID HARVESTING Let us recapitulate what we have already found. </w:t>
      </w:r>
      <w:r>
        <w:rPr>
          <w:rFonts w:ascii="Arial" w:hAnsi="Arial" w:cs="Arial"/>
          <w:color w:val="000000"/>
          <w:sz w:val="17"/>
          <w:szCs w:val="17"/>
        </w:rPr>
        <w:t>Shortage of resources is not a fact</w:t>
      </w:r>
      <w:r>
        <w:rPr>
          <w:rFonts w:ascii="Arial" w:hAnsi="Arial" w:cs="Arial"/>
          <w:color w:val="000000"/>
          <w:sz w:val="12"/>
          <w:szCs w:val="12"/>
        </w:rPr>
        <w:t xml:space="preserve">; </w:t>
      </w:r>
      <w:r>
        <w:rPr>
          <w:rFonts w:ascii="Arial" w:hAnsi="Arial" w:cs="Arial"/>
          <w:color w:val="000000"/>
          <w:sz w:val="17"/>
          <w:szCs w:val="17"/>
        </w:rPr>
        <w:t xml:space="preserve">it is an illusion born of ignorance. Scientifically and technically feasible improvements in launch vehicles will make departure </w:t>
      </w:r>
      <w:r>
        <w:rPr>
          <w:rFonts w:ascii="Arial" w:hAnsi="Arial" w:cs="Arial"/>
          <w:color w:val="000000"/>
          <w:sz w:val="12"/>
          <w:szCs w:val="12"/>
        </w:rPr>
        <w:t xml:space="preserve">from Earth </w:t>
      </w:r>
      <w:r>
        <w:rPr>
          <w:rFonts w:ascii="Arial" w:hAnsi="Arial" w:cs="Arial"/>
          <w:b/>
          <w:bCs/>
          <w:color w:val="000000"/>
          <w:sz w:val="17"/>
          <w:szCs w:val="17"/>
        </w:rPr>
        <w:t xml:space="preserve">easy </w:t>
      </w:r>
      <w:r>
        <w:rPr>
          <w:rFonts w:ascii="Arial" w:hAnsi="Arial" w:cs="Arial"/>
          <w:color w:val="000000"/>
          <w:sz w:val="17"/>
          <w:szCs w:val="17"/>
        </w:rPr>
        <w:t xml:space="preserve">and </w:t>
      </w:r>
      <w:r>
        <w:rPr>
          <w:rFonts w:ascii="Arial" w:hAnsi="Arial" w:cs="Arial"/>
          <w:b/>
          <w:bCs/>
          <w:color w:val="000000"/>
          <w:sz w:val="17"/>
          <w:szCs w:val="17"/>
        </w:rPr>
        <w:t>inexpensive</w:t>
      </w:r>
      <w:r>
        <w:rPr>
          <w:rFonts w:ascii="Arial" w:hAnsi="Arial" w:cs="Arial"/>
          <w:color w:val="000000"/>
          <w:sz w:val="12"/>
          <w:szCs w:val="12"/>
        </w:rPr>
        <w:t xml:space="preserve">. </w:t>
      </w:r>
      <w:r>
        <w:rPr>
          <w:rFonts w:ascii="Arial" w:hAnsi="Arial" w:cs="Arial"/>
          <w:color w:val="000000"/>
          <w:sz w:val="17"/>
          <w:szCs w:val="17"/>
        </w:rPr>
        <w:t>Once we have a foothold in space</w:t>
      </w:r>
      <w:r>
        <w:rPr>
          <w:rFonts w:ascii="Arial" w:hAnsi="Arial" w:cs="Arial"/>
          <w:color w:val="000000"/>
          <w:sz w:val="12"/>
          <w:szCs w:val="12"/>
        </w:rPr>
        <w:t xml:space="preserve">, </w:t>
      </w:r>
      <w:r>
        <w:rPr>
          <w:rFonts w:ascii="Arial" w:hAnsi="Arial" w:cs="Arial"/>
          <w:color w:val="000000"/>
          <w:sz w:val="17"/>
          <w:szCs w:val="17"/>
          <w:shd w:val="clear" w:color="auto" w:fill="23FF06"/>
        </w:rPr>
        <w:t>the</w:t>
      </w:r>
      <w:r>
        <w:rPr>
          <w:rFonts w:ascii="Arial" w:hAnsi="Arial" w:cs="Arial"/>
          <w:color w:val="000000"/>
          <w:sz w:val="17"/>
          <w:szCs w:val="17"/>
        </w:rPr>
        <w:t xml:space="preserve"> </w:t>
      </w:r>
      <w:r>
        <w:rPr>
          <w:rFonts w:ascii="Arial" w:hAnsi="Arial" w:cs="Arial"/>
          <w:color w:val="000000"/>
          <w:sz w:val="12"/>
          <w:szCs w:val="12"/>
        </w:rPr>
        <w:t xml:space="preserve">mass of the </w:t>
      </w:r>
      <w:r>
        <w:rPr>
          <w:rFonts w:ascii="Arial" w:hAnsi="Arial" w:cs="Arial"/>
          <w:b/>
          <w:bCs/>
          <w:color w:val="000000"/>
          <w:sz w:val="17"/>
          <w:szCs w:val="17"/>
          <w:shd w:val="clear" w:color="auto" w:fill="23FF06"/>
        </w:rPr>
        <w:t>asteroid belt</w:t>
      </w:r>
      <w:r>
        <w:rPr>
          <w:rFonts w:ascii="Arial" w:hAnsi="Arial" w:cs="Arial"/>
          <w:b/>
          <w:bCs/>
          <w:color w:val="000000"/>
          <w:sz w:val="17"/>
          <w:szCs w:val="17"/>
        </w:rPr>
        <w:t xml:space="preserve"> </w:t>
      </w:r>
      <w:r>
        <w:rPr>
          <w:rFonts w:ascii="Arial" w:hAnsi="Arial" w:cs="Arial"/>
          <w:color w:val="000000"/>
          <w:sz w:val="17"/>
          <w:szCs w:val="17"/>
          <w:shd w:val="clear" w:color="auto" w:fill="23FF06"/>
        </w:rPr>
        <w:t xml:space="preserve">will </w:t>
      </w:r>
      <w:r>
        <w:rPr>
          <w:rFonts w:ascii="Arial" w:hAnsi="Arial" w:cs="Arial"/>
          <w:color w:val="000000"/>
          <w:sz w:val="17"/>
          <w:szCs w:val="17"/>
        </w:rPr>
        <w:t xml:space="preserve">be at our </w:t>
      </w:r>
      <w:r>
        <w:rPr>
          <w:rFonts w:ascii="Arial" w:hAnsi="Arial" w:cs="Arial"/>
          <w:b/>
          <w:bCs/>
          <w:color w:val="000000"/>
          <w:sz w:val="17"/>
          <w:szCs w:val="17"/>
        </w:rPr>
        <w:t>disposal</w:t>
      </w:r>
      <w:r>
        <w:rPr>
          <w:rFonts w:ascii="Arial" w:hAnsi="Arial" w:cs="Arial"/>
          <w:color w:val="000000"/>
          <w:sz w:val="12"/>
          <w:szCs w:val="12"/>
        </w:rPr>
        <w:t xml:space="preserve">, </w:t>
      </w:r>
      <w:r>
        <w:rPr>
          <w:rFonts w:ascii="Arial" w:hAnsi="Arial" w:cs="Arial"/>
          <w:color w:val="000000"/>
          <w:sz w:val="17"/>
          <w:szCs w:val="17"/>
        </w:rPr>
        <w:t xml:space="preserve">permitting us to </w:t>
      </w:r>
      <w:r>
        <w:rPr>
          <w:rFonts w:ascii="Arial" w:hAnsi="Arial" w:cs="Arial"/>
          <w:color w:val="000000"/>
          <w:sz w:val="17"/>
          <w:szCs w:val="17"/>
          <w:shd w:val="clear" w:color="auto" w:fill="23FF06"/>
        </w:rPr>
        <w:t>provide for the</w:t>
      </w:r>
      <w:r>
        <w:rPr>
          <w:rFonts w:ascii="Arial" w:hAnsi="Arial" w:cs="Arial"/>
          <w:color w:val="000000"/>
          <w:sz w:val="17"/>
          <w:szCs w:val="17"/>
        </w:rPr>
        <w:t xml:space="preserve"> material </w:t>
      </w:r>
      <w:r>
        <w:rPr>
          <w:rFonts w:ascii="Arial" w:hAnsi="Arial" w:cs="Arial"/>
          <w:color w:val="000000"/>
          <w:sz w:val="17"/>
          <w:szCs w:val="17"/>
          <w:shd w:val="clear" w:color="auto" w:fill="23FF06"/>
        </w:rPr>
        <w:t xml:space="preserve">needs of a </w:t>
      </w:r>
      <w:r>
        <w:rPr>
          <w:rFonts w:ascii="Arial" w:hAnsi="Arial" w:cs="Arial"/>
          <w:b/>
          <w:bCs/>
          <w:color w:val="000000"/>
          <w:sz w:val="17"/>
          <w:szCs w:val="17"/>
          <w:shd w:val="clear" w:color="auto" w:fill="23FF06"/>
        </w:rPr>
        <w:t xml:space="preserve">million times </w:t>
      </w:r>
      <w:r>
        <w:rPr>
          <w:rFonts w:ascii="Arial" w:hAnsi="Arial" w:cs="Arial"/>
          <w:color w:val="000000"/>
          <w:sz w:val="17"/>
          <w:szCs w:val="17"/>
          <w:shd w:val="clear" w:color="auto" w:fill="23FF06"/>
        </w:rPr>
        <w:t>as many people as Earth can hold</w:t>
      </w:r>
      <w:r>
        <w:rPr>
          <w:rFonts w:ascii="Arial" w:hAnsi="Arial" w:cs="Arial"/>
          <w:color w:val="000000"/>
          <w:sz w:val="12"/>
          <w:szCs w:val="12"/>
        </w:rPr>
        <w:t xml:space="preserve">. </w:t>
      </w:r>
      <w:r>
        <w:rPr>
          <w:rFonts w:ascii="Arial" w:hAnsi="Arial" w:cs="Arial"/>
          <w:b/>
          <w:bCs/>
          <w:color w:val="000000"/>
          <w:sz w:val="17"/>
          <w:szCs w:val="17"/>
          <w:shd w:val="clear" w:color="auto" w:fill="23FF06"/>
        </w:rPr>
        <w:t>Solar power</w:t>
      </w:r>
      <w:r>
        <w:rPr>
          <w:rFonts w:ascii="Arial" w:hAnsi="Arial" w:cs="Arial"/>
          <w:b/>
          <w:bCs/>
          <w:color w:val="000000"/>
          <w:sz w:val="17"/>
          <w:szCs w:val="17"/>
        </w:rPr>
        <w:t xml:space="preserve"> </w:t>
      </w:r>
      <w:r>
        <w:rPr>
          <w:rFonts w:ascii="Arial" w:hAnsi="Arial" w:cs="Arial"/>
          <w:color w:val="000000"/>
          <w:sz w:val="17"/>
          <w:szCs w:val="17"/>
          <w:shd w:val="clear" w:color="auto" w:fill="23FF06"/>
        </w:rPr>
        <w:t>can</w:t>
      </w:r>
      <w:r>
        <w:rPr>
          <w:rFonts w:ascii="Arial" w:hAnsi="Arial" w:cs="Arial"/>
          <w:color w:val="000000"/>
          <w:sz w:val="17"/>
          <w:szCs w:val="17"/>
        </w:rPr>
        <w:t xml:space="preserve"> </w:t>
      </w:r>
      <w:r>
        <w:rPr>
          <w:rFonts w:ascii="Arial" w:hAnsi="Arial" w:cs="Arial"/>
          <w:color w:val="000000"/>
          <w:sz w:val="17"/>
          <w:szCs w:val="17"/>
          <w:shd w:val="clear" w:color="auto" w:fill="23FF06"/>
        </w:rPr>
        <w:t xml:space="preserve">provide </w:t>
      </w:r>
      <w:r>
        <w:rPr>
          <w:rFonts w:ascii="Arial" w:hAnsi="Arial" w:cs="Arial"/>
          <w:color w:val="000000"/>
          <w:sz w:val="17"/>
          <w:szCs w:val="17"/>
        </w:rPr>
        <w:t xml:space="preserve">all the </w:t>
      </w:r>
      <w:r>
        <w:rPr>
          <w:rFonts w:ascii="Arial" w:hAnsi="Arial" w:cs="Arial"/>
          <w:color w:val="000000"/>
          <w:sz w:val="17"/>
          <w:szCs w:val="17"/>
          <w:shd w:val="clear" w:color="auto" w:fill="23FF06"/>
        </w:rPr>
        <w:t xml:space="preserve">energy needs </w:t>
      </w:r>
      <w:r>
        <w:rPr>
          <w:rFonts w:ascii="Arial" w:hAnsi="Arial" w:cs="Arial"/>
          <w:color w:val="000000"/>
          <w:sz w:val="17"/>
          <w:szCs w:val="17"/>
        </w:rPr>
        <w:t xml:space="preserve">of </w:t>
      </w:r>
      <w:r>
        <w:rPr>
          <w:rFonts w:ascii="Arial" w:hAnsi="Arial" w:cs="Arial"/>
          <w:color w:val="000000"/>
          <w:sz w:val="12"/>
          <w:szCs w:val="12"/>
        </w:rPr>
        <w:t xml:space="preserve">this vast </w:t>
      </w:r>
      <w:proofErr w:type="spellStart"/>
      <w:r>
        <w:rPr>
          <w:rFonts w:ascii="Arial" w:hAnsi="Arial" w:cs="Arial"/>
          <w:color w:val="000000"/>
          <w:sz w:val="17"/>
          <w:szCs w:val="17"/>
        </w:rPr>
        <w:t>civilisation</w:t>
      </w:r>
      <w:proofErr w:type="spellEnd"/>
      <w:r>
        <w:rPr>
          <w:rFonts w:ascii="Arial" w:hAnsi="Arial" w:cs="Arial"/>
          <w:color w:val="000000"/>
          <w:sz w:val="17"/>
          <w:szCs w:val="17"/>
        </w:rPr>
        <w:t xml:space="preserve"> </w:t>
      </w:r>
      <w:r>
        <w:rPr>
          <w:rFonts w:ascii="Arial" w:hAnsi="Arial" w:cs="Arial"/>
          <w:color w:val="000000"/>
          <w:sz w:val="12"/>
          <w:szCs w:val="12"/>
        </w:rPr>
        <w:t xml:space="preserve">(10,000,000 billion people) from now </w:t>
      </w:r>
      <w:r>
        <w:rPr>
          <w:rFonts w:ascii="Arial" w:hAnsi="Arial" w:cs="Arial"/>
          <w:b/>
          <w:bCs/>
          <w:color w:val="000000"/>
          <w:sz w:val="17"/>
          <w:szCs w:val="17"/>
          <w:shd w:val="clear" w:color="auto" w:fill="23FF06"/>
        </w:rPr>
        <w:t>until the Sun expire</w:t>
      </w:r>
      <w:r>
        <w:rPr>
          <w:rFonts w:ascii="Arial" w:hAnsi="Arial" w:cs="Arial"/>
          <w:b/>
          <w:bCs/>
          <w:color w:val="000000"/>
          <w:sz w:val="17"/>
          <w:szCs w:val="17"/>
        </w:rPr>
        <w:t>s</w:t>
      </w:r>
      <w:r>
        <w:rPr>
          <w:rFonts w:ascii="Arial" w:hAnsi="Arial" w:cs="Arial"/>
          <w:color w:val="000000"/>
          <w:sz w:val="12"/>
          <w:szCs w:val="12"/>
        </w:rPr>
        <w:t xml:space="preserve">. </w:t>
      </w:r>
      <w:r>
        <w:rPr>
          <w:rFonts w:ascii="Arial" w:hAnsi="Arial" w:cs="Arial"/>
          <w:color w:val="000000"/>
          <w:sz w:val="17"/>
          <w:szCs w:val="17"/>
        </w:rPr>
        <w:t xml:space="preserve">Using less than one percent of the helium-3 energy resources of Uranus and Neptune for fusion propulsion, we could send a </w:t>
      </w:r>
      <w:r>
        <w:rPr>
          <w:rFonts w:ascii="Arial" w:hAnsi="Arial" w:cs="Arial"/>
          <w:b/>
          <w:bCs/>
          <w:color w:val="000000"/>
          <w:sz w:val="17"/>
          <w:szCs w:val="17"/>
        </w:rPr>
        <w:t>billion interstellar arks</w:t>
      </w:r>
      <w:r>
        <w:rPr>
          <w:rFonts w:ascii="Arial" w:hAnsi="Arial" w:cs="Arial"/>
          <w:color w:val="000000"/>
          <w:sz w:val="17"/>
          <w:szCs w:val="17"/>
        </w:rPr>
        <w:t xml:space="preserve">, each containing </w:t>
      </w:r>
      <w:r>
        <w:rPr>
          <w:rFonts w:ascii="Arial" w:hAnsi="Arial" w:cs="Arial"/>
          <w:b/>
          <w:bCs/>
          <w:color w:val="000000"/>
          <w:sz w:val="17"/>
          <w:szCs w:val="17"/>
        </w:rPr>
        <w:t>a billion people</w:t>
      </w:r>
      <w:r>
        <w:rPr>
          <w:rFonts w:ascii="Arial" w:hAnsi="Arial" w:cs="Arial"/>
          <w:color w:val="000000"/>
          <w:sz w:val="17"/>
          <w:szCs w:val="17"/>
        </w:rPr>
        <w:t>, to the stars</w:t>
      </w:r>
      <w:r>
        <w:rPr>
          <w:rFonts w:ascii="Arial" w:hAnsi="Arial" w:cs="Arial"/>
          <w:color w:val="000000"/>
          <w:sz w:val="12"/>
          <w:szCs w:val="12"/>
        </w:rPr>
        <w:t xml:space="preserve">. </w:t>
      </w:r>
      <w:r>
        <w:rPr>
          <w:rFonts w:ascii="Arial" w:hAnsi="Arial" w:cs="Arial"/>
          <w:color w:val="000000"/>
          <w:sz w:val="17"/>
          <w:szCs w:val="17"/>
        </w:rPr>
        <w:t>There are about a billion Sun-like stars in our galaxy</w:t>
      </w:r>
      <w:r>
        <w:rPr>
          <w:rFonts w:ascii="Arial" w:hAnsi="Arial" w:cs="Arial"/>
          <w:color w:val="000000"/>
          <w:sz w:val="12"/>
          <w:szCs w:val="12"/>
        </w:rPr>
        <w:t xml:space="preserve">. </w:t>
      </w:r>
      <w:r>
        <w:rPr>
          <w:rFonts w:ascii="Arial" w:hAnsi="Arial" w:cs="Arial"/>
          <w:color w:val="000000"/>
          <w:sz w:val="17"/>
          <w:szCs w:val="17"/>
        </w:rPr>
        <w:t xml:space="preserve">We have the resources to </w:t>
      </w:r>
      <w:proofErr w:type="spellStart"/>
      <w:r>
        <w:rPr>
          <w:rFonts w:ascii="Arial" w:hAnsi="Arial" w:cs="Arial"/>
          <w:b/>
          <w:bCs/>
          <w:color w:val="000000"/>
          <w:sz w:val="17"/>
          <w:szCs w:val="17"/>
        </w:rPr>
        <w:t>colonise</w:t>
      </w:r>
      <w:proofErr w:type="spellEnd"/>
      <w:r>
        <w:rPr>
          <w:rFonts w:ascii="Arial" w:hAnsi="Arial" w:cs="Arial"/>
          <w:b/>
          <w:bCs/>
          <w:color w:val="000000"/>
          <w:sz w:val="17"/>
          <w:szCs w:val="17"/>
        </w:rPr>
        <w:t xml:space="preserve"> </w:t>
      </w:r>
      <w:r>
        <w:rPr>
          <w:rFonts w:ascii="Arial" w:hAnsi="Arial" w:cs="Arial"/>
          <w:color w:val="000000"/>
          <w:sz w:val="17"/>
          <w:szCs w:val="17"/>
        </w:rPr>
        <w:t xml:space="preserve">the </w:t>
      </w:r>
      <w:r>
        <w:rPr>
          <w:rFonts w:ascii="Arial" w:hAnsi="Arial" w:cs="Arial"/>
          <w:b/>
          <w:bCs/>
          <w:color w:val="000000"/>
          <w:sz w:val="17"/>
          <w:szCs w:val="17"/>
        </w:rPr>
        <w:t>entire Milky Way</w:t>
      </w:r>
      <w:r>
        <w:rPr>
          <w:rFonts w:ascii="Arial" w:hAnsi="Arial" w:cs="Arial"/>
          <w:color w:val="000000"/>
          <w:sz w:val="12"/>
          <w:szCs w:val="12"/>
        </w:rPr>
        <w:t xml:space="preserve">. 122 In addition to demystifying the legal doctrine governing outer space natural resource appropriation it is also necessary to weigh the benefits and detriments of space-faring activities. Foremost, </w:t>
      </w:r>
      <w:r>
        <w:rPr>
          <w:rFonts w:ascii="Arial" w:hAnsi="Arial" w:cs="Arial"/>
          <w:color w:val="000000"/>
          <w:sz w:val="17"/>
          <w:szCs w:val="17"/>
          <w:shd w:val="clear" w:color="auto" w:fill="23FF06"/>
        </w:rPr>
        <w:t xml:space="preserve">States </w:t>
      </w:r>
      <w:r>
        <w:rPr>
          <w:rFonts w:ascii="Arial" w:hAnsi="Arial" w:cs="Arial"/>
          <w:color w:val="000000"/>
          <w:sz w:val="12"/>
          <w:szCs w:val="12"/>
        </w:rPr>
        <w:t xml:space="preserve">around the world </w:t>
      </w:r>
      <w:r>
        <w:rPr>
          <w:rFonts w:ascii="Arial" w:hAnsi="Arial" w:cs="Arial"/>
          <w:color w:val="000000"/>
          <w:sz w:val="17"/>
          <w:szCs w:val="17"/>
          <w:shd w:val="clear" w:color="auto" w:fill="23FF06"/>
        </w:rPr>
        <w:t>are developing</w:t>
      </w:r>
      <w:r>
        <w:rPr>
          <w:rFonts w:ascii="Arial" w:hAnsi="Arial" w:cs="Arial"/>
          <w:color w:val="000000"/>
          <w:sz w:val="17"/>
          <w:szCs w:val="17"/>
        </w:rPr>
        <w:t xml:space="preserve"> at </w:t>
      </w:r>
      <w:r>
        <w:rPr>
          <w:rFonts w:ascii="Arial" w:hAnsi="Arial" w:cs="Arial"/>
          <w:b/>
          <w:bCs/>
          <w:color w:val="000000"/>
          <w:sz w:val="17"/>
          <w:szCs w:val="17"/>
        </w:rPr>
        <w:t xml:space="preserve">unprecedented rates </w:t>
      </w:r>
      <w:r>
        <w:rPr>
          <w:rFonts w:ascii="Arial" w:hAnsi="Arial" w:cs="Arial"/>
          <w:color w:val="000000"/>
          <w:sz w:val="17"/>
          <w:szCs w:val="17"/>
        </w:rPr>
        <w:t xml:space="preserve">and the human population is mounting in conjunction with demand for natural resources to sustain the </w:t>
      </w:r>
      <w:r>
        <w:rPr>
          <w:rFonts w:ascii="Arial" w:hAnsi="Arial" w:cs="Arial"/>
          <w:color w:val="000000"/>
          <w:sz w:val="12"/>
          <w:szCs w:val="12"/>
        </w:rPr>
        <w:t xml:space="preserve">current and </w:t>
      </w:r>
      <w:r>
        <w:rPr>
          <w:rFonts w:ascii="Arial" w:hAnsi="Arial" w:cs="Arial"/>
          <w:color w:val="000000"/>
          <w:sz w:val="17"/>
          <w:szCs w:val="17"/>
        </w:rPr>
        <w:t>new</w:t>
      </w:r>
      <w:r>
        <w:rPr>
          <w:rFonts w:ascii="Arial" w:hAnsi="Arial" w:cs="Arial"/>
          <w:color w:val="000000"/>
          <w:sz w:val="12"/>
          <w:szCs w:val="12"/>
        </w:rPr>
        <w:t xml:space="preserve">ly established western </w:t>
      </w:r>
      <w:r>
        <w:rPr>
          <w:rFonts w:ascii="Arial" w:hAnsi="Arial" w:cs="Arial"/>
          <w:color w:val="000000"/>
          <w:sz w:val="17"/>
          <w:szCs w:val="17"/>
        </w:rPr>
        <w:t>standard of living</w:t>
      </w:r>
      <w:r>
        <w:rPr>
          <w:rFonts w:ascii="Arial" w:hAnsi="Arial" w:cs="Arial"/>
          <w:color w:val="000000"/>
          <w:sz w:val="12"/>
          <w:szCs w:val="12"/>
        </w:rPr>
        <w:t xml:space="preserve">. One of the fastest growing nations, </w:t>
      </w:r>
      <w:r>
        <w:rPr>
          <w:rFonts w:ascii="Arial" w:hAnsi="Arial" w:cs="Arial"/>
          <w:color w:val="000000"/>
          <w:sz w:val="17"/>
          <w:szCs w:val="17"/>
        </w:rPr>
        <w:t xml:space="preserve">China, is experiencing unhindered growth </w:t>
      </w:r>
      <w:r>
        <w:rPr>
          <w:rFonts w:ascii="Arial" w:hAnsi="Arial" w:cs="Arial"/>
          <w:color w:val="000000"/>
          <w:sz w:val="17"/>
          <w:szCs w:val="17"/>
          <w:shd w:val="clear" w:color="auto" w:fill="23FF06"/>
        </w:rPr>
        <w:t xml:space="preserve">facilitated by </w:t>
      </w:r>
      <w:r>
        <w:rPr>
          <w:rFonts w:ascii="Arial" w:hAnsi="Arial" w:cs="Arial"/>
          <w:b/>
          <w:bCs/>
          <w:color w:val="000000"/>
          <w:sz w:val="17"/>
          <w:szCs w:val="17"/>
          <w:shd w:val="clear" w:color="auto" w:fill="23FF06"/>
        </w:rPr>
        <w:t xml:space="preserve">fossil fuel </w:t>
      </w:r>
      <w:r>
        <w:rPr>
          <w:rFonts w:ascii="Arial" w:hAnsi="Arial" w:cs="Arial"/>
          <w:color w:val="000000"/>
          <w:sz w:val="17"/>
          <w:szCs w:val="17"/>
          <w:shd w:val="clear" w:color="auto" w:fill="23FF06"/>
        </w:rPr>
        <w:t>use</w:t>
      </w:r>
      <w:r>
        <w:rPr>
          <w:rFonts w:ascii="Arial" w:hAnsi="Arial" w:cs="Arial"/>
          <w:color w:val="000000"/>
          <w:sz w:val="17"/>
          <w:szCs w:val="17"/>
        </w:rPr>
        <w:t xml:space="preserve"> from coal and extensive mining</w:t>
      </w:r>
      <w:r>
        <w:rPr>
          <w:rFonts w:ascii="Arial" w:hAnsi="Arial" w:cs="Arial"/>
          <w:color w:val="000000"/>
          <w:sz w:val="12"/>
          <w:szCs w:val="12"/>
        </w:rPr>
        <w:t xml:space="preserve">. </w:t>
      </w:r>
      <w:r>
        <w:rPr>
          <w:rFonts w:ascii="Arial" w:hAnsi="Arial" w:cs="Arial"/>
          <w:color w:val="000000"/>
          <w:sz w:val="17"/>
          <w:szCs w:val="17"/>
          <w:shd w:val="clear" w:color="auto" w:fill="23FF06"/>
        </w:rPr>
        <w:t>This</w:t>
      </w:r>
      <w:r>
        <w:rPr>
          <w:rFonts w:ascii="Arial" w:hAnsi="Arial" w:cs="Arial"/>
          <w:color w:val="000000"/>
          <w:sz w:val="17"/>
          <w:szCs w:val="17"/>
        </w:rPr>
        <w:t xml:space="preserve"> has </w:t>
      </w:r>
      <w:r>
        <w:rPr>
          <w:rFonts w:ascii="Arial" w:hAnsi="Arial" w:cs="Arial"/>
          <w:color w:val="000000"/>
          <w:sz w:val="17"/>
          <w:szCs w:val="17"/>
          <w:shd w:val="clear" w:color="auto" w:fill="23FF06"/>
        </w:rPr>
        <w:t xml:space="preserve">caused </w:t>
      </w:r>
      <w:r>
        <w:rPr>
          <w:rFonts w:ascii="Arial" w:hAnsi="Arial" w:cs="Arial"/>
          <w:b/>
          <w:bCs/>
          <w:color w:val="000000"/>
          <w:sz w:val="17"/>
          <w:szCs w:val="17"/>
          <w:shd w:val="clear" w:color="auto" w:fill="23FF06"/>
        </w:rPr>
        <w:t xml:space="preserve">substantial </w:t>
      </w:r>
      <w:r>
        <w:rPr>
          <w:rFonts w:ascii="Arial" w:hAnsi="Arial" w:cs="Arial"/>
          <w:color w:val="000000"/>
          <w:sz w:val="17"/>
          <w:szCs w:val="17"/>
          <w:shd w:val="clear" w:color="auto" w:fill="23FF06"/>
        </w:rPr>
        <w:t>water</w:t>
      </w:r>
      <w:r>
        <w:rPr>
          <w:rFonts w:ascii="Arial" w:hAnsi="Arial" w:cs="Arial"/>
          <w:color w:val="000000"/>
          <w:sz w:val="17"/>
          <w:szCs w:val="17"/>
        </w:rPr>
        <w:t xml:space="preserve">, </w:t>
      </w:r>
      <w:r>
        <w:rPr>
          <w:rFonts w:ascii="Arial" w:hAnsi="Arial" w:cs="Arial"/>
          <w:color w:val="000000"/>
          <w:sz w:val="17"/>
          <w:szCs w:val="17"/>
          <w:shd w:val="clear" w:color="auto" w:fill="23FF06"/>
        </w:rPr>
        <w:t>soil and</w:t>
      </w:r>
      <w:r>
        <w:rPr>
          <w:rFonts w:ascii="Arial" w:hAnsi="Arial" w:cs="Arial"/>
          <w:color w:val="000000"/>
          <w:sz w:val="17"/>
          <w:szCs w:val="17"/>
        </w:rPr>
        <w:t xml:space="preserve"> </w:t>
      </w:r>
      <w:r>
        <w:rPr>
          <w:rFonts w:ascii="Arial" w:hAnsi="Arial" w:cs="Arial"/>
          <w:color w:val="000000"/>
          <w:sz w:val="17"/>
          <w:szCs w:val="17"/>
          <w:shd w:val="clear" w:color="auto" w:fill="23FF06"/>
        </w:rPr>
        <w:t>air degradation</w:t>
      </w:r>
      <w:r>
        <w:rPr>
          <w:rFonts w:ascii="Arial" w:hAnsi="Arial" w:cs="Arial"/>
          <w:color w:val="000000"/>
          <w:sz w:val="12"/>
          <w:szCs w:val="12"/>
        </w:rPr>
        <w:t xml:space="preserve">. In the face of these troubles, </w:t>
      </w:r>
      <w:r>
        <w:rPr>
          <w:rFonts w:ascii="Arial" w:hAnsi="Arial" w:cs="Arial"/>
          <w:color w:val="000000"/>
          <w:sz w:val="17"/>
          <w:szCs w:val="17"/>
        </w:rPr>
        <w:t xml:space="preserve">NEA </w:t>
      </w:r>
      <w:r>
        <w:rPr>
          <w:rFonts w:ascii="Arial" w:hAnsi="Arial" w:cs="Arial"/>
          <w:color w:val="000000"/>
          <w:sz w:val="17"/>
          <w:szCs w:val="17"/>
          <w:shd w:val="clear" w:color="auto" w:fill="23FF06"/>
        </w:rPr>
        <w:t>mining</w:t>
      </w:r>
      <w:r>
        <w:rPr>
          <w:rFonts w:ascii="Arial" w:hAnsi="Arial" w:cs="Arial"/>
          <w:color w:val="000000"/>
          <w:sz w:val="17"/>
          <w:szCs w:val="17"/>
        </w:rPr>
        <w:t xml:space="preserve"> </w:t>
      </w:r>
      <w:r>
        <w:rPr>
          <w:rFonts w:ascii="Arial" w:hAnsi="Arial" w:cs="Arial"/>
          <w:color w:val="000000"/>
          <w:sz w:val="17"/>
          <w:szCs w:val="17"/>
          <w:shd w:val="clear" w:color="auto" w:fill="23FF06"/>
        </w:rPr>
        <w:t>could be</w:t>
      </w:r>
      <w:r>
        <w:rPr>
          <w:rFonts w:ascii="Arial" w:hAnsi="Arial" w:cs="Arial"/>
          <w:color w:val="000000"/>
          <w:sz w:val="17"/>
          <w:szCs w:val="17"/>
        </w:rPr>
        <w:t xml:space="preserve"> the </w:t>
      </w:r>
      <w:r>
        <w:rPr>
          <w:rFonts w:ascii="Arial" w:hAnsi="Arial" w:cs="Arial"/>
          <w:b/>
          <w:bCs/>
          <w:color w:val="000000"/>
          <w:sz w:val="17"/>
          <w:szCs w:val="17"/>
          <w:shd w:val="clear" w:color="auto" w:fill="23FF06"/>
        </w:rPr>
        <w:t>key</w:t>
      </w:r>
      <w:r>
        <w:rPr>
          <w:rFonts w:ascii="Arial" w:hAnsi="Arial" w:cs="Arial"/>
          <w:b/>
          <w:bCs/>
          <w:color w:val="000000"/>
          <w:sz w:val="17"/>
          <w:szCs w:val="17"/>
        </w:rPr>
        <w:t xml:space="preserve"> </w:t>
      </w:r>
      <w:r>
        <w:rPr>
          <w:rFonts w:ascii="Arial" w:hAnsi="Arial" w:cs="Arial"/>
          <w:color w:val="000000"/>
          <w:sz w:val="17"/>
          <w:szCs w:val="17"/>
          <w:shd w:val="clear" w:color="auto" w:fill="23FF06"/>
        </w:rPr>
        <w:t>to preserving</w:t>
      </w:r>
      <w:r>
        <w:rPr>
          <w:rFonts w:ascii="Arial" w:hAnsi="Arial" w:cs="Arial"/>
          <w:color w:val="000000"/>
          <w:sz w:val="17"/>
          <w:szCs w:val="17"/>
        </w:rPr>
        <w:t xml:space="preserve"> the </w:t>
      </w:r>
      <w:r>
        <w:rPr>
          <w:rFonts w:ascii="Arial" w:hAnsi="Arial" w:cs="Arial"/>
          <w:color w:val="000000"/>
          <w:sz w:val="17"/>
          <w:szCs w:val="17"/>
          <w:shd w:val="clear" w:color="auto" w:fill="23FF06"/>
        </w:rPr>
        <w:t>Earth's</w:t>
      </w:r>
      <w:r>
        <w:rPr>
          <w:rFonts w:ascii="Arial" w:hAnsi="Arial" w:cs="Arial"/>
          <w:color w:val="000000"/>
          <w:sz w:val="17"/>
          <w:szCs w:val="17"/>
        </w:rPr>
        <w:t xml:space="preserve"> bounty and replenishing contaminated water </w:t>
      </w:r>
      <w:r>
        <w:rPr>
          <w:rFonts w:ascii="Arial" w:hAnsi="Arial" w:cs="Arial"/>
          <w:color w:val="000000"/>
          <w:sz w:val="17"/>
          <w:szCs w:val="17"/>
          <w:shd w:val="clear" w:color="auto" w:fill="23FF06"/>
        </w:rPr>
        <w:t>supplies</w:t>
      </w:r>
      <w:r>
        <w:rPr>
          <w:rFonts w:ascii="Arial" w:hAnsi="Arial" w:cs="Arial"/>
          <w:color w:val="000000"/>
          <w:sz w:val="12"/>
          <w:szCs w:val="12"/>
        </w:rPr>
        <w:t xml:space="preserve">. </w:t>
      </w:r>
      <w:r>
        <w:rPr>
          <w:rFonts w:ascii="Arial" w:hAnsi="Arial" w:cs="Arial"/>
          <w:color w:val="000000"/>
          <w:sz w:val="17"/>
          <w:szCs w:val="17"/>
          <w:shd w:val="clear" w:color="auto" w:fill="23FF06"/>
        </w:rPr>
        <w:t xml:space="preserve">The influx of </w:t>
      </w:r>
      <w:r>
        <w:rPr>
          <w:rFonts w:ascii="Arial" w:hAnsi="Arial" w:cs="Arial"/>
          <w:color w:val="000000"/>
          <w:sz w:val="17"/>
          <w:szCs w:val="17"/>
        </w:rPr>
        <w:t xml:space="preserve">natural </w:t>
      </w:r>
      <w:r>
        <w:rPr>
          <w:rFonts w:ascii="Arial" w:hAnsi="Arial" w:cs="Arial"/>
          <w:color w:val="000000"/>
          <w:sz w:val="17"/>
          <w:szCs w:val="17"/>
          <w:shd w:val="clear" w:color="auto" w:fill="23FF06"/>
        </w:rPr>
        <w:t xml:space="preserve">resources could </w:t>
      </w:r>
      <w:r>
        <w:rPr>
          <w:rFonts w:ascii="Arial" w:hAnsi="Arial" w:cs="Arial"/>
          <w:b/>
          <w:bCs/>
          <w:color w:val="000000"/>
          <w:sz w:val="17"/>
          <w:szCs w:val="17"/>
          <w:shd w:val="clear" w:color="auto" w:fill="23FF06"/>
        </w:rPr>
        <w:t xml:space="preserve">thwart </w:t>
      </w:r>
      <w:r>
        <w:rPr>
          <w:rFonts w:ascii="Arial" w:hAnsi="Arial" w:cs="Arial"/>
          <w:color w:val="000000"/>
          <w:sz w:val="17"/>
          <w:szCs w:val="17"/>
          <w:shd w:val="clear" w:color="auto" w:fill="23FF06"/>
        </w:rPr>
        <w:t>the</w:t>
      </w:r>
      <w:r>
        <w:rPr>
          <w:rFonts w:ascii="Arial" w:hAnsi="Arial" w:cs="Arial"/>
          <w:color w:val="000000"/>
          <w:sz w:val="17"/>
          <w:szCs w:val="17"/>
        </w:rPr>
        <w:t xml:space="preserve"> </w:t>
      </w:r>
      <w:r>
        <w:rPr>
          <w:rFonts w:ascii="Arial" w:hAnsi="Arial" w:cs="Arial"/>
          <w:color w:val="000000"/>
          <w:sz w:val="17"/>
          <w:szCs w:val="17"/>
          <w:shd w:val="clear" w:color="auto" w:fill="23FF06"/>
        </w:rPr>
        <w:t>burning of</w:t>
      </w:r>
      <w:r>
        <w:rPr>
          <w:rFonts w:ascii="Arial" w:hAnsi="Arial" w:cs="Arial"/>
          <w:color w:val="000000"/>
          <w:sz w:val="17"/>
          <w:szCs w:val="17"/>
        </w:rPr>
        <w:t xml:space="preserve"> dirty coal and </w:t>
      </w:r>
      <w:r>
        <w:rPr>
          <w:rFonts w:ascii="Arial" w:hAnsi="Arial" w:cs="Arial"/>
          <w:color w:val="000000"/>
          <w:sz w:val="17"/>
          <w:szCs w:val="17"/>
          <w:shd w:val="clear" w:color="auto" w:fill="23FF06"/>
        </w:rPr>
        <w:t>fossil fuels</w:t>
      </w:r>
      <w:r>
        <w:rPr>
          <w:rFonts w:ascii="Arial" w:hAnsi="Arial" w:cs="Arial"/>
          <w:color w:val="000000"/>
          <w:sz w:val="12"/>
          <w:szCs w:val="12"/>
        </w:rPr>
        <w:t xml:space="preserve">, thereby </w:t>
      </w:r>
      <w:r>
        <w:rPr>
          <w:rFonts w:ascii="Arial" w:hAnsi="Arial" w:cs="Arial"/>
          <w:b/>
          <w:bCs/>
          <w:color w:val="000000"/>
          <w:sz w:val="17"/>
          <w:szCs w:val="17"/>
          <w:shd w:val="clear" w:color="auto" w:fill="23FF06"/>
        </w:rPr>
        <w:t>mitigating</w:t>
      </w:r>
      <w:r>
        <w:rPr>
          <w:rFonts w:ascii="Arial" w:hAnsi="Arial" w:cs="Arial"/>
          <w:b/>
          <w:bCs/>
          <w:color w:val="000000"/>
          <w:sz w:val="17"/>
          <w:szCs w:val="17"/>
        </w:rPr>
        <w:t xml:space="preserve"> </w:t>
      </w:r>
      <w:r>
        <w:rPr>
          <w:rFonts w:ascii="Arial" w:hAnsi="Arial" w:cs="Arial"/>
          <w:color w:val="000000"/>
          <w:sz w:val="17"/>
          <w:szCs w:val="17"/>
        </w:rPr>
        <w:t xml:space="preserve">the effects of </w:t>
      </w:r>
      <w:r>
        <w:rPr>
          <w:rFonts w:ascii="Arial" w:hAnsi="Arial" w:cs="Arial"/>
          <w:b/>
          <w:bCs/>
          <w:color w:val="000000"/>
          <w:sz w:val="17"/>
          <w:szCs w:val="17"/>
          <w:shd w:val="clear" w:color="auto" w:fill="23FF06"/>
        </w:rPr>
        <w:t>climate change</w:t>
      </w:r>
      <w:r>
        <w:rPr>
          <w:rFonts w:ascii="Arial" w:hAnsi="Arial" w:cs="Arial"/>
          <w:color w:val="000000"/>
          <w:sz w:val="17"/>
          <w:szCs w:val="17"/>
        </w:rPr>
        <w:t>, such as, rising sea level, atmospheric pollution, melting of sea ice and rising temperatures</w:t>
      </w:r>
      <w:r>
        <w:rPr>
          <w:rFonts w:ascii="Arial" w:hAnsi="Arial" w:cs="Arial"/>
          <w:color w:val="000000"/>
          <w:sz w:val="12"/>
          <w:szCs w:val="12"/>
        </w:rPr>
        <w:t xml:space="preserve">. </w:t>
      </w:r>
      <w:r>
        <w:rPr>
          <w:rFonts w:ascii="Arial" w:hAnsi="Arial" w:cs="Arial"/>
          <w:color w:val="000000"/>
          <w:sz w:val="17"/>
          <w:szCs w:val="17"/>
        </w:rPr>
        <w:t xml:space="preserve">NEA </w:t>
      </w:r>
      <w:r>
        <w:rPr>
          <w:rFonts w:ascii="Arial" w:hAnsi="Arial" w:cs="Arial"/>
          <w:color w:val="000000"/>
          <w:sz w:val="17"/>
          <w:szCs w:val="17"/>
          <w:shd w:val="clear" w:color="auto" w:fill="23FF06"/>
        </w:rPr>
        <w:t>harvesting could</w:t>
      </w:r>
      <w:r>
        <w:rPr>
          <w:rFonts w:ascii="Arial" w:hAnsi="Arial" w:cs="Arial"/>
          <w:color w:val="000000"/>
          <w:sz w:val="17"/>
          <w:szCs w:val="17"/>
        </w:rPr>
        <w:t xml:space="preserve"> </w:t>
      </w:r>
      <w:r>
        <w:rPr>
          <w:rFonts w:ascii="Arial" w:hAnsi="Arial" w:cs="Arial"/>
          <w:color w:val="000000"/>
          <w:sz w:val="12"/>
          <w:szCs w:val="12"/>
        </w:rPr>
        <w:t xml:space="preserve">also </w:t>
      </w:r>
      <w:r>
        <w:rPr>
          <w:rFonts w:ascii="Arial" w:hAnsi="Arial" w:cs="Arial"/>
          <w:color w:val="000000"/>
          <w:sz w:val="17"/>
          <w:szCs w:val="17"/>
          <w:shd w:val="clear" w:color="auto" w:fill="23FF06"/>
        </w:rPr>
        <w:t>protect the ocean</w:t>
      </w:r>
    </w:p>
    <w:p w14:paraId="0D4097B1" w14:textId="77777777" w:rsidR="000B78A8" w:rsidRDefault="000B78A8" w:rsidP="000B78A8">
      <w:pPr>
        <w:pStyle w:val="NormalWeb"/>
        <w:spacing w:before="0" w:beforeAutospacing="0" w:after="0" w:afterAutospacing="0"/>
        <w:ind w:left="1" w:right="20" w:firstLine="6"/>
      </w:pPr>
      <w:r>
        <w:rPr>
          <w:rFonts w:ascii="Arial" w:hAnsi="Arial" w:cs="Arial"/>
          <w:color w:val="000000"/>
          <w:sz w:val="17"/>
          <w:szCs w:val="17"/>
        </w:rPr>
        <w:t xml:space="preserve">and the fragile and largely unexplored deep </w:t>
      </w:r>
      <w:proofErr w:type="spellStart"/>
      <w:r>
        <w:rPr>
          <w:rFonts w:ascii="Arial" w:hAnsi="Arial" w:cs="Arial"/>
          <w:color w:val="000000"/>
          <w:sz w:val="17"/>
          <w:szCs w:val="17"/>
        </w:rPr>
        <w:t>seabeds</w:t>
      </w:r>
      <w:proofErr w:type="spellEnd"/>
      <w:r>
        <w:rPr>
          <w:rFonts w:ascii="Arial" w:hAnsi="Arial" w:cs="Arial"/>
          <w:color w:val="000000"/>
          <w:sz w:val="17"/>
          <w:szCs w:val="17"/>
        </w:rPr>
        <w:t xml:space="preserve"> </w:t>
      </w:r>
      <w:r>
        <w:rPr>
          <w:rFonts w:ascii="Arial" w:hAnsi="Arial" w:cs="Arial"/>
          <w:color w:val="000000"/>
          <w:sz w:val="12"/>
          <w:szCs w:val="12"/>
        </w:rPr>
        <w:t xml:space="preserve">123 </w:t>
      </w:r>
      <w:r>
        <w:rPr>
          <w:rFonts w:ascii="Arial" w:hAnsi="Arial" w:cs="Arial"/>
          <w:color w:val="000000"/>
          <w:sz w:val="17"/>
          <w:szCs w:val="17"/>
        </w:rPr>
        <w:t>from oil and gas drilling</w:t>
      </w:r>
      <w:r>
        <w:rPr>
          <w:rFonts w:ascii="Arial" w:hAnsi="Arial" w:cs="Arial"/>
          <w:color w:val="000000"/>
          <w:sz w:val="12"/>
          <w:szCs w:val="12"/>
        </w:rPr>
        <w:t xml:space="preserve">. </w:t>
      </w:r>
      <w:r>
        <w:rPr>
          <w:rFonts w:ascii="Arial" w:hAnsi="Arial" w:cs="Arial"/>
          <w:color w:val="000000"/>
          <w:sz w:val="17"/>
          <w:szCs w:val="17"/>
        </w:rPr>
        <w:t xml:space="preserve">It could </w:t>
      </w:r>
      <w:r>
        <w:rPr>
          <w:rFonts w:ascii="Arial" w:hAnsi="Arial" w:cs="Arial"/>
          <w:color w:val="000000"/>
          <w:sz w:val="12"/>
          <w:szCs w:val="12"/>
        </w:rPr>
        <w:t xml:space="preserve">furthermore </w:t>
      </w:r>
      <w:r>
        <w:rPr>
          <w:rFonts w:ascii="Arial" w:hAnsi="Arial" w:cs="Arial"/>
          <w:color w:val="000000"/>
          <w:sz w:val="17"/>
          <w:szCs w:val="17"/>
        </w:rPr>
        <w:t xml:space="preserve">protect ecosystems from rare-earth mineral mining </w:t>
      </w:r>
      <w:r>
        <w:rPr>
          <w:rFonts w:ascii="Arial" w:hAnsi="Arial" w:cs="Arial"/>
          <w:color w:val="000000"/>
          <w:sz w:val="12"/>
          <w:szCs w:val="12"/>
        </w:rPr>
        <w:t xml:space="preserve">predominantly used to fuel the electronics sector. 124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Japan's 2011 discovery of rare-earth minerals in the ocean-bed deposits of the Pacific Exclusive Economic Zone (PEEZ) thereby necessitating risky, deep-sea mining techniques, which may result in marine pollution if not carefully designed and developed. Other </w:t>
      </w:r>
      <w:r>
        <w:rPr>
          <w:rFonts w:ascii="Arial" w:hAnsi="Arial" w:cs="Arial"/>
          <w:color w:val="000000"/>
          <w:sz w:val="17"/>
          <w:szCs w:val="17"/>
        </w:rPr>
        <w:t>States</w:t>
      </w:r>
      <w:r>
        <w:rPr>
          <w:rFonts w:ascii="Arial" w:hAnsi="Arial" w:cs="Arial"/>
          <w:color w:val="000000"/>
          <w:sz w:val="12"/>
          <w:szCs w:val="12"/>
        </w:rPr>
        <w:t xml:space="preserve">, which have </w:t>
      </w:r>
      <w:r>
        <w:rPr>
          <w:rFonts w:ascii="Arial" w:hAnsi="Arial" w:cs="Arial"/>
          <w:color w:val="000000"/>
          <w:sz w:val="17"/>
          <w:szCs w:val="17"/>
        </w:rPr>
        <w:t xml:space="preserve">joined the </w:t>
      </w:r>
      <w:r>
        <w:rPr>
          <w:rFonts w:ascii="Arial" w:hAnsi="Arial" w:cs="Arial"/>
          <w:b/>
          <w:bCs/>
          <w:color w:val="000000"/>
          <w:sz w:val="17"/>
          <w:szCs w:val="17"/>
        </w:rPr>
        <w:t xml:space="preserve">environmentally destructive </w:t>
      </w:r>
      <w:r>
        <w:rPr>
          <w:rFonts w:ascii="Arial" w:hAnsi="Arial" w:cs="Arial"/>
          <w:color w:val="000000"/>
          <w:sz w:val="17"/>
          <w:szCs w:val="17"/>
        </w:rPr>
        <w:t xml:space="preserve">rare-earth mineral exploration movement </w:t>
      </w:r>
      <w:r>
        <w:rPr>
          <w:rFonts w:ascii="Arial" w:hAnsi="Arial" w:cs="Arial"/>
          <w:color w:val="000000"/>
          <w:sz w:val="12"/>
          <w:szCs w:val="12"/>
        </w:rPr>
        <w:t xml:space="preserve">include India, Canada, Tanzania, Australia, Brazil and Vietnam., </w:t>
      </w:r>
      <w:r>
        <w:rPr>
          <w:rFonts w:ascii="Arial" w:hAnsi="Arial" w:cs="Arial"/>
          <w:color w:val="000000"/>
          <w:sz w:val="17"/>
          <w:szCs w:val="17"/>
        </w:rPr>
        <w:t xml:space="preserve">There is accordingly much competition </w:t>
      </w:r>
      <w:r>
        <w:rPr>
          <w:rFonts w:ascii="Arial" w:hAnsi="Arial" w:cs="Arial"/>
          <w:color w:val="000000"/>
          <w:sz w:val="12"/>
          <w:szCs w:val="12"/>
        </w:rPr>
        <w:t xml:space="preserve">and exploration </w:t>
      </w:r>
      <w:r>
        <w:rPr>
          <w:rFonts w:ascii="Arial" w:hAnsi="Arial" w:cs="Arial"/>
          <w:color w:val="000000"/>
          <w:sz w:val="17"/>
          <w:szCs w:val="17"/>
        </w:rPr>
        <w:t xml:space="preserve">for rare-earth minerals which could result in </w:t>
      </w:r>
      <w:r>
        <w:rPr>
          <w:rFonts w:ascii="Arial" w:hAnsi="Arial" w:cs="Arial"/>
          <w:b/>
          <w:bCs/>
          <w:color w:val="000000"/>
          <w:sz w:val="17"/>
          <w:szCs w:val="17"/>
        </w:rPr>
        <w:t xml:space="preserve">significant exploitation </w:t>
      </w:r>
      <w:r>
        <w:rPr>
          <w:rFonts w:ascii="Arial" w:hAnsi="Arial" w:cs="Arial"/>
          <w:color w:val="000000"/>
          <w:sz w:val="17"/>
          <w:szCs w:val="17"/>
        </w:rPr>
        <w:t>of untouched areas like the PEEZ seabed and Mongolia</w:t>
      </w:r>
      <w:r>
        <w:rPr>
          <w:rFonts w:ascii="Arial" w:hAnsi="Arial" w:cs="Arial"/>
          <w:color w:val="000000"/>
          <w:sz w:val="12"/>
          <w:szCs w:val="12"/>
        </w:rPr>
        <w:t xml:space="preserve">.125 Other </w:t>
      </w:r>
      <w:r>
        <w:rPr>
          <w:rFonts w:ascii="Arial" w:hAnsi="Arial" w:cs="Arial"/>
          <w:color w:val="000000"/>
          <w:sz w:val="17"/>
          <w:szCs w:val="17"/>
        </w:rPr>
        <w:t>regions which may soon be targeted for mineral and hydrological resources include Antarctica and the Arctic</w:t>
      </w:r>
      <w:r>
        <w:rPr>
          <w:rFonts w:ascii="Arial" w:hAnsi="Arial" w:cs="Arial"/>
          <w:color w:val="000000"/>
          <w:sz w:val="12"/>
          <w:szCs w:val="12"/>
        </w:rPr>
        <w:t xml:space="preserve">. With the advent of technological advances, </w:t>
      </w:r>
      <w:r>
        <w:rPr>
          <w:rFonts w:ascii="Arial" w:hAnsi="Arial" w:cs="Arial"/>
          <w:color w:val="000000"/>
          <w:sz w:val="17"/>
          <w:szCs w:val="17"/>
        </w:rPr>
        <w:t xml:space="preserve">environmentally destructive practices such as refining may soon occur in outer space, </w:t>
      </w:r>
      <w:r>
        <w:rPr>
          <w:rFonts w:ascii="Arial" w:hAnsi="Arial" w:cs="Arial"/>
          <w:b/>
          <w:bCs/>
          <w:color w:val="000000"/>
          <w:sz w:val="17"/>
          <w:szCs w:val="17"/>
        </w:rPr>
        <w:t xml:space="preserve">sparing the Earth </w:t>
      </w:r>
      <w:r>
        <w:rPr>
          <w:rFonts w:ascii="Arial" w:hAnsi="Arial" w:cs="Arial"/>
          <w:color w:val="000000"/>
          <w:sz w:val="17"/>
          <w:szCs w:val="17"/>
        </w:rPr>
        <w:t>of pollution</w:t>
      </w:r>
      <w:r>
        <w:rPr>
          <w:rFonts w:ascii="Arial" w:hAnsi="Arial" w:cs="Arial"/>
          <w:color w:val="000000"/>
          <w:sz w:val="12"/>
          <w:szCs w:val="12"/>
        </w:rPr>
        <w:t xml:space="preserve">. 126 Accordingly, </w:t>
      </w:r>
      <w:r>
        <w:rPr>
          <w:rFonts w:ascii="Arial" w:hAnsi="Arial" w:cs="Arial"/>
          <w:color w:val="000000"/>
          <w:sz w:val="17"/>
          <w:szCs w:val="17"/>
        </w:rPr>
        <w:t xml:space="preserve">NEA mining is a viable technology for preserving the Earth's environment by curbing atmospheric and marine pollution, enhancing water supply and quality and mitigating </w:t>
      </w:r>
      <w:r>
        <w:rPr>
          <w:rFonts w:ascii="Arial" w:hAnsi="Arial" w:cs="Arial"/>
          <w:color w:val="000000"/>
          <w:sz w:val="12"/>
          <w:szCs w:val="12"/>
        </w:rPr>
        <w:t xml:space="preserve">the effects of </w:t>
      </w:r>
      <w:r>
        <w:rPr>
          <w:rFonts w:ascii="Arial" w:hAnsi="Arial" w:cs="Arial"/>
          <w:color w:val="000000"/>
          <w:sz w:val="17"/>
          <w:szCs w:val="17"/>
        </w:rPr>
        <w:t>climate change</w:t>
      </w:r>
      <w:r>
        <w:rPr>
          <w:rFonts w:ascii="Arial" w:hAnsi="Arial" w:cs="Arial"/>
          <w:color w:val="000000"/>
          <w:sz w:val="12"/>
          <w:szCs w:val="12"/>
        </w:rPr>
        <w:t xml:space="preserve">; all while allowing humankind to maintain and even improve their standard of living through increased technologies, consumption and population growth. B. THE ENVIRONMENTAL CONSEQUENCES OF </w:t>
      </w:r>
      <w:proofErr w:type="gramStart"/>
      <w:r>
        <w:rPr>
          <w:rFonts w:ascii="Arial" w:hAnsi="Arial" w:cs="Arial"/>
          <w:color w:val="000000"/>
          <w:sz w:val="12"/>
          <w:szCs w:val="12"/>
        </w:rPr>
        <w:t>NEAR EARTH</w:t>
      </w:r>
      <w:proofErr w:type="gramEnd"/>
      <w:r>
        <w:rPr>
          <w:rFonts w:ascii="Arial" w:hAnsi="Arial" w:cs="Arial"/>
          <w:color w:val="000000"/>
          <w:sz w:val="12"/>
          <w:szCs w:val="12"/>
        </w:rPr>
        <w:t xml:space="preserve"> ASTEROID MINING </w:t>
      </w:r>
    </w:p>
    <w:p w14:paraId="02080831" w14:textId="77777777" w:rsidR="000B78A8" w:rsidRDefault="000B78A8" w:rsidP="000B78A8">
      <w:pPr>
        <w:pStyle w:val="NormalWeb"/>
        <w:spacing w:before="107" w:beforeAutospacing="0" w:after="0" w:afterAutospacing="0"/>
        <w:ind w:left="2" w:right="531"/>
      </w:pPr>
      <w:r>
        <w:rPr>
          <w:b/>
          <w:bCs/>
          <w:color w:val="000000"/>
        </w:rPr>
        <w:t>Asteroid Mining decreases the burning of fossil fuels- which have a huge impact on the world today </w:t>
      </w:r>
    </w:p>
    <w:p w14:paraId="092EFDB2" w14:textId="77777777" w:rsidR="000B78A8" w:rsidRDefault="000B78A8" w:rsidP="000B78A8">
      <w:pPr>
        <w:pStyle w:val="NormalWeb"/>
        <w:spacing w:before="24" w:beforeAutospacing="0" w:after="0" w:afterAutospacing="0"/>
        <w:ind w:left="10"/>
      </w:pPr>
      <w:proofErr w:type="spellStart"/>
      <w:r>
        <w:rPr>
          <w:b/>
          <w:bCs/>
          <w:color w:val="000000"/>
        </w:rPr>
        <w:t>Chaisson</w:t>
      </w:r>
      <w:proofErr w:type="spellEnd"/>
      <w:r>
        <w:rPr>
          <w:b/>
          <w:bCs/>
          <w:color w:val="000000"/>
        </w:rPr>
        <w:t xml:space="preserve"> 21 </w:t>
      </w:r>
    </w:p>
    <w:p w14:paraId="6AC74A7D" w14:textId="77777777" w:rsidR="000B78A8" w:rsidRDefault="000B78A8" w:rsidP="000B78A8">
      <w:pPr>
        <w:pStyle w:val="NormalWeb"/>
        <w:spacing w:before="107" w:beforeAutospacing="0" w:after="0" w:afterAutospacing="0"/>
        <w:ind w:left="3"/>
      </w:pPr>
      <w:r>
        <w:rPr>
          <w:color w:val="000000"/>
          <w:sz w:val="14"/>
          <w:szCs w:val="14"/>
        </w:rPr>
        <w:t xml:space="preserve">February 19, </w:t>
      </w:r>
      <w:proofErr w:type="gramStart"/>
      <w:r>
        <w:rPr>
          <w:color w:val="000000"/>
          <w:sz w:val="14"/>
          <w:szCs w:val="14"/>
        </w:rPr>
        <w:t>2021</w:t>
      </w:r>
      <w:proofErr w:type="gramEnd"/>
      <w:r>
        <w:rPr>
          <w:color w:val="000000"/>
          <w:sz w:val="14"/>
          <w:szCs w:val="14"/>
        </w:rPr>
        <w:t xml:space="preserve"> Clara </w:t>
      </w:r>
      <w:proofErr w:type="spellStart"/>
      <w:r>
        <w:rPr>
          <w:color w:val="000000"/>
          <w:sz w:val="14"/>
          <w:szCs w:val="14"/>
        </w:rPr>
        <w:t>Chaisson</w:t>
      </w:r>
      <w:proofErr w:type="spellEnd"/>
      <w:r>
        <w:rPr>
          <w:color w:val="000000"/>
          <w:sz w:val="14"/>
          <w:szCs w:val="14"/>
        </w:rPr>
        <w:t>. “Fossil Fuel Air Pollution Kills One in Five People.” NRDC, 16 Nov. 2021, </w:t>
      </w:r>
    </w:p>
    <w:p w14:paraId="7A81906A" w14:textId="77777777" w:rsidR="000B78A8" w:rsidRDefault="000B78A8" w:rsidP="000B78A8">
      <w:pPr>
        <w:pStyle w:val="NormalWeb"/>
        <w:spacing w:before="59" w:beforeAutospacing="0" w:after="0" w:afterAutospacing="0"/>
        <w:ind w:left="1"/>
      </w:pPr>
      <w:r>
        <w:rPr>
          <w:color w:val="1155CC"/>
          <w:sz w:val="14"/>
          <w:szCs w:val="14"/>
        </w:rPr>
        <w:t>https://www.nrdc.org/stories/fossil-fuel-air-pollution-kills-one-five-people</w:t>
      </w:r>
      <w:r>
        <w:rPr>
          <w:color w:val="000000"/>
          <w:sz w:val="14"/>
          <w:szCs w:val="14"/>
        </w:rPr>
        <w:t>. </w:t>
      </w:r>
    </w:p>
    <w:p w14:paraId="578E1C88" w14:textId="77777777" w:rsidR="000B78A8" w:rsidRDefault="000B78A8" w:rsidP="000B78A8">
      <w:pPr>
        <w:pStyle w:val="NormalWeb"/>
        <w:spacing w:before="397" w:beforeAutospacing="0" w:after="0" w:afterAutospacing="0"/>
        <w:ind w:right="36" w:firstLine="6"/>
      </w:pPr>
      <w:r>
        <w:rPr>
          <w:color w:val="000000"/>
          <w:sz w:val="22"/>
          <w:szCs w:val="22"/>
        </w:rPr>
        <w:t xml:space="preserve">If the consequences of burning fossil fuels—like melting glaciers, rising seas, and increasing global temperature averages—feel too far-flung or abstract, consider the fundamental act of taking a breath of air. </w:t>
      </w:r>
      <w:r>
        <w:rPr>
          <w:color w:val="000000"/>
          <w:sz w:val="22"/>
          <w:szCs w:val="22"/>
          <w:shd w:val="clear" w:color="auto" w:fill="FF9900"/>
        </w:rPr>
        <w:t>A new study</w:t>
      </w:r>
      <w:r>
        <w:rPr>
          <w:color w:val="000000"/>
          <w:sz w:val="22"/>
          <w:szCs w:val="22"/>
        </w:rPr>
        <w:t xml:space="preserve"> has </w:t>
      </w:r>
      <w:r>
        <w:rPr>
          <w:color w:val="000000"/>
          <w:sz w:val="22"/>
          <w:szCs w:val="22"/>
          <w:shd w:val="clear" w:color="auto" w:fill="FF9900"/>
        </w:rPr>
        <w:t>found that air pollution from fossil fuels is responsible for nearly one in every five</w:t>
      </w:r>
      <w:r>
        <w:rPr>
          <w:color w:val="000000"/>
          <w:sz w:val="22"/>
          <w:szCs w:val="22"/>
        </w:rPr>
        <w:t xml:space="preserve"> </w:t>
      </w:r>
      <w:r>
        <w:rPr>
          <w:color w:val="000000"/>
          <w:sz w:val="22"/>
          <w:szCs w:val="22"/>
          <w:shd w:val="clear" w:color="auto" w:fill="FF9900"/>
        </w:rPr>
        <w:t>deaths worldwide</w:t>
      </w:r>
      <w:r>
        <w:rPr>
          <w:color w:val="000000"/>
          <w:sz w:val="22"/>
          <w:szCs w:val="22"/>
        </w:rPr>
        <w:t>. Scientists have known for years about the deadly impacts of fossil fuel combustion, but a new peer-reviewed study published in Environmental Research puts</w:t>
      </w:r>
      <w:r>
        <w:rPr>
          <w:color w:val="000000"/>
          <w:sz w:val="22"/>
          <w:szCs w:val="22"/>
          <w:shd w:val="clear" w:color="auto" w:fill="FF9900"/>
        </w:rPr>
        <w:t xml:space="preserve"> the global death toll is more than</w:t>
      </w:r>
      <w:r>
        <w:rPr>
          <w:color w:val="000000"/>
          <w:sz w:val="22"/>
          <w:szCs w:val="22"/>
        </w:rPr>
        <w:t xml:space="preserve"> </w:t>
      </w:r>
      <w:r>
        <w:rPr>
          <w:color w:val="000000"/>
          <w:sz w:val="22"/>
          <w:szCs w:val="22"/>
          <w:shd w:val="clear" w:color="auto" w:fill="FF9900"/>
        </w:rPr>
        <w:t>twice that of previous estimates</w:t>
      </w:r>
      <w:r>
        <w:rPr>
          <w:color w:val="000000"/>
          <w:sz w:val="22"/>
          <w:szCs w:val="22"/>
        </w:rPr>
        <w:t>. According to the researc</w:t>
      </w:r>
      <w:r>
        <w:rPr>
          <w:color w:val="000000"/>
          <w:sz w:val="22"/>
          <w:szCs w:val="22"/>
          <w:shd w:val="clear" w:color="auto" w:fill="FF9900"/>
        </w:rPr>
        <w:t>h, exposure to fine particulate matter,</w:t>
      </w:r>
      <w:r>
        <w:rPr>
          <w:color w:val="000000"/>
          <w:sz w:val="22"/>
          <w:szCs w:val="22"/>
        </w:rPr>
        <w:t xml:space="preserve"> or PM 2.5</w:t>
      </w:r>
      <w:r>
        <w:rPr>
          <w:color w:val="000000"/>
          <w:sz w:val="22"/>
          <w:szCs w:val="22"/>
          <w:shd w:val="clear" w:color="auto" w:fill="FF9900"/>
        </w:rPr>
        <w:t>,</w:t>
      </w:r>
      <w:r>
        <w:rPr>
          <w:color w:val="000000"/>
          <w:sz w:val="22"/>
          <w:szCs w:val="22"/>
        </w:rPr>
        <w:t xml:space="preserve"> </w:t>
      </w:r>
      <w:r>
        <w:rPr>
          <w:color w:val="000000"/>
          <w:sz w:val="22"/>
          <w:szCs w:val="22"/>
          <w:shd w:val="clear" w:color="auto" w:fill="FF9900"/>
        </w:rPr>
        <w:t>from burning fossil fuels was responsible for about 8.7 million deaths globally in 2018. That’s roughly the</w:t>
      </w:r>
      <w:r>
        <w:rPr>
          <w:color w:val="000000"/>
          <w:sz w:val="22"/>
          <w:szCs w:val="22"/>
        </w:rPr>
        <w:t xml:space="preserve"> </w:t>
      </w:r>
      <w:r>
        <w:rPr>
          <w:color w:val="000000"/>
          <w:sz w:val="22"/>
          <w:szCs w:val="22"/>
          <w:shd w:val="clear" w:color="auto" w:fill="FF9900"/>
        </w:rPr>
        <w:t>same number of people living in New York City or London</w:t>
      </w:r>
      <w:r>
        <w:rPr>
          <w:color w:val="000000"/>
          <w:sz w:val="22"/>
          <w:szCs w:val="22"/>
        </w:rPr>
        <w:t xml:space="preserve">. Or, to put this health crisis into further perspective, </w:t>
      </w:r>
      <w:r>
        <w:rPr>
          <w:color w:val="000000"/>
          <w:sz w:val="22"/>
          <w:szCs w:val="22"/>
          <w:shd w:val="clear" w:color="auto" w:fill="FF9900"/>
        </w:rPr>
        <w:t xml:space="preserve">fossil fuel pollution </w:t>
      </w:r>
      <w:r>
        <w:rPr>
          <w:color w:val="000000"/>
          <w:sz w:val="22"/>
          <w:szCs w:val="22"/>
        </w:rPr>
        <w:t xml:space="preserve">is not only fueling the climate </w:t>
      </w:r>
      <w:proofErr w:type="gramStart"/>
      <w:r>
        <w:rPr>
          <w:color w:val="000000"/>
          <w:sz w:val="22"/>
          <w:szCs w:val="22"/>
        </w:rPr>
        <w:t>crisis</w:t>
      </w:r>
      <w:proofErr w:type="gramEnd"/>
      <w:r>
        <w:rPr>
          <w:color w:val="000000"/>
          <w:sz w:val="22"/>
          <w:szCs w:val="22"/>
        </w:rPr>
        <w:t xml:space="preserve"> but it also</w:t>
      </w:r>
      <w:r>
        <w:rPr>
          <w:color w:val="000000"/>
          <w:sz w:val="22"/>
          <w:szCs w:val="22"/>
          <w:shd w:val="clear" w:color="auto" w:fill="FF9900"/>
        </w:rPr>
        <w:t xml:space="preserve"> kills more people each</w:t>
      </w:r>
      <w:r>
        <w:rPr>
          <w:color w:val="000000"/>
          <w:sz w:val="22"/>
          <w:szCs w:val="22"/>
        </w:rPr>
        <w:t xml:space="preserve"> </w:t>
      </w:r>
      <w:r>
        <w:rPr>
          <w:color w:val="000000"/>
          <w:sz w:val="22"/>
          <w:szCs w:val="22"/>
          <w:shd w:val="clear" w:color="auto" w:fill="FF9900"/>
        </w:rPr>
        <w:t>year than HIV, tuberculosis, and malaria combined</w:t>
      </w:r>
      <w:r>
        <w:rPr>
          <w:color w:val="000000"/>
          <w:sz w:val="22"/>
          <w:szCs w:val="22"/>
        </w:rPr>
        <w:t>. “</w:t>
      </w:r>
      <w:r>
        <w:rPr>
          <w:color w:val="000000"/>
          <w:sz w:val="16"/>
          <w:szCs w:val="16"/>
        </w:rPr>
        <w:t xml:space="preserve">We don’t appreciate that air pollution is an invisible killer,” </w:t>
      </w:r>
      <w:proofErr w:type="spellStart"/>
      <w:r>
        <w:rPr>
          <w:color w:val="000000"/>
          <w:sz w:val="16"/>
          <w:szCs w:val="16"/>
        </w:rPr>
        <w:t>Neelu</w:t>
      </w:r>
      <w:proofErr w:type="spellEnd"/>
      <w:r>
        <w:rPr>
          <w:color w:val="000000"/>
          <w:sz w:val="16"/>
          <w:szCs w:val="16"/>
        </w:rPr>
        <w:t xml:space="preserve"> </w:t>
      </w:r>
      <w:proofErr w:type="spellStart"/>
      <w:r>
        <w:rPr>
          <w:color w:val="000000"/>
          <w:sz w:val="16"/>
          <w:szCs w:val="16"/>
        </w:rPr>
        <w:t>Tummala</w:t>
      </w:r>
      <w:proofErr w:type="spellEnd"/>
      <w:r>
        <w:rPr>
          <w:color w:val="000000"/>
          <w:sz w:val="16"/>
          <w:szCs w:val="16"/>
        </w:rPr>
        <w:t xml:space="preserve">, an ear, nose, and throat physician at George Washington University School of Medicine and Health Sciences, recently told The Guardian. “The air we breathe impacts everyone’s health but particularly children, older individuals, those on low incomes, and people of color. </w:t>
      </w:r>
      <w:proofErr w:type="gramStart"/>
      <w:r>
        <w:rPr>
          <w:color w:val="000000"/>
          <w:sz w:val="16"/>
          <w:szCs w:val="16"/>
        </w:rPr>
        <w:t>Usually</w:t>
      </w:r>
      <w:proofErr w:type="gramEnd"/>
      <w:r>
        <w:rPr>
          <w:color w:val="000000"/>
          <w:sz w:val="16"/>
          <w:szCs w:val="16"/>
        </w:rPr>
        <w:t xml:space="preserve"> people in urban areas have the worst impacts.” PM 2.5 is any airborne particle that is up to 2.5 microns in diameter—or about one-thirtieth the width of a single human hair. Particles this tiny are problematic because they linger in the air, are readily inhaled, and can penetrate deep into the lungs, where they can enter the bloodstream and inflict damage on multiple organs. </w:t>
      </w:r>
      <w:r>
        <w:rPr>
          <w:color w:val="000000"/>
          <w:sz w:val="22"/>
          <w:szCs w:val="22"/>
          <w:shd w:val="clear" w:color="auto" w:fill="FF9900"/>
        </w:rPr>
        <w:t>Links between this type of</w:t>
      </w:r>
      <w:r>
        <w:rPr>
          <w:color w:val="000000"/>
          <w:sz w:val="22"/>
          <w:szCs w:val="22"/>
        </w:rPr>
        <w:t xml:space="preserve"> p</w:t>
      </w:r>
      <w:r>
        <w:rPr>
          <w:color w:val="000000"/>
          <w:sz w:val="22"/>
          <w:szCs w:val="22"/>
          <w:shd w:val="clear" w:color="auto" w:fill="FF9900"/>
        </w:rPr>
        <w:t>ollution and a wide range of serious health problems, such as cardiovascular disease, cancer, tissue</w:t>
      </w:r>
      <w:r>
        <w:rPr>
          <w:color w:val="000000"/>
          <w:sz w:val="22"/>
          <w:szCs w:val="22"/>
        </w:rPr>
        <w:t xml:space="preserve"> </w:t>
      </w:r>
      <w:r>
        <w:rPr>
          <w:color w:val="000000"/>
          <w:sz w:val="22"/>
          <w:szCs w:val="22"/>
          <w:shd w:val="clear" w:color="auto" w:fill="FF9900"/>
        </w:rPr>
        <w:t>damage, and asthma</w:t>
      </w:r>
      <w:r>
        <w:rPr>
          <w:color w:val="000000"/>
          <w:sz w:val="22"/>
          <w:szCs w:val="22"/>
        </w:rPr>
        <w:t xml:space="preserve"> and other respiratory ailments </w:t>
      </w:r>
      <w:r>
        <w:rPr>
          <w:color w:val="000000"/>
          <w:sz w:val="22"/>
          <w:szCs w:val="22"/>
          <w:shd w:val="clear" w:color="auto" w:fill="FF9900"/>
        </w:rPr>
        <w:t>are well documented.</w:t>
      </w:r>
      <w:r>
        <w:rPr>
          <w:color w:val="000000"/>
          <w:sz w:val="22"/>
          <w:szCs w:val="22"/>
        </w:rPr>
        <w:t xml:space="preserve"> </w:t>
      </w:r>
      <w:r>
        <w:rPr>
          <w:color w:val="000000"/>
          <w:sz w:val="16"/>
          <w:szCs w:val="16"/>
        </w:rPr>
        <w:t xml:space="preserve">Inhaling high levels of PM 2.5 is especially dangerous for young children, whose organs and immune responses are still developing and who breathe in more air—and thus, more pollution—relative to their body weight than adults do. </w:t>
      </w:r>
      <w:r>
        <w:rPr>
          <w:color w:val="000000"/>
          <w:sz w:val="22"/>
          <w:szCs w:val="22"/>
          <w:shd w:val="clear" w:color="auto" w:fill="FF9900"/>
        </w:rPr>
        <w:t>Exposure to air pollution has also been contributing to the</w:t>
      </w:r>
      <w:r>
        <w:rPr>
          <w:color w:val="000000"/>
          <w:sz w:val="22"/>
          <w:szCs w:val="22"/>
        </w:rPr>
        <w:t xml:space="preserve"> </w:t>
      </w:r>
      <w:r>
        <w:rPr>
          <w:color w:val="000000"/>
          <w:sz w:val="22"/>
          <w:szCs w:val="22"/>
          <w:shd w:val="clear" w:color="auto" w:fill="FF9900"/>
        </w:rPr>
        <w:t>disproportionate COVID-19 infection and death rates among people of color in the United States</w:t>
      </w:r>
      <w:r>
        <w:rPr>
          <w:color w:val="000000"/>
          <w:sz w:val="22"/>
          <w:szCs w:val="22"/>
        </w:rPr>
        <w:t> </w:t>
      </w:r>
    </w:p>
    <w:p w14:paraId="291EBB45" w14:textId="77777777" w:rsidR="002B3036" w:rsidRDefault="002B3036" w:rsidP="002B3036">
      <w:pPr>
        <w:pStyle w:val="NormalWeb"/>
        <w:spacing w:before="358" w:beforeAutospacing="0" w:after="0" w:afterAutospacing="0"/>
        <w:ind w:left="13"/>
      </w:pPr>
      <w:r>
        <w:rPr>
          <w:rFonts w:ascii="Arial" w:hAnsi="Arial" w:cs="Arial"/>
          <w:color w:val="000000"/>
          <w:sz w:val="26"/>
          <w:szCs w:val="26"/>
        </w:rPr>
        <w:t>CONTENTION 2: Innovation </w:t>
      </w:r>
    </w:p>
    <w:p w14:paraId="1B030CE0" w14:textId="77777777" w:rsidR="002B3036" w:rsidRDefault="002B3036" w:rsidP="002B3036">
      <w:pPr>
        <w:pStyle w:val="NormalWeb"/>
        <w:spacing w:before="44" w:beforeAutospacing="0" w:after="0" w:afterAutospacing="0"/>
        <w:ind w:right="214" w:firstLine="15"/>
      </w:pPr>
      <w:r>
        <w:rPr>
          <w:rFonts w:ascii="Arial" w:hAnsi="Arial" w:cs="Arial"/>
          <w:b/>
          <w:bCs/>
          <w:color w:val="000000"/>
          <w:sz w:val="20"/>
          <w:szCs w:val="20"/>
        </w:rPr>
        <w:lastRenderedPageBreak/>
        <w:t xml:space="preserve">Private entities are necessary for space-to-space market development which spurs unlimited innovation - the plan stops this </w:t>
      </w:r>
      <w:proofErr w:type="spellStart"/>
      <w:r>
        <w:rPr>
          <w:rFonts w:ascii="Arial" w:hAnsi="Arial" w:cs="Arial"/>
          <w:b/>
          <w:bCs/>
          <w:color w:val="000000"/>
          <w:sz w:val="20"/>
          <w:szCs w:val="20"/>
        </w:rPr>
        <w:t>bc</w:t>
      </w:r>
      <w:proofErr w:type="spellEnd"/>
      <w:r>
        <w:rPr>
          <w:rFonts w:ascii="Arial" w:hAnsi="Arial" w:cs="Arial"/>
          <w:b/>
          <w:bCs/>
          <w:color w:val="000000"/>
          <w:sz w:val="20"/>
          <w:szCs w:val="20"/>
        </w:rPr>
        <w:t xml:space="preserve"> the majority of human made tech in space is in the LEO. </w:t>
      </w:r>
      <w:proofErr w:type="spellStart"/>
      <w:r>
        <w:rPr>
          <w:rFonts w:ascii="Arial" w:hAnsi="Arial" w:cs="Arial"/>
          <w:b/>
          <w:bCs/>
          <w:color w:val="000000"/>
          <w:sz w:val="20"/>
          <w:szCs w:val="20"/>
        </w:rPr>
        <w:t>Weinzierl</w:t>
      </w:r>
      <w:proofErr w:type="spellEnd"/>
      <w:r>
        <w:rPr>
          <w:rFonts w:ascii="Arial" w:hAnsi="Arial" w:cs="Arial"/>
          <w:b/>
          <w:bCs/>
          <w:color w:val="000000"/>
          <w:sz w:val="20"/>
          <w:szCs w:val="20"/>
        </w:rPr>
        <w:t xml:space="preserve"> and Sarang 21</w:t>
      </w:r>
      <w:r>
        <w:rPr>
          <w:rFonts w:ascii="Arial" w:hAnsi="Arial" w:cs="Arial"/>
          <w:color w:val="000000"/>
          <w:sz w:val="17"/>
          <w:szCs w:val="17"/>
        </w:rPr>
        <w:t xml:space="preserve">; Matt </w:t>
      </w:r>
      <w:proofErr w:type="spellStart"/>
      <w:r>
        <w:rPr>
          <w:rFonts w:ascii="Arial" w:hAnsi="Arial" w:cs="Arial"/>
          <w:color w:val="000000"/>
          <w:sz w:val="17"/>
          <w:szCs w:val="17"/>
        </w:rPr>
        <w:t>Weinzierl</w:t>
      </w:r>
      <w:proofErr w:type="spellEnd"/>
      <w:r>
        <w:rPr>
          <w:rFonts w:ascii="Arial" w:hAnsi="Arial" w:cs="Arial"/>
          <w:color w:val="000000"/>
          <w:sz w:val="17"/>
          <w:szCs w:val="17"/>
        </w:rPr>
        <w:t xml:space="preserve"> and </w:t>
      </w:r>
      <w:proofErr w:type="spellStart"/>
      <w:r>
        <w:rPr>
          <w:rFonts w:ascii="Arial" w:hAnsi="Arial" w:cs="Arial"/>
          <w:color w:val="000000"/>
          <w:sz w:val="17"/>
          <w:szCs w:val="17"/>
        </w:rPr>
        <w:t>Mehek</w:t>
      </w:r>
      <w:proofErr w:type="spellEnd"/>
      <w:r>
        <w:rPr>
          <w:rFonts w:ascii="Arial" w:hAnsi="Arial" w:cs="Arial"/>
          <w:color w:val="000000"/>
          <w:sz w:val="17"/>
          <w:szCs w:val="17"/>
        </w:rPr>
        <w:t xml:space="preserve"> Sarang, 2-12-2021, "The Commercial Space Age Is Here," Harvard Business Review, https://hbr.org/2021/02/the-commercial-space-age-is-here (</w:t>
      </w:r>
      <w:r>
        <w:rPr>
          <w:rFonts w:ascii="Arial" w:hAnsi="Arial" w:cs="Arial"/>
          <w:color w:val="1E1E1E"/>
          <w:sz w:val="17"/>
          <w:szCs w:val="17"/>
          <w:shd w:val="clear" w:color="auto" w:fill="FFFFFF"/>
        </w:rPr>
        <w:t xml:space="preserve">Matt </w:t>
      </w:r>
      <w:proofErr w:type="spellStart"/>
      <w:r>
        <w:rPr>
          <w:rFonts w:ascii="Arial" w:hAnsi="Arial" w:cs="Arial"/>
          <w:color w:val="1E1E1E"/>
          <w:sz w:val="17"/>
          <w:szCs w:val="17"/>
          <w:shd w:val="clear" w:color="auto" w:fill="FFFFFF"/>
        </w:rPr>
        <w:t>Weinzierl</w:t>
      </w:r>
      <w:proofErr w:type="spellEnd"/>
      <w:r>
        <w:rPr>
          <w:rFonts w:ascii="Arial" w:hAnsi="Arial" w:cs="Arial"/>
          <w:color w:val="1E1E1E"/>
          <w:sz w:val="17"/>
          <w:szCs w:val="17"/>
          <w:shd w:val="clear" w:color="auto" w:fill="FFFFFF"/>
        </w:rPr>
        <w:t xml:space="preserve"> is the Joseph and</w:t>
      </w:r>
      <w:r>
        <w:rPr>
          <w:rFonts w:ascii="Arial" w:hAnsi="Arial" w:cs="Arial"/>
          <w:color w:val="1E1E1E"/>
          <w:sz w:val="17"/>
          <w:szCs w:val="17"/>
        </w:rPr>
        <w:t xml:space="preserve"> </w:t>
      </w:r>
      <w:r>
        <w:rPr>
          <w:rFonts w:ascii="Arial" w:hAnsi="Arial" w:cs="Arial"/>
          <w:color w:val="1E1E1E"/>
          <w:sz w:val="17"/>
          <w:szCs w:val="17"/>
          <w:shd w:val="clear" w:color="auto" w:fill="FFFFFF"/>
        </w:rPr>
        <w:t xml:space="preserve">Jacqueline </w:t>
      </w:r>
      <w:proofErr w:type="spellStart"/>
      <w:r>
        <w:rPr>
          <w:rFonts w:ascii="Arial" w:hAnsi="Arial" w:cs="Arial"/>
          <w:color w:val="1E1E1E"/>
          <w:sz w:val="17"/>
          <w:szCs w:val="17"/>
          <w:shd w:val="clear" w:color="auto" w:fill="FFFFFF"/>
        </w:rPr>
        <w:t>Elbling</w:t>
      </w:r>
      <w:proofErr w:type="spellEnd"/>
      <w:r>
        <w:rPr>
          <w:rFonts w:ascii="Arial" w:hAnsi="Arial" w:cs="Arial"/>
          <w:color w:val="1E1E1E"/>
          <w:sz w:val="17"/>
          <w:szCs w:val="17"/>
          <w:shd w:val="clear" w:color="auto" w:fill="FFFFFF"/>
        </w:rPr>
        <w:t xml:space="preserve"> Professor of Business Administration at HBS and a Research Associate at the NBER. His research and</w:t>
      </w:r>
      <w:r>
        <w:rPr>
          <w:rFonts w:ascii="Arial" w:hAnsi="Arial" w:cs="Arial"/>
          <w:color w:val="1E1E1E"/>
          <w:sz w:val="17"/>
          <w:szCs w:val="17"/>
        </w:rPr>
        <w:t xml:space="preserve"> </w:t>
      </w:r>
      <w:r>
        <w:rPr>
          <w:rFonts w:ascii="Arial" w:hAnsi="Arial" w:cs="Arial"/>
          <w:color w:val="1E1E1E"/>
          <w:sz w:val="17"/>
          <w:szCs w:val="17"/>
          <w:shd w:val="clear" w:color="auto" w:fill="FFFFFF"/>
        </w:rPr>
        <w:t xml:space="preserve">teaching focus on the design of economic policy and the economics and business of space. </w:t>
      </w:r>
      <w:r>
        <w:rPr>
          <w:rFonts w:ascii="Arial" w:hAnsi="Arial" w:cs="Arial"/>
          <w:color w:val="1155CC"/>
          <w:sz w:val="17"/>
          <w:szCs w:val="17"/>
          <w:shd w:val="clear" w:color="auto" w:fill="FFFFFF"/>
        </w:rPr>
        <w:t xml:space="preserve">Mehak Sarang </w:t>
      </w:r>
      <w:r>
        <w:rPr>
          <w:rFonts w:ascii="Arial" w:hAnsi="Arial" w:cs="Arial"/>
          <w:color w:val="1E1E1E"/>
          <w:sz w:val="17"/>
          <w:szCs w:val="17"/>
          <w:shd w:val="clear" w:color="auto" w:fill="FFFFFF"/>
        </w:rPr>
        <w:t>is a Research</w:t>
      </w:r>
      <w:r>
        <w:rPr>
          <w:rFonts w:ascii="Arial" w:hAnsi="Arial" w:cs="Arial"/>
          <w:color w:val="1E1E1E"/>
          <w:sz w:val="17"/>
          <w:szCs w:val="17"/>
        </w:rPr>
        <w:t xml:space="preserve"> </w:t>
      </w:r>
      <w:r>
        <w:rPr>
          <w:rFonts w:ascii="Arial" w:hAnsi="Arial" w:cs="Arial"/>
          <w:color w:val="1E1E1E"/>
          <w:sz w:val="17"/>
          <w:szCs w:val="17"/>
          <w:shd w:val="clear" w:color="auto" w:fill="FFFFFF"/>
        </w:rPr>
        <w:t>Associate at Harvard Business School and the Lunar Exploration Projects Lead for the MIT Space Exploration Initiative.)</w:t>
      </w:r>
      <w:r>
        <w:rPr>
          <w:rFonts w:ascii="Arial" w:hAnsi="Arial" w:cs="Arial"/>
          <w:color w:val="1E1E1E"/>
          <w:sz w:val="17"/>
          <w:szCs w:val="17"/>
        </w:rPr>
        <w:t xml:space="preserve"> </w:t>
      </w:r>
      <w:r>
        <w:rPr>
          <w:rFonts w:ascii="Arial" w:hAnsi="Arial" w:cs="Arial"/>
          <w:color w:val="1E1E1E"/>
          <w:sz w:val="17"/>
          <w:szCs w:val="17"/>
          <w:shd w:val="clear" w:color="auto" w:fill="FFFFFF"/>
        </w:rPr>
        <w:t>//</w:t>
      </w:r>
      <w:proofErr w:type="spellStart"/>
      <w:r>
        <w:rPr>
          <w:rFonts w:ascii="Arial" w:hAnsi="Arial" w:cs="Arial"/>
          <w:color w:val="1E1E1E"/>
          <w:sz w:val="17"/>
          <w:szCs w:val="17"/>
          <w:shd w:val="clear" w:color="auto" w:fill="FFFFFF"/>
        </w:rPr>
        <w:t>Aadit</w:t>
      </w:r>
      <w:proofErr w:type="spellEnd"/>
    </w:p>
    <w:p w14:paraId="5F11B9CD" w14:textId="77777777" w:rsidR="002B3036" w:rsidRDefault="002B3036" w:rsidP="002B3036">
      <w:pPr>
        <w:pStyle w:val="NormalWeb"/>
        <w:spacing w:before="0" w:beforeAutospacing="0" w:after="0" w:afterAutospacing="0"/>
        <w:ind w:left="2" w:right="62" w:hanging="2"/>
      </w:pPr>
      <w:r>
        <w:rPr>
          <w:rFonts w:ascii="Arial" w:hAnsi="Arial" w:cs="Arial"/>
          <w:color w:val="000000"/>
          <w:sz w:val="17"/>
          <w:szCs w:val="17"/>
        </w:rPr>
        <w:t>There’</w:t>
      </w:r>
      <w:r>
        <w:rPr>
          <w:rFonts w:ascii="Arial" w:hAnsi="Arial" w:cs="Arial"/>
          <w:color w:val="000000"/>
          <w:sz w:val="8"/>
          <w:szCs w:val="8"/>
        </w:rPr>
        <w:t xml:space="preserve">s no </w:t>
      </w:r>
      <w:proofErr w:type="spellStart"/>
      <w:r>
        <w:rPr>
          <w:rFonts w:ascii="Arial" w:hAnsi="Arial" w:cs="Arial"/>
          <w:color w:val="000000"/>
          <w:sz w:val="17"/>
          <w:szCs w:val="17"/>
        </w:rPr>
        <w:t>shortage</w:t>
      </w:r>
      <w:r>
        <w:rPr>
          <w:rFonts w:ascii="Arial" w:hAnsi="Arial" w:cs="Arial"/>
          <w:color w:val="000000"/>
          <w:sz w:val="8"/>
          <w:szCs w:val="8"/>
        </w:rPr>
        <w:t>of</w:t>
      </w:r>
      <w:r>
        <w:rPr>
          <w:rFonts w:ascii="Arial" w:hAnsi="Arial" w:cs="Arial"/>
          <w:color w:val="000000"/>
          <w:sz w:val="17"/>
          <w:szCs w:val="17"/>
        </w:rPr>
        <w:t>hype</w:t>
      </w:r>
      <w:r>
        <w:rPr>
          <w:rFonts w:ascii="Arial" w:hAnsi="Arial" w:cs="Arial"/>
          <w:color w:val="000000"/>
          <w:sz w:val="8"/>
          <w:szCs w:val="8"/>
        </w:rPr>
        <w:t>surrounding</w:t>
      </w:r>
      <w:proofErr w:type="spellEnd"/>
      <w:r>
        <w:rPr>
          <w:rFonts w:ascii="Arial" w:hAnsi="Arial" w:cs="Arial"/>
          <w:color w:val="000000"/>
          <w:sz w:val="8"/>
          <w:szCs w:val="8"/>
        </w:rPr>
        <w:t xml:space="preserve"> the </w:t>
      </w:r>
      <w:r>
        <w:rPr>
          <w:rFonts w:ascii="Arial" w:hAnsi="Arial" w:cs="Arial"/>
          <w:color w:val="000000"/>
          <w:sz w:val="17"/>
          <w:szCs w:val="17"/>
        </w:rPr>
        <w:t>commercial space industry</w:t>
      </w:r>
      <w:r>
        <w:rPr>
          <w:rFonts w:ascii="Arial" w:hAnsi="Arial" w:cs="Arial"/>
          <w:color w:val="000000"/>
          <w:sz w:val="8"/>
          <w:szCs w:val="8"/>
        </w:rPr>
        <w:t xml:space="preserve">. But while tech leaders promise us moon bases and settlements on Mars, the </w:t>
      </w:r>
      <w:r>
        <w:rPr>
          <w:rFonts w:ascii="Arial" w:hAnsi="Arial" w:cs="Arial"/>
          <w:color w:val="000000"/>
          <w:sz w:val="17"/>
          <w:szCs w:val="17"/>
        </w:rPr>
        <w:t xml:space="preserve">space economy has thus far remained distinctly local </w:t>
      </w:r>
      <w:r>
        <w:rPr>
          <w:rFonts w:ascii="Arial" w:hAnsi="Arial" w:cs="Arial"/>
          <w:color w:val="000000"/>
          <w:sz w:val="8"/>
          <w:szCs w:val="8"/>
        </w:rPr>
        <w:t xml:space="preserve">— at least in a cosmic sense. Last year, </w:t>
      </w:r>
      <w:proofErr w:type="spellStart"/>
      <w:proofErr w:type="gramStart"/>
      <w:r>
        <w:rPr>
          <w:rFonts w:ascii="Arial" w:hAnsi="Arial" w:cs="Arial"/>
          <w:color w:val="000000"/>
          <w:sz w:val="8"/>
          <w:szCs w:val="8"/>
        </w:rPr>
        <w:t>however,</w:t>
      </w:r>
      <w:r>
        <w:rPr>
          <w:rFonts w:ascii="Arial" w:hAnsi="Arial" w:cs="Arial"/>
          <w:color w:val="000000"/>
          <w:sz w:val="17"/>
          <w:szCs w:val="17"/>
        </w:rPr>
        <w:t>we</w:t>
      </w:r>
      <w:proofErr w:type="spellEnd"/>
      <w:proofErr w:type="gramEnd"/>
      <w:r>
        <w:rPr>
          <w:rFonts w:ascii="Arial" w:hAnsi="Arial" w:cs="Arial"/>
          <w:color w:val="000000"/>
          <w:sz w:val="17"/>
          <w:szCs w:val="17"/>
        </w:rPr>
        <w:t xml:space="preserve"> crossed an important threshold</w:t>
      </w:r>
      <w:r>
        <w:rPr>
          <w:rFonts w:ascii="Arial" w:hAnsi="Arial" w:cs="Arial"/>
          <w:color w:val="000000"/>
          <w:sz w:val="8"/>
          <w:szCs w:val="8"/>
        </w:rPr>
        <w:t xml:space="preserve">: For the </w:t>
      </w:r>
      <w:r>
        <w:rPr>
          <w:rFonts w:ascii="Arial" w:hAnsi="Arial" w:cs="Arial"/>
          <w:color w:val="000000"/>
          <w:sz w:val="17"/>
          <w:szCs w:val="17"/>
          <w:shd w:val="clear" w:color="auto" w:fill="23FF06"/>
        </w:rPr>
        <w:t>first time</w:t>
      </w:r>
      <w:r>
        <w:rPr>
          <w:rFonts w:ascii="Arial" w:hAnsi="Arial" w:cs="Arial"/>
          <w:color w:val="000000"/>
          <w:sz w:val="17"/>
          <w:szCs w:val="17"/>
        </w:rPr>
        <w:t xml:space="preserve"> in human </w:t>
      </w:r>
      <w:proofErr w:type="spellStart"/>
      <w:r>
        <w:rPr>
          <w:rFonts w:ascii="Arial" w:hAnsi="Arial" w:cs="Arial"/>
          <w:color w:val="000000"/>
          <w:sz w:val="17"/>
          <w:szCs w:val="17"/>
        </w:rPr>
        <w:t>history</w:t>
      </w:r>
      <w:r>
        <w:rPr>
          <w:rFonts w:ascii="Arial" w:hAnsi="Arial" w:cs="Arial"/>
          <w:color w:val="000000"/>
          <w:sz w:val="8"/>
          <w:szCs w:val="8"/>
        </w:rPr>
        <w:t>,</w:t>
      </w:r>
      <w:r>
        <w:rPr>
          <w:rFonts w:ascii="Arial" w:hAnsi="Arial" w:cs="Arial"/>
          <w:color w:val="000000"/>
          <w:sz w:val="17"/>
          <w:szCs w:val="17"/>
          <w:shd w:val="clear" w:color="auto" w:fill="23FF06"/>
        </w:rPr>
        <w:t>humans</w:t>
      </w:r>
      <w:proofErr w:type="spellEnd"/>
      <w:r>
        <w:rPr>
          <w:rFonts w:ascii="Arial" w:hAnsi="Arial" w:cs="Arial"/>
          <w:color w:val="000000"/>
          <w:sz w:val="17"/>
          <w:szCs w:val="17"/>
        </w:rPr>
        <w:t xml:space="preserve"> </w:t>
      </w:r>
      <w:proofErr w:type="spellStart"/>
      <w:r>
        <w:rPr>
          <w:rFonts w:ascii="Arial" w:hAnsi="Arial" w:cs="Arial"/>
          <w:color w:val="000000"/>
          <w:sz w:val="17"/>
          <w:szCs w:val="17"/>
          <w:shd w:val="clear" w:color="auto" w:fill="23FF06"/>
        </w:rPr>
        <w:t>accessedspace</w:t>
      </w:r>
      <w:r>
        <w:rPr>
          <w:rFonts w:ascii="Arial" w:hAnsi="Arial" w:cs="Arial"/>
          <w:color w:val="000000"/>
          <w:sz w:val="8"/>
          <w:szCs w:val="8"/>
        </w:rPr>
        <w:t>via</w:t>
      </w:r>
      <w:proofErr w:type="spellEnd"/>
      <w:r>
        <w:rPr>
          <w:rFonts w:ascii="Arial" w:hAnsi="Arial" w:cs="Arial"/>
          <w:color w:val="000000"/>
          <w:sz w:val="8"/>
          <w:szCs w:val="8"/>
        </w:rPr>
        <w:t xml:space="preserve"> a </w:t>
      </w:r>
      <w:r>
        <w:rPr>
          <w:rFonts w:ascii="Arial" w:hAnsi="Arial" w:cs="Arial"/>
          <w:color w:val="000000"/>
          <w:sz w:val="17"/>
          <w:szCs w:val="17"/>
        </w:rPr>
        <w:t>vehicle built and owned not by any government</w:t>
      </w:r>
      <w:r>
        <w:rPr>
          <w:rFonts w:ascii="Arial" w:hAnsi="Arial" w:cs="Arial"/>
          <w:color w:val="000000"/>
          <w:sz w:val="8"/>
          <w:szCs w:val="8"/>
        </w:rPr>
        <w:t xml:space="preserve">, but by a </w:t>
      </w:r>
      <w:proofErr w:type="spellStart"/>
      <w:r>
        <w:rPr>
          <w:rFonts w:ascii="Arial" w:hAnsi="Arial" w:cs="Arial"/>
          <w:color w:val="000000"/>
          <w:sz w:val="17"/>
          <w:szCs w:val="17"/>
          <w:shd w:val="clear" w:color="auto" w:fill="23FF06"/>
        </w:rPr>
        <w:t>privatecorporation</w:t>
      </w:r>
      <w:proofErr w:type="spellEnd"/>
      <w:r>
        <w:rPr>
          <w:rFonts w:ascii="Arial" w:hAnsi="Arial" w:cs="Arial"/>
          <w:color w:val="000000"/>
          <w:sz w:val="17"/>
          <w:szCs w:val="17"/>
        </w:rPr>
        <w:t xml:space="preserve"> </w:t>
      </w:r>
      <w:r>
        <w:rPr>
          <w:rFonts w:ascii="Arial" w:hAnsi="Arial" w:cs="Arial"/>
          <w:color w:val="000000"/>
          <w:sz w:val="8"/>
          <w:szCs w:val="8"/>
        </w:rPr>
        <w:t>with its sights set on affordable space settlement. It was the first significant </w:t>
      </w:r>
    </w:p>
    <w:p w14:paraId="4611D1CD" w14:textId="77777777" w:rsidR="002B3036" w:rsidRDefault="002B3036" w:rsidP="002B3036">
      <w:pPr>
        <w:pStyle w:val="NormalWeb"/>
        <w:spacing w:before="15" w:beforeAutospacing="0" w:after="0" w:afterAutospacing="0"/>
        <w:ind w:left="2" w:right="37" w:firstLine="1"/>
      </w:pPr>
      <w:r>
        <w:rPr>
          <w:rFonts w:ascii="Arial" w:hAnsi="Arial" w:cs="Arial"/>
          <w:color w:val="000000"/>
          <w:sz w:val="8"/>
          <w:szCs w:val="8"/>
        </w:rPr>
        <w:t xml:space="preserve">step towards building an economy both in space and for space. The implications — for business, policy, and society at large — are hard to overstate. In 2019, </w:t>
      </w:r>
      <w:r>
        <w:rPr>
          <w:rFonts w:ascii="Arial" w:hAnsi="Arial" w:cs="Arial"/>
          <w:color w:val="1155CC"/>
          <w:sz w:val="8"/>
          <w:szCs w:val="8"/>
        </w:rPr>
        <w:t xml:space="preserve">95% </w:t>
      </w:r>
      <w:r>
        <w:rPr>
          <w:rFonts w:ascii="Arial" w:hAnsi="Arial" w:cs="Arial"/>
          <w:color w:val="000000"/>
          <w:sz w:val="8"/>
          <w:szCs w:val="8"/>
        </w:rPr>
        <w:t xml:space="preserve">of the estimated $366 billion in revenue earned in the space sector was from the space-for-earth economy: that is, goods or services produced in space for use on earth. The space-for-earth economy includes telecommunications and internet infrastructure, earth observation capabilities, national security satellites, and more. This economy is booming, and though </w:t>
      </w:r>
      <w:r>
        <w:rPr>
          <w:rFonts w:ascii="Arial" w:hAnsi="Arial" w:cs="Arial"/>
          <w:color w:val="1155CC"/>
          <w:sz w:val="8"/>
          <w:szCs w:val="8"/>
        </w:rPr>
        <w:t xml:space="preserve">research shows </w:t>
      </w:r>
      <w:r>
        <w:rPr>
          <w:rFonts w:ascii="Arial" w:hAnsi="Arial" w:cs="Arial"/>
          <w:color w:val="000000"/>
          <w:sz w:val="8"/>
          <w:szCs w:val="8"/>
        </w:rPr>
        <w:t xml:space="preserve">that it faces the challenges of overcrowding and monopolization that tend to arise whenever companies compete for a scarce natural resource, </w:t>
      </w:r>
      <w:r>
        <w:rPr>
          <w:rFonts w:ascii="Arial" w:hAnsi="Arial" w:cs="Arial"/>
          <w:color w:val="1155CC"/>
          <w:sz w:val="8"/>
          <w:szCs w:val="8"/>
        </w:rPr>
        <w:t xml:space="preserve">projections for its future </w:t>
      </w:r>
      <w:r>
        <w:rPr>
          <w:rFonts w:ascii="Arial" w:hAnsi="Arial" w:cs="Arial"/>
          <w:color w:val="000000"/>
          <w:sz w:val="8"/>
          <w:szCs w:val="8"/>
        </w:rPr>
        <w:t xml:space="preserve">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w:t>
      </w:r>
      <w:r>
        <w:rPr>
          <w:rFonts w:ascii="Arial" w:hAnsi="Arial" w:cs="Arial"/>
          <w:color w:val="1155CC"/>
          <w:sz w:val="8"/>
          <w:szCs w:val="8"/>
        </w:rPr>
        <w:t xml:space="preserve">research </w:t>
      </w:r>
      <w:r>
        <w:rPr>
          <w:rFonts w:ascii="Arial" w:hAnsi="Arial" w:cs="Arial"/>
          <w:color w:val="000000"/>
          <w:sz w:val="8"/>
          <w:szCs w:val="8"/>
        </w:rPr>
        <w:t xml:space="preserve">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r>
        <w:rPr>
          <w:rFonts w:ascii="Arial" w:hAnsi="Arial" w:cs="Arial"/>
          <w:color w:val="1155CC"/>
          <w:sz w:val="8"/>
          <w:szCs w:val="8"/>
        </w:rPr>
        <w:t xml:space="preserve">13 people </w:t>
      </w:r>
      <w:r>
        <w:rPr>
          <w:rFonts w:ascii="Arial" w:hAnsi="Arial" w:cs="Arial"/>
          <w:color w:val="000000"/>
          <w:sz w:val="8"/>
          <w:szCs w:val="8"/>
        </w:rPr>
        <w:t xml:space="preserve">in space at one time, leaving that dream as little more than science fiction. Today, however, there is reason to think that we may finally be </w:t>
      </w:r>
      <w:r>
        <w:rPr>
          <w:rFonts w:ascii="Arial" w:hAnsi="Arial" w:cs="Arial"/>
          <w:color w:val="000000"/>
          <w:sz w:val="17"/>
          <w:szCs w:val="17"/>
          <w:shd w:val="clear" w:color="auto" w:fill="23FF06"/>
        </w:rPr>
        <w:t>reaching the first stages</w:t>
      </w:r>
      <w:r>
        <w:rPr>
          <w:rFonts w:ascii="Arial" w:hAnsi="Arial" w:cs="Arial"/>
          <w:color w:val="000000"/>
          <w:sz w:val="17"/>
          <w:szCs w:val="17"/>
        </w:rPr>
        <w:t xml:space="preserve"> </w:t>
      </w:r>
      <w:r>
        <w:rPr>
          <w:rFonts w:ascii="Arial" w:hAnsi="Arial" w:cs="Arial"/>
          <w:color w:val="000000"/>
          <w:sz w:val="17"/>
          <w:szCs w:val="17"/>
          <w:shd w:val="clear" w:color="auto" w:fill="23FF06"/>
        </w:rPr>
        <w:t>of</w:t>
      </w:r>
      <w:r>
        <w:rPr>
          <w:rFonts w:ascii="Arial" w:hAnsi="Arial" w:cs="Arial"/>
          <w:color w:val="000000"/>
          <w:sz w:val="17"/>
          <w:szCs w:val="17"/>
        </w:rPr>
        <w:t xml:space="preserve"> a true </w:t>
      </w:r>
      <w:r>
        <w:rPr>
          <w:rFonts w:ascii="Arial" w:hAnsi="Arial" w:cs="Arial"/>
          <w:color w:val="000000"/>
          <w:sz w:val="17"/>
          <w:szCs w:val="17"/>
          <w:shd w:val="clear" w:color="auto" w:fill="23FF06"/>
        </w:rPr>
        <w:t>space-for-space economy</w:t>
      </w:r>
      <w:r>
        <w:rPr>
          <w:rFonts w:ascii="Arial" w:hAnsi="Arial" w:cs="Arial"/>
          <w:color w:val="000000"/>
          <w:sz w:val="8"/>
          <w:szCs w:val="8"/>
        </w:rPr>
        <w:t xml:space="preserve">. SpaceX’s </w:t>
      </w:r>
      <w:r>
        <w:rPr>
          <w:rFonts w:ascii="Arial" w:hAnsi="Arial" w:cs="Arial"/>
          <w:color w:val="1155CC"/>
          <w:sz w:val="8"/>
          <w:szCs w:val="8"/>
        </w:rPr>
        <w:t xml:space="preserve">recent achievements </w:t>
      </w:r>
      <w:r>
        <w:rPr>
          <w:rFonts w:ascii="Arial" w:hAnsi="Arial" w:cs="Arial"/>
          <w:color w:val="000000"/>
          <w:sz w:val="8"/>
          <w:szCs w:val="8"/>
        </w:rPr>
        <w:t xml:space="preserve">(in cooperation with NASA), as well as upcoming </w:t>
      </w:r>
      <w:r>
        <w:rPr>
          <w:rFonts w:ascii="Arial" w:hAnsi="Arial" w:cs="Arial"/>
          <w:color w:val="000000"/>
          <w:sz w:val="17"/>
          <w:szCs w:val="17"/>
        </w:rPr>
        <w:t xml:space="preserve">efforts by </w:t>
      </w:r>
      <w:r>
        <w:rPr>
          <w:rFonts w:ascii="Arial" w:hAnsi="Arial" w:cs="Arial"/>
          <w:color w:val="1155CC"/>
          <w:sz w:val="17"/>
          <w:szCs w:val="17"/>
        </w:rPr>
        <w:t>Boeing</w:t>
      </w:r>
      <w:r>
        <w:rPr>
          <w:rFonts w:ascii="Arial" w:hAnsi="Arial" w:cs="Arial"/>
          <w:color w:val="000000"/>
          <w:sz w:val="17"/>
          <w:szCs w:val="17"/>
        </w:rPr>
        <w:t xml:space="preserve">, </w:t>
      </w:r>
      <w:r>
        <w:rPr>
          <w:rFonts w:ascii="Arial" w:hAnsi="Arial" w:cs="Arial"/>
          <w:color w:val="1155CC"/>
          <w:sz w:val="17"/>
          <w:szCs w:val="17"/>
        </w:rPr>
        <w:t>Blue Origin</w:t>
      </w:r>
      <w:r>
        <w:rPr>
          <w:rFonts w:ascii="Arial" w:hAnsi="Arial" w:cs="Arial"/>
          <w:color w:val="000000"/>
          <w:sz w:val="17"/>
          <w:szCs w:val="17"/>
        </w:rPr>
        <w:t xml:space="preserve">, and </w:t>
      </w:r>
      <w:r>
        <w:rPr>
          <w:rFonts w:ascii="Arial" w:hAnsi="Arial" w:cs="Arial"/>
          <w:color w:val="1155CC"/>
          <w:sz w:val="17"/>
          <w:szCs w:val="17"/>
        </w:rPr>
        <w:t xml:space="preserve">Virgin Galactic </w:t>
      </w:r>
      <w:r>
        <w:rPr>
          <w:rFonts w:ascii="Arial" w:hAnsi="Arial" w:cs="Arial"/>
          <w:color w:val="000000"/>
          <w:sz w:val="8"/>
          <w:szCs w:val="8"/>
        </w:rPr>
        <w:t xml:space="preserve">to put people in space sustainably and at scale, mark the opening of a new chapter of </w:t>
      </w:r>
      <w:proofErr w:type="spellStart"/>
      <w:r>
        <w:rPr>
          <w:rFonts w:ascii="Arial" w:hAnsi="Arial" w:cs="Arial"/>
          <w:color w:val="000000"/>
          <w:sz w:val="17"/>
          <w:szCs w:val="17"/>
        </w:rPr>
        <w:t>spaceflight</w:t>
      </w:r>
      <w:r>
        <w:rPr>
          <w:rFonts w:ascii="Arial" w:hAnsi="Arial" w:cs="Arial"/>
          <w:color w:val="000000"/>
          <w:sz w:val="8"/>
          <w:szCs w:val="8"/>
        </w:rPr>
        <w:t>led</w:t>
      </w:r>
      <w:proofErr w:type="spellEnd"/>
      <w:r>
        <w:rPr>
          <w:rFonts w:ascii="Arial" w:hAnsi="Arial" w:cs="Arial"/>
          <w:color w:val="000000"/>
          <w:sz w:val="8"/>
          <w:szCs w:val="8"/>
        </w:rPr>
        <w:t xml:space="preserve"> </w:t>
      </w:r>
      <w:proofErr w:type="spellStart"/>
      <w:r>
        <w:rPr>
          <w:rFonts w:ascii="Arial" w:hAnsi="Arial" w:cs="Arial"/>
          <w:color w:val="000000"/>
          <w:sz w:val="8"/>
          <w:szCs w:val="8"/>
        </w:rPr>
        <w:t>by</w:t>
      </w:r>
      <w:r>
        <w:rPr>
          <w:rFonts w:ascii="Arial" w:hAnsi="Arial" w:cs="Arial"/>
          <w:color w:val="000000"/>
          <w:sz w:val="17"/>
          <w:szCs w:val="17"/>
        </w:rPr>
        <w:t>privatefirms</w:t>
      </w:r>
      <w:proofErr w:type="spellEnd"/>
      <w:r>
        <w:rPr>
          <w:rFonts w:ascii="Arial" w:hAnsi="Arial" w:cs="Arial"/>
          <w:color w:val="000000"/>
          <w:sz w:val="8"/>
          <w:szCs w:val="8"/>
        </w:rPr>
        <w:t xml:space="preserve">. These firms have both the intention and capability to bring private citizens to space as passengers, tourists, and — eventually — settlers, opening the door </w:t>
      </w:r>
      <w:proofErr w:type="spellStart"/>
      <w:r>
        <w:rPr>
          <w:rFonts w:ascii="Arial" w:hAnsi="Arial" w:cs="Arial"/>
          <w:color w:val="000000"/>
          <w:sz w:val="8"/>
          <w:szCs w:val="8"/>
        </w:rPr>
        <w:t>for</w:t>
      </w:r>
      <w:r>
        <w:rPr>
          <w:rFonts w:ascii="Arial" w:hAnsi="Arial" w:cs="Arial"/>
          <w:color w:val="000000"/>
          <w:sz w:val="17"/>
          <w:szCs w:val="17"/>
        </w:rPr>
        <w:t>businesses</w:t>
      </w:r>
      <w:proofErr w:type="spellEnd"/>
      <w:r>
        <w:rPr>
          <w:rFonts w:ascii="Arial" w:hAnsi="Arial" w:cs="Arial"/>
          <w:color w:val="000000"/>
          <w:sz w:val="17"/>
          <w:szCs w:val="17"/>
        </w:rPr>
        <w:t xml:space="preserve"> to start meeting the demand those </w:t>
      </w:r>
      <w:proofErr w:type="spellStart"/>
      <w:r>
        <w:rPr>
          <w:rFonts w:ascii="Arial" w:hAnsi="Arial" w:cs="Arial"/>
          <w:color w:val="000000"/>
          <w:sz w:val="17"/>
          <w:szCs w:val="17"/>
        </w:rPr>
        <w:t>people</w:t>
      </w:r>
      <w:r>
        <w:rPr>
          <w:rFonts w:ascii="Arial" w:hAnsi="Arial" w:cs="Arial"/>
          <w:color w:val="000000"/>
          <w:sz w:val="8"/>
          <w:szCs w:val="8"/>
        </w:rPr>
        <w:t>create</w:t>
      </w:r>
      <w:proofErr w:type="spellEnd"/>
      <w:r>
        <w:rPr>
          <w:rFonts w:ascii="Arial" w:hAnsi="Arial" w:cs="Arial"/>
          <w:color w:val="000000"/>
          <w:sz w:val="8"/>
          <w:szCs w:val="8"/>
        </w:rPr>
        <w:t xml:space="preserve"> over the next several decades with an array of space-for-space goods and </w:t>
      </w:r>
      <w:proofErr w:type="spellStart"/>
      <w:r>
        <w:rPr>
          <w:rFonts w:ascii="Arial" w:hAnsi="Arial" w:cs="Arial"/>
          <w:color w:val="000000"/>
          <w:sz w:val="8"/>
          <w:szCs w:val="8"/>
        </w:rPr>
        <w:t>services.</w:t>
      </w:r>
      <w:r>
        <w:rPr>
          <w:rFonts w:ascii="Arial" w:hAnsi="Arial" w:cs="Arial"/>
          <w:color w:val="000000"/>
          <w:sz w:val="17"/>
          <w:szCs w:val="17"/>
        </w:rPr>
        <w:t>Welcome</w:t>
      </w:r>
      <w:proofErr w:type="spellEnd"/>
      <w:r>
        <w:rPr>
          <w:rFonts w:ascii="Arial" w:hAnsi="Arial" w:cs="Arial"/>
          <w:color w:val="000000"/>
          <w:sz w:val="17"/>
          <w:szCs w:val="17"/>
        </w:rPr>
        <w:t xml:space="preserve"> to the (Commercial) Space Age </w:t>
      </w:r>
      <w:r>
        <w:rPr>
          <w:rFonts w:ascii="Arial" w:hAnsi="Arial" w:cs="Arial"/>
          <w:color w:val="000000"/>
          <w:sz w:val="8"/>
          <w:szCs w:val="8"/>
        </w:rPr>
        <w:t xml:space="preserve">In our </w:t>
      </w:r>
      <w:r>
        <w:rPr>
          <w:rFonts w:ascii="Arial" w:hAnsi="Arial" w:cs="Arial"/>
          <w:color w:val="1155CC"/>
          <w:sz w:val="8"/>
          <w:szCs w:val="8"/>
        </w:rPr>
        <w:t>recent research</w:t>
      </w:r>
      <w:r>
        <w:rPr>
          <w:rFonts w:ascii="Arial" w:hAnsi="Arial" w:cs="Arial"/>
          <w:color w:val="000000"/>
          <w:sz w:val="8"/>
          <w:szCs w:val="8"/>
        </w:rPr>
        <w:t xml:space="preserve">, we examined how the model of centralized, government-directed human space activity born in the 1960s has, over the last two decades, made way for a new model, in which public initiatives in space . </w:t>
      </w:r>
      <w:proofErr w:type="spellStart"/>
      <w:proofErr w:type="gramStart"/>
      <w:r>
        <w:rPr>
          <w:rFonts w:ascii="Arial" w:hAnsi="Arial" w:cs="Arial"/>
          <w:color w:val="000000"/>
          <w:sz w:val="8"/>
          <w:szCs w:val="8"/>
        </w:rPr>
        <w:t>Centralized,</w:t>
      </w:r>
      <w:r>
        <w:rPr>
          <w:rFonts w:ascii="Arial" w:hAnsi="Arial" w:cs="Arial"/>
          <w:color w:val="000000"/>
          <w:sz w:val="17"/>
          <w:szCs w:val="17"/>
          <w:shd w:val="clear" w:color="auto" w:fill="23FF06"/>
        </w:rPr>
        <w:t>government</w:t>
      </w:r>
      <w:proofErr w:type="spellEnd"/>
      <w:proofErr w:type="gramEnd"/>
      <w:r>
        <w:rPr>
          <w:rFonts w:ascii="Arial" w:hAnsi="Arial" w:cs="Arial"/>
          <w:color w:val="000000"/>
          <w:sz w:val="17"/>
          <w:szCs w:val="17"/>
          <w:shd w:val="clear" w:color="auto" w:fill="23FF06"/>
        </w:rPr>
        <w:t>-</w:t>
      </w:r>
      <w:r>
        <w:rPr>
          <w:rFonts w:ascii="Arial" w:hAnsi="Arial" w:cs="Arial"/>
          <w:color w:val="000000"/>
          <w:sz w:val="17"/>
          <w:szCs w:val="17"/>
        </w:rPr>
        <w:t xml:space="preserve">led space </w:t>
      </w:r>
      <w:r>
        <w:rPr>
          <w:rFonts w:ascii="Arial" w:hAnsi="Arial" w:cs="Arial"/>
          <w:color w:val="000000"/>
          <w:sz w:val="17"/>
          <w:szCs w:val="17"/>
          <w:shd w:val="clear" w:color="auto" w:fill="23FF06"/>
        </w:rPr>
        <w:t>programs</w:t>
      </w:r>
      <w:r>
        <w:rPr>
          <w:rFonts w:ascii="Arial" w:hAnsi="Arial" w:cs="Arial"/>
          <w:color w:val="000000"/>
          <w:sz w:val="17"/>
          <w:szCs w:val="17"/>
        </w:rPr>
        <w:t xml:space="preserve"> will inevitably </w:t>
      </w:r>
      <w:r>
        <w:rPr>
          <w:rFonts w:ascii="Arial" w:hAnsi="Arial" w:cs="Arial"/>
          <w:color w:val="000000"/>
          <w:sz w:val="17"/>
          <w:szCs w:val="17"/>
          <w:shd w:val="clear" w:color="auto" w:fill="23FF06"/>
        </w:rPr>
        <w:t>focus on space-for-earth</w:t>
      </w:r>
      <w:r>
        <w:rPr>
          <w:rFonts w:ascii="Arial" w:hAnsi="Arial" w:cs="Arial"/>
          <w:color w:val="000000"/>
          <w:sz w:val="17"/>
          <w:szCs w:val="17"/>
        </w:rPr>
        <w:t xml:space="preserve"> activities </w:t>
      </w:r>
      <w:proofErr w:type="spellStart"/>
      <w:r>
        <w:rPr>
          <w:rFonts w:ascii="Arial" w:hAnsi="Arial" w:cs="Arial"/>
          <w:color w:val="000000"/>
          <w:sz w:val="8"/>
          <w:szCs w:val="8"/>
        </w:rPr>
        <w:t>that</w:t>
      </w:r>
      <w:r>
        <w:rPr>
          <w:rFonts w:ascii="Arial" w:hAnsi="Arial" w:cs="Arial"/>
          <w:color w:val="000000"/>
          <w:sz w:val="17"/>
          <w:szCs w:val="17"/>
        </w:rPr>
        <w:t>are</w:t>
      </w:r>
      <w:proofErr w:type="spellEnd"/>
      <w:r>
        <w:rPr>
          <w:rFonts w:ascii="Arial" w:hAnsi="Arial" w:cs="Arial"/>
          <w:color w:val="000000"/>
          <w:sz w:val="17"/>
          <w:szCs w:val="17"/>
        </w:rPr>
        <w:t xml:space="preserve"> </w:t>
      </w:r>
      <w:r>
        <w:rPr>
          <w:rFonts w:ascii="Arial" w:hAnsi="Arial" w:cs="Arial"/>
          <w:color w:val="000000"/>
          <w:sz w:val="17"/>
          <w:szCs w:val="17"/>
          <w:shd w:val="clear" w:color="auto" w:fill="23FF06"/>
        </w:rPr>
        <w:t>in the public interest</w:t>
      </w:r>
      <w:r>
        <w:rPr>
          <w:rFonts w:ascii="Arial" w:hAnsi="Arial" w:cs="Arial"/>
          <w:color w:val="000000"/>
          <w:sz w:val="8"/>
          <w:szCs w:val="8"/>
        </w:rPr>
        <w:t xml:space="preserve">, such </w:t>
      </w:r>
      <w:proofErr w:type="spellStart"/>
      <w:r>
        <w:rPr>
          <w:rFonts w:ascii="Arial" w:hAnsi="Arial" w:cs="Arial"/>
          <w:color w:val="000000"/>
          <w:sz w:val="8"/>
          <w:szCs w:val="8"/>
        </w:rPr>
        <w:t>as</w:t>
      </w:r>
      <w:r>
        <w:rPr>
          <w:rFonts w:ascii="Arial" w:hAnsi="Arial" w:cs="Arial"/>
          <w:color w:val="000000"/>
          <w:sz w:val="17"/>
          <w:szCs w:val="17"/>
        </w:rPr>
        <w:t>national</w:t>
      </w:r>
      <w:proofErr w:type="spellEnd"/>
      <w:r>
        <w:rPr>
          <w:rFonts w:ascii="Arial" w:hAnsi="Arial" w:cs="Arial"/>
          <w:color w:val="000000"/>
          <w:sz w:val="17"/>
          <w:szCs w:val="17"/>
        </w:rPr>
        <w:t xml:space="preserve"> </w:t>
      </w:r>
      <w:proofErr w:type="spellStart"/>
      <w:r>
        <w:rPr>
          <w:rFonts w:ascii="Arial" w:hAnsi="Arial" w:cs="Arial"/>
          <w:color w:val="000000"/>
          <w:sz w:val="17"/>
          <w:szCs w:val="17"/>
        </w:rPr>
        <w:t>security</w:t>
      </w:r>
      <w:r>
        <w:rPr>
          <w:rFonts w:ascii="Arial" w:hAnsi="Arial" w:cs="Arial"/>
          <w:color w:val="000000"/>
          <w:sz w:val="8"/>
          <w:szCs w:val="8"/>
        </w:rPr>
        <w:t>,</w:t>
      </w:r>
      <w:r>
        <w:rPr>
          <w:rFonts w:ascii="Arial" w:hAnsi="Arial" w:cs="Arial"/>
          <w:color w:val="000000"/>
          <w:sz w:val="17"/>
          <w:szCs w:val="17"/>
        </w:rPr>
        <w:t>basic</w:t>
      </w:r>
      <w:proofErr w:type="spellEnd"/>
      <w:r>
        <w:rPr>
          <w:rFonts w:ascii="Arial" w:hAnsi="Arial" w:cs="Arial"/>
          <w:color w:val="000000"/>
          <w:sz w:val="17"/>
          <w:szCs w:val="17"/>
        </w:rPr>
        <w:t xml:space="preserve"> science</w:t>
      </w:r>
      <w:r>
        <w:rPr>
          <w:rFonts w:ascii="Arial" w:hAnsi="Arial" w:cs="Arial"/>
          <w:color w:val="000000"/>
          <w:sz w:val="8"/>
          <w:szCs w:val="8"/>
        </w:rPr>
        <w:t xml:space="preserve">, and </w:t>
      </w:r>
      <w:proofErr w:type="spellStart"/>
      <w:r>
        <w:rPr>
          <w:rFonts w:ascii="Arial" w:hAnsi="Arial" w:cs="Arial"/>
          <w:color w:val="000000"/>
          <w:sz w:val="17"/>
          <w:szCs w:val="17"/>
        </w:rPr>
        <w:t>nationalpride</w:t>
      </w:r>
      <w:proofErr w:type="spellEnd"/>
      <w:r>
        <w:rPr>
          <w:rFonts w:ascii="Arial" w:hAnsi="Arial" w:cs="Arial"/>
          <w:color w:val="000000"/>
          <w:sz w:val="8"/>
          <w:szCs w:val="8"/>
        </w:rPr>
        <w:t xml:space="preserve">. This is only natural, as expenditures for these programs must be justified by demonstrating benefits for citizens — and the citizens these governments represent are (nearly) all on earth. </w:t>
      </w:r>
      <w:r>
        <w:rPr>
          <w:rFonts w:ascii="Arial" w:hAnsi="Arial" w:cs="Arial"/>
          <w:color w:val="000000"/>
          <w:sz w:val="17"/>
          <w:szCs w:val="17"/>
        </w:rPr>
        <w:t>In contrast to governments</w:t>
      </w:r>
      <w:r>
        <w:rPr>
          <w:rFonts w:ascii="Arial" w:hAnsi="Arial" w:cs="Arial"/>
          <w:color w:val="000000"/>
          <w:sz w:val="8"/>
          <w:szCs w:val="8"/>
        </w:rPr>
        <w:t xml:space="preserve">, the </w:t>
      </w:r>
      <w:r>
        <w:rPr>
          <w:rFonts w:ascii="Arial" w:hAnsi="Arial" w:cs="Arial"/>
          <w:color w:val="000000"/>
          <w:sz w:val="17"/>
          <w:szCs w:val="17"/>
          <w:shd w:val="clear" w:color="auto" w:fill="23FF06"/>
        </w:rPr>
        <w:t>private</w:t>
      </w:r>
      <w:r>
        <w:rPr>
          <w:rFonts w:ascii="Arial" w:hAnsi="Arial" w:cs="Arial"/>
          <w:color w:val="000000"/>
          <w:sz w:val="17"/>
          <w:szCs w:val="17"/>
        </w:rPr>
        <w:t xml:space="preserve"> </w:t>
      </w:r>
      <w:proofErr w:type="spellStart"/>
      <w:r>
        <w:rPr>
          <w:rFonts w:ascii="Arial" w:hAnsi="Arial" w:cs="Arial"/>
          <w:color w:val="000000"/>
          <w:sz w:val="17"/>
          <w:szCs w:val="17"/>
          <w:shd w:val="clear" w:color="auto" w:fill="23FF06"/>
        </w:rPr>
        <w:t>sector</w:t>
      </w:r>
      <w:r>
        <w:rPr>
          <w:rFonts w:ascii="Arial" w:hAnsi="Arial" w:cs="Arial"/>
          <w:color w:val="000000"/>
          <w:sz w:val="8"/>
          <w:szCs w:val="8"/>
        </w:rPr>
        <w:t>is</w:t>
      </w:r>
      <w:r>
        <w:rPr>
          <w:rFonts w:ascii="Arial" w:hAnsi="Arial" w:cs="Arial"/>
          <w:color w:val="000000"/>
          <w:sz w:val="17"/>
          <w:szCs w:val="17"/>
          <w:shd w:val="clear" w:color="auto" w:fill="23FF06"/>
        </w:rPr>
        <w:t>eager</w:t>
      </w:r>
      <w:r>
        <w:rPr>
          <w:rFonts w:ascii="Arial" w:hAnsi="Arial" w:cs="Arial"/>
          <w:color w:val="000000"/>
          <w:sz w:val="8"/>
          <w:szCs w:val="8"/>
        </w:rPr>
        <w:t>to</w:t>
      </w:r>
      <w:proofErr w:type="spellEnd"/>
      <w:r>
        <w:rPr>
          <w:rFonts w:ascii="Arial" w:hAnsi="Arial" w:cs="Arial"/>
          <w:color w:val="000000"/>
          <w:sz w:val="8"/>
          <w:szCs w:val="8"/>
        </w:rPr>
        <w:t xml:space="preserve"> </w:t>
      </w:r>
      <w:r>
        <w:rPr>
          <w:rFonts w:ascii="Arial" w:hAnsi="Arial" w:cs="Arial"/>
          <w:color w:val="000000"/>
          <w:sz w:val="17"/>
          <w:szCs w:val="17"/>
        </w:rPr>
        <w:t xml:space="preserve">put people in space </w:t>
      </w:r>
      <w:r>
        <w:rPr>
          <w:rFonts w:ascii="Arial" w:hAnsi="Arial" w:cs="Arial"/>
          <w:color w:val="000000"/>
          <w:sz w:val="17"/>
          <w:szCs w:val="17"/>
          <w:shd w:val="clear" w:color="auto" w:fill="23FF06"/>
        </w:rPr>
        <w:t xml:space="preserve">to pursue their </w:t>
      </w:r>
      <w:r>
        <w:rPr>
          <w:rFonts w:ascii="Arial" w:hAnsi="Arial" w:cs="Arial"/>
          <w:color w:val="000000"/>
          <w:sz w:val="17"/>
          <w:szCs w:val="17"/>
        </w:rPr>
        <w:t xml:space="preserve">own </w:t>
      </w:r>
      <w:r>
        <w:rPr>
          <w:rFonts w:ascii="Arial" w:hAnsi="Arial" w:cs="Arial"/>
          <w:color w:val="000000"/>
          <w:sz w:val="17"/>
          <w:szCs w:val="17"/>
          <w:shd w:val="clear" w:color="auto" w:fill="23FF06"/>
        </w:rPr>
        <w:t>personal interests</w:t>
      </w:r>
      <w:r>
        <w:rPr>
          <w:rFonts w:ascii="Arial" w:hAnsi="Arial" w:cs="Arial"/>
          <w:color w:val="000000"/>
          <w:sz w:val="8"/>
          <w:szCs w:val="8"/>
        </w:rPr>
        <w:t>, not the state’s — and then supply the demand they create. This is the vision driving SpaceX, which in its first </w:t>
      </w:r>
    </w:p>
    <w:p w14:paraId="34AA87A1" w14:textId="77777777" w:rsidR="002B3036" w:rsidRDefault="002B3036" w:rsidP="002B3036">
      <w:pPr>
        <w:pStyle w:val="NormalWeb"/>
        <w:spacing w:before="27" w:beforeAutospacing="0" w:after="0" w:afterAutospacing="0"/>
        <w:ind w:left="1" w:right="109" w:hanging="1"/>
      </w:pPr>
      <w:r>
        <w:rPr>
          <w:rFonts w:ascii="Arial" w:hAnsi="Arial" w:cs="Arial"/>
          <w:color w:val="000000"/>
          <w:sz w:val="8"/>
          <w:szCs w:val="8"/>
        </w:rPr>
        <w:t xml:space="preserve">twenty years has entirely upended the rocket launch industry, securing 60% of the global commercial launch market and building ever-larger spacecraft designed to ferry passengers not just to the International Space Station (ISS), but also to its own promised </w:t>
      </w:r>
      <w:r>
        <w:rPr>
          <w:rFonts w:ascii="Arial" w:hAnsi="Arial" w:cs="Arial"/>
          <w:color w:val="1155CC"/>
          <w:sz w:val="8"/>
          <w:szCs w:val="8"/>
        </w:rPr>
        <w:t>settlement on Mars</w:t>
      </w:r>
      <w:r>
        <w:rPr>
          <w:rFonts w:ascii="Arial" w:hAnsi="Arial" w:cs="Arial"/>
          <w:color w:val="000000"/>
          <w:sz w:val="8"/>
          <w:szCs w:val="8"/>
        </w:rPr>
        <w:t xml:space="preserve">. Today, </w:t>
      </w:r>
      <w:r>
        <w:rPr>
          <w:rFonts w:ascii="Arial" w:hAnsi="Arial" w:cs="Arial"/>
          <w:color w:val="000000"/>
          <w:sz w:val="17"/>
          <w:szCs w:val="17"/>
        </w:rPr>
        <w:t xml:space="preserve">the space-for-space market is </w:t>
      </w:r>
      <w:proofErr w:type="spellStart"/>
      <w:r>
        <w:rPr>
          <w:rFonts w:ascii="Arial" w:hAnsi="Arial" w:cs="Arial"/>
          <w:color w:val="000000"/>
          <w:sz w:val="17"/>
          <w:szCs w:val="17"/>
        </w:rPr>
        <w:t>limited</w:t>
      </w:r>
      <w:r>
        <w:rPr>
          <w:rFonts w:ascii="Arial" w:hAnsi="Arial" w:cs="Arial"/>
          <w:color w:val="000000"/>
          <w:sz w:val="8"/>
          <w:szCs w:val="8"/>
        </w:rPr>
        <w:t>to</w:t>
      </w:r>
      <w:proofErr w:type="spellEnd"/>
      <w:r>
        <w:rPr>
          <w:rFonts w:ascii="Arial" w:hAnsi="Arial" w:cs="Arial"/>
          <w:color w:val="000000"/>
          <w:sz w:val="8"/>
          <w:szCs w:val="8"/>
        </w:rPr>
        <w:t xml:space="preserve">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But </w:t>
      </w:r>
      <w:proofErr w:type="spellStart"/>
      <w:r>
        <w:rPr>
          <w:rFonts w:ascii="Arial" w:hAnsi="Arial" w:cs="Arial"/>
          <w:color w:val="000000"/>
          <w:sz w:val="8"/>
          <w:szCs w:val="8"/>
        </w:rPr>
        <w:t>as</w:t>
      </w:r>
      <w:r>
        <w:rPr>
          <w:rFonts w:ascii="Arial" w:hAnsi="Arial" w:cs="Arial"/>
          <w:color w:val="000000"/>
          <w:sz w:val="17"/>
          <w:szCs w:val="17"/>
          <w:shd w:val="clear" w:color="auto" w:fill="23FF06"/>
        </w:rPr>
        <w:t>decreasing</w:t>
      </w:r>
      <w:proofErr w:type="spellEnd"/>
      <w:r>
        <w:rPr>
          <w:rFonts w:ascii="Arial" w:hAnsi="Arial" w:cs="Arial"/>
          <w:color w:val="000000"/>
          <w:sz w:val="17"/>
          <w:szCs w:val="17"/>
          <w:shd w:val="clear" w:color="auto" w:fill="23FF06"/>
        </w:rPr>
        <w:t xml:space="preserve"> launch costs enable</w:t>
      </w:r>
      <w:r>
        <w:rPr>
          <w:rFonts w:ascii="Arial" w:hAnsi="Arial" w:cs="Arial"/>
          <w:color w:val="000000"/>
          <w:sz w:val="17"/>
          <w:szCs w:val="17"/>
        </w:rPr>
        <w:t xml:space="preserve"> </w:t>
      </w:r>
      <w:r>
        <w:rPr>
          <w:rFonts w:ascii="Arial" w:hAnsi="Arial" w:cs="Arial"/>
          <w:color w:val="000000"/>
          <w:sz w:val="17"/>
          <w:szCs w:val="17"/>
          <w:shd w:val="clear" w:color="auto" w:fill="23FF06"/>
        </w:rPr>
        <w:t>companies</w:t>
      </w:r>
      <w:r>
        <w:rPr>
          <w:rFonts w:ascii="Arial" w:hAnsi="Arial" w:cs="Arial"/>
          <w:color w:val="000000"/>
          <w:sz w:val="17"/>
          <w:szCs w:val="17"/>
        </w:rPr>
        <w:t xml:space="preserve"> like SpaceX </w:t>
      </w:r>
      <w:r>
        <w:rPr>
          <w:rFonts w:ascii="Arial" w:hAnsi="Arial" w:cs="Arial"/>
          <w:color w:val="000000"/>
          <w:sz w:val="17"/>
          <w:szCs w:val="17"/>
          <w:shd w:val="clear" w:color="auto" w:fill="23FF06"/>
        </w:rPr>
        <w:t>to leverage economies o</w:t>
      </w:r>
      <w:r>
        <w:rPr>
          <w:rFonts w:ascii="Arial" w:hAnsi="Arial" w:cs="Arial"/>
          <w:color w:val="000000"/>
          <w:sz w:val="8"/>
          <w:szCs w:val="8"/>
        </w:rPr>
        <w:t xml:space="preserve">f </w:t>
      </w:r>
      <w:r>
        <w:rPr>
          <w:rFonts w:ascii="Arial" w:hAnsi="Arial" w:cs="Arial"/>
          <w:color w:val="000000"/>
          <w:sz w:val="17"/>
          <w:szCs w:val="17"/>
          <w:shd w:val="clear" w:color="auto" w:fill="23FF06"/>
        </w:rPr>
        <w:t>scale</w:t>
      </w:r>
      <w:r>
        <w:rPr>
          <w:rFonts w:ascii="Arial" w:hAnsi="Arial" w:cs="Arial"/>
          <w:color w:val="000000"/>
          <w:sz w:val="17"/>
          <w:szCs w:val="17"/>
        </w:rPr>
        <w:t xml:space="preserve"> </w:t>
      </w:r>
      <w:r>
        <w:rPr>
          <w:rFonts w:ascii="Arial" w:hAnsi="Arial" w:cs="Arial"/>
          <w:color w:val="000000"/>
          <w:sz w:val="17"/>
          <w:szCs w:val="17"/>
          <w:shd w:val="clear" w:color="auto" w:fill="23FF06"/>
        </w:rPr>
        <w:t>and</w:t>
      </w:r>
      <w:r>
        <w:rPr>
          <w:rFonts w:ascii="Arial" w:hAnsi="Arial" w:cs="Arial"/>
          <w:color w:val="000000"/>
          <w:sz w:val="17"/>
          <w:szCs w:val="17"/>
        </w:rPr>
        <w:t xml:space="preserve"> </w:t>
      </w:r>
      <w:r>
        <w:rPr>
          <w:rFonts w:ascii="Arial" w:hAnsi="Arial" w:cs="Arial"/>
          <w:color w:val="000000"/>
          <w:sz w:val="8"/>
          <w:szCs w:val="8"/>
        </w:rPr>
        <w:t xml:space="preserve">put more people into space, growing private sector demand (that is, tourists and settlers, rather than government employees) could </w:t>
      </w:r>
      <w:r>
        <w:rPr>
          <w:rFonts w:ascii="Arial" w:hAnsi="Arial" w:cs="Arial"/>
          <w:color w:val="000000"/>
          <w:sz w:val="17"/>
          <w:szCs w:val="17"/>
        </w:rPr>
        <w:t>turn these proof-of-concept initiatives into a sustainable,</w:t>
      </w:r>
      <w:r>
        <w:rPr>
          <w:rFonts w:ascii="Arial" w:hAnsi="Arial" w:cs="Arial"/>
          <w:color w:val="000000"/>
          <w:sz w:val="17"/>
          <w:szCs w:val="17"/>
          <w:shd w:val="clear" w:color="auto" w:fill="23FF06"/>
        </w:rPr>
        <w:t xml:space="preserve"> large-scale industry.</w:t>
      </w:r>
      <w:r>
        <w:rPr>
          <w:rFonts w:ascii="Arial" w:hAnsi="Arial" w:cs="Arial"/>
          <w:color w:val="000000"/>
          <w:sz w:val="17"/>
          <w:szCs w:val="17"/>
        </w:rPr>
        <w:t xml:space="preserve"> </w:t>
      </w:r>
      <w:r>
        <w:rPr>
          <w:rFonts w:ascii="Arial" w:hAnsi="Arial" w:cs="Arial"/>
          <w:color w:val="000000"/>
          <w:sz w:val="8"/>
          <w:szCs w:val="8"/>
        </w:rPr>
        <w:t>This model — of selling to NASA with the hopes of eventually creating and expanding into a larger </w:t>
      </w:r>
    </w:p>
    <w:p w14:paraId="0D220362" w14:textId="77777777" w:rsidR="002B3036" w:rsidRDefault="002B3036" w:rsidP="002B3036">
      <w:pPr>
        <w:pStyle w:val="NormalWeb"/>
        <w:spacing w:before="22" w:beforeAutospacing="0" w:after="0" w:afterAutospacing="0"/>
        <w:ind w:left="1" w:right="48" w:firstLine="5"/>
      </w:pPr>
      <w:r>
        <w:rPr>
          <w:rFonts w:ascii="Arial" w:hAnsi="Arial" w:cs="Arial"/>
          <w:color w:val="000000"/>
          <w:sz w:val="8"/>
          <w:szCs w:val="8"/>
        </w:rPr>
        <w:t xml:space="preserve">private market — is exemplified by SpaceX, but the company is by no means the only player taking this approach. For instance, while SpaceX is focused on space-for-space transportation, another key component of this burgeoning industry will be manufacturing. </w:t>
      </w:r>
      <w:r>
        <w:rPr>
          <w:rFonts w:ascii="Arial" w:hAnsi="Arial" w:cs="Arial"/>
          <w:color w:val="1155CC"/>
          <w:sz w:val="8"/>
          <w:szCs w:val="8"/>
        </w:rPr>
        <w:t xml:space="preserve">Made In Space, Inc. </w:t>
      </w:r>
      <w:r>
        <w:rPr>
          <w:rFonts w:ascii="Arial" w:hAnsi="Arial" w:cs="Arial"/>
          <w:color w:val="000000"/>
          <w:sz w:val="8"/>
          <w:szCs w:val="8"/>
        </w:rPr>
        <w:t xml:space="preserve">has been at the forefront of manufacturing “in space, for space” since 2014, when </w:t>
      </w:r>
      <w:proofErr w:type="gramStart"/>
      <w:r>
        <w:rPr>
          <w:rFonts w:ascii="Arial" w:hAnsi="Arial" w:cs="Arial"/>
          <w:color w:val="000000"/>
          <w:sz w:val="8"/>
          <w:szCs w:val="8"/>
        </w:rPr>
        <w:t>it</w:t>
      </w:r>
      <w:proofErr w:type="gramEnd"/>
      <w:r>
        <w:rPr>
          <w:rFonts w:ascii="Arial" w:hAnsi="Arial" w:cs="Arial"/>
          <w:color w:val="000000"/>
          <w:sz w:val="8"/>
          <w:szCs w:val="8"/>
        </w:rPr>
        <w:t xml:space="preserve"> 3D-printed a wrench onboard the ISS. Today, the company is exploring other products, such as high-quality fiber-optic cable, that terrestrial customers may be willing to pay to have manufactured in zero-gravity. But the company also recently received a </w:t>
      </w:r>
      <w:r>
        <w:rPr>
          <w:rFonts w:ascii="Arial" w:hAnsi="Arial" w:cs="Arial"/>
          <w:color w:val="1155CC"/>
          <w:sz w:val="8"/>
          <w:szCs w:val="8"/>
        </w:rPr>
        <w:t xml:space="preserve">$74 million contract </w:t>
      </w:r>
      <w:r>
        <w:rPr>
          <w:rFonts w:ascii="Arial" w:hAnsi="Arial" w:cs="Arial"/>
          <w:color w:val="000000"/>
          <w:sz w:val="8"/>
          <w:szCs w:val="8"/>
        </w:rPr>
        <w:t xml:space="preserve">to 3D-print large metal beams in space for use on NASA spacecraft, and future </w:t>
      </w:r>
      <w:r>
        <w:rPr>
          <w:rFonts w:ascii="Arial" w:hAnsi="Arial" w:cs="Arial"/>
          <w:color w:val="000000"/>
          <w:sz w:val="17"/>
          <w:szCs w:val="17"/>
          <w:shd w:val="clear" w:color="auto" w:fill="23FF06"/>
        </w:rPr>
        <w:t>private</w:t>
      </w:r>
      <w:r>
        <w:rPr>
          <w:rFonts w:ascii="Arial" w:hAnsi="Arial" w:cs="Arial"/>
          <w:color w:val="000000"/>
          <w:sz w:val="17"/>
          <w:szCs w:val="17"/>
        </w:rPr>
        <w:t xml:space="preserve"> </w:t>
      </w:r>
      <w:r>
        <w:rPr>
          <w:rFonts w:ascii="Arial" w:hAnsi="Arial" w:cs="Arial"/>
          <w:color w:val="000000"/>
          <w:sz w:val="17"/>
          <w:szCs w:val="17"/>
          <w:shd w:val="clear" w:color="auto" w:fill="23FF06"/>
        </w:rPr>
        <w:t>sector</w:t>
      </w:r>
      <w:r>
        <w:rPr>
          <w:rFonts w:ascii="Arial" w:hAnsi="Arial" w:cs="Arial"/>
          <w:color w:val="000000"/>
          <w:sz w:val="17"/>
          <w:szCs w:val="17"/>
        </w:rPr>
        <w:t xml:space="preserve"> spacecraft will certainly have similar </w:t>
      </w:r>
      <w:r>
        <w:rPr>
          <w:rFonts w:ascii="Arial" w:hAnsi="Arial" w:cs="Arial"/>
          <w:color w:val="000000"/>
          <w:sz w:val="17"/>
          <w:szCs w:val="17"/>
          <w:shd w:val="clear" w:color="auto" w:fill="23FF06"/>
        </w:rPr>
        <w:t>manufacturing</w:t>
      </w:r>
      <w:r>
        <w:rPr>
          <w:rFonts w:ascii="Arial" w:hAnsi="Arial" w:cs="Arial"/>
          <w:color w:val="000000"/>
          <w:sz w:val="17"/>
          <w:szCs w:val="17"/>
        </w:rPr>
        <w:t xml:space="preserve"> needs </w:t>
      </w:r>
      <w:r>
        <w:rPr>
          <w:rFonts w:ascii="Arial" w:hAnsi="Arial" w:cs="Arial"/>
          <w:color w:val="000000"/>
          <w:sz w:val="8"/>
          <w:szCs w:val="8"/>
        </w:rPr>
        <w:t xml:space="preserve">which Made </w:t>
      </w:r>
      <w:proofErr w:type="gramStart"/>
      <w:r>
        <w:rPr>
          <w:rFonts w:ascii="Arial" w:hAnsi="Arial" w:cs="Arial"/>
          <w:color w:val="000000"/>
          <w:sz w:val="8"/>
          <w:szCs w:val="8"/>
        </w:rPr>
        <w:t>In</w:t>
      </w:r>
      <w:proofErr w:type="gramEnd"/>
      <w:r>
        <w:rPr>
          <w:rFonts w:ascii="Arial" w:hAnsi="Arial" w:cs="Arial"/>
          <w:color w:val="000000"/>
          <w:sz w:val="8"/>
          <w:szCs w:val="8"/>
        </w:rPr>
        <w:t xml:space="preserve"> Space hopes to be well-positioned to fulfill. Just as SpaceX has begun by supplying NASA but hopes to eventually serve a much larger, private-sector market, </w:t>
      </w:r>
      <w:r>
        <w:rPr>
          <w:rFonts w:ascii="Arial" w:hAnsi="Arial" w:cs="Arial"/>
          <w:color w:val="000000"/>
          <w:sz w:val="17"/>
          <w:szCs w:val="17"/>
        </w:rPr>
        <w:t xml:space="preserve">Made </w:t>
      </w:r>
      <w:proofErr w:type="gramStart"/>
      <w:r>
        <w:rPr>
          <w:rFonts w:ascii="Arial" w:hAnsi="Arial" w:cs="Arial"/>
          <w:color w:val="000000"/>
          <w:sz w:val="17"/>
          <w:szCs w:val="17"/>
        </w:rPr>
        <w:t>In</w:t>
      </w:r>
      <w:proofErr w:type="gramEnd"/>
      <w:r>
        <w:rPr>
          <w:rFonts w:ascii="Arial" w:hAnsi="Arial" w:cs="Arial"/>
          <w:color w:val="000000"/>
          <w:sz w:val="17"/>
          <w:szCs w:val="17"/>
        </w:rPr>
        <w:t xml:space="preserve"> Space’s current </w:t>
      </w:r>
      <w:r>
        <w:rPr>
          <w:rFonts w:ascii="Arial" w:hAnsi="Arial" w:cs="Arial"/>
          <w:color w:val="000000"/>
          <w:sz w:val="17"/>
          <w:szCs w:val="17"/>
          <w:shd w:val="clear" w:color="auto" w:fill="23FF06"/>
        </w:rPr>
        <w:t>work with NASA</w:t>
      </w:r>
      <w:r>
        <w:rPr>
          <w:rFonts w:ascii="Arial" w:hAnsi="Arial" w:cs="Arial"/>
          <w:color w:val="000000"/>
          <w:sz w:val="17"/>
          <w:szCs w:val="17"/>
        </w:rPr>
        <w:t xml:space="preserve"> </w:t>
      </w:r>
      <w:r>
        <w:rPr>
          <w:rFonts w:ascii="Arial" w:hAnsi="Arial" w:cs="Arial"/>
          <w:color w:val="000000"/>
          <w:sz w:val="17"/>
          <w:szCs w:val="17"/>
          <w:shd w:val="clear" w:color="auto" w:fill="23FF06"/>
        </w:rPr>
        <w:t>could be</w:t>
      </w:r>
      <w:r>
        <w:rPr>
          <w:rFonts w:ascii="Arial" w:hAnsi="Arial" w:cs="Arial"/>
          <w:color w:val="000000"/>
          <w:sz w:val="17"/>
          <w:szCs w:val="17"/>
        </w:rPr>
        <w:t xml:space="preserve"> the </w:t>
      </w:r>
      <w:r>
        <w:rPr>
          <w:rFonts w:ascii="Arial" w:hAnsi="Arial" w:cs="Arial"/>
          <w:color w:val="000000"/>
          <w:sz w:val="17"/>
          <w:szCs w:val="17"/>
          <w:shd w:val="clear" w:color="auto" w:fill="23FF06"/>
        </w:rPr>
        <w:t>first step</w:t>
      </w:r>
      <w:r>
        <w:rPr>
          <w:rFonts w:ascii="Arial" w:hAnsi="Arial" w:cs="Arial"/>
          <w:color w:val="000000"/>
          <w:sz w:val="17"/>
          <w:szCs w:val="17"/>
        </w:rPr>
        <w:t xml:space="preserve"> along a path </w:t>
      </w:r>
      <w:r>
        <w:rPr>
          <w:rFonts w:ascii="Arial" w:hAnsi="Arial" w:cs="Arial"/>
          <w:color w:val="000000"/>
          <w:sz w:val="17"/>
          <w:szCs w:val="17"/>
          <w:shd w:val="clear" w:color="auto" w:fill="23FF06"/>
        </w:rPr>
        <w:t>towards</w:t>
      </w:r>
      <w:r>
        <w:rPr>
          <w:rFonts w:ascii="Arial" w:hAnsi="Arial" w:cs="Arial"/>
          <w:color w:val="000000"/>
          <w:sz w:val="17"/>
          <w:szCs w:val="17"/>
        </w:rPr>
        <w:t xml:space="preserve"> supporting a variety of </w:t>
      </w:r>
      <w:r>
        <w:rPr>
          <w:rFonts w:ascii="Arial" w:hAnsi="Arial" w:cs="Arial"/>
          <w:color w:val="000000"/>
          <w:sz w:val="17"/>
          <w:szCs w:val="17"/>
          <w:shd w:val="clear" w:color="auto" w:fill="23FF06"/>
        </w:rPr>
        <w:t>private-sector</w:t>
      </w:r>
      <w:r>
        <w:rPr>
          <w:rFonts w:ascii="Arial" w:hAnsi="Arial" w:cs="Arial"/>
          <w:color w:val="000000"/>
          <w:sz w:val="17"/>
          <w:szCs w:val="17"/>
        </w:rPr>
        <w:t xml:space="preserve"> manufacturing </w:t>
      </w:r>
      <w:r>
        <w:rPr>
          <w:rFonts w:ascii="Arial" w:hAnsi="Arial" w:cs="Arial"/>
          <w:color w:val="000000"/>
          <w:sz w:val="17"/>
          <w:szCs w:val="17"/>
          <w:shd w:val="clear" w:color="auto" w:fill="23FF06"/>
        </w:rPr>
        <w:t>applications</w:t>
      </w:r>
      <w:r>
        <w:rPr>
          <w:rFonts w:ascii="Arial" w:hAnsi="Arial" w:cs="Arial"/>
          <w:color w:val="000000"/>
          <w:sz w:val="17"/>
          <w:szCs w:val="17"/>
        </w:rPr>
        <w:t xml:space="preserve"> </w:t>
      </w:r>
      <w:r>
        <w:rPr>
          <w:rFonts w:ascii="Arial" w:hAnsi="Arial" w:cs="Arial"/>
          <w:color w:val="000000"/>
          <w:sz w:val="8"/>
          <w:szCs w:val="8"/>
        </w:rPr>
        <w:t>for which the costs of manufacturing on earth and transporting into space would be prohibitive. Another major area of space-for-space investment is in building and operating space infrastructure such as </w:t>
      </w:r>
    </w:p>
    <w:p w14:paraId="6CE87C8C" w14:textId="77777777" w:rsidR="002B3036" w:rsidRDefault="002B3036" w:rsidP="002B3036">
      <w:pPr>
        <w:pStyle w:val="NormalWeb"/>
        <w:spacing w:before="25" w:beforeAutospacing="0" w:after="0" w:afterAutospacing="0"/>
        <w:ind w:left="1" w:right="68" w:firstLine="5"/>
      </w:pPr>
      <w:r>
        <w:rPr>
          <w:rFonts w:ascii="Arial" w:hAnsi="Arial" w:cs="Arial"/>
          <w:color w:val="000000"/>
          <w:sz w:val="8"/>
          <w:szCs w:val="8"/>
        </w:rPr>
        <w:t xml:space="preserve">habitats, laboratories, and factories. Axiom Space, a current leader in this field, recently </w:t>
      </w:r>
      <w:r>
        <w:rPr>
          <w:rFonts w:ascii="Arial" w:hAnsi="Arial" w:cs="Arial"/>
          <w:color w:val="1155CC"/>
          <w:sz w:val="8"/>
          <w:szCs w:val="8"/>
        </w:rPr>
        <w:t xml:space="preserve">announced </w:t>
      </w:r>
      <w:r>
        <w:rPr>
          <w:rFonts w:ascii="Arial" w:hAnsi="Arial" w:cs="Arial"/>
          <w:color w:val="000000"/>
          <w:sz w:val="8"/>
          <w:szCs w:val="8"/>
        </w:rPr>
        <w:t xml:space="preserve">that it would be flying the “first fully private commercial mission to space” in 2022 onboard SpaceX’s Crew Dragon Capsule. Axiom was also </w:t>
      </w:r>
      <w:r>
        <w:rPr>
          <w:rFonts w:ascii="Arial" w:hAnsi="Arial" w:cs="Arial"/>
          <w:color w:val="1155CC"/>
          <w:sz w:val="8"/>
          <w:szCs w:val="8"/>
        </w:rPr>
        <w:t xml:space="preserve">awarded </w:t>
      </w:r>
      <w:r>
        <w:rPr>
          <w:rFonts w:ascii="Arial" w:hAnsi="Arial" w:cs="Arial"/>
          <w:color w:val="000000"/>
          <w:sz w:val="8"/>
          <w:szCs w:val="8"/>
        </w:rPr>
        <w:t xml:space="preserve">a contract for exclusive access to a module of the ISS, facilitating its plans to develop modules for commercial activity on the station (and eventually, beyond it). This infrastructure is likely to spur investment in a wide array of complementary services to supply the demand of the people living and working within it. For example, in February 2020, Maxar Technologies was awarded a </w:t>
      </w:r>
      <w:r>
        <w:rPr>
          <w:rFonts w:ascii="Arial" w:hAnsi="Arial" w:cs="Arial"/>
          <w:color w:val="1155CC"/>
          <w:sz w:val="8"/>
          <w:szCs w:val="8"/>
        </w:rPr>
        <w:t xml:space="preserve">$142 million contract </w:t>
      </w:r>
      <w:r>
        <w:rPr>
          <w:rFonts w:ascii="Arial" w:hAnsi="Arial" w:cs="Arial"/>
          <w:color w:val="000000"/>
          <w:sz w:val="8"/>
          <w:szCs w:val="8"/>
        </w:rPr>
        <w:t xml:space="preserve">from NASA to develop a robotic construction tool that would be assembled in space for use on low-Earth orbit spacecraft. Private sector spacecraft or settlements will no doubt have need for a variety of similar construction and repair tools. And of course, the private sector isn’t just about industrial products. Creature comforts also promise to be an area of rapid growth, as companies endeavor to support the human side of life in the harsh environment of space. In 2015, for example, </w:t>
      </w:r>
      <w:proofErr w:type="spellStart"/>
      <w:r>
        <w:rPr>
          <w:rFonts w:ascii="Arial" w:hAnsi="Arial" w:cs="Arial"/>
          <w:color w:val="1155CC"/>
          <w:sz w:val="8"/>
          <w:szCs w:val="8"/>
        </w:rPr>
        <w:t>Argotec</w:t>
      </w:r>
      <w:proofErr w:type="spellEnd"/>
      <w:r>
        <w:rPr>
          <w:rFonts w:ascii="Arial" w:hAnsi="Arial" w:cs="Arial"/>
          <w:color w:val="1155CC"/>
          <w:sz w:val="8"/>
          <w:szCs w:val="8"/>
        </w:rPr>
        <w:t xml:space="preserve"> and Lavazza </w:t>
      </w:r>
      <w:r>
        <w:rPr>
          <w:rFonts w:ascii="Arial" w:hAnsi="Arial" w:cs="Arial"/>
          <w:color w:val="000000"/>
          <w:sz w:val="8"/>
          <w:szCs w:val="8"/>
        </w:rPr>
        <w:t xml:space="preserve">collaborated to build an espresso machine that could function in the zero-gravity environment of the ISS, delivering a bit of everyday luxury to the crew. To be sure, people have dreamt of using the vacuum and weightlessness of space to source or make things that cannot be made on earth for half a century, and time and again the business case has failed to pan out. Skepticism is natural. Those failures, however, have been in space-for-earth applications. For example, two startups of the 2010s, </w:t>
      </w:r>
      <w:r>
        <w:rPr>
          <w:rFonts w:ascii="Arial" w:hAnsi="Arial" w:cs="Arial"/>
          <w:color w:val="1155CC"/>
          <w:sz w:val="8"/>
          <w:szCs w:val="8"/>
        </w:rPr>
        <w:t xml:space="preserve">Planetary Resources, Inc. </w:t>
      </w:r>
      <w:r>
        <w:rPr>
          <w:rFonts w:ascii="Arial" w:hAnsi="Arial" w:cs="Arial"/>
          <w:color w:val="000000"/>
          <w:sz w:val="8"/>
          <w:szCs w:val="8"/>
        </w:rPr>
        <w:t xml:space="preserve">and </w:t>
      </w:r>
      <w:r>
        <w:rPr>
          <w:rFonts w:ascii="Arial" w:hAnsi="Arial" w:cs="Arial"/>
          <w:color w:val="1155CC"/>
          <w:sz w:val="8"/>
          <w:szCs w:val="8"/>
        </w:rPr>
        <w:t>Deep Space Industries</w:t>
      </w:r>
      <w:r>
        <w:rPr>
          <w:rFonts w:ascii="Arial" w:hAnsi="Arial" w:cs="Arial"/>
          <w:color w:val="000000"/>
          <w:sz w:val="8"/>
          <w:szCs w:val="8"/>
        </w:rPr>
        <w:t xml:space="preserve">, recognized the potential of space mining early on. For both companies, however, the lack of a space-for-space economy meant that their near-term survival depended on selling mined material — precious metals or rare elements — to earthbound customers. When it became clear that demand was insufficient to justify the high costs, funding dried up, and both companies pivoted to other ventures. These were failures of space-for-earth business models — but the demand for in-space mining of raw building material, metals, and water will be enormous once humans are living in space (and are therefore far cheaper to supply). In other words, when people are living and working in space, we are likely to look back on these early asteroid mining companies less as failures and more as simply </w:t>
      </w:r>
      <w:r>
        <w:rPr>
          <w:rFonts w:ascii="Arial" w:hAnsi="Arial" w:cs="Arial"/>
          <w:color w:val="1155CC"/>
          <w:sz w:val="8"/>
          <w:szCs w:val="8"/>
        </w:rPr>
        <w:t>ahead of their time</w:t>
      </w:r>
      <w:r>
        <w:rPr>
          <w:rFonts w:ascii="Arial" w:hAnsi="Arial" w:cs="Arial"/>
          <w:color w:val="000000"/>
          <w:sz w:val="8"/>
          <w:szCs w:val="8"/>
        </w:rPr>
        <w:t xml:space="preserve">. Seizing the Space-for-Space Opportunity The opportunity presented by the space-for-space economy is huge — but it could easily be missed. To seize this moment, </w:t>
      </w:r>
      <w:r>
        <w:rPr>
          <w:rFonts w:ascii="Arial" w:hAnsi="Arial" w:cs="Arial"/>
          <w:color w:val="000000"/>
          <w:sz w:val="17"/>
          <w:szCs w:val="17"/>
          <w:shd w:val="clear" w:color="auto" w:fill="23FF06"/>
        </w:rPr>
        <w:t>policymakers must</w:t>
      </w:r>
      <w:r>
        <w:rPr>
          <w:rFonts w:ascii="Arial" w:hAnsi="Arial" w:cs="Arial"/>
          <w:color w:val="000000"/>
          <w:sz w:val="17"/>
          <w:szCs w:val="17"/>
        </w:rPr>
        <w:t xml:space="preserve"> </w:t>
      </w:r>
      <w:r>
        <w:rPr>
          <w:rFonts w:ascii="Arial" w:hAnsi="Arial" w:cs="Arial"/>
          <w:color w:val="000000"/>
          <w:sz w:val="8"/>
          <w:szCs w:val="8"/>
        </w:rPr>
        <w:t xml:space="preserve">provide regulatory and institutional frameworks that </w:t>
      </w:r>
      <w:proofErr w:type="spellStart"/>
      <w:r>
        <w:rPr>
          <w:rFonts w:ascii="Arial" w:hAnsi="Arial" w:cs="Arial"/>
          <w:color w:val="000000"/>
          <w:sz w:val="8"/>
          <w:szCs w:val="8"/>
        </w:rPr>
        <w:t>will</w:t>
      </w:r>
      <w:r>
        <w:rPr>
          <w:rFonts w:ascii="Arial" w:hAnsi="Arial" w:cs="Arial"/>
          <w:color w:val="000000"/>
          <w:sz w:val="17"/>
          <w:szCs w:val="17"/>
          <w:shd w:val="clear" w:color="auto" w:fill="23FF06"/>
        </w:rPr>
        <w:t>enable</w:t>
      </w:r>
      <w:proofErr w:type="spellEnd"/>
      <w:r>
        <w:rPr>
          <w:rFonts w:ascii="Arial" w:hAnsi="Arial" w:cs="Arial"/>
          <w:color w:val="000000"/>
          <w:sz w:val="17"/>
          <w:szCs w:val="17"/>
        </w:rPr>
        <w:t xml:space="preserve"> the </w:t>
      </w:r>
      <w:r>
        <w:rPr>
          <w:rFonts w:ascii="Arial" w:hAnsi="Arial" w:cs="Arial"/>
          <w:color w:val="000000"/>
          <w:sz w:val="17"/>
          <w:szCs w:val="17"/>
          <w:shd w:val="clear" w:color="auto" w:fill="23FF06"/>
        </w:rPr>
        <w:t>risk-</w:t>
      </w:r>
      <w:r>
        <w:rPr>
          <w:rFonts w:ascii="Arial" w:hAnsi="Arial" w:cs="Arial"/>
          <w:color w:val="000000"/>
          <w:sz w:val="17"/>
          <w:szCs w:val="17"/>
        </w:rPr>
        <w:t xml:space="preserve">taking </w:t>
      </w:r>
      <w:r>
        <w:rPr>
          <w:rFonts w:ascii="Arial" w:hAnsi="Arial" w:cs="Arial"/>
          <w:color w:val="000000"/>
          <w:sz w:val="17"/>
          <w:szCs w:val="17"/>
          <w:shd w:val="clear" w:color="auto" w:fill="23FF06"/>
        </w:rPr>
        <w:t>and innovation</w:t>
      </w:r>
      <w:r>
        <w:rPr>
          <w:rFonts w:ascii="Arial" w:hAnsi="Arial" w:cs="Arial"/>
          <w:color w:val="000000"/>
          <w:sz w:val="17"/>
          <w:szCs w:val="17"/>
        </w:rPr>
        <w:t xml:space="preserve"> necessary </w:t>
      </w:r>
      <w:r>
        <w:rPr>
          <w:rFonts w:ascii="Arial" w:hAnsi="Arial" w:cs="Arial"/>
          <w:color w:val="000000"/>
          <w:sz w:val="17"/>
          <w:szCs w:val="17"/>
          <w:shd w:val="clear" w:color="auto" w:fill="23FF06"/>
        </w:rPr>
        <w:t>for</w:t>
      </w:r>
      <w:r>
        <w:rPr>
          <w:rFonts w:ascii="Arial" w:hAnsi="Arial" w:cs="Arial"/>
          <w:color w:val="000000"/>
          <w:sz w:val="17"/>
          <w:szCs w:val="17"/>
        </w:rPr>
        <w:t xml:space="preserve"> a decentralized, </w:t>
      </w:r>
      <w:r>
        <w:rPr>
          <w:rFonts w:ascii="Arial" w:hAnsi="Arial" w:cs="Arial"/>
          <w:color w:val="000000"/>
          <w:sz w:val="17"/>
          <w:szCs w:val="17"/>
          <w:shd w:val="clear" w:color="auto" w:fill="23FF06"/>
        </w:rPr>
        <w:t>private-</w:t>
      </w:r>
      <w:r>
        <w:rPr>
          <w:rFonts w:ascii="Arial" w:hAnsi="Arial" w:cs="Arial"/>
          <w:color w:val="000000"/>
          <w:sz w:val="17"/>
          <w:szCs w:val="17"/>
        </w:rPr>
        <w:t xml:space="preserve">sector-driven </w:t>
      </w:r>
      <w:r>
        <w:rPr>
          <w:rFonts w:ascii="Arial" w:hAnsi="Arial" w:cs="Arial"/>
          <w:color w:val="000000"/>
          <w:sz w:val="17"/>
          <w:szCs w:val="17"/>
          <w:shd w:val="clear" w:color="auto" w:fill="23FF06"/>
        </w:rPr>
        <w:t>space economy</w:t>
      </w:r>
      <w:r>
        <w:rPr>
          <w:rFonts w:ascii="Arial" w:hAnsi="Arial" w:cs="Arial"/>
          <w:color w:val="000000"/>
          <w:sz w:val="17"/>
          <w:szCs w:val="17"/>
        </w:rPr>
        <w:t xml:space="preserve">. </w:t>
      </w:r>
      <w:r>
        <w:rPr>
          <w:rFonts w:ascii="Arial" w:hAnsi="Arial" w:cs="Arial"/>
          <w:color w:val="000000"/>
          <w:sz w:val="8"/>
          <w:szCs w:val="8"/>
        </w:rPr>
        <w:t>There are three specific policy areas we believe will be especially important:</w:t>
      </w:r>
      <w:r>
        <w:rPr>
          <w:rFonts w:ascii="Arial" w:hAnsi="Arial" w:cs="Arial"/>
          <w:color w:val="000000"/>
          <w:sz w:val="17"/>
          <w:szCs w:val="17"/>
        </w:rPr>
        <w:t xml:space="preserve">1. Enabling </w:t>
      </w:r>
      <w:r>
        <w:rPr>
          <w:rFonts w:ascii="Arial" w:hAnsi="Arial" w:cs="Arial"/>
          <w:color w:val="000000"/>
          <w:sz w:val="17"/>
          <w:szCs w:val="17"/>
          <w:shd w:val="clear" w:color="auto" w:fill="23FF06"/>
        </w:rPr>
        <w:t>private</w:t>
      </w:r>
      <w:r>
        <w:rPr>
          <w:rFonts w:ascii="Arial" w:hAnsi="Arial" w:cs="Arial"/>
          <w:color w:val="000000"/>
          <w:sz w:val="17"/>
          <w:szCs w:val="17"/>
        </w:rPr>
        <w:t xml:space="preserve"> </w:t>
      </w:r>
      <w:r>
        <w:rPr>
          <w:rFonts w:ascii="Arial" w:hAnsi="Arial" w:cs="Arial"/>
          <w:color w:val="000000"/>
          <w:sz w:val="17"/>
          <w:szCs w:val="17"/>
          <w:shd w:val="clear" w:color="auto" w:fill="23FF06"/>
        </w:rPr>
        <w:t>individuals</w:t>
      </w:r>
      <w:r>
        <w:rPr>
          <w:rFonts w:ascii="Arial" w:hAnsi="Arial" w:cs="Arial"/>
          <w:color w:val="000000"/>
          <w:sz w:val="17"/>
          <w:szCs w:val="17"/>
        </w:rPr>
        <w:t xml:space="preserve"> to </w:t>
      </w:r>
      <w:r>
        <w:rPr>
          <w:rFonts w:ascii="Arial" w:hAnsi="Arial" w:cs="Arial"/>
          <w:color w:val="000000"/>
          <w:sz w:val="17"/>
          <w:szCs w:val="17"/>
          <w:shd w:val="clear" w:color="auto" w:fill="23FF06"/>
        </w:rPr>
        <w:t>take on greater</w:t>
      </w:r>
      <w:r>
        <w:rPr>
          <w:rFonts w:ascii="Arial" w:hAnsi="Arial" w:cs="Arial"/>
          <w:color w:val="000000"/>
          <w:sz w:val="17"/>
          <w:szCs w:val="17"/>
        </w:rPr>
        <w:t xml:space="preserve"> </w:t>
      </w:r>
      <w:r>
        <w:rPr>
          <w:rFonts w:ascii="Arial" w:hAnsi="Arial" w:cs="Arial"/>
          <w:color w:val="000000"/>
          <w:sz w:val="17"/>
          <w:szCs w:val="17"/>
          <w:shd w:val="clear" w:color="auto" w:fill="23FF06"/>
        </w:rPr>
        <w:t>risk</w:t>
      </w:r>
      <w:r>
        <w:rPr>
          <w:rFonts w:ascii="Arial" w:hAnsi="Arial" w:cs="Arial"/>
          <w:color w:val="000000"/>
          <w:sz w:val="17"/>
          <w:szCs w:val="17"/>
        </w:rPr>
        <w:t xml:space="preserve"> </w:t>
      </w:r>
      <w:r>
        <w:rPr>
          <w:rFonts w:ascii="Arial" w:hAnsi="Arial" w:cs="Arial"/>
          <w:color w:val="000000"/>
          <w:sz w:val="17"/>
          <w:szCs w:val="17"/>
          <w:shd w:val="clear" w:color="auto" w:fill="23FF06"/>
        </w:rPr>
        <w:t>than would be tolerable for government</w:t>
      </w:r>
      <w:r>
        <w:rPr>
          <w:rFonts w:ascii="Arial" w:hAnsi="Arial" w:cs="Arial"/>
          <w:color w:val="000000"/>
          <w:sz w:val="17"/>
          <w:szCs w:val="17"/>
        </w:rPr>
        <w:t xml:space="preserve">-employed </w:t>
      </w:r>
      <w:r>
        <w:rPr>
          <w:rFonts w:ascii="Arial" w:hAnsi="Arial" w:cs="Arial"/>
          <w:color w:val="000000"/>
          <w:sz w:val="17"/>
          <w:szCs w:val="17"/>
          <w:shd w:val="clear" w:color="auto" w:fill="23FF06"/>
        </w:rPr>
        <w:t>astronauts</w:t>
      </w:r>
      <w:r>
        <w:rPr>
          <w:rFonts w:ascii="Arial" w:hAnsi="Arial" w:cs="Arial"/>
          <w:color w:val="000000"/>
          <w:sz w:val="17"/>
          <w:szCs w:val="17"/>
        </w:rPr>
        <w:t xml:space="preserve">. </w:t>
      </w:r>
      <w:r>
        <w:rPr>
          <w:rFonts w:ascii="Arial" w:hAnsi="Arial" w:cs="Arial"/>
          <w:color w:val="000000"/>
          <w:sz w:val="8"/>
          <w:szCs w:val="8"/>
        </w:rPr>
        <w:t>First, as part of a general shift to that more decentralized, </w:t>
      </w:r>
    </w:p>
    <w:p w14:paraId="2DFEFEAC" w14:textId="77777777" w:rsidR="002B3036" w:rsidRDefault="002B3036" w:rsidP="002B3036">
      <w:pPr>
        <w:pStyle w:val="NormalWeb"/>
        <w:spacing w:before="35" w:beforeAutospacing="0" w:after="0" w:afterAutospacing="0"/>
        <w:ind w:left="3" w:right="165" w:firstLine="3"/>
      </w:pPr>
      <w:r>
        <w:rPr>
          <w:rFonts w:ascii="Arial" w:hAnsi="Arial" w:cs="Arial"/>
          <w:color w:val="000000"/>
          <w:sz w:val="8"/>
          <w:szCs w:val="8"/>
        </w:rPr>
        <w:t xml:space="preserve">market-oriented space sector, policymakers should consider allowing private space tourists and settlers to voluntarily take on more risk than states would tolerate for government-employed astronauts. In the long run, ensuring high safety levels will be essential to convince larger numbers of people to travel or </w:t>
      </w:r>
      <w:proofErr w:type="gramStart"/>
      <w:r>
        <w:rPr>
          <w:rFonts w:ascii="Arial" w:hAnsi="Arial" w:cs="Arial"/>
          <w:color w:val="000000"/>
          <w:sz w:val="8"/>
          <w:szCs w:val="8"/>
        </w:rPr>
        <w:t>live in</w:t>
      </w:r>
      <w:proofErr w:type="gramEnd"/>
      <w:r>
        <w:rPr>
          <w:rFonts w:ascii="Arial" w:hAnsi="Arial" w:cs="Arial"/>
          <w:color w:val="000000"/>
          <w:sz w:val="8"/>
          <w:szCs w:val="8"/>
        </w:rPr>
        <w:t xml:space="preserve"> space, but in the early years of exploration, too great an aversion to risk will stop progress before it starts. An instructive analogy can be found in how NASA works with its </w:t>
      </w:r>
      <w:r>
        <w:rPr>
          <w:rFonts w:ascii="Arial" w:hAnsi="Arial" w:cs="Arial"/>
          <w:color w:val="1155CC"/>
          <w:sz w:val="8"/>
          <w:szCs w:val="8"/>
        </w:rPr>
        <w:t>contractors</w:t>
      </w:r>
      <w:r>
        <w:rPr>
          <w:rFonts w:ascii="Arial" w:hAnsi="Arial" w:cs="Arial"/>
          <w:color w:val="000000"/>
          <w:sz w:val="8"/>
          <w:szCs w:val="8"/>
        </w:rPr>
        <w:t>: In the mid-2000s, NASA shifted from using cost-plus contracts (in which NASA shouldered all the economic risk of investing in space) to fixed-price contracts (in which risk was distributed between NASA and their contractors). Because of private companies’ greater tolerance for risk, this </w:t>
      </w:r>
    </w:p>
    <w:p w14:paraId="2A7CD10C" w14:textId="77777777" w:rsidR="002B3036" w:rsidRDefault="002B3036" w:rsidP="002B3036">
      <w:pPr>
        <w:pStyle w:val="NormalWeb"/>
        <w:spacing w:before="4" w:beforeAutospacing="0" w:after="0" w:afterAutospacing="0"/>
        <w:ind w:left="2" w:right="94" w:firstLine="1"/>
      </w:pPr>
      <w:r>
        <w:rPr>
          <w:rFonts w:ascii="Arial" w:hAnsi="Arial" w:cs="Arial"/>
          <w:color w:val="000000"/>
          <w:sz w:val="8"/>
          <w:szCs w:val="8"/>
        </w:rPr>
        <w:t>shift catalyzed a burst of activity in the sector — sometimes referred to as “</w:t>
      </w:r>
      <w:r>
        <w:rPr>
          <w:rFonts w:ascii="Arial" w:hAnsi="Arial" w:cs="Arial"/>
          <w:color w:val="1155CC"/>
          <w:sz w:val="8"/>
          <w:szCs w:val="8"/>
        </w:rPr>
        <w:t>New Space</w:t>
      </w:r>
      <w:r>
        <w:rPr>
          <w:rFonts w:ascii="Arial" w:hAnsi="Arial" w:cs="Arial"/>
          <w:color w:val="000000"/>
          <w:sz w:val="8"/>
          <w:szCs w:val="8"/>
        </w:rPr>
        <w:t xml:space="preserve">.” A similar shift in how we approach voluntary risk-taking by private-sector astronauts may be necessary in order to launch the space-for-space economy. 2. Judiciously implementing government regulation and support. Second, as with most markets, developing a stable space economy will depend on judicious government regulation and support. NASA and the U.S. Commerce and State Departments’ </w:t>
      </w:r>
      <w:r>
        <w:rPr>
          <w:rFonts w:ascii="Arial" w:hAnsi="Arial" w:cs="Arial"/>
          <w:color w:val="1155CC"/>
          <w:sz w:val="8"/>
          <w:szCs w:val="8"/>
        </w:rPr>
        <w:t xml:space="preserve">recent recommitment </w:t>
      </w:r>
      <w:r>
        <w:rPr>
          <w:rFonts w:ascii="Arial" w:hAnsi="Arial" w:cs="Arial"/>
          <w:color w:val="000000"/>
          <w:sz w:val="8"/>
          <w:szCs w:val="8"/>
        </w:rPr>
        <w:t xml:space="preserve">to “create a regulatory environment in [low-Earth orbit] that enables American commercial activities to thrive” is a good sign that the government is on a path of continued collaboration with industry, but there’s still a long way to go. Governments should start by clarifying how property rights over limited resources such as water on Mars, ice on the Moon, or orbital slots (i.e., “parking spots” in space) will be governed. Recent steps — including NASA’s </w:t>
      </w:r>
      <w:r>
        <w:rPr>
          <w:rFonts w:ascii="Arial" w:hAnsi="Arial" w:cs="Arial"/>
          <w:color w:val="1155CC"/>
          <w:sz w:val="8"/>
          <w:szCs w:val="8"/>
        </w:rPr>
        <w:t xml:space="preserve">offer </w:t>
      </w:r>
      <w:r>
        <w:rPr>
          <w:rFonts w:ascii="Arial" w:hAnsi="Arial" w:cs="Arial"/>
          <w:color w:val="000000"/>
          <w:sz w:val="8"/>
          <w:szCs w:val="8"/>
        </w:rPr>
        <w:t xml:space="preserve">to purchase lunar soil and rocks, last April’s </w:t>
      </w:r>
      <w:r>
        <w:rPr>
          <w:rFonts w:ascii="Arial" w:hAnsi="Arial" w:cs="Arial"/>
          <w:color w:val="1155CC"/>
          <w:sz w:val="8"/>
          <w:szCs w:val="8"/>
        </w:rPr>
        <w:t xml:space="preserve">Executive Order </w:t>
      </w:r>
      <w:r>
        <w:rPr>
          <w:rFonts w:ascii="Arial" w:hAnsi="Arial" w:cs="Arial"/>
          <w:color w:val="000000"/>
          <w:sz w:val="8"/>
          <w:szCs w:val="8"/>
        </w:rPr>
        <w:t xml:space="preserve">on the governance of space resources, and the 2015 </w:t>
      </w:r>
      <w:r>
        <w:rPr>
          <w:rFonts w:ascii="Arial" w:hAnsi="Arial" w:cs="Arial"/>
          <w:color w:val="1155CC"/>
          <w:sz w:val="8"/>
          <w:szCs w:val="8"/>
        </w:rPr>
        <w:t xml:space="preserve">Commercial Space Launch Competitiveness Act </w:t>
      </w:r>
      <w:r>
        <w:rPr>
          <w:rFonts w:ascii="Arial" w:hAnsi="Arial" w:cs="Arial"/>
          <w:color w:val="000000"/>
          <w:sz w:val="8"/>
          <w:szCs w:val="8"/>
        </w:rPr>
        <w:t xml:space="preserve">— indicate that the U.S. government is interested in establishing some form of regulatory framework to support the economic development of space. In 2017, Luxembourg became the first European country to </w:t>
      </w:r>
      <w:r>
        <w:rPr>
          <w:rFonts w:ascii="Arial" w:hAnsi="Arial" w:cs="Arial"/>
          <w:color w:val="1155CC"/>
          <w:sz w:val="8"/>
          <w:szCs w:val="8"/>
        </w:rPr>
        <w:t xml:space="preserve">establish a legal framework </w:t>
      </w:r>
      <w:r>
        <w:rPr>
          <w:rFonts w:ascii="Arial" w:hAnsi="Arial" w:cs="Arial"/>
          <w:color w:val="000000"/>
          <w:sz w:val="8"/>
          <w:szCs w:val="8"/>
        </w:rPr>
        <w:t xml:space="preserve">securing private rights over resources mined in space, and similar steps have been taken at the domestic level in </w:t>
      </w:r>
      <w:r>
        <w:rPr>
          <w:rFonts w:ascii="Arial" w:hAnsi="Arial" w:cs="Arial"/>
          <w:color w:val="1155CC"/>
          <w:sz w:val="8"/>
          <w:szCs w:val="8"/>
        </w:rPr>
        <w:t xml:space="preserve">Japan </w:t>
      </w:r>
      <w:r>
        <w:rPr>
          <w:rFonts w:ascii="Arial" w:hAnsi="Arial" w:cs="Arial"/>
          <w:color w:val="000000"/>
          <w:sz w:val="8"/>
          <w:szCs w:val="8"/>
        </w:rPr>
        <w:t xml:space="preserve">and the </w:t>
      </w:r>
      <w:r>
        <w:rPr>
          <w:rFonts w:ascii="Arial" w:hAnsi="Arial" w:cs="Arial"/>
          <w:color w:val="1155CC"/>
          <w:sz w:val="8"/>
          <w:szCs w:val="8"/>
        </w:rPr>
        <w:t>United Arab Emirates</w:t>
      </w:r>
      <w:r>
        <w:rPr>
          <w:rFonts w:ascii="Arial" w:hAnsi="Arial" w:cs="Arial"/>
          <w:color w:val="000000"/>
          <w:sz w:val="8"/>
          <w:szCs w:val="8"/>
        </w:rPr>
        <w:t xml:space="preserve">. Moreover, nine countries (though Russia and China are notably missing) have signed the </w:t>
      </w:r>
      <w:r>
        <w:rPr>
          <w:rFonts w:ascii="Arial" w:hAnsi="Arial" w:cs="Arial"/>
          <w:color w:val="1155CC"/>
          <w:sz w:val="8"/>
          <w:szCs w:val="8"/>
        </w:rPr>
        <w:t>Artemis Accords</w:t>
      </w:r>
      <w:r>
        <w:rPr>
          <w:rFonts w:ascii="Arial" w:hAnsi="Arial" w:cs="Arial"/>
          <w:color w:val="000000"/>
          <w:sz w:val="8"/>
          <w:szCs w:val="8"/>
        </w:rPr>
        <w:t xml:space="preserve">, which lay out a vision for the sustainable, international development of the Moon, Mars, and asteroids. These are important first steps, but they have yet to be clearly translated into comprehensive treaties that govern the fair use and allocation of scarce space resources among all major spacefaring nations. In addition, governments should continue to fill the financial gaps in the still-maturing space-for-space economic ecosystem by funding basic scientific research in support of sending humans to space, and by providing contracts to space startups. Similarly, while excessive regulation will stifle the industry, some government incentives, such as policies to reduce space debris, can help reduce the costs of operating in space for everyone in ways that would be difficult to coordinate independently. 3. Moving beyond geopolitical rivalries. Finally, the development of the space-for-space economy must not be undermined by earthly geopolitical rivalries, such as that between the United States and China. These conflicts will unavoidably extend into space at least to some extent, and military demand has long been an important source of funding for aerospace companies. But if not kept in check, such rivalries will not only distract attention and resources from borderless commercial pursuits but also create barriers and risks that hamper private investment. On earth, private economic activity has long tied together people whose states are at odds. The growing space-for-space economy offers exceptional potential to be such a force for unity — but it’s the job of the world’s governments </w:t>
      </w:r>
      <w:r>
        <w:rPr>
          <w:rFonts w:ascii="Arial" w:hAnsi="Arial" w:cs="Arial"/>
          <w:color w:val="1155CC"/>
          <w:sz w:val="8"/>
          <w:szCs w:val="8"/>
        </w:rPr>
        <w:t>not to get in the way</w:t>
      </w:r>
      <w:r>
        <w:rPr>
          <w:rFonts w:ascii="Arial" w:hAnsi="Arial" w:cs="Arial"/>
          <w:color w:val="000000"/>
          <w:sz w:val="8"/>
          <w:szCs w:val="8"/>
        </w:rPr>
        <w:t>. A collaborative, international approach to establishing — and enforcing — the rule of law in space will be essential to encouraging a healthy space-for-space economy. </w:t>
      </w:r>
    </w:p>
    <w:p w14:paraId="116C748E" w14:textId="77777777" w:rsidR="002B3036" w:rsidRDefault="002B3036" w:rsidP="002B3036">
      <w:pPr>
        <w:pStyle w:val="NormalWeb"/>
        <w:spacing w:before="117" w:beforeAutospacing="0" w:after="0" w:afterAutospacing="0"/>
        <w:ind w:left="14"/>
      </w:pPr>
      <w:r>
        <w:rPr>
          <w:rFonts w:ascii="Arial" w:hAnsi="Arial" w:cs="Arial"/>
          <w:b/>
          <w:bCs/>
          <w:color w:val="000000"/>
          <w:sz w:val="20"/>
          <w:szCs w:val="20"/>
        </w:rPr>
        <w:t>Innovation solves Extinction. </w:t>
      </w:r>
    </w:p>
    <w:p w14:paraId="08C03219" w14:textId="77777777" w:rsidR="002B3036" w:rsidRDefault="002B3036" w:rsidP="002B3036">
      <w:pPr>
        <w:pStyle w:val="NormalWeb"/>
        <w:spacing w:before="31" w:beforeAutospacing="0" w:after="0" w:afterAutospacing="0"/>
        <w:ind w:left="15"/>
      </w:pPr>
      <w:r>
        <w:rPr>
          <w:rFonts w:ascii="Arial" w:hAnsi="Arial" w:cs="Arial"/>
          <w:b/>
          <w:bCs/>
          <w:color w:val="000000"/>
          <w:sz w:val="20"/>
          <w:szCs w:val="20"/>
        </w:rPr>
        <w:t xml:space="preserve">Matthews 18 </w:t>
      </w:r>
      <w:r>
        <w:rPr>
          <w:rFonts w:ascii="Arial" w:hAnsi="Arial" w:cs="Arial"/>
          <w:color w:val="000000"/>
          <w:sz w:val="17"/>
          <w:szCs w:val="17"/>
        </w:rPr>
        <w:t>Dylan Matthews 10-26-2018 “How to help people millions of years from now” </w:t>
      </w:r>
    </w:p>
    <w:p w14:paraId="504E99A3" w14:textId="77777777" w:rsidR="002B3036" w:rsidRDefault="002B3036" w:rsidP="002B3036">
      <w:pPr>
        <w:pStyle w:val="NormalWeb"/>
        <w:spacing w:before="33" w:beforeAutospacing="0" w:after="0" w:afterAutospacing="0"/>
        <w:ind w:left="11" w:right="954" w:firstLine="1"/>
      </w:pPr>
      <w:r>
        <w:rPr>
          <w:rFonts w:ascii="Arial" w:hAnsi="Arial" w:cs="Arial"/>
          <w:color w:val="1155CC"/>
          <w:sz w:val="17"/>
          <w:szCs w:val="17"/>
        </w:rPr>
        <w:t xml:space="preserve">https://www.vox.com/future-perfect/2018/10/26/18023366/far-future-effective-altruism-existential-risk-doing-good </w:t>
      </w:r>
      <w:r>
        <w:rPr>
          <w:rFonts w:ascii="Arial" w:hAnsi="Arial" w:cs="Arial"/>
          <w:color w:val="000000"/>
          <w:sz w:val="17"/>
          <w:szCs w:val="17"/>
        </w:rPr>
        <w:t xml:space="preserve">(Co-founder of Vox, citing Nick </w:t>
      </w:r>
      <w:proofErr w:type="spellStart"/>
      <w:r>
        <w:rPr>
          <w:rFonts w:ascii="Arial" w:hAnsi="Arial" w:cs="Arial"/>
          <w:color w:val="000000"/>
          <w:sz w:val="17"/>
          <w:szCs w:val="17"/>
        </w:rPr>
        <w:t>Beckstead</w:t>
      </w:r>
      <w:proofErr w:type="spellEnd"/>
      <w:r>
        <w:rPr>
          <w:rFonts w:ascii="Arial" w:hAnsi="Arial" w:cs="Arial"/>
          <w:color w:val="000000"/>
          <w:sz w:val="17"/>
          <w:szCs w:val="17"/>
        </w:rPr>
        <w:t xml:space="preserve"> @ Rutgers University)//Re-cut by Elmer </w:t>
      </w:r>
    </w:p>
    <w:p w14:paraId="7268D0A9" w14:textId="77777777" w:rsidR="002B3036" w:rsidRDefault="002B3036" w:rsidP="002B3036">
      <w:pPr>
        <w:pStyle w:val="NormalWeb"/>
        <w:spacing w:before="132" w:beforeAutospacing="0" w:after="0" w:afterAutospacing="0"/>
        <w:ind w:left="1" w:right="44" w:firstLine="11"/>
      </w:pPr>
      <w:r>
        <w:rPr>
          <w:rFonts w:ascii="Arial" w:hAnsi="Arial" w:cs="Arial"/>
          <w:color w:val="000000"/>
          <w:sz w:val="12"/>
          <w:szCs w:val="12"/>
        </w:rPr>
        <w:t xml:space="preserve">If you care about improving human lives, you should overwhelmingly care about those quadrillions of lives rather than the comparatively small number of people alive today. The 7.6 billion people now living, after all, amount to less than 0.003 percent of the population that will live in the future. It’s reasonable to suggest that those quadrillions of future people have, accordingly, hundreds of thousands of times more moral weight than those of us living here today do. That’s the basic argument behind Nick </w:t>
      </w:r>
      <w:proofErr w:type="spellStart"/>
      <w:r>
        <w:rPr>
          <w:rFonts w:ascii="Arial" w:hAnsi="Arial" w:cs="Arial"/>
          <w:color w:val="000000"/>
          <w:sz w:val="12"/>
          <w:szCs w:val="12"/>
        </w:rPr>
        <w:t>Beckstead’s</w:t>
      </w:r>
      <w:proofErr w:type="spellEnd"/>
      <w:r>
        <w:rPr>
          <w:rFonts w:ascii="Arial" w:hAnsi="Arial" w:cs="Arial"/>
          <w:color w:val="000000"/>
          <w:sz w:val="12"/>
          <w:szCs w:val="12"/>
        </w:rPr>
        <w:t xml:space="preserve"> 2013 Rutgers philosophy dissertation, “On the overwhelming importance of shaping the far future.” It’s a glorious mindfuck of a thesis, not least because </w:t>
      </w:r>
      <w:proofErr w:type="spellStart"/>
      <w:r>
        <w:rPr>
          <w:rFonts w:ascii="Arial" w:hAnsi="Arial" w:cs="Arial"/>
          <w:color w:val="000000"/>
          <w:sz w:val="12"/>
          <w:szCs w:val="12"/>
        </w:rPr>
        <w:t>Beckstead</w:t>
      </w:r>
      <w:proofErr w:type="spellEnd"/>
      <w:r>
        <w:rPr>
          <w:rFonts w:ascii="Arial" w:hAnsi="Arial" w:cs="Arial"/>
          <w:color w:val="000000"/>
          <w:sz w:val="12"/>
          <w:szCs w:val="12"/>
        </w:rPr>
        <w:t xml:space="preserve"> shows very convincingly that this is a conclusion any plausible moral view would reach. It’s not just something that weird </w:t>
      </w:r>
      <w:proofErr w:type="spellStart"/>
      <w:r>
        <w:rPr>
          <w:rFonts w:ascii="Arial" w:hAnsi="Arial" w:cs="Arial"/>
          <w:color w:val="000000"/>
          <w:sz w:val="12"/>
          <w:szCs w:val="12"/>
        </w:rPr>
        <w:t>utilitarians</w:t>
      </w:r>
      <w:proofErr w:type="spellEnd"/>
      <w:r>
        <w:rPr>
          <w:rFonts w:ascii="Arial" w:hAnsi="Arial" w:cs="Arial"/>
          <w:color w:val="000000"/>
          <w:sz w:val="12"/>
          <w:szCs w:val="12"/>
        </w:rPr>
        <w:t xml:space="preserve"> have to deal with. And </w:t>
      </w:r>
      <w:proofErr w:type="spellStart"/>
      <w:r>
        <w:rPr>
          <w:rFonts w:ascii="Arial" w:hAnsi="Arial" w:cs="Arial"/>
          <w:color w:val="000000"/>
          <w:sz w:val="12"/>
          <w:szCs w:val="12"/>
        </w:rPr>
        <w:t>Beckstead</w:t>
      </w:r>
      <w:proofErr w:type="spellEnd"/>
      <w:r>
        <w:rPr>
          <w:rFonts w:ascii="Arial" w:hAnsi="Arial" w:cs="Arial"/>
          <w:color w:val="000000"/>
          <w:sz w:val="12"/>
          <w:szCs w:val="12"/>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Pr>
          <w:rFonts w:ascii="Arial" w:hAnsi="Arial" w:cs="Arial"/>
          <w:color w:val="000000"/>
          <w:sz w:val="12"/>
          <w:szCs w:val="12"/>
        </w:rPr>
        <w:t>prioritizing</w:t>
      </w:r>
      <w:proofErr w:type="gramEnd"/>
      <w:r>
        <w:rPr>
          <w:rFonts w:ascii="Arial" w:hAnsi="Arial" w:cs="Arial"/>
          <w:color w:val="000000"/>
          <w:sz w:val="12"/>
          <w:szCs w:val="12"/>
        </w:rPr>
        <w:t xml:space="preserve"> the far future even mean? The most literal thing it could mean is preventing human extinction,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But in a set of slides he made in 2013, </w:t>
      </w:r>
      <w:proofErr w:type="spellStart"/>
      <w:r>
        <w:rPr>
          <w:rFonts w:ascii="Arial" w:hAnsi="Arial" w:cs="Arial"/>
          <w:color w:val="000000"/>
          <w:sz w:val="12"/>
          <w:szCs w:val="12"/>
        </w:rPr>
        <w:t>Beckstead</w:t>
      </w:r>
      <w:proofErr w:type="spellEnd"/>
      <w:r>
        <w:rPr>
          <w:rFonts w:ascii="Arial" w:hAnsi="Arial" w:cs="Arial"/>
          <w:color w:val="000000"/>
          <w:sz w:val="12"/>
          <w:szCs w:val="12"/>
        </w:rPr>
        <w:t xml:space="preserve"> makes a compelling case that while that’s certainly part of what caring about the far future entails, approaches that address specific threats to humanity (which he calls “targeted” approaches to the far future) have to complement “broad” approaches, where instead of trying to predict what’s going to kill us all, you just generally try to keep civilization running as best it can, so that it is, as a whole, well-equipped to deal with potential extinction events in the future, not just in 2030 or 2040 but in 3500 or 95000 or even 37 million. In other words, </w:t>
      </w:r>
    </w:p>
    <w:p w14:paraId="3A19EA6A" w14:textId="77777777" w:rsidR="002B3036" w:rsidRDefault="002B3036" w:rsidP="002B3036">
      <w:pPr>
        <w:pStyle w:val="NormalWeb"/>
        <w:spacing w:before="53" w:beforeAutospacing="0" w:after="0" w:afterAutospacing="0"/>
        <w:ind w:left="4" w:right="64" w:hanging="1"/>
      </w:pPr>
      <w:r>
        <w:rPr>
          <w:rFonts w:ascii="Arial" w:hAnsi="Arial" w:cs="Arial"/>
          <w:color w:val="000000"/>
          <w:sz w:val="12"/>
          <w:szCs w:val="12"/>
        </w:rPr>
        <w:lastRenderedPageBreak/>
        <w:t xml:space="preserve">caring about the far future doesn’t mean just paying attention to low-probability risks of total annihilation; it also means acting on pressing needs now. For example: We’re </w:t>
      </w:r>
      <w:r>
        <w:rPr>
          <w:rFonts w:ascii="Arial" w:hAnsi="Arial" w:cs="Arial"/>
          <w:color w:val="000000"/>
          <w:sz w:val="17"/>
          <w:szCs w:val="17"/>
          <w:shd w:val="clear" w:color="auto" w:fill="23FF06"/>
        </w:rPr>
        <w:t>going to</w:t>
      </w:r>
      <w:r>
        <w:rPr>
          <w:rFonts w:ascii="Arial" w:hAnsi="Arial" w:cs="Arial"/>
          <w:color w:val="000000"/>
          <w:sz w:val="17"/>
          <w:szCs w:val="17"/>
        </w:rPr>
        <w:t xml:space="preserve"> be </w:t>
      </w:r>
      <w:r>
        <w:rPr>
          <w:rFonts w:ascii="Arial" w:hAnsi="Arial" w:cs="Arial"/>
          <w:b/>
          <w:bCs/>
          <w:color w:val="000000"/>
          <w:sz w:val="17"/>
          <w:szCs w:val="17"/>
          <w:shd w:val="clear" w:color="auto" w:fill="23FF06"/>
        </w:rPr>
        <w:t>better</w:t>
      </w:r>
      <w:r>
        <w:rPr>
          <w:rFonts w:ascii="Arial" w:hAnsi="Arial" w:cs="Arial"/>
          <w:b/>
          <w:bCs/>
          <w:color w:val="000000"/>
          <w:sz w:val="17"/>
          <w:szCs w:val="17"/>
        </w:rPr>
        <w:t xml:space="preserve"> prepared </w:t>
      </w:r>
      <w:r>
        <w:rPr>
          <w:rFonts w:ascii="Arial" w:hAnsi="Arial" w:cs="Arial"/>
          <w:color w:val="000000"/>
          <w:sz w:val="17"/>
          <w:szCs w:val="17"/>
        </w:rPr>
        <w:t xml:space="preserve">to </w:t>
      </w:r>
      <w:r>
        <w:rPr>
          <w:rFonts w:ascii="Arial" w:hAnsi="Arial" w:cs="Arial"/>
          <w:color w:val="000000"/>
          <w:sz w:val="17"/>
          <w:szCs w:val="17"/>
          <w:shd w:val="clear" w:color="auto" w:fill="23FF06"/>
        </w:rPr>
        <w:t xml:space="preserve">prevent extinction from </w:t>
      </w:r>
      <w:r>
        <w:rPr>
          <w:rFonts w:ascii="Arial" w:hAnsi="Arial" w:cs="Arial"/>
          <w:b/>
          <w:bCs/>
          <w:color w:val="000000"/>
          <w:sz w:val="17"/>
          <w:szCs w:val="17"/>
          <w:shd w:val="clear" w:color="auto" w:fill="23FF06"/>
        </w:rPr>
        <w:t>AI</w:t>
      </w:r>
      <w:r>
        <w:rPr>
          <w:rFonts w:ascii="Arial" w:hAnsi="Arial" w:cs="Arial"/>
          <w:b/>
          <w:bCs/>
          <w:color w:val="000000"/>
          <w:sz w:val="17"/>
          <w:szCs w:val="17"/>
        </w:rPr>
        <w:t xml:space="preserve"> </w:t>
      </w:r>
      <w:r>
        <w:rPr>
          <w:rFonts w:ascii="Arial" w:hAnsi="Arial" w:cs="Arial"/>
          <w:color w:val="000000"/>
          <w:sz w:val="17"/>
          <w:szCs w:val="17"/>
        </w:rPr>
        <w:t xml:space="preserve">or </w:t>
      </w:r>
      <w:r>
        <w:rPr>
          <w:rFonts w:ascii="Arial" w:hAnsi="Arial" w:cs="Arial"/>
          <w:color w:val="000000"/>
          <w:sz w:val="17"/>
          <w:szCs w:val="17"/>
          <w:shd w:val="clear" w:color="auto" w:fill="23FF06"/>
        </w:rPr>
        <w:t xml:space="preserve">a </w:t>
      </w:r>
      <w:proofErr w:type="spellStart"/>
      <w:r>
        <w:rPr>
          <w:rFonts w:ascii="Arial" w:hAnsi="Arial" w:cs="Arial"/>
          <w:b/>
          <w:bCs/>
          <w:color w:val="000000"/>
          <w:sz w:val="17"/>
          <w:szCs w:val="17"/>
          <w:shd w:val="clear" w:color="auto" w:fill="23FF06"/>
        </w:rPr>
        <w:t>supervirus</w:t>
      </w:r>
      <w:proofErr w:type="spellEnd"/>
      <w:r>
        <w:rPr>
          <w:rFonts w:ascii="Arial" w:hAnsi="Arial" w:cs="Arial"/>
          <w:b/>
          <w:bCs/>
          <w:color w:val="000000"/>
          <w:sz w:val="17"/>
          <w:szCs w:val="17"/>
          <w:shd w:val="clear" w:color="auto" w:fill="23FF06"/>
        </w:rPr>
        <w:t xml:space="preserve"> </w:t>
      </w:r>
      <w:r>
        <w:rPr>
          <w:rFonts w:ascii="Arial" w:hAnsi="Arial" w:cs="Arial"/>
          <w:color w:val="000000"/>
          <w:sz w:val="17"/>
          <w:szCs w:val="17"/>
          <w:shd w:val="clear" w:color="auto" w:fill="23FF06"/>
        </w:rPr>
        <w:t>or</w:t>
      </w:r>
      <w:r>
        <w:rPr>
          <w:rFonts w:ascii="Arial" w:hAnsi="Arial" w:cs="Arial"/>
          <w:color w:val="000000"/>
          <w:sz w:val="17"/>
          <w:szCs w:val="17"/>
        </w:rPr>
        <w:t xml:space="preserve"> </w:t>
      </w:r>
      <w:r>
        <w:rPr>
          <w:rFonts w:ascii="Arial" w:hAnsi="Arial" w:cs="Arial"/>
          <w:b/>
          <w:bCs/>
          <w:color w:val="000000"/>
          <w:sz w:val="17"/>
          <w:szCs w:val="17"/>
        </w:rPr>
        <w:t xml:space="preserve">global </w:t>
      </w:r>
      <w:r>
        <w:rPr>
          <w:rFonts w:ascii="Arial" w:hAnsi="Arial" w:cs="Arial"/>
          <w:b/>
          <w:bCs/>
          <w:color w:val="000000"/>
          <w:sz w:val="17"/>
          <w:szCs w:val="17"/>
          <w:shd w:val="clear" w:color="auto" w:fill="23FF06"/>
        </w:rPr>
        <w:t xml:space="preserve">warming </w:t>
      </w:r>
      <w:r>
        <w:rPr>
          <w:rFonts w:ascii="Arial" w:hAnsi="Arial" w:cs="Arial"/>
          <w:color w:val="000000"/>
          <w:sz w:val="17"/>
          <w:szCs w:val="17"/>
          <w:shd w:val="clear" w:color="auto" w:fill="23FF06"/>
        </w:rPr>
        <w:t>if society</w:t>
      </w:r>
      <w:r>
        <w:rPr>
          <w:rFonts w:ascii="Arial" w:hAnsi="Arial" w:cs="Arial"/>
          <w:color w:val="000000"/>
          <w:sz w:val="17"/>
          <w:szCs w:val="17"/>
        </w:rPr>
        <w:t xml:space="preserve"> as a whole </w:t>
      </w:r>
      <w:r>
        <w:rPr>
          <w:rFonts w:ascii="Arial" w:hAnsi="Arial" w:cs="Arial"/>
          <w:color w:val="000000"/>
          <w:sz w:val="17"/>
          <w:szCs w:val="17"/>
          <w:shd w:val="clear" w:color="auto" w:fill="23FF06"/>
        </w:rPr>
        <w:t>makes</w:t>
      </w:r>
      <w:r>
        <w:rPr>
          <w:rFonts w:ascii="Arial" w:hAnsi="Arial" w:cs="Arial"/>
          <w:color w:val="000000"/>
          <w:sz w:val="17"/>
          <w:szCs w:val="17"/>
        </w:rPr>
        <w:t xml:space="preserve"> </w:t>
      </w:r>
      <w:r>
        <w:rPr>
          <w:rFonts w:ascii="Arial" w:hAnsi="Arial" w:cs="Arial"/>
          <w:b/>
          <w:bCs/>
          <w:color w:val="000000"/>
          <w:sz w:val="17"/>
          <w:szCs w:val="17"/>
        </w:rPr>
        <w:t xml:space="preserve">a lot of </w:t>
      </w:r>
      <w:r>
        <w:rPr>
          <w:rFonts w:ascii="Arial" w:hAnsi="Arial" w:cs="Arial"/>
          <w:b/>
          <w:bCs/>
          <w:color w:val="000000"/>
          <w:sz w:val="17"/>
          <w:szCs w:val="17"/>
          <w:shd w:val="clear" w:color="auto" w:fill="23FF06"/>
        </w:rPr>
        <w:t>scientific progress</w:t>
      </w:r>
      <w:r>
        <w:rPr>
          <w:rFonts w:ascii="Arial" w:hAnsi="Arial" w:cs="Arial"/>
          <w:color w:val="000000"/>
          <w:sz w:val="17"/>
          <w:szCs w:val="17"/>
        </w:rPr>
        <w:t xml:space="preserve">. And a </w:t>
      </w:r>
      <w:r>
        <w:rPr>
          <w:rFonts w:ascii="Arial" w:hAnsi="Arial" w:cs="Arial"/>
          <w:color w:val="000000"/>
          <w:sz w:val="17"/>
          <w:szCs w:val="17"/>
          <w:shd w:val="clear" w:color="auto" w:fill="23FF06"/>
        </w:rPr>
        <w:t xml:space="preserve">significant bottleneck </w:t>
      </w:r>
      <w:r>
        <w:rPr>
          <w:rFonts w:ascii="Arial" w:hAnsi="Arial" w:cs="Arial"/>
          <w:color w:val="000000"/>
          <w:sz w:val="17"/>
          <w:szCs w:val="17"/>
        </w:rPr>
        <w:t xml:space="preserve">there </w:t>
      </w:r>
      <w:r>
        <w:rPr>
          <w:rFonts w:ascii="Arial" w:hAnsi="Arial" w:cs="Arial"/>
          <w:color w:val="000000"/>
          <w:sz w:val="17"/>
          <w:szCs w:val="17"/>
          <w:shd w:val="clear" w:color="auto" w:fill="23FF06"/>
        </w:rPr>
        <w:t xml:space="preserve">is </w:t>
      </w:r>
      <w:r>
        <w:rPr>
          <w:rFonts w:ascii="Arial" w:hAnsi="Arial" w:cs="Arial"/>
          <w:color w:val="000000"/>
          <w:sz w:val="17"/>
          <w:szCs w:val="17"/>
        </w:rPr>
        <w:t>that the vast majority of humanity doesn’t get</w:t>
      </w:r>
    </w:p>
    <w:p w14:paraId="4A5690B0" w14:textId="0F42CAA3" w:rsidR="000B78A8" w:rsidRDefault="002B3036" w:rsidP="002B3036">
      <w:pPr>
        <w:pStyle w:val="Heading2"/>
      </w:pPr>
      <w:r>
        <w:rPr>
          <w:rFonts w:ascii="Arial" w:hAnsi="Arial" w:cs="Arial"/>
          <w:color w:val="000000"/>
          <w:sz w:val="17"/>
          <w:szCs w:val="17"/>
        </w:rPr>
        <w:lastRenderedPageBreak/>
        <w:t xml:space="preserve">high-enough-quality education to engage in </w:t>
      </w:r>
      <w:r>
        <w:rPr>
          <w:rFonts w:ascii="Arial" w:hAnsi="Arial" w:cs="Arial"/>
          <w:color w:val="000000"/>
          <w:sz w:val="17"/>
          <w:szCs w:val="17"/>
          <w:shd w:val="clear" w:color="auto" w:fill="23FF06"/>
        </w:rPr>
        <w:t>scientific</w:t>
      </w:r>
      <w:r>
        <w:rPr>
          <w:rFonts w:ascii="Arial" w:hAnsi="Arial" w:cs="Arial"/>
          <w:color w:val="000000"/>
          <w:sz w:val="17"/>
          <w:szCs w:val="17"/>
        </w:rPr>
        <w:t xml:space="preserve"> </w:t>
      </w:r>
      <w:r>
        <w:rPr>
          <w:rFonts w:ascii="Arial" w:hAnsi="Arial" w:cs="Arial"/>
          <w:color w:val="000000"/>
          <w:sz w:val="17"/>
          <w:szCs w:val="17"/>
          <w:shd w:val="clear" w:color="auto" w:fill="23FF06"/>
        </w:rPr>
        <w:t>research</w:t>
      </w:r>
      <w:r>
        <w:rPr>
          <w:rFonts w:ascii="Arial" w:hAnsi="Arial" w:cs="Arial"/>
          <w:color w:val="000000"/>
          <w:sz w:val="17"/>
          <w:szCs w:val="17"/>
        </w:rPr>
        <w:t xml:space="preserve">, if they want to, which </w:t>
      </w:r>
      <w:r>
        <w:rPr>
          <w:rFonts w:ascii="Arial" w:hAnsi="Arial" w:cs="Arial"/>
          <w:color w:val="000000"/>
          <w:sz w:val="17"/>
          <w:szCs w:val="17"/>
          <w:shd w:val="clear" w:color="auto" w:fill="23FF06"/>
        </w:rPr>
        <w:t xml:space="preserve">reduces </w:t>
      </w:r>
      <w:r>
        <w:rPr>
          <w:rFonts w:ascii="Arial" w:hAnsi="Arial" w:cs="Arial"/>
          <w:color w:val="000000"/>
          <w:sz w:val="17"/>
          <w:szCs w:val="17"/>
        </w:rPr>
        <w:t xml:space="preserve">the </w:t>
      </w:r>
      <w:r>
        <w:rPr>
          <w:rFonts w:ascii="Arial" w:hAnsi="Arial" w:cs="Arial"/>
          <w:b w:val="0"/>
          <w:bCs/>
          <w:color w:val="000000"/>
          <w:sz w:val="17"/>
          <w:szCs w:val="17"/>
          <w:shd w:val="clear" w:color="auto" w:fill="23FF06"/>
        </w:rPr>
        <w:t>odds that we have</w:t>
      </w:r>
      <w:r>
        <w:rPr>
          <w:rFonts w:ascii="Arial" w:hAnsi="Arial" w:cs="Arial"/>
          <w:b w:val="0"/>
          <w:bCs/>
          <w:color w:val="000000"/>
          <w:sz w:val="17"/>
          <w:szCs w:val="17"/>
        </w:rPr>
        <w:t xml:space="preserve"> </w:t>
      </w:r>
      <w:r>
        <w:rPr>
          <w:rFonts w:ascii="Arial" w:hAnsi="Arial" w:cs="Arial"/>
          <w:b w:val="0"/>
          <w:bCs/>
          <w:color w:val="000000"/>
          <w:sz w:val="17"/>
          <w:szCs w:val="17"/>
          <w:shd w:val="clear" w:color="auto" w:fill="23FF06"/>
        </w:rPr>
        <w:t xml:space="preserve">enough trained scientists to come up with the breakthroughs </w:t>
      </w:r>
      <w:r>
        <w:rPr>
          <w:rFonts w:ascii="Arial" w:hAnsi="Arial" w:cs="Arial"/>
          <w:color w:val="000000"/>
          <w:sz w:val="17"/>
          <w:szCs w:val="17"/>
        </w:rPr>
        <w:t xml:space="preserve">we need </w:t>
      </w:r>
      <w:r>
        <w:rPr>
          <w:rFonts w:ascii="Arial" w:hAnsi="Arial" w:cs="Arial"/>
          <w:color w:val="000000"/>
          <w:sz w:val="17"/>
          <w:szCs w:val="17"/>
          <w:shd w:val="clear" w:color="auto" w:fill="23FF06"/>
        </w:rPr>
        <w:t>as a civilization to survive and thrive</w:t>
      </w:r>
      <w:r>
        <w:rPr>
          <w:rFonts w:ascii="Arial" w:hAnsi="Arial" w:cs="Arial"/>
          <w:color w:val="000000"/>
          <w:sz w:val="17"/>
          <w:szCs w:val="17"/>
        </w:rPr>
        <w:t xml:space="preserve">. So maybe one of </w:t>
      </w:r>
      <w:r>
        <w:rPr>
          <w:rFonts w:ascii="Arial" w:hAnsi="Arial" w:cs="Arial"/>
          <w:color w:val="000000"/>
          <w:sz w:val="17"/>
          <w:szCs w:val="17"/>
          <w:shd w:val="clear" w:color="auto" w:fill="23FF06"/>
        </w:rPr>
        <w:t xml:space="preserve">the </w:t>
      </w:r>
      <w:r>
        <w:rPr>
          <w:rFonts w:ascii="Arial" w:hAnsi="Arial" w:cs="Arial"/>
          <w:b w:val="0"/>
          <w:bCs/>
          <w:color w:val="000000"/>
          <w:sz w:val="17"/>
          <w:szCs w:val="17"/>
          <w:shd w:val="clear" w:color="auto" w:fill="23FF06"/>
        </w:rPr>
        <w:t>best thing</w:t>
      </w:r>
      <w:r>
        <w:rPr>
          <w:rFonts w:ascii="Arial" w:hAnsi="Arial" w:cs="Arial"/>
          <w:color w:val="000000"/>
          <w:sz w:val="17"/>
          <w:szCs w:val="17"/>
          <w:shd w:val="clear" w:color="auto" w:fill="23FF06"/>
        </w:rPr>
        <w:t>s</w:t>
      </w:r>
      <w:r>
        <w:rPr>
          <w:rFonts w:ascii="Arial" w:hAnsi="Arial" w:cs="Arial"/>
          <w:color w:val="000000"/>
          <w:sz w:val="17"/>
          <w:szCs w:val="17"/>
        </w:rPr>
        <w:t xml:space="preserve"> we can do </w:t>
      </w:r>
      <w:r>
        <w:rPr>
          <w:rFonts w:ascii="Arial" w:hAnsi="Arial" w:cs="Arial"/>
          <w:color w:val="000000"/>
          <w:sz w:val="17"/>
          <w:szCs w:val="17"/>
          <w:shd w:val="clear" w:color="auto" w:fill="23FF06"/>
        </w:rPr>
        <w:t xml:space="preserve">for the </w:t>
      </w:r>
      <w:r>
        <w:rPr>
          <w:rFonts w:ascii="Arial" w:hAnsi="Arial" w:cs="Arial"/>
          <w:b w:val="0"/>
          <w:bCs/>
          <w:color w:val="000000"/>
          <w:sz w:val="17"/>
          <w:szCs w:val="17"/>
          <w:shd w:val="clear" w:color="auto" w:fill="23FF06"/>
        </w:rPr>
        <w:t xml:space="preserve">far future </w:t>
      </w:r>
      <w:r>
        <w:rPr>
          <w:rFonts w:ascii="Arial" w:hAnsi="Arial" w:cs="Arial"/>
          <w:color w:val="000000"/>
          <w:sz w:val="17"/>
          <w:szCs w:val="17"/>
          <w:shd w:val="clear" w:color="auto" w:fill="23FF06"/>
        </w:rPr>
        <w:t>is to</w:t>
      </w:r>
      <w:r>
        <w:rPr>
          <w:rFonts w:ascii="Arial" w:hAnsi="Arial" w:cs="Arial"/>
          <w:color w:val="000000"/>
          <w:sz w:val="17"/>
          <w:szCs w:val="17"/>
        </w:rPr>
        <w:t xml:space="preserve"> improve school systems — here and now — to </w:t>
      </w:r>
      <w:r>
        <w:rPr>
          <w:rFonts w:ascii="Arial" w:hAnsi="Arial" w:cs="Arial"/>
          <w:color w:val="000000"/>
          <w:sz w:val="17"/>
          <w:szCs w:val="17"/>
          <w:shd w:val="clear" w:color="auto" w:fill="23FF06"/>
        </w:rPr>
        <w:t>harness</w:t>
      </w:r>
      <w:r>
        <w:rPr>
          <w:rFonts w:ascii="Arial" w:hAnsi="Arial" w:cs="Arial"/>
          <w:color w:val="000000"/>
          <w:sz w:val="17"/>
          <w:szCs w:val="17"/>
        </w:rPr>
        <w:t xml:space="preserve"> the group economist Raj Chetty calls “lost </w:t>
      </w:r>
      <w:proofErr w:type="spellStart"/>
      <w:r>
        <w:rPr>
          <w:rFonts w:ascii="Arial" w:hAnsi="Arial" w:cs="Arial"/>
          <w:color w:val="000000"/>
          <w:sz w:val="17"/>
          <w:szCs w:val="17"/>
        </w:rPr>
        <w:t>Einsteins</w:t>
      </w:r>
      <w:proofErr w:type="spellEnd"/>
      <w:r>
        <w:rPr>
          <w:rFonts w:ascii="Arial" w:hAnsi="Arial" w:cs="Arial"/>
          <w:color w:val="000000"/>
          <w:sz w:val="17"/>
          <w:szCs w:val="17"/>
        </w:rPr>
        <w:t>” (</w:t>
      </w:r>
      <w:r>
        <w:rPr>
          <w:rFonts w:ascii="Arial" w:hAnsi="Arial" w:cs="Arial"/>
          <w:b w:val="0"/>
          <w:bCs/>
          <w:color w:val="000000"/>
          <w:sz w:val="17"/>
          <w:szCs w:val="17"/>
        </w:rPr>
        <w:t xml:space="preserve">potential </w:t>
      </w:r>
      <w:r>
        <w:rPr>
          <w:rFonts w:ascii="Arial" w:hAnsi="Arial" w:cs="Arial"/>
          <w:b w:val="0"/>
          <w:bCs/>
          <w:color w:val="000000"/>
          <w:sz w:val="17"/>
          <w:szCs w:val="17"/>
          <w:shd w:val="clear" w:color="auto" w:fill="23FF06"/>
        </w:rPr>
        <w:t>innovators</w:t>
      </w:r>
      <w:r>
        <w:rPr>
          <w:rFonts w:ascii="Arial" w:hAnsi="Arial" w:cs="Arial"/>
          <w:b w:val="0"/>
          <w:bCs/>
          <w:color w:val="000000"/>
          <w:sz w:val="17"/>
          <w:szCs w:val="17"/>
        </w:rPr>
        <w:t xml:space="preserve"> </w:t>
      </w:r>
      <w:r>
        <w:rPr>
          <w:rFonts w:ascii="Arial" w:hAnsi="Arial" w:cs="Arial"/>
          <w:color w:val="000000"/>
          <w:sz w:val="17"/>
          <w:szCs w:val="17"/>
        </w:rPr>
        <w:t xml:space="preserve">who are thwarted by poverty and inequality in rich countries) and, more importantly, the hundreds of millions of kids in developing countries dealing with even worse education systems than those in depressed communities in the rich world. </w:t>
      </w:r>
      <w:r>
        <w:rPr>
          <w:rFonts w:ascii="Arial" w:hAnsi="Arial" w:cs="Arial"/>
          <w:color w:val="000000"/>
          <w:sz w:val="12"/>
          <w:szCs w:val="12"/>
        </w:rPr>
        <w:t xml:space="preserve">What if living ethically for the far future means living ethically now? </w:t>
      </w:r>
      <w:proofErr w:type="spellStart"/>
      <w:r>
        <w:rPr>
          <w:rFonts w:ascii="Arial" w:hAnsi="Arial" w:cs="Arial"/>
          <w:color w:val="000000"/>
          <w:sz w:val="12"/>
          <w:szCs w:val="12"/>
        </w:rPr>
        <w:t>Beckstead</w:t>
      </w:r>
      <w:proofErr w:type="spellEnd"/>
      <w:r>
        <w:rPr>
          <w:rFonts w:ascii="Arial" w:hAnsi="Arial" w:cs="Arial"/>
          <w:color w:val="000000"/>
          <w:sz w:val="12"/>
          <w:szCs w:val="12"/>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Pr>
          <w:rFonts w:ascii="Arial" w:hAnsi="Arial" w:cs="Arial"/>
          <w:color w:val="000000"/>
          <w:sz w:val="17"/>
          <w:szCs w:val="17"/>
          <w:shd w:val="clear" w:color="auto" w:fill="23FF06"/>
        </w:rPr>
        <w:t xml:space="preserve">improve </w:t>
      </w:r>
      <w:r>
        <w:rPr>
          <w:rFonts w:ascii="Arial" w:hAnsi="Arial" w:cs="Arial"/>
          <w:b w:val="0"/>
          <w:bCs/>
          <w:color w:val="000000"/>
          <w:sz w:val="17"/>
          <w:szCs w:val="17"/>
          <w:shd w:val="clear" w:color="auto" w:fill="23FF06"/>
        </w:rPr>
        <w:t xml:space="preserve">incentives </w:t>
      </w:r>
      <w:r>
        <w:rPr>
          <w:rFonts w:ascii="Arial" w:hAnsi="Arial" w:cs="Arial"/>
          <w:color w:val="000000"/>
          <w:sz w:val="17"/>
          <w:szCs w:val="17"/>
          <w:shd w:val="clear" w:color="auto" w:fill="23FF06"/>
        </w:rPr>
        <w:t xml:space="preserve">and </w:t>
      </w:r>
      <w:r>
        <w:rPr>
          <w:rFonts w:ascii="Arial" w:hAnsi="Arial" w:cs="Arial"/>
          <w:b w:val="0"/>
          <w:bCs/>
          <w:color w:val="000000"/>
          <w:sz w:val="17"/>
          <w:szCs w:val="17"/>
          <w:shd w:val="clear" w:color="auto" w:fill="23FF06"/>
        </w:rPr>
        <w:t>norms</w:t>
      </w:r>
      <w:r>
        <w:rPr>
          <w:rFonts w:ascii="Arial" w:hAnsi="Arial" w:cs="Arial"/>
          <w:b w:val="0"/>
          <w:bCs/>
          <w:color w:val="000000"/>
          <w:sz w:val="17"/>
          <w:szCs w:val="17"/>
        </w:rPr>
        <w:t xml:space="preserve"> </w:t>
      </w:r>
      <w:r>
        <w:rPr>
          <w:rFonts w:ascii="Arial" w:hAnsi="Arial" w:cs="Arial"/>
          <w:color w:val="000000"/>
          <w:sz w:val="17"/>
          <w:szCs w:val="17"/>
        </w:rPr>
        <w:t xml:space="preserve">in </w:t>
      </w:r>
      <w:r>
        <w:rPr>
          <w:rFonts w:ascii="Arial" w:hAnsi="Arial" w:cs="Arial"/>
          <w:b w:val="0"/>
          <w:bCs/>
          <w:color w:val="000000"/>
          <w:sz w:val="17"/>
          <w:szCs w:val="17"/>
        </w:rPr>
        <w:t xml:space="preserve">academic work </w:t>
      </w:r>
      <w:r>
        <w:rPr>
          <w:rFonts w:ascii="Arial" w:hAnsi="Arial" w:cs="Arial"/>
          <w:color w:val="000000"/>
          <w:sz w:val="12"/>
          <w:szCs w:val="12"/>
        </w:rPr>
        <w:t xml:space="preserve">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Pr>
          <w:rFonts w:ascii="Arial" w:hAnsi="Arial" w:cs="Arial"/>
          <w:color w:val="000000"/>
          <w:sz w:val="12"/>
          <w:szCs w:val="12"/>
        </w:rPr>
        <w:t>Beckstead</w:t>
      </w:r>
      <w:proofErr w:type="spellEnd"/>
      <w:r>
        <w:rPr>
          <w:rFonts w:ascii="Arial" w:hAnsi="Arial" w:cs="Arial"/>
          <w:color w:val="000000"/>
          <w:sz w:val="12"/>
          <w:szCs w:val="12"/>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Pr>
          <w:rFonts w:ascii="Arial" w:hAnsi="Arial" w:cs="Arial"/>
          <w:color w:val="000000"/>
          <w:sz w:val="12"/>
          <w:szCs w:val="12"/>
        </w:rPr>
        <w:t>scientists, or</w:t>
      </w:r>
      <w:proofErr w:type="gramEnd"/>
      <w:r>
        <w:rPr>
          <w:rFonts w:ascii="Arial" w:hAnsi="Arial" w:cs="Arial"/>
          <w:color w:val="000000"/>
          <w:sz w:val="12"/>
          <w:szCs w:val="12"/>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Pr>
          <w:rFonts w:ascii="Arial" w:hAnsi="Arial" w:cs="Arial"/>
          <w:color w:val="000000"/>
          <w:sz w:val="17"/>
          <w:szCs w:val="17"/>
        </w:rPr>
        <w:t xml:space="preserve">If the far future is what matters, and generally trying to make the world work </w:t>
      </w:r>
      <w:proofErr w:type="spellStart"/>
      <w:r>
        <w:rPr>
          <w:rFonts w:ascii="Arial" w:hAnsi="Arial" w:cs="Arial"/>
          <w:color w:val="000000"/>
          <w:sz w:val="17"/>
          <w:szCs w:val="17"/>
        </w:rPr>
        <w:t>bett</w:t>
      </w:r>
      <w:proofErr w:type="spellEnd"/>
    </w:p>
    <w:p w14:paraId="1598CDAC" w14:textId="30A822A7" w:rsidR="009D6CE5" w:rsidRDefault="009D6CE5" w:rsidP="009D6CE5">
      <w:pPr>
        <w:pStyle w:val="Heading2"/>
      </w:pPr>
      <w:r>
        <w:lastRenderedPageBreak/>
        <w:t>Case</w:t>
      </w:r>
    </w:p>
    <w:p w14:paraId="298E785E" w14:textId="77777777" w:rsidR="009D6CE5" w:rsidRDefault="009D6CE5" w:rsidP="009D6CE5">
      <w:pPr>
        <w:pStyle w:val="NormalWeb"/>
        <w:spacing w:before="887" w:beforeAutospacing="0" w:after="0" w:afterAutospacing="0"/>
        <w:ind w:left="17"/>
      </w:pPr>
      <w:r>
        <w:rPr>
          <w:rFonts w:ascii="Calibri" w:hAnsi="Calibri" w:cs="Calibri"/>
          <w:b/>
          <w:bCs/>
          <w:color w:val="000000"/>
          <w:shd w:val="clear" w:color="auto" w:fill="FFFF00"/>
        </w:rPr>
        <w:t>Privately owned satellite operators key for debris removal.</w:t>
      </w:r>
      <w:r>
        <w:rPr>
          <w:rFonts w:ascii="Calibri" w:hAnsi="Calibri" w:cs="Calibri"/>
          <w:b/>
          <w:bCs/>
          <w:color w:val="000000"/>
        </w:rPr>
        <w:t> </w:t>
      </w:r>
    </w:p>
    <w:p w14:paraId="59AC8524" w14:textId="77777777" w:rsidR="009D6CE5" w:rsidRDefault="009D6CE5" w:rsidP="009D6CE5">
      <w:pPr>
        <w:pStyle w:val="NormalWeb"/>
        <w:spacing w:before="394" w:beforeAutospacing="0" w:after="0" w:afterAutospacing="0"/>
        <w:ind w:left="12" w:right="1390" w:firstLine="5"/>
      </w:pPr>
      <w:r>
        <w:rPr>
          <w:rFonts w:ascii="Calibri" w:hAnsi="Calibri" w:cs="Calibri"/>
          <w:b/>
          <w:bCs/>
          <w:color w:val="000000"/>
        </w:rPr>
        <w:t>Moore 21</w:t>
      </w:r>
      <w:r>
        <w:rPr>
          <w:rFonts w:ascii="Calibri" w:hAnsi="Calibri" w:cs="Calibri"/>
          <w:color w:val="000000"/>
        </w:rPr>
        <w:t xml:space="preserve">, </w:t>
      </w:r>
      <w:r>
        <w:rPr>
          <w:rFonts w:ascii="Calibri" w:hAnsi="Calibri" w:cs="Calibri"/>
          <w:color w:val="000000"/>
          <w:sz w:val="20"/>
          <w:szCs w:val="20"/>
        </w:rPr>
        <w:t xml:space="preserve">Adrian. “It's Time </w:t>
      </w:r>
      <w:proofErr w:type="gramStart"/>
      <w:r>
        <w:rPr>
          <w:rFonts w:ascii="Calibri" w:hAnsi="Calibri" w:cs="Calibri"/>
          <w:color w:val="000000"/>
          <w:sz w:val="20"/>
          <w:szCs w:val="20"/>
        </w:rPr>
        <w:t>For</w:t>
      </w:r>
      <w:proofErr w:type="gramEnd"/>
      <w:r>
        <w:rPr>
          <w:rFonts w:ascii="Calibri" w:hAnsi="Calibri" w:cs="Calibri"/>
          <w:color w:val="000000"/>
          <w:sz w:val="20"/>
          <w:szCs w:val="20"/>
        </w:rPr>
        <w:t xml:space="preserve"> US To Get Serious About Cleaning Up Space Junk,”.” </w:t>
      </w:r>
      <w:proofErr w:type="spellStart"/>
      <w:r>
        <w:rPr>
          <w:rFonts w:ascii="Calibri" w:hAnsi="Calibri" w:cs="Calibri"/>
          <w:color w:val="000000"/>
          <w:sz w:val="20"/>
          <w:szCs w:val="20"/>
        </w:rPr>
        <w:t>TheHill</w:t>
      </w:r>
      <w:proofErr w:type="spellEnd"/>
      <w:r>
        <w:rPr>
          <w:rFonts w:ascii="Calibri" w:hAnsi="Calibri" w:cs="Calibri"/>
          <w:color w:val="000000"/>
          <w:sz w:val="20"/>
          <w:szCs w:val="20"/>
        </w:rPr>
        <w:t>. July 27, 2021. Web. December 13, 2021. &lt;https://thehill.com/opinion/technology/564945- </w:t>
      </w:r>
    </w:p>
    <w:p w14:paraId="4A7C8B7F" w14:textId="77777777" w:rsidR="009D6CE5" w:rsidRDefault="009D6CE5" w:rsidP="009D6CE5">
      <w:pPr>
        <w:pStyle w:val="NormalWeb"/>
        <w:spacing w:before="0" w:beforeAutospacing="0" w:after="0" w:afterAutospacing="0"/>
        <w:ind w:left="13"/>
      </w:pPr>
      <w:r>
        <w:rPr>
          <w:rFonts w:ascii="Calibri" w:hAnsi="Calibri" w:cs="Calibri"/>
          <w:color w:val="000000"/>
          <w:sz w:val="20"/>
          <w:szCs w:val="20"/>
        </w:rPr>
        <w:t>its-time-for-us-to-get-serious-about-cleaning-up-space-junk&gt;. </w:t>
      </w:r>
    </w:p>
    <w:p w14:paraId="270063AD" w14:textId="77777777" w:rsidR="009D6CE5" w:rsidRDefault="009D6CE5" w:rsidP="009D6CE5">
      <w:pPr>
        <w:pStyle w:val="NormalWeb"/>
        <w:spacing w:before="383" w:beforeAutospacing="0" w:after="0" w:afterAutospacing="0"/>
        <w:ind w:left="7" w:right="30" w:firstLine="5"/>
      </w:pPr>
      <w:r>
        <w:rPr>
          <w:rFonts w:ascii="Calibri" w:hAnsi="Calibri" w:cs="Calibri"/>
          <w:color w:val="000000"/>
          <w:u w:val="single"/>
        </w:rPr>
        <w:t xml:space="preserve">Orbital </w:t>
      </w:r>
      <w:r>
        <w:rPr>
          <w:rFonts w:ascii="Calibri" w:hAnsi="Calibri" w:cs="Calibri"/>
          <w:color w:val="000000"/>
          <w:u w:val="single"/>
          <w:shd w:val="clear" w:color="auto" w:fill="00FFFF"/>
        </w:rPr>
        <w:t>debris management is not</w:t>
      </w:r>
      <w:r>
        <w:rPr>
          <w:rFonts w:ascii="Calibri" w:hAnsi="Calibri" w:cs="Calibri"/>
          <w:color w:val="000000"/>
          <w:u w:val="single"/>
        </w:rPr>
        <w:t xml:space="preserve"> well </w:t>
      </w:r>
      <w:r>
        <w:rPr>
          <w:rFonts w:ascii="Calibri" w:hAnsi="Calibri" w:cs="Calibri"/>
          <w:color w:val="000000"/>
          <w:u w:val="single"/>
          <w:shd w:val="clear" w:color="auto" w:fill="00FFFF"/>
        </w:rPr>
        <w:t>organized within the government</w:t>
      </w:r>
      <w:r>
        <w:rPr>
          <w:rFonts w:ascii="Calibri" w:hAnsi="Calibri" w:cs="Calibri"/>
          <w:color w:val="000000"/>
          <w:u w:val="single"/>
        </w:rPr>
        <w:t xml:space="preserve">. Right now, </w:t>
      </w:r>
      <w:r>
        <w:rPr>
          <w:rFonts w:ascii="Calibri" w:hAnsi="Calibri" w:cs="Calibri"/>
          <w:color w:val="000000"/>
          <w:u w:val="single"/>
          <w:shd w:val="clear" w:color="auto" w:fill="00FFFF"/>
        </w:rPr>
        <w:t>the</w:t>
      </w:r>
      <w:r>
        <w:rPr>
          <w:rFonts w:ascii="Calibri" w:hAnsi="Calibri" w:cs="Calibri"/>
          <w:color w:val="000000"/>
        </w:rPr>
        <w:t xml:space="preserve"> </w:t>
      </w:r>
      <w:r>
        <w:rPr>
          <w:rFonts w:ascii="Calibri" w:hAnsi="Calibri" w:cs="Calibri"/>
          <w:color w:val="000000"/>
          <w:u w:val="single"/>
          <w:shd w:val="clear" w:color="auto" w:fill="00FFFF"/>
        </w:rPr>
        <w:t>Department of Defense</w:t>
      </w:r>
      <w:r>
        <w:rPr>
          <w:rFonts w:ascii="Calibri" w:hAnsi="Calibri" w:cs="Calibri"/>
          <w:color w:val="000000"/>
          <w:u w:val="single"/>
        </w:rPr>
        <w:t xml:space="preserve"> (DOD) </w:t>
      </w:r>
      <w:r>
        <w:rPr>
          <w:rFonts w:ascii="Calibri" w:hAnsi="Calibri" w:cs="Calibri"/>
          <w:color w:val="000000"/>
          <w:u w:val="single"/>
          <w:shd w:val="clear" w:color="auto" w:fill="00FFFF"/>
        </w:rPr>
        <w:t>does most tracking of space debris</w:t>
      </w:r>
      <w:r>
        <w:rPr>
          <w:rFonts w:ascii="Calibri" w:hAnsi="Calibri" w:cs="Calibri"/>
          <w:color w:val="000000"/>
          <w:u w:val="single"/>
        </w:rPr>
        <w:t xml:space="preserve"> for the U.S. out of the need to</w:t>
      </w:r>
      <w:r>
        <w:rPr>
          <w:rFonts w:ascii="Calibri" w:hAnsi="Calibri" w:cs="Calibri"/>
          <w:color w:val="000000"/>
        </w:rPr>
        <w:t xml:space="preserve"> </w:t>
      </w:r>
      <w:r>
        <w:rPr>
          <w:rFonts w:ascii="Calibri" w:hAnsi="Calibri" w:cs="Calibri"/>
          <w:color w:val="000000"/>
          <w:u w:val="single"/>
        </w:rPr>
        <w:t>protect military satellites and national security interests.</w:t>
      </w:r>
      <w:r>
        <w:rPr>
          <w:rFonts w:ascii="Calibri" w:hAnsi="Calibri" w:cs="Calibri"/>
          <w:color w:val="000000"/>
        </w:rPr>
        <w:t xml:space="preserve"> </w:t>
      </w:r>
      <w:r>
        <w:rPr>
          <w:rFonts w:ascii="Calibri" w:hAnsi="Calibri" w:cs="Calibri"/>
          <w:color w:val="000000"/>
          <w:u w:val="single"/>
          <w:shd w:val="clear" w:color="auto" w:fill="00FFFF"/>
        </w:rPr>
        <w:t>NASA has its own less advanced</w:t>
      </w:r>
      <w:r>
        <w:rPr>
          <w:rFonts w:ascii="Calibri" w:hAnsi="Calibri" w:cs="Calibri"/>
          <w:color w:val="000000"/>
        </w:rPr>
        <w:t xml:space="preserve"> </w:t>
      </w:r>
      <w:r>
        <w:rPr>
          <w:rFonts w:ascii="Calibri" w:hAnsi="Calibri" w:cs="Calibri"/>
          <w:color w:val="000000"/>
          <w:u w:val="single"/>
          <w:shd w:val="clear" w:color="auto" w:fill="00FFFF"/>
        </w:rPr>
        <w:t>systems for tracking debris</w:t>
      </w:r>
      <w:r>
        <w:rPr>
          <w:rFonts w:ascii="Calibri" w:hAnsi="Calibri" w:cs="Calibri"/>
          <w:color w:val="000000"/>
          <w:u w:val="single"/>
        </w:rPr>
        <w:t xml:space="preserve">. However, orbital </w:t>
      </w:r>
      <w:r>
        <w:rPr>
          <w:rFonts w:ascii="Calibri" w:hAnsi="Calibri" w:cs="Calibri"/>
          <w:color w:val="000000"/>
          <w:u w:val="single"/>
          <w:shd w:val="clear" w:color="auto" w:fill="00FFFF"/>
        </w:rPr>
        <w:t>debris management</w:t>
      </w:r>
      <w:r>
        <w:rPr>
          <w:rFonts w:ascii="Calibri" w:hAnsi="Calibri" w:cs="Calibri"/>
          <w:color w:val="000000"/>
          <w:u w:val="single"/>
        </w:rPr>
        <w:t xml:space="preserve"> is not just about tracking</w:t>
      </w:r>
      <w:r>
        <w:rPr>
          <w:rFonts w:ascii="Calibri" w:hAnsi="Calibri" w:cs="Calibri"/>
          <w:color w:val="000000"/>
        </w:rPr>
        <w:t xml:space="preserve"> </w:t>
      </w:r>
      <w:r>
        <w:rPr>
          <w:rFonts w:ascii="Calibri" w:hAnsi="Calibri" w:cs="Calibri"/>
          <w:color w:val="000000"/>
          <w:u w:val="single"/>
        </w:rPr>
        <w:t xml:space="preserve">debris anymore. It </w:t>
      </w:r>
      <w:r>
        <w:rPr>
          <w:rFonts w:ascii="Calibri" w:hAnsi="Calibri" w:cs="Calibri"/>
          <w:color w:val="000000"/>
          <w:u w:val="single"/>
          <w:shd w:val="clear" w:color="auto" w:fill="00FFFF"/>
        </w:rPr>
        <w:t>is also about forming collision warning systems and safely managing traffic in</w:t>
      </w:r>
      <w:r>
        <w:rPr>
          <w:rFonts w:ascii="Calibri" w:hAnsi="Calibri" w:cs="Calibri"/>
          <w:color w:val="000000"/>
        </w:rPr>
        <w:t xml:space="preserve"> </w:t>
      </w:r>
      <w:r>
        <w:rPr>
          <w:rFonts w:ascii="Calibri" w:hAnsi="Calibri" w:cs="Calibri"/>
          <w:color w:val="000000"/>
          <w:u w:val="single"/>
          <w:shd w:val="clear" w:color="auto" w:fill="00FFFF"/>
        </w:rPr>
        <w:t>space</w:t>
      </w:r>
      <w:r>
        <w:rPr>
          <w:rFonts w:ascii="Calibri" w:hAnsi="Calibri" w:cs="Calibri"/>
          <w:color w:val="000000"/>
          <w:u w:val="single"/>
        </w:rPr>
        <w:t>.</w:t>
      </w:r>
      <w:r>
        <w:rPr>
          <w:rFonts w:ascii="Calibri" w:hAnsi="Calibri" w:cs="Calibri"/>
          <w:color w:val="000000"/>
        </w:rPr>
        <w:t xml:space="preserve"> To do this efficiently, we need a civil repository for all orbital debris components, something that </w:t>
      </w:r>
      <w:r>
        <w:rPr>
          <w:rFonts w:ascii="Calibri" w:hAnsi="Calibri" w:cs="Calibri"/>
          <w:color w:val="000000"/>
          <w:u w:val="single"/>
          <w:shd w:val="clear" w:color="auto" w:fill="00FFFF"/>
        </w:rPr>
        <w:t>many commercial space companies have already created on their own</w:t>
      </w:r>
      <w:r>
        <w:rPr>
          <w:rFonts w:ascii="Calibri" w:hAnsi="Calibri" w:cs="Calibri"/>
          <w:color w:val="000000"/>
          <w:u w:val="single"/>
        </w:rPr>
        <w:t xml:space="preserve"> to stay</w:t>
      </w:r>
      <w:r>
        <w:rPr>
          <w:rFonts w:ascii="Calibri" w:hAnsi="Calibri" w:cs="Calibri"/>
          <w:color w:val="000000"/>
        </w:rPr>
        <w:t xml:space="preserve"> </w:t>
      </w:r>
      <w:r>
        <w:rPr>
          <w:rFonts w:ascii="Calibri" w:hAnsi="Calibri" w:cs="Calibri"/>
          <w:color w:val="000000"/>
          <w:u w:val="single"/>
        </w:rPr>
        <w:t xml:space="preserve">aware of orbital debris and help protect their satellites in space. </w:t>
      </w:r>
      <w:r>
        <w:rPr>
          <w:rFonts w:ascii="Calibri" w:hAnsi="Calibri" w:cs="Calibri"/>
          <w:color w:val="000000"/>
        </w:rPr>
        <w:t xml:space="preserve">Tracking debris may be a national security </w:t>
      </w:r>
      <w:proofErr w:type="gramStart"/>
      <w:r>
        <w:rPr>
          <w:rFonts w:ascii="Calibri" w:hAnsi="Calibri" w:cs="Calibri"/>
          <w:color w:val="000000"/>
        </w:rPr>
        <w:t>priority, but</w:t>
      </w:r>
      <w:proofErr w:type="gramEnd"/>
      <w:r>
        <w:rPr>
          <w:rFonts w:ascii="Calibri" w:hAnsi="Calibri" w:cs="Calibri"/>
          <w:color w:val="000000"/>
        </w:rPr>
        <w:t xml:space="preserve"> providing space traffic control is not really in the Defense Department’s mission.</w:t>
      </w:r>
      <w:r>
        <w:rPr>
          <w:rFonts w:ascii="Calibri" w:hAnsi="Calibri" w:cs="Calibri"/>
          <w:color w:val="000000"/>
          <w:u w:val="single"/>
        </w:rPr>
        <w:t xml:space="preserve"> We </w:t>
      </w:r>
      <w:r>
        <w:rPr>
          <w:rFonts w:ascii="Calibri" w:hAnsi="Calibri" w:cs="Calibri"/>
          <w:color w:val="000000"/>
          <w:u w:val="single"/>
          <w:shd w:val="clear" w:color="auto" w:fill="00FFFF"/>
        </w:rPr>
        <w:t>should be utilizing the private sector’s expertise and advancements</w:t>
      </w:r>
      <w:r>
        <w:rPr>
          <w:rFonts w:ascii="Calibri" w:hAnsi="Calibri" w:cs="Calibri"/>
          <w:color w:val="000000"/>
        </w:rPr>
        <w:t xml:space="preserve"> </w:t>
      </w:r>
      <w:r>
        <w:rPr>
          <w:rFonts w:ascii="Calibri" w:hAnsi="Calibri" w:cs="Calibri"/>
          <w:color w:val="000000"/>
          <w:u w:val="single"/>
          <w:shd w:val="clear" w:color="auto" w:fill="00FFFF"/>
        </w:rPr>
        <w:t>in this area</w:t>
      </w:r>
      <w:r>
        <w:rPr>
          <w:rFonts w:ascii="Calibri" w:hAnsi="Calibri" w:cs="Calibri"/>
          <w:color w:val="000000"/>
          <w:u w:val="single"/>
        </w:rPr>
        <w:t xml:space="preserve">. For example, </w:t>
      </w:r>
      <w:proofErr w:type="spellStart"/>
      <w:r>
        <w:rPr>
          <w:rFonts w:ascii="Calibri" w:hAnsi="Calibri" w:cs="Calibri"/>
          <w:color w:val="000000"/>
          <w:u w:val="single"/>
          <w:shd w:val="clear" w:color="auto" w:fill="00FFFF"/>
        </w:rPr>
        <w:t>Astroscale</w:t>
      </w:r>
      <w:proofErr w:type="spellEnd"/>
      <w:r>
        <w:rPr>
          <w:rFonts w:ascii="Calibri" w:hAnsi="Calibri" w:cs="Calibri"/>
          <w:color w:val="000000"/>
          <w:u w:val="single"/>
          <w:shd w:val="clear" w:color="auto" w:fill="00FFFF"/>
        </w:rPr>
        <w:t xml:space="preserve"> has contracts with both the Japanese and European space</w:t>
      </w:r>
      <w:r>
        <w:rPr>
          <w:rFonts w:ascii="Calibri" w:hAnsi="Calibri" w:cs="Calibri"/>
          <w:color w:val="000000"/>
        </w:rPr>
        <w:t xml:space="preserve"> </w:t>
      </w:r>
      <w:r>
        <w:rPr>
          <w:rFonts w:ascii="Calibri" w:hAnsi="Calibri" w:cs="Calibri"/>
          <w:color w:val="000000"/>
          <w:u w:val="single"/>
          <w:shd w:val="clear" w:color="auto" w:fill="00FFFF"/>
        </w:rPr>
        <w:t>agencies to develop orbital debris removal capability.</w:t>
      </w:r>
      <w:r>
        <w:rPr>
          <w:rFonts w:ascii="Calibri" w:hAnsi="Calibri" w:cs="Calibri"/>
          <w:color w:val="000000"/>
        </w:rPr>
        <w:t xml:space="preserve"> And responsibility for developing collision warnings and space traffic management would be best suited for the Office of Space Commerce, an office with existing connections to the commercial space industry, NASA and DOD. </w:t>
      </w:r>
      <w:r>
        <w:rPr>
          <w:rFonts w:ascii="Calibri" w:hAnsi="Calibri" w:cs="Calibri"/>
          <w:color w:val="000000"/>
          <w:u w:val="single"/>
          <w:shd w:val="clear" w:color="auto" w:fill="00FFFF"/>
        </w:rPr>
        <w:t>Partnering with</w:t>
      </w:r>
      <w:r>
        <w:rPr>
          <w:rFonts w:ascii="Calibri" w:hAnsi="Calibri" w:cs="Calibri"/>
          <w:color w:val="000000"/>
          <w:u w:val="single"/>
        </w:rPr>
        <w:t xml:space="preserve"> the debris tracking and removal s</w:t>
      </w:r>
      <w:r>
        <w:rPr>
          <w:rFonts w:ascii="Calibri" w:hAnsi="Calibri" w:cs="Calibri"/>
          <w:color w:val="000000"/>
          <w:u w:val="single"/>
          <w:shd w:val="clear" w:color="auto" w:fill="00FFFF"/>
        </w:rPr>
        <w:t>ystems private companies are</w:t>
      </w:r>
      <w:r>
        <w:rPr>
          <w:rFonts w:ascii="Calibri" w:hAnsi="Calibri" w:cs="Calibri"/>
          <w:color w:val="000000"/>
        </w:rPr>
        <w:t xml:space="preserve"> </w:t>
      </w:r>
      <w:r>
        <w:rPr>
          <w:rFonts w:ascii="Calibri" w:hAnsi="Calibri" w:cs="Calibri"/>
          <w:color w:val="000000"/>
          <w:u w:val="single"/>
          <w:shd w:val="clear" w:color="auto" w:fill="00FFFF"/>
        </w:rPr>
        <w:t>developing while freeing up DOD to focus on military awareness and NASA to focus on r</w:t>
      </w:r>
      <w:r>
        <w:rPr>
          <w:rFonts w:ascii="Calibri" w:hAnsi="Calibri" w:cs="Calibri"/>
          <w:color w:val="000000"/>
          <w:u w:val="single"/>
        </w:rPr>
        <w:t>esearch</w:t>
      </w:r>
      <w:r>
        <w:rPr>
          <w:rFonts w:ascii="Calibri" w:hAnsi="Calibri" w:cs="Calibri"/>
          <w:color w:val="000000"/>
        </w:rPr>
        <w:t xml:space="preserve"> </w:t>
      </w:r>
      <w:r>
        <w:rPr>
          <w:rFonts w:ascii="Calibri" w:hAnsi="Calibri" w:cs="Calibri"/>
          <w:color w:val="000000"/>
          <w:u w:val="single"/>
          <w:shd w:val="clear" w:color="auto" w:fill="00FFFF"/>
        </w:rPr>
        <w:t>and</w:t>
      </w:r>
      <w:r>
        <w:rPr>
          <w:rFonts w:ascii="Calibri" w:hAnsi="Calibri" w:cs="Calibri"/>
          <w:color w:val="000000"/>
          <w:u w:val="single"/>
        </w:rPr>
        <w:t xml:space="preserve"> </w:t>
      </w:r>
      <w:r>
        <w:rPr>
          <w:rFonts w:ascii="Calibri" w:hAnsi="Calibri" w:cs="Calibri"/>
          <w:color w:val="000000"/>
          <w:u w:val="single"/>
          <w:shd w:val="clear" w:color="auto" w:fill="00FFFF"/>
        </w:rPr>
        <w:t>d</w:t>
      </w:r>
      <w:r>
        <w:rPr>
          <w:rFonts w:ascii="Calibri" w:hAnsi="Calibri" w:cs="Calibri"/>
          <w:color w:val="000000"/>
          <w:u w:val="single"/>
        </w:rPr>
        <w:t xml:space="preserve">evelopment </w:t>
      </w:r>
      <w:r>
        <w:rPr>
          <w:rFonts w:ascii="Calibri" w:hAnsi="Calibri" w:cs="Calibri"/>
          <w:color w:val="000000"/>
          <w:u w:val="single"/>
          <w:shd w:val="clear" w:color="auto" w:fill="00FFFF"/>
        </w:rPr>
        <w:t xml:space="preserve">would be the most efficient way </w:t>
      </w:r>
      <w:r>
        <w:rPr>
          <w:rFonts w:ascii="Calibri" w:hAnsi="Calibri" w:cs="Calibri"/>
          <w:color w:val="000000"/>
          <w:u w:val="single"/>
        </w:rPr>
        <w:t>forward. If government works with private</w:t>
      </w:r>
      <w:r>
        <w:rPr>
          <w:rFonts w:ascii="Calibri" w:hAnsi="Calibri" w:cs="Calibri"/>
          <w:color w:val="000000"/>
        </w:rPr>
        <w:t xml:space="preserve"> </w:t>
      </w:r>
      <w:r>
        <w:rPr>
          <w:rFonts w:ascii="Calibri" w:hAnsi="Calibri" w:cs="Calibri"/>
          <w:color w:val="000000"/>
          <w:u w:val="single"/>
        </w:rPr>
        <w:t>industry through strategic public-private partnerships, the U.S. can best address the threats</w:t>
      </w:r>
      <w:r>
        <w:rPr>
          <w:rFonts w:ascii="Calibri" w:hAnsi="Calibri" w:cs="Calibri"/>
          <w:color w:val="000000"/>
        </w:rPr>
        <w:t xml:space="preserve"> </w:t>
      </w:r>
      <w:r>
        <w:rPr>
          <w:rFonts w:ascii="Calibri" w:hAnsi="Calibri" w:cs="Calibri"/>
          <w:color w:val="000000"/>
          <w:u w:val="single"/>
        </w:rPr>
        <w:t>posed by orbital debris and create sustainable policies for safe space exploration.</w:t>
      </w:r>
    </w:p>
    <w:p w14:paraId="54FCA3D6" w14:textId="77777777" w:rsidR="009D6CE5" w:rsidRDefault="009D6CE5" w:rsidP="009D6CE5">
      <w:pPr>
        <w:pStyle w:val="NormalWeb"/>
        <w:spacing w:before="0" w:beforeAutospacing="0" w:after="0" w:afterAutospacing="0"/>
        <w:ind w:left="5" w:right="287" w:hanging="6"/>
      </w:pPr>
      <w:r>
        <w:rPr>
          <w:rFonts w:ascii="Calibri" w:hAnsi="Calibri" w:cs="Calibri"/>
          <w:color w:val="000000"/>
        </w:rPr>
        <w:t>Analysis: allowing Private companies to pursue appropriation gives opportunity to declutter space debris &gt;&gt; if just leave it the way it is nothing happens and still risks a chance of collision </w:t>
      </w:r>
    </w:p>
    <w:p w14:paraId="3D461E56" w14:textId="77777777" w:rsidR="009D6CE5" w:rsidRPr="009D6CE5" w:rsidRDefault="009D6CE5" w:rsidP="009D6CE5"/>
    <w:sectPr w:rsidR="009D6CE5" w:rsidRPr="009D6CE5">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Trebuchet MS">
    <w:panose1 w:val="020B07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15113"/>
    <w:rsid w:val="000139A3"/>
    <w:rsid w:val="00040B19"/>
    <w:rsid w:val="0007469D"/>
    <w:rsid w:val="00082BF2"/>
    <w:rsid w:val="00092A88"/>
    <w:rsid w:val="000B6CEC"/>
    <w:rsid w:val="000B78A8"/>
    <w:rsid w:val="00100833"/>
    <w:rsid w:val="00104529"/>
    <w:rsid w:val="00105942"/>
    <w:rsid w:val="0010607C"/>
    <w:rsid w:val="00107396"/>
    <w:rsid w:val="00144A4C"/>
    <w:rsid w:val="001630B0"/>
    <w:rsid w:val="00176AB0"/>
    <w:rsid w:val="00177B7D"/>
    <w:rsid w:val="00180D7D"/>
    <w:rsid w:val="0018322D"/>
    <w:rsid w:val="00186C39"/>
    <w:rsid w:val="00196E5B"/>
    <w:rsid w:val="001B466F"/>
    <w:rsid w:val="001B5776"/>
    <w:rsid w:val="001D6DB7"/>
    <w:rsid w:val="001E527A"/>
    <w:rsid w:val="001F78CE"/>
    <w:rsid w:val="00200752"/>
    <w:rsid w:val="00251FC7"/>
    <w:rsid w:val="00256F80"/>
    <w:rsid w:val="002855A7"/>
    <w:rsid w:val="002B146A"/>
    <w:rsid w:val="002B3036"/>
    <w:rsid w:val="002B5E17"/>
    <w:rsid w:val="002F2014"/>
    <w:rsid w:val="002F35D4"/>
    <w:rsid w:val="003014E9"/>
    <w:rsid w:val="00315690"/>
    <w:rsid w:val="00316B75"/>
    <w:rsid w:val="00325646"/>
    <w:rsid w:val="00342929"/>
    <w:rsid w:val="003460F2"/>
    <w:rsid w:val="0038158C"/>
    <w:rsid w:val="003902BA"/>
    <w:rsid w:val="00391A55"/>
    <w:rsid w:val="003A0047"/>
    <w:rsid w:val="003A09E2"/>
    <w:rsid w:val="003A7BBC"/>
    <w:rsid w:val="00407037"/>
    <w:rsid w:val="0043601B"/>
    <w:rsid w:val="0044518B"/>
    <w:rsid w:val="004605D6"/>
    <w:rsid w:val="004C60E8"/>
    <w:rsid w:val="004C688F"/>
    <w:rsid w:val="004E3579"/>
    <w:rsid w:val="004E728B"/>
    <w:rsid w:val="004F39E0"/>
    <w:rsid w:val="00522B60"/>
    <w:rsid w:val="00537BD5"/>
    <w:rsid w:val="0057268A"/>
    <w:rsid w:val="00580A28"/>
    <w:rsid w:val="005839FB"/>
    <w:rsid w:val="005C2752"/>
    <w:rsid w:val="005D2912"/>
    <w:rsid w:val="005E1711"/>
    <w:rsid w:val="006065BD"/>
    <w:rsid w:val="0061366F"/>
    <w:rsid w:val="0063562E"/>
    <w:rsid w:val="00645FA9"/>
    <w:rsid w:val="00647866"/>
    <w:rsid w:val="00665003"/>
    <w:rsid w:val="006A2AD0"/>
    <w:rsid w:val="006B65D2"/>
    <w:rsid w:val="006C1D44"/>
    <w:rsid w:val="006C2375"/>
    <w:rsid w:val="006C7145"/>
    <w:rsid w:val="006D4ECC"/>
    <w:rsid w:val="006D7F10"/>
    <w:rsid w:val="00706B95"/>
    <w:rsid w:val="00722258"/>
    <w:rsid w:val="007243E5"/>
    <w:rsid w:val="00766EA0"/>
    <w:rsid w:val="00791D31"/>
    <w:rsid w:val="007A2226"/>
    <w:rsid w:val="007F5B66"/>
    <w:rsid w:val="00822101"/>
    <w:rsid w:val="00823A1C"/>
    <w:rsid w:val="00845B9D"/>
    <w:rsid w:val="00860984"/>
    <w:rsid w:val="0086523A"/>
    <w:rsid w:val="008B3ECB"/>
    <w:rsid w:val="008B4E85"/>
    <w:rsid w:val="008C1B2E"/>
    <w:rsid w:val="0091627E"/>
    <w:rsid w:val="0097032B"/>
    <w:rsid w:val="009B31E0"/>
    <w:rsid w:val="009D2EAD"/>
    <w:rsid w:val="009D54B2"/>
    <w:rsid w:val="009D6CE5"/>
    <w:rsid w:val="009E1922"/>
    <w:rsid w:val="009F7065"/>
    <w:rsid w:val="009F7ED2"/>
    <w:rsid w:val="00A12AE0"/>
    <w:rsid w:val="00A33354"/>
    <w:rsid w:val="00A93661"/>
    <w:rsid w:val="00A93A12"/>
    <w:rsid w:val="00A95652"/>
    <w:rsid w:val="00AC00E9"/>
    <w:rsid w:val="00AC0AB8"/>
    <w:rsid w:val="00AD5B54"/>
    <w:rsid w:val="00AF398B"/>
    <w:rsid w:val="00B3286F"/>
    <w:rsid w:val="00B33C6D"/>
    <w:rsid w:val="00B4508F"/>
    <w:rsid w:val="00B50071"/>
    <w:rsid w:val="00B55AD5"/>
    <w:rsid w:val="00B65047"/>
    <w:rsid w:val="00B8057C"/>
    <w:rsid w:val="00BC0F4C"/>
    <w:rsid w:val="00BD3FF4"/>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15113"/>
    <w:rsid w:val="00D32176"/>
    <w:rsid w:val="00D325A9"/>
    <w:rsid w:val="00D36A8A"/>
    <w:rsid w:val="00D41B9B"/>
    <w:rsid w:val="00D55D55"/>
    <w:rsid w:val="00D61409"/>
    <w:rsid w:val="00D6691E"/>
    <w:rsid w:val="00D71170"/>
    <w:rsid w:val="00DA1C92"/>
    <w:rsid w:val="00DA25D4"/>
    <w:rsid w:val="00DA6538"/>
    <w:rsid w:val="00DE3AE2"/>
    <w:rsid w:val="00E15E75"/>
    <w:rsid w:val="00E33BF7"/>
    <w:rsid w:val="00E5262C"/>
    <w:rsid w:val="00E94A18"/>
    <w:rsid w:val="00EA7EAB"/>
    <w:rsid w:val="00EB5CE7"/>
    <w:rsid w:val="00EC7DC4"/>
    <w:rsid w:val="00ED30CF"/>
    <w:rsid w:val="00ED7EE2"/>
    <w:rsid w:val="00EE157B"/>
    <w:rsid w:val="00EF10A3"/>
    <w:rsid w:val="00F176EF"/>
    <w:rsid w:val="00F235E4"/>
    <w:rsid w:val="00F45E10"/>
    <w:rsid w:val="00F6364A"/>
    <w:rsid w:val="00F9113A"/>
    <w:rsid w:val="00FA2FEC"/>
    <w:rsid w:val="00FB58A5"/>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63750"/>
  <w15:chartTrackingRefBased/>
  <w15:docId w15:val="{345F304A-FA71-44B2-B8B9-745995B99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78A8"/>
    <w:rPr>
      <w:rFonts w:ascii="Calibri" w:hAnsi="Calibri"/>
    </w:rPr>
  </w:style>
  <w:style w:type="paragraph" w:styleId="Heading1">
    <w:name w:val="heading 1"/>
    <w:aliases w:val="Pocket"/>
    <w:basedOn w:val="Normal"/>
    <w:next w:val="Normal"/>
    <w:link w:val="Heading1Char"/>
    <w:qFormat/>
    <w:rsid w:val="00D151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Heading 2 Char2"/>
    <w:basedOn w:val="Normal"/>
    <w:next w:val="Normal"/>
    <w:link w:val="Heading2Char"/>
    <w:uiPriority w:val="1"/>
    <w:unhideWhenUsed/>
    <w:qFormat/>
    <w:rsid w:val="00D1511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1511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3"/>
    <w:unhideWhenUsed/>
    <w:qFormat/>
    <w:rsid w:val="00D1511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151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5113"/>
  </w:style>
  <w:style w:type="character" w:customStyle="1" w:styleId="Heading1Char">
    <w:name w:val="Heading 1 Char"/>
    <w:aliases w:val="Pocket Char"/>
    <w:basedOn w:val="DefaultParagraphFont"/>
    <w:link w:val="Heading1"/>
    <w:rsid w:val="00D15113"/>
    <w:rPr>
      <w:rFonts w:ascii="Calibri" w:eastAsiaTheme="majorEastAsia" w:hAnsi="Calibri" w:cstheme="majorBidi"/>
      <w:b/>
      <w:sz w:val="52"/>
      <w:szCs w:val="32"/>
    </w:rPr>
  </w:style>
  <w:style w:type="character" w:customStyle="1" w:styleId="Heading2Char">
    <w:name w:val="Heading 2 Char"/>
    <w:aliases w:val="Hat Char,Char Char Char Char Char Char Char,Heading 2 Char1 Char1 Char,Heading 2 Char Char Char Char Char Char Char Char Char,C Char,Heading 2 Char Char Char Char,Heading 21 Char,Heading 2 Char Char1 Char,TagStyle Char,Tag&amp;Cite Char"/>
    <w:basedOn w:val="DefaultParagraphFont"/>
    <w:link w:val="Heading2"/>
    <w:uiPriority w:val="1"/>
    <w:rsid w:val="00D1511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15113"/>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3"/>
    <w:rsid w:val="00D1511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D1511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15113"/>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D1511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D15113"/>
    <w:rPr>
      <w:color w:val="auto"/>
      <w:u w:val="none"/>
    </w:rPr>
  </w:style>
  <w:style w:type="character" w:styleId="FollowedHyperlink">
    <w:name w:val="FollowedHyperlink"/>
    <w:basedOn w:val="DefaultParagraphFont"/>
    <w:uiPriority w:val="99"/>
    <w:semiHidden/>
    <w:unhideWhenUsed/>
    <w:rsid w:val="00D15113"/>
    <w:rPr>
      <w:color w:val="auto"/>
      <w:u w:val="none"/>
    </w:rPr>
  </w:style>
  <w:style w:type="paragraph" w:customStyle="1" w:styleId="textbold">
    <w:name w:val="text bold"/>
    <w:basedOn w:val="Normal"/>
    <w:link w:val="Emphasis"/>
    <w:uiPriority w:val="7"/>
    <w:qFormat/>
    <w:rsid w:val="000B78A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0B78A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0B78A8"/>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554846">
      <w:bodyDiv w:val="1"/>
      <w:marLeft w:val="0"/>
      <w:marRight w:val="0"/>
      <w:marTop w:val="0"/>
      <w:marBottom w:val="0"/>
      <w:divBdr>
        <w:top w:val="none" w:sz="0" w:space="0" w:color="auto"/>
        <w:left w:val="none" w:sz="0" w:space="0" w:color="auto"/>
        <w:bottom w:val="none" w:sz="0" w:space="0" w:color="auto"/>
        <w:right w:val="none" w:sz="0" w:space="0" w:color="auto"/>
      </w:divBdr>
    </w:div>
    <w:div w:id="1335063931">
      <w:bodyDiv w:val="1"/>
      <w:marLeft w:val="0"/>
      <w:marRight w:val="0"/>
      <w:marTop w:val="0"/>
      <w:marBottom w:val="0"/>
      <w:divBdr>
        <w:top w:val="none" w:sz="0" w:space="0" w:color="auto"/>
        <w:left w:val="none" w:sz="0" w:space="0" w:color="auto"/>
        <w:bottom w:val="none" w:sz="0" w:space="0" w:color="auto"/>
        <w:right w:val="none" w:sz="0" w:space="0" w:color="auto"/>
      </w:divBdr>
    </w:div>
    <w:div w:id="1599171896">
      <w:bodyDiv w:val="1"/>
      <w:marLeft w:val="0"/>
      <w:marRight w:val="0"/>
      <w:marTop w:val="0"/>
      <w:marBottom w:val="0"/>
      <w:divBdr>
        <w:top w:val="none" w:sz="0" w:space="0" w:color="auto"/>
        <w:left w:val="none" w:sz="0" w:space="0" w:color="auto"/>
        <w:bottom w:val="none" w:sz="0" w:space="0" w:color="auto"/>
        <w:right w:val="none" w:sz="0" w:space="0" w:color="auto"/>
      </w:divBdr>
    </w:div>
    <w:div w:id="202666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81</TotalTime>
  <Pages>7</Pages>
  <Words>5296</Words>
  <Characters>30192</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5</cp:revision>
  <dcterms:created xsi:type="dcterms:W3CDTF">2022-02-12T18:11:00Z</dcterms:created>
  <dcterms:modified xsi:type="dcterms:W3CDTF">2022-02-12T20:03:00Z</dcterms:modified>
</cp:coreProperties>
</file>