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73A92" w14:textId="6CD97951" w:rsidR="00DF6F8B" w:rsidRDefault="00DF6F8B" w:rsidP="00DF6F8B">
      <w:pPr>
        <w:pStyle w:val="Heading2"/>
      </w:pPr>
      <w:r>
        <w:t>disclosure</w:t>
      </w:r>
    </w:p>
    <w:p w14:paraId="1CF5FB46" w14:textId="0E84A258" w:rsidR="00DF6F8B" w:rsidRPr="00DF6F8B" w:rsidRDefault="00DF6F8B" w:rsidP="00DF6F8B">
      <w:pPr>
        <w:pStyle w:val="Heading4"/>
      </w:pPr>
      <w:proofErr w:type="spellStart"/>
      <w:r w:rsidRPr="00303C3E">
        <w:t>Interp</w:t>
      </w:r>
      <w:proofErr w:type="spellEnd"/>
      <w:r w:rsidRPr="00303C3E">
        <w:t xml:space="preserve">: Debaters must disclose round reports on the 2021-2022 NDCA LD wiki for </w:t>
      </w:r>
      <w:r w:rsidRPr="00DF6F8B">
        <w:rPr>
          <w:highlight w:val="cyan"/>
        </w:rPr>
        <w:t>every round</w:t>
      </w:r>
      <w:r w:rsidRPr="00303C3E">
        <w:t xml:space="preserve"> they have debated this season. Round reports disclose which positions (AC, NC, K, T, Theory, etc.) were read/gone for in every speech.</w:t>
      </w:r>
      <w:r>
        <w:t xml:space="preserve"> We can’t check because they don’t even have contact info!</w:t>
      </w:r>
    </w:p>
    <w:p w14:paraId="12BC0DB6" w14:textId="79D99AB5" w:rsidR="00DF6F8B" w:rsidRDefault="00DF6F8B" w:rsidP="00DF6F8B">
      <w:pPr>
        <w:pStyle w:val="Heading4"/>
      </w:pPr>
      <w:r w:rsidRPr="00303C3E">
        <w:t xml:space="preserve">Violation: screenshot in the doc – </w:t>
      </w:r>
      <w:r>
        <w:t>THEY HAVE NONE</w:t>
      </w:r>
    </w:p>
    <w:p w14:paraId="5366C7DF" w14:textId="12433762" w:rsidR="00DF6F8B" w:rsidRDefault="00DF6F8B" w:rsidP="00DF6F8B">
      <w:r>
        <w:rPr>
          <w:noProof/>
        </w:rPr>
        <w:drawing>
          <wp:inline distT="0" distB="0" distL="0" distR="0" wp14:anchorId="02090F6F" wp14:editId="4A3E408C">
            <wp:extent cx="5943600" cy="26073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607310"/>
                    </a:xfrm>
                    <a:prstGeom prst="rect">
                      <a:avLst/>
                    </a:prstGeom>
                  </pic:spPr>
                </pic:pic>
              </a:graphicData>
            </a:graphic>
          </wp:inline>
        </w:drawing>
      </w:r>
    </w:p>
    <w:p w14:paraId="37B055B0" w14:textId="61D77419" w:rsidR="00DF6F8B" w:rsidRDefault="00DF6F8B" w:rsidP="00DF6F8B">
      <w:r>
        <w:t>I do:</w:t>
      </w:r>
    </w:p>
    <w:p w14:paraId="218DD3A0" w14:textId="1A75073F" w:rsidR="00DF6F8B" w:rsidRDefault="00DF6F8B" w:rsidP="00DF6F8B">
      <w:r>
        <w:rPr>
          <w:noProof/>
        </w:rPr>
        <w:lastRenderedPageBreak/>
        <w:drawing>
          <wp:inline distT="0" distB="0" distL="0" distR="0" wp14:anchorId="16A3BCC7" wp14:editId="6C1B7BAC">
            <wp:extent cx="5943600" cy="38957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895725"/>
                    </a:xfrm>
                    <a:prstGeom prst="rect">
                      <a:avLst/>
                    </a:prstGeom>
                  </pic:spPr>
                </pic:pic>
              </a:graphicData>
            </a:graphic>
          </wp:inline>
        </w:drawing>
      </w:r>
    </w:p>
    <w:p w14:paraId="5E7A3EFB" w14:textId="5B0D7C6F" w:rsidR="00DF6F8B" w:rsidRDefault="00DF6F8B" w:rsidP="00DF6F8B">
      <w:r>
        <w:t>If they don’t know how to, they can ask for help from their teammate who discloses:</w:t>
      </w:r>
    </w:p>
    <w:p w14:paraId="2F6B8611" w14:textId="1C5AC406" w:rsidR="00DF6F8B" w:rsidRPr="008F41BC" w:rsidRDefault="00DF6F8B" w:rsidP="00DF6F8B">
      <w:r>
        <w:rPr>
          <w:noProof/>
        </w:rPr>
        <w:drawing>
          <wp:inline distT="0" distB="0" distL="0" distR="0" wp14:anchorId="611EC869" wp14:editId="4840C8E5">
            <wp:extent cx="5943600" cy="18605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860550"/>
                    </a:xfrm>
                    <a:prstGeom prst="rect">
                      <a:avLst/>
                    </a:prstGeom>
                  </pic:spPr>
                </pic:pic>
              </a:graphicData>
            </a:graphic>
          </wp:inline>
        </w:drawing>
      </w:r>
    </w:p>
    <w:p w14:paraId="290E9E2A" w14:textId="77777777" w:rsidR="00DF6F8B" w:rsidRPr="00303C3E" w:rsidRDefault="00DF6F8B" w:rsidP="00DF6F8B">
      <w:pPr>
        <w:pStyle w:val="Heading4"/>
      </w:pPr>
      <w:r w:rsidRPr="00303C3E">
        <w:lastRenderedPageBreak/>
        <w:t>Standards:</w:t>
      </w:r>
    </w:p>
    <w:p w14:paraId="30D6772B" w14:textId="77777777" w:rsidR="00DF6F8B" w:rsidRPr="00303C3E" w:rsidRDefault="00DF6F8B" w:rsidP="00DF6F8B">
      <w:pPr>
        <w:pStyle w:val="Heading4"/>
      </w:pPr>
      <w:r w:rsidRPr="00303C3E">
        <w:t xml:space="preserve">1] Level Playing Field – big schools can go around and scout and collect </w:t>
      </w:r>
      <w:proofErr w:type="gramStart"/>
      <w:r w:rsidRPr="00303C3E">
        <w:t>flows</w:t>
      </w:r>
      <w:proofErr w:type="gramEnd"/>
      <w:r w:rsidRPr="00303C3E">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2EA67228" w14:textId="77777777" w:rsidR="00DF6F8B" w:rsidRPr="00303C3E" w:rsidRDefault="00DF6F8B" w:rsidP="00DF6F8B">
      <w:pPr>
        <w:pStyle w:val="Heading4"/>
      </w:pPr>
      <w:r w:rsidRPr="00303C3E">
        <w:t xml:space="preserve">2] Strategy Education – round reports help novices understand the context in which positions are read by good debaters and help with brainstorming potential 1NCs vs </w:t>
      </w:r>
      <w:proofErr w:type="spellStart"/>
      <w:r w:rsidRPr="00303C3E">
        <w:t>affs</w:t>
      </w:r>
      <w:proofErr w:type="spellEnd"/>
      <w:r w:rsidRPr="00303C3E">
        <w:t xml:space="preserve"> – helps compensate for kids who can't afford coaches to prep out </w:t>
      </w:r>
      <w:proofErr w:type="spellStart"/>
      <w:r w:rsidRPr="00303C3E">
        <w:t>affs</w:t>
      </w:r>
      <w:proofErr w:type="spellEnd"/>
      <w:r w:rsidRPr="00303C3E">
        <w:t>.</w:t>
      </w:r>
    </w:p>
    <w:p w14:paraId="42763196" w14:textId="1154D5B9" w:rsidR="00DF6F8B" w:rsidRDefault="00DF6F8B" w:rsidP="00DF6F8B">
      <w:pPr>
        <w:pStyle w:val="Heading4"/>
      </w:pPr>
      <w:r w:rsidRPr="00303C3E">
        <w:t>3] Pre-round prep –</w:t>
      </w:r>
      <w:r>
        <w:t>NCs and 2NRs</w:t>
      </w:r>
      <w:r w:rsidRPr="00303C3E">
        <w:t xml:space="preserve"> gives especially give an idea of what type of debater someone is – they could go for </w:t>
      </w:r>
      <w:r>
        <w:t>2NR</w:t>
      </w:r>
      <w:r w:rsidRPr="00303C3E">
        <w:t xml:space="preserve"> theory every round</w:t>
      </w:r>
      <w:r>
        <w:t xml:space="preserve"> and shotgun DAs</w:t>
      </w:r>
      <w:r w:rsidRPr="00303C3E">
        <w:t>– otherwise I enter every round unknowing whereas you have an idea of what you want to go for from the start.</w:t>
      </w:r>
    </w:p>
    <w:p w14:paraId="7E97E62E" w14:textId="019D64A6" w:rsidR="00DF6F8B" w:rsidRPr="00DF6F8B" w:rsidRDefault="00DF6F8B" w:rsidP="00DF6F8B">
      <w:pPr>
        <w:pStyle w:val="Heading4"/>
      </w:pPr>
      <w:r>
        <w:t xml:space="preserve">4] Safety – this is a voter. Schools send students to tournaments believing their students are safe from harm. Not disclosing means no knowledge of past arguments, meaning no way to check abuse in past rounds. No contact info means </w:t>
      </w:r>
      <w:proofErr w:type="spellStart"/>
      <w:r>
        <w:t>theres</w:t>
      </w:r>
      <w:proofErr w:type="spellEnd"/>
      <w:r>
        <w:t xml:space="preserve"> no way we can check</w:t>
      </w:r>
    </w:p>
    <w:p w14:paraId="4B592527" w14:textId="77777777" w:rsidR="00DF6F8B" w:rsidRPr="00303C3E" w:rsidRDefault="00DF6F8B" w:rsidP="00DF6F8B">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35F324F5" w14:textId="749C3C4C" w:rsidR="00DF6F8B" w:rsidRPr="00303C3E" w:rsidRDefault="00DF6F8B" w:rsidP="00DF6F8B">
      <w:pPr>
        <w:pStyle w:val="Heading4"/>
      </w:pPr>
      <w:r w:rsidRPr="00303C3E">
        <w:t xml:space="preserve">Edu- funded </w:t>
      </w:r>
      <w:r>
        <w:t>b</w:t>
      </w:r>
      <w:r w:rsidRPr="00303C3E">
        <w:t>y schools</w:t>
      </w:r>
    </w:p>
    <w:p w14:paraId="4BDD9209" w14:textId="77777777" w:rsidR="00DF6F8B" w:rsidRPr="00303C3E" w:rsidRDefault="00DF6F8B" w:rsidP="00DF6F8B">
      <w:pPr>
        <w:pStyle w:val="Heading4"/>
      </w:pPr>
      <w:r w:rsidRPr="00303C3E">
        <w:t xml:space="preserve">DTD- </w:t>
      </w:r>
      <w:proofErr w:type="spellStart"/>
      <w:r w:rsidRPr="00303C3E">
        <w:t>dta</w:t>
      </w:r>
      <w:proofErr w:type="spellEnd"/>
      <w:r w:rsidRPr="00303C3E">
        <w:t xml:space="preserve"> illogical, time skew</w:t>
      </w:r>
    </w:p>
    <w:p w14:paraId="0E38449B" w14:textId="77777777" w:rsidR="00DF6F8B" w:rsidRPr="00303C3E" w:rsidRDefault="00DF6F8B" w:rsidP="00DF6F8B">
      <w:pPr>
        <w:pStyle w:val="Heading4"/>
      </w:pPr>
      <w:r w:rsidRPr="00303C3E">
        <w:t>No RVI’s- illogical, baiting</w:t>
      </w:r>
    </w:p>
    <w:p w14:paraId="1FAC9FEA" w14:textId="63B558DE" w:rsidR="00DF6F8B" w:rsidRDefault="00DF6F8B" w:rsidP="00DF6F8B">
      <w:pPr>
        <w:pStyle w:val="Heading4"/>
      </w:pPr>
      <w:r w:rsidRPr="00303C3E">
        <w:t>CI- intervention, race to bottom, collapses, yours vs best</w:t>
      </w:r>
    </w:p>
    <w:p w14:paraId="28DC31FF" w14:textId="77777777" w:rsidR="00B86128" w:rsidRDefault="00B86128" w:rsidP="00B86128">
      <w:pPr>
        <w:pStyle w:val="Heading2"/>
      </w:pPr>
      <w:r>
        <w:lastRenderedPageBreak/>
        <w:t>FW</w:t>
      </w:r>
    </w:p>
    <w:p w14:paraId="2276BCCF" w14:textId="77777777" w:rsidR="00B86128" w:rsidRPr="009D529F" w:rsidRDefault="00B86128" w:rsidP="00B86128">
      <w:pPr>
        <w:pStyle w:val="Heading3"/>
      </w:pPr>
      <w:r w:rsidRPr="009D529F">
        <w:lastRenderedPageBreak/>
        <w:t>Serial Policy Failure (0.40)</w:t>
      </w:r>
    </w:p>
    <w:p w14:paraId="40361B61" w14:textId="77777777" w:rsidR="00B86128" w:rsidRPr="009D529F" w:rsidRDefault="00B86128" w:rsidP="00B86128">
      <w:pPr>
        <w:pStyle w:val="Heading4"/>
      </w:pPr>
      <w:r w:rsidRPr="009D529F">
        <w:t>The K is a prior question – Orientalism has shaped the way we perceive Asia and form stereotypes. Only challenging the root of the problem ensures effective representations and policy action</w:t>
      </w:r>
    </w:p>
    <w:p w14:paraId="76C52B55" w14:textId="77777777" w:rsidR="00B86128" w:rsidRPr="009D529F" w:rsidRDefault="00B86128" w:rsidP="00B86128">
      <w:proofErr w:type="spellStart"/>
      <w:r w:rsidRPr="009D529F">
        <w:rPr>
          <w:rStyle w:val="Style13ptBold"/>
        </w:rPr>
        <w:t>Bakli</w:t>
      </w:r>
      <w:proofErr w:type="spellEnd"/>
      <w:r w:rsidRPr="009D529F">
        <w:rPr>
          <w:rStyle w:val="Style13ptBold"/>
        </w:rPr>
        <w:t xml:space="preserve"> 14</w:t>
      </w:r>
      <w:r w:rsidRPr="009D529F">
        <w:t xml:space="preserve"> (Sara, Free-lance writer and blogger, Published by Jenn Incorporation, Published April 17 2014, “What is Orientalism, and how is it also racism?”, </w:t>
      </w:r>
      <w:hyperlink r:id="rId10" w:history="1">
        <w:r w:rsidRPr="009D529F">
          <w:rPr>
            <w:rStyle w:val="Hyperlink"/>
          </w:rPr>
          <w:t>http://reappropriate.co/2014/04/what-is-orientalism-and-how-is-it-also-racism/</w:t>
        </w:r>
      </w:hyperlink>
      <w:r w:rsidRPr="009D529F">
        <w:t>) RR Jr</w:t>
      </w:r>
    </w:p>
    <w:p w14:paraId="051C4695" w14:textId="77777777" w:rsidR="00B86128" w:rsidRPr="009D529F" w:rsidRDefault="00B86128" w:rsidP="00B86128">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 xml:space="preserve">but to the impact this appropriation has on our </w:t>
      </w:r>
      <w:proofErr w:type="spellStart"/>
      <w:r w:rsidRPr="009D529F">
        <w:rPr>
          <w:rStyle w:val="Emphasis"/>
        </w:rPr>
        <w:t>percepetion</w:t>
      </w:r>
      <w:proofErr w:type="spellEnd"/>
      <w:r w:rsidRPr="009D529F">
        <w:rPr>
          <w:rStyle w:val="Emphasis"/>
        </w:rPr>
        <w:t xml:space="preserve"> of Asia and Asian-ness</w:t>
      </w:r>
      <w:r w:rsidRPr="009D529F">
        <w:rPr>
          <w:sz w:val="12"/>
        </w:rPr>
        <w:t xml:space="preserve">. Orientalism is more fundamentally the positioning of Asian people as the proverbial “Other”, always serving as a </w:t>
      </w:r>
      <w:proofErr w:type="gramStart"/>
      <w:r w:rsidRPr="009D529F">
        <w:rPr>
          <w:sz w:val="12"/>
        </w:rPr>
        <w:t>counter-point</w:t>
      </w:r>
      <w:proofErr w:type="gramEnd"/>
      <w:r w:rsidRPr="009D529F">
        <w:rPr>
          <w:sz w:val="12"/>
        </w:rPr>
        <w:t xml:space="preserve">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28CC686B" w14:textId="77777777" w:rsidR="00B86128" w:rsidRPr="009D529F" w:rsidRDefault="00B86128" w:rsidP="00B86128">
      <w:pPr>
        <w:pStyle w:val="Heading3"/>
      </w:pPr>
      <w:r w:rsidRPr="009D529F">
        <w:lastRenderedPageBreak/>
        <w:t>Try or Die (0.55)</w:t>
      </w:r>
    </w:p>
    <w:p w14:paraId="44CEA3BE" w14:textId="77777777" w:rsidR="00B86128" w:rsidRPr="009D529F" w:rsidRDefault="00B86128" w:rsidP="00B86128">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466C85D1" w14:textId="77777777" w:rsidR="00B86128" w:rsidRPr="009D529F" w:rsidRDefault="00B86128" w:rsidP="00B86128">
      <w:r w:rsidRPr="009D529F">
        <w:rPr>
          <w:rStyle w:val="Style13ptBold"/>
        </w:rPr>
        <w:t>Said 85</w:t>
      </w:r>
      <w:r w:rsidRPr="009D529F">
        <w:t xml:space="preserve"> (Edward, literary theoretician, professor of English, history and comparative literature at Columbia University, </w:t>
      </w:r>
      <w:proofErr w:type="gramStart"/>
      <w:r w:rsidRPr="009D529F">
        <w:t>Published</w:t>
      </w:r>
      <w:proofErr w:type="gramEnd"/>
      <w:r w:rsidRPr="009D529F">
        <w:t xml:space="preserve"> in 1985, Page 90-91, “Orientalism Reconsidered”, </w:t>
      </w:r>
      <w:hyperlink r:id="rId11" w:history="1">
        <w:r w:rsidRPr="009D529F">
          <w:rPr>
            <w:rStyle w:val="Hyperlink"/>
          </w:rPr>
          <w:t>http://courses.arch.vt.edu/courses/wdunaway/gia5524/said85.pdf</w:t>
        </w:r>
      </w:hyperlink>
      <w:r w:rsidRPr="009D529F">
        <w:t>) RR Jr</w:t>
      </w:r>
    </w:p>
    <w:p w14:paraId="4C567BF1" w14:textId="77777777" w:rsidR="00B86128" w:rsidRPr="009D529F" w:rsidRDefault="00B86128" w:rsidP="00B86128">
      <w:pPr>
        <w:rPr>
          <w:sz w:val="12"/>
        </w:rPr>
      </w:pPr>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9D529F">
        <w:rPr>
          <w:sz w:val="12"/>
        </w:rPr>
        <w:t>Vico</w:t>
      </w:r>
      <w:proofErr w:type="spellEnd"/>
      <w:r w:rsidRPr="009D529F">
        <w:rPr>
          <w:sz w:val="12"/>
        </w:rPr>
        <w:t xml:space="preserve">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1D9435B1" w14:textId="77777777" w:rsidR="00B86128" w:rsidRPr="009D529F" w:rsidRDefault="00B86128" w:rsidP="00B86128">
      <w:pPr>
        <w:pStyle w:val="Heading2"/>
      </w:pPr>
      <w:r w:rsidRPr="009D529F">
        <w:lastRenderedPageBreak/>
        <w:t>Links</w:t>
      </w:r>
    </w:p>
    <w:p w14:paraId="59DC7755" w14:textId="77777777" w:rsidR="00B86128" w:rsidRPr="009D529F" w:rsidRDefault="00B86128" w:rsidP="00B86128">
      <w:pPr>
        <w:pStyle w:val="Heading3"/>
      </w:pPr>
      <w:r w:rsidRPr="009D529F">
        <w:lastRenderedPageBreak/>
        <w:t>Discourse (0:54)</w:t>
      </w:r>
    </w:p>
    <w:p w14:paraId="79DAD2EA" w14:textId="77777777" w:rsidR="00B86128" w:rsidRPr="009D529F" w:rsidRDefault="00B86128" w:rsidP="00B86128">
      <w:pPr>
        <w:pStyle w:val="Heading4"/>
      </w:pPr>
      <w:r w:rsidRPr="009D529F">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5ADA4F72" w14:textId="77777777" w:rsidR="00B86128" w:rsidRPr="009D529F" w:rsidRDefault="00B86128" w:rsidP="00B86128">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 RR Jr</w:t>
      </w:r>
    </w:p>
    <w:p w14:paraId="0426ACBF" w14:textId="77777777" w:rsidR="00B86128" w:rsidRDefault="00B86128" w:rsidP="00B86128">
      <w:pPr>
        <w:rPr>
          <w:sz w:val="12"/>
        </w:rPr>
      </w:pPr>
      <w:r w:rsidRPr="009D529F">
        <w:rPr>
          <w:rStyle w:val="StyleUnderline"/>
          <w:highlight w:val="green"/>
        </w:rPr>
        <w:t xml:space="preserve">Techno-orientalism is an orientalist discourse that the West established </w:t>
      </w:r>
      <w:r w:rsidRPr="009D529F">
        <w:rPr>
          <w:rStyle w:val="StyleUnderline"/>
        </w:rPr>
        <w:t>hegemonically</w:t>
      </w:r>
      <w:r w:rsidRPr="009D529F">
        <w:rPr>
          <w:sz w:val="12"/>
        </w:rPr>
        <w:t xml:space="preserve"> at a global scale </w:t>
      </w:r>
      <w:r w:rsidRPr="009D529F">
        <w:rPr>
          <w:rStyle w:val="StyleUnderline"/>
        </w:rPr>
        <w:t xml:space="preserve">as </w:t>
      </w:r>
      <w:r w:rsidRPr="009D529F">
        <w:rPr>
          <w:rStyle w:val="StyleUnderline"/>
          <w:highlight w:val="green"/>
        </w:rPr>
        <w:t>a</w:t>
      </w:r>
      <w:r w:rsidRPr="009D529F">
        <w:rPr>
          <w:rStyle w:val="StyleUnderline"/>
        </w:rPr>
        <w:t xml:space="preserve"> </w:t>
      </w:r>
      <w:r w:rsidRPr="009D529F">
        <w:rPr>
          <w:rStyle w:val="StyleUnderline"/>
          <w:highlight w:val="green"/>
        </w:rPr>
        <w:t>power-knowledge structure</w:t>
      </w:r>
      <w:r w:rsidRPr="009D529F">
        <w:rPr>
          <w:rStyle w:val="StyleUnderline"/>
        </w:rPr>
        <w:t xml:space="preserve">. It is </w:t>
      </w:r>
      <w:r w:rsidRPr="009D529F">
        <w:rPr>
          <w:rStyle w:val="StyleUnderline"/>
          <w:highlight w:val="green"/>
        </w:rPr>
        <w:t>a discourse</w:t>
      </w:r>
      <w:r w:rsidRPr="009D529F">
        <w:rPr>
          <w:sz w:val="12"/>
        </w:rPr>
        <w:t xml:space="preserve"> in the Foucauldian sense </w:t>
      </w:r>
      <w:r w:rsidRPr="009D529F">
        <w:rPr>
          <w:rStyle w:val="StyleUnderline"/>
          <w:highlight w:val="green"/>
        </w:rPr>
        <w:t>that derives from the orientalist knowledge</w:t>
      </w:r>
      <w:r w:rsidRPr="009D529F">
        <w:rPr>
          <w:rStyle w:val="StyleUnderline"/>
        </w:rPr>
        <w:t xml:space="preserve"> referring to Japan, and also from the orientalist knowledge </w:t>
      </w:r>
      <w:r w:rsidRPr="009D529F">
        <w:rPr>
          <w:rStyle w:val="StyleUnderline"/>
          <w:highlight w:val="green"/>
        </w:rPr>
        <w:t>built around the “imaginative geography”</w:t>
      </w:r>
      <w:r w:rsidRPr="009D529F">
        <w:rPr>
          <w:rStyle w:val="StyleUnderline"/>
        </w:rPr>
        <w:t xml:space="preserve"> </w:t>
      </w:r>
      <w:r w:rsidRPr="009D529F">
        <w:rPr>
          <w:rStyle w:val="StyleUnderline"/>
          <w:highlight w:val="green"/>
        </w:rPr>
        <w:t>that is</w:t>
      </w:r>
      <w:r w:rsidRPr="009D529F">
        <w:rPr>
          <w:rStyle w:val="StyleUnderline"/>
        </w:rPr>
        <w:t xml:space="preserve"> usually </w:t>
      </w:r>
      <w:r w:rsidRPr="009D529F">
        <w:rPr>
          <w:rStyle w:val="StyleUnderline"/>
          <w:highlight w:val="green"/>
        </w:rPr>
        <w:t>labeled “East Asia.”</w:t>
      </w:r>
      <w:r w:rsidRPr="009D529F">
        <w:rPr>
          <w:rStyle w:val="StyleUnderline"/>
        </w:rPr>
        <w:t xml:space="preserve"> Techno-orientalism recycles and adapts objects, archival lore, and even many of the strategies from both discursive formations on Japan and East Asia</w:t>
      </w:r>
      <w:r w:rsidRPr="009D529F">
        <w:rPr>
          <w:sz w:val="12"/>
        </w:rPr>
        <w:t xml:space="preserve">. At the same time, </w:t>
      </w:r>
      <w:r w:rsidRPr="009D529F">
        <w:rPr>
          <w:rStyle w:val="Emphasis"/>
        </w:rPr>
        <w:t>its rules of formation allow for novelty and the incorporation of new words</w:t>
      </w:r>
      <w:r w:rsidRPr="009D529F">
        <w:rPr>
          <w:rStyle w:val="StyleUnderline"/>
        </w:rPr>
        <w:t xml:space="preserve"> to the lexicon inherited from those two preexisting discourses. The </w:t>
      </w:r>
      <w:r w:rsidRPr="009D529F">
        <w:rPr>
          <w:rStyle w:val="StyleUnderline"/>
          <w:highlight w:val="green"/>
        </w:rPr>
        <w:t>discursive relations enacting techno-orientalist discourse allow us to reveal</w:t>
      </w:r>
      <w:r w:rsidRPr="009D529F">
        <w:rPr>
          <w:rStyle w:val="StyleUnderline"/>
        </w:rPr>
        <w:t xml:space="preserve"> what kind of </w:t>
      </w:r>
      <w:r w:rsidRPr="009D529F">
        <w:rPr>
          <w:rStyle w:val="StyleUnderline"/>
          <w:highlight w:val="green"/>
        </w:rPr>
        <w:t>statements about the discursive objects</w:t>
      </w:r>
      <w:r w:rsidRPr="009D529F">
        <w:rPr>
          <w:rStyle w:val="StyleUnderline"/>
        </w:rPr>
        <w:t xml:space="preserve"> have become central to that discourse</w:t>
      </w:r>
      <w:r w:rsidRPr="009D529F">
        <w:rPr>
          <w:sz w:val="12"/>
        </w:rPr>
        <w:t xml:space="preserve">. The knowledge generated through </w:t>
      </w:r>
      <w:r w:rsidRPr="009D529F">
        <w:rPr>
          <w:rStyle w:val="StyleUnderline"/>
        </w:rPr>
        <w:t>techno-orientalist “discursive practice”8 attempted to explain both the role of Japan</w:t>
      </w:r>
      <w:r w:rsidRPr="009D529F">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9D529F">
        <w:rPr>
          <w:rStyle w:val="StyleUnderline"/>
          <w:highlight w:val="green"/>
        </w:rPr>
        <w:t>Discourse is a practice, and so it implies the entanglement of attitude,</w:t>
      </w:r>
      <w:r w:rsidRPr="009D529F">
        <w:rPr>
          <w:rStyle w:val="StyleUnderline"/>
        </w:rPr>
        <w:t xml:space="preserve"> medium, support, opportunity, expectations (even cultural horizon), and a range of other factors whose relevance is sorted out by the rules of formation</w:t>
      </w:r>
      <w:r w:rsidRPr="009D529F">
        <w:rPr>
          <w:sz w:val="12"/>
        </w:rPr>
        <w:t xml:space="preserve">. </w:t>
      </w:r>
      <w:r w:rsidRPr="009D529F">
        <w:rPr>
          <w:rStyle w:val="StyleUnderline"/>
        </w:rPr>
        <w:t xml:space="preserve">Techno-orientalist </w:t>
      </w:r>
      <w:r w:rsidRPr="009D529F">
        <w:rPr>
          <w:rStyle w:val="StyleUnderline"/>
          <w:highlight w:val="green"/>
        </w:rPr>
        <w:t xml:space="preserve">discourse </w:t>
      </w:r>
      <w:r w:rsidRPr="009D529F">
        <w:rPr>
          <w:rStyle w:val="StyleUnderline"/>
        </w:rPr>
        <w:t xml:space="preserve">both </w:t>
      </w:r>
      <w:r w:rsidRPr="009D529F">
        <w:rPr>
          <w:rStyle w:val="StyleUnderline"/>
          <w:highlight w:val="green"/>
        </w:rPr>
        <w:t>produces</w:t>
      </w:r>
      <w:r w:rsidRPr="009D529F">
        <w:rPr>
          <w:rStyle w:val="StyleUnderline"/>
        </w:rPr>
        <w:t xml:space="preserve"> and consists of </w:t>
      </w:r>
      <w:r w:rsidRPr="009D529F">
        <w:rPr>
          <w:rStyle w:val="StyleUnderline"/>
          <w:highlight w:val="green"/>
        </w:rPr>
        <w:t xml:space="preserve">complex </w:t>
      </w:r>
      <w:r w:rsidRPr="009D529F">
        <w:rPr>
          <w:rStyle w:val="StyleUnderline"/>
        </w:rPr>
        <w:t xml:space="preserve">and cohesive </w:t>
      </w:r>
      <w:r w:rsidRPr="009D529F">
        <w:rPr>
          <w:rStyle w:val="StyleUnderline"/>
          <w:highlight w:val="green"/>
        </w:rPr>
        <w:t>“technologies of recognition</w:t>
      </w:r>
      <w:r w:rsidRPr="009D529F">
        <w:rPr>
          <w:rStyle w:val="StyleUnderline"/>
        </w:rPr>
        <w:t xml:space="preserve">,”10 </w:t>
      </w:r>
      <w:r w:rsidRPr="009D529F">
        <w:rPr>
          <w:rStyle w:val="StyleUnderline"/>
          <w:highlight w:val="green"/>
        </w:rPr>
        <w:t>which frame the perception of everything</w:t>
      </w:r>
      <w:r w:rsidRPr="009D529F">
        <w:rPr>
          <w:rStyle w:val="StyleUnderline"/>
        </w:rPr>
        <w:t xml:space="preserve"> “Japanese”—they tell us what is to be reckoned “Japanese” to begin with</w:t>
      </w:r>
      <w:r w:rsidRPr="009D529F">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70F32384" w14:textId="77777777" w:rsidR="003F3DA6" w:rsidRDefault="003F3DA6" w:rsidP="003F3DA6">
      <w:pPr>
        <w:pStyle w:val="Heading3"/>
      </w:pPr>
      <w:r>
        <w:lastRenderedPageBreak/>
        <w:t>International Law</w:t>
      </w:r>
    </w:p>
    <w:p w14:paraId="3AA684DA" w14:textId="77777777" w:rsidR="003F3DA6" w:rsidRDefault="003F3DA6" w:rsidP="003F3DA6">
      <w:pPr>
        <w:pStyle w:val="Heading4"/>
      </w:pPr>
      <w:r>
        <w:t>Modern international law is founded on the West’s civilizing mission and sovereignty doctrine as an approach towards states perceived to be culturally different, which legitimizes colonialism, violence, and suppression, dichotomizing the world into the civilized, or the West, and the uncivilized.</w:t>
      </w:r>
    </w:p>
    <w:p w14:paraId="21436974" w14:textId="77777777" w:rsidR="003F3DA6" w:rsidRPr="00A619E3" w:rsidRDefault="003F3DA6" w:rsidP="003F3DA6">
      <w:proofErr w:type="spellStart"/>
      <w:r w:rsidRPr="00147381">
        <w:rPr>
          <w:rStyle w:val="Style13ptBold"/>
        </w:rPr>
        <w:t>Anghie</w:t>
      </w:r>
      <w:proofErr w:type="spellEnd"/>
      <w:r w:rsidRPr="00147381">
        <w:rPr>
          <w:rStyle w:val="Style13ptBold"/>
        </w:rPr>
        <w:t xml:space="preserve"> 7</w:t>
      </w:r>
      <w:r>
        <w:t xml:space="preserve"> (Antony, PhD, prof at </w:t>
      </w:r>
      <w:r w:rsidRPr="00147381">
        <w:t xml:space="preserve">College </w:t>
      </w:r>
      <w:proofErr w:type="gramStart"/>
      <w:r w:rsidRPr="00147381">
        <w:t>Of</w:t>
      </w:r>
      <w:proofErr w:type="gramEnd"/>
      <w:r w:rsidRPr="00147381">
        <w:t xml:space="preserve"> Law, University of Utah</w:t>
      </w:r>
      <w:r>
        <w:t>,</w:t>
      </w:r>
      <w:r w:rsidRPr="00147381">
        <w:t xml:space="preserve"> </w:t>
      </w:r>
      <w:r>
        <w:t>“Imperialism, Sovereignty and the Making of International Law,” Cambridge University Press, Cambridge Studies in International and Comparative Law, May 2007) KC</w:t>
      </w:r>
    </w:p>
    <w:p w14:paraId="32313AD8" w14:textId="77777777" w:rsidR="003F3DA6" w:rsidRPr="00050D0E" w:rsidRDefault="003F3DA6" w:rsidP="003F3DA6">
      <w:pPr>
        <w:rPr>
          <w:rStyle w:val="StyleUnderline"/>
        </w:rPr>
      </w:pPr>
      <w:r w:rsidRPr="00B86FB8">
        <w:rPr>
          <w:sz w:val="16"/>
        </w:rPr>
        <w:t xml:space="preserve">The empires of our time were short lived. but they have altered the world forever; their passing away is their least significant feature.' The colonizer constructs himself as he constructs the colony. The relationship is intimate, an open secret that cannot be part of official knowledge.2 The themes and concerns that animate this book emerged from my </w:t>
      </w:r>
      <w:proofErr w:type="spellStart"/>
      <w:r w:rsidRPr="00B86FB8">
        <w:rPr>
          <w:sz w:val="16"/>
        </w:rPr>
        <w:t>expe-riences</w:t>
      </w:r>
      <w:proofErr w:type="spellEnd"/>
      <w:r w:rsidRPr="00B86FB8">
        <w:rPr>
          <w:sz w:val="16"/>
        </w:rPr>
        <w:t xml:space="preserve"> as a research assistant working for C. G. </w:t>
      </w:r>
      <w:proofErr w:type="spellStart"/>
      <w:r w:rsidRPr="00B86FB8">
        <w:rPr>
          <w:sz w:val="16"/>
        </w:rPr>
        <w:t>Weeramantry</w:t>
      </w:r>
      <w:proofErr w:type="spellEnd"/>
      <w:r w:rsidRPr="00B86FB8">
        <w:rPr>
          <w:sz w:val="16"/>
        </w:rPr>
        <w:t xml:space="preserve"> who was then Chief Commissioner of an Inquiry established by the Government of Nauru to examine the history of the phosphate mining that took place on the island. The League of Nations placed Nauru under a </w:t>
      </w:r>
      <w:proofErr w:type="gramStart"/>
      <w:r w:rsidRPr="00B86FB8">
        <w:rPr>
          <w:sz w:val="16"/>
        </w:rPr>
        <w:t>man-date</w:t>
      </w:r>
      <w:proofErr w:type="gramEnd"/>
      <w:r w:rsidRPr="00B86FB8">
        <w:rPr>
          <w:sz w:val="16"/>
        </w:rPr>
        <w:t xml:space="preserve"> and appointed three partner governments, Australia, New Zealand and the United Kingdom to be the mandatory powers. In effect, however, Nauru was administered by Australia, acting on behalf of the partner governments, first as a mandate territory under the League and then, as a trusteeship territory under the United Nations. Nauru was rich in phosphates and the Australian administration commenced mining the phosphates very shortly after assuming control over Nauru. The mining operations, which was very destructive to the territory, had been opposed by the people of Nauru, who asserted that they held the three part-</w:t>
      </w:r>
      <w:proofErr w:type="spellStart"/>
      <w:r w:rsidRPr="00B86FB8">
        <w:rPr>
          <w:sz w:val="16"/>
        </w:rPr>
        <w:t>ner</w:t>
      </w:r>
      <w:proofErr w:type="spellEnd"/>
      <w:r w:rsidRPr="00B86FB8">
        <w:rPr>
          <w:sz w:val="16"/>
        </w:rPr>
        <w:t xml:space="preserve"> governments responsible for the damage caused. Upon becoming an independent state, Nauru continued to maintain this claim, which was consistently denied by the partner governments. Finally in 1986, Nauru established a Commission of Inquiry and gave it the task of examining the legal, historical and scientific aspects of the phosphate industry, and the feasibility of rehabilitating the worked-out phosphate lands. Acting upon the conclusions of that Inquiry, the government of Nauru sought compensation from the partner governments for the exploitation of the phosphates and for the massive environmental damage that had been caused to the territory of Nauru as a result of the mining. It is surely the fantasy of every student who has ever participated in the Jessup international law mooting competition to research a dis-</w:t>
      </w:r>
      <w:proofErr w:type="spellStart"/>
      <w:r w:rsidRPr="00B86FB8">
        <w:rPr>
          <w:sz w:val="16"/>
        </w:rPr>
        <w:t>pute</w:t>
      </w:r>
      <w:proofErr w:type="spellEnd"/>
      <w:r w:rsidRPr="00B86FB8">
        <w:rPr>
          <w:sz w:val="16"/>
        </w:rPr>
        <w:t xml:space="preserve"> that could eventually be presented to the International Court of Justice; and the central issue involved in this case could hardly have been more compelling to me: was it possible for a formerly </w:t>
      </w:r>
      <w:proofErr w:type="spellStart"/>
      <w:r w:rsidRPr="00B86FB8">
        <w:rPr>
          <w:sz w:val="16"/>
        </w:rPr>
        <w:t>depen</w:t>
      </w:r>
      <w:proofErr w:type="spellEnd"/>
      <w:r w:rsidRPr="00B86FB8">
        <w:rPr>
          <w:sz w:val="16"/>
        </w:rPr>
        <w:t xml:space="preserve">-dent territory to bring a claim in international law for what in essence was colonial exploitation? Professors Ian </w:t>
      </w:r>
      <w:proofErr w:type="spellStart"/>
      <w:r w:rsidRPr="00B86FB8">
        <w:rPr>
          <w:sz w:val="16"/>
        </w:rPr>
        <w:t>Brownlie</w:t>
      </w:r>
      <w:proofErr w:type="spellEnd"/>
      <w:r w:rsidRPr="00B86FB8">
        <w:rPr>
          <w:sz w:val="16"/>
        </w:rPr>
        <w:t xml:space="preserve">, Barry Connell, James Crawford, V. S. Mani and C. G. </w:t>
      </w:r>
      <w:proofErr w:type="spellStart"/>
      <w:r w:rsidRPr="00B86FB8">
        <w:rPr>
          <w:sz w:val="16"/>
        </w:rPr>
        <w:t>Weeramantry</w:t>
      </w:r>
      <w:proofErr w:type="spellEnd"/>
      <w:r w:rsidRPr="00B86FB8">
        <w:rPr>
          <w:sz w:val="16"/>
        </w:rPr>
        <w:t xml:space="preserve"> were all involved in </w:t>
      </w:r>
      <w:proofErr w:type="spellStart"/>
      <w:r w:rsidRPr="00B86FB8">
        <w:rPr>
          <w:sz w:val="16"/>
        </w:rPr>
        <w:t>analysing</w:t>
      </w:r>
      <w:proofErr w:type="spellEnd"/>
      <w:r w:rsidRPr="00B86FB8">
        <w:rPr>
          <w:sz w:val="16"/>
        </w:rPr>
        <w:t xml:space="preserve"> and advising on this matter, and my fellow research assistant, Deborah Cass and I were in the extraordinarily fortunate position of wit-</w:t>
      </w:r>
      <w:proofErr w:type="spellStart"/>
      <w:r w:rsidRPr="00B86FB8">
        <w:rPr>
          <w:sz w:val="16"/>
        </w:rPr>
        <w:t>nessing</w:t>
      </w:r>
      <w:proofErr w:type="spellEnd"/>
      <w:r w:rsidRPr="00B86FB8">
        <w:rPr>
          <w:sz w:val="16"/>
        </w:rPr>
        <w:t xml:space="preserve"> how these expert international lawyers approached the issues and constructed the case that was later argued before the International Court of Justice. While the needs and demands of the Inquiry consumed my </w:t>
      </w:r>
      <w:proofErr w:type="spellStart"/>
      <w:r w:rsidRPr="00B86FB8">
        <w:rPr>
          <w:sz w:val="16"/>
        </w:rPr>
        <w:t>immedi</w:t>
      </w:r>
      <w:proofErr w:type="spellEnd"/>
      <w:r w:rsidRPr="00B86FB8">
        <w:rPr>
          <w:sz w:val="16"/>
        </w:rPr>
        <w:t xml:space="preserve">-ate attention, what I found both curious and disturbing, as I researched the questions arising from the dispute - and this involved examining many aspects of the relationship between colonialism and international law - was the fact that </w:t>
      </w:r>
      <w:r w:rsidRPr="0047476B">
        <w:rPr>
          <w:rStyle w:val="Emphasis"/>
          <w:highlight w:val="green"/>
        </w:rPr>
        <w:t xml:space="preserve">international law had not only legitimized </w:t>
      </w:r>
      <w:proofErr w:type="spellStart"/>
      <w:r w:rsidRPr="0047476B">
        <w:rPr>
          <w:rStyle w:val="Emphasis"/>
          <w:highlight w:val="green"/>
        </w:rPr>
        <w:t>colo-nial</w:t>
      </w:r>
      <w:proofErr w:type="spellEnd"/>
      <w:r w:rsidRPr="0047476B">
        <w:rPr>
          <w:rStyle w:val="Emphasis"/>
          <w:highlight w:val="green"/>
        </w:rPr>
        <w:t xml:space="preserve"> exploitation</w:t>
      </w:r>
      <w:r w:rsidRPr="00B86FB8">
        <w:rPr>
          <w:sz w:val="16"/>
        </w:rPr>
        <w:t xml:space="preserve">, a fact well established by many Third World </w:t>
      </w:r>
      <w:proofErr w:type="spellStart"/>
      <w:r w:rsidRPr="00B86FB8">
        <w:rPr>
          <w:sz w:val="16"/>
        </w:rPr>
        <w:t>schol-ars</w:t>
      </w:r>
      <w:proofErr w:type="spellEnd"/>
      <w:r w:rsidRPr="00B86FB8">
        <w:rPr>
          <w:sz w:val="16"/>
        </w:rPr>
        <w:t xml:space="preserve"> </w:t>
      </w:r>
      <w:r w:rsidRPr="00050D0E">
        <w:rPr>
          <w:rStyle w:val="StyleUnderline"/>
        </w:rPr>
        <w:t>but, in addition</w:t>
      </w:r>
      <w:r w:rsidRPr="00B86FB8">
        <w:rPr>
          <w:sz w:val="16"/>
        </w:rPr>
        <w:t xml:space="preserve">, it appeared to me, </w:t>
      </w:r>
      <w:r w:rsidRPr="0047476B">
        <w:rPr>
          <w:rStyle w:val="Emphasis"/>
          <w:highlight w:val="green"/>
        </w:rPr>
        <w:t xml:space="preserve">had developed many </w:t>
      </w:r>
      <w:proofErr w:type="spellStart"/>
      <w:r w:rsidRPr="0047476B">
        <w:rPr>
          <w:rStyle w:val="Emphasis"/>
          <w:highlight w:val="green"/>
        </w:rPr>
        <w:t>mecha-nisms</w:t>
      </w:r>
      <w:proofErr w:type="spellEnd"/>
      <w:r w:rsidRPr="0047476B">
        <w:rPr>
          <w:rStyle w:val="Emphasis"/>
          <w:highlight w:val="green"/>
        </w:rPr>
        <w:t xml:space="preserve"> to prevent any claims for colonial reparatio</w:t>
      </w:r>
      <w:r w:rsidRPr="0047476B">
        <w:rPr>
          <w:rStyle w:val="StyleUnderline"/>
          <w:highlight w:val="green"/>
        </w:rPr>
        <w:t>ns</w:t>
      </w:r>
      <w:r w:rsidRPr="00050D0E">
        <w:rPr>
          <w:rStyle w:val="StyleUnderline"/>
        </w:rPr>
        <w:t>. The acquisition of sovereignty by the Third World was an extraordinarily significant event; and yet, various limitations and disadvantages appeared to be some-how peculiarly connected with that sovereignty</w:t>
      </w:r>
      <w:r w:rsidRPr="00B86FB8">
        <w:rPr>
          <w:sz w:val="16"/>
        </w:rPr>
        <w:t>. In any event</w:t>
      </w:r>
      <w:r w:rsidRPr="00050D0E">
        <w:rPr>
          <w:rStyle w:val="StyleUnderline"/>
        </w:rPr>
        <w:t xml:space="preserve">, </w:t>
      </w:r>
      <w:r w:rsidRPr="0047476B">
        <w:rPr>
          <w:rStyle w:val="StyleUnderline"/>
          <w:highlight w:val="green"/>
        </w:rPr>
        <w:t>'Third World' sovereignty appeared quite distinctive</w:t>
      </w:r>
      <w:r w:rsidRPr="00050D0E">
        <w:rPr>
          <w:rStyle w:val="StyleUnderline"/>
        </w:rPr>
        <w:t xml:space="preserve"> as compared with the defining Western sovereignty.</w:t>
      </w:r>
      <w:r w:rsidRPr="00B86FB8">
        <w:rPr>
          <w:sz w:val="16"/>
        </w:rPr>
        <w:t xml:space="preserve"> What, then, were the links, the nature of the relationships connecting sovereignty, colonialism and interna-</w:t>
      </w:r>
      <w:proofErr w:type="spellStart"/>
      <w:r w:rsidRPr="00B86FB8">
        <w:rPr>
          <w:sz w:val="16"/>
        </w:rPr>
        <w:t>tional</w:t>
      </w:r>
      <w:proofErr w:type="spellEnd"/>
      <w:r w:rsidRPr="00B86FB8">
        <w:rPr>
          <w:sz w:val="16"/>
        </w:rPr>
        <w:t xml:space="preserve"> law? This was the question I took with me to my graduate studies, and it gave specific form to a more general question that dis-</w:t>
      </w:r>
      <w:proofErr w:type="spellStart"/>
      <w:r w:rsidRPr="00B86FB8">
        <w:rPr>
          <w:sz w:val="16"/>
        </w:rPr>
        <w:t>tinguished</w:t>
      </w:r>
      <w:proofErr w:type="spellEnd"/>
      <w:r w:rsidRPr="00B86FB8">
        <w:rPr>
          <w:sz w:val="16"/>
        </w:rPr>
        <w:t xml:space="preserve"> Third World scholars had asked for many years and that had begun to preoccupy my own work: how is it possible to con-struct an international law that is responsive to the needs and </w:t>
      </w:r>
      <w:proofErr w:type="spellStart"/>
      <w:r w:rsidRPr="00B86FB8">
        <w:rPr>
          <w:sz w:val="16"/>
        </w:rPr>
        <w:t>aspi</w:t>
      </w:r>
      <w:proofErr w:type="spellEnd"/>
      <w:r w:rsidRPr="00B86FB8">
        <w:rPr>
          <w:sz w:val="16"/>
        </w:rPr>
        <w:t xml:space="preserve">-rations of the peoples of the Third World? When I wrote about the case when it was finally argued before the International Court of Jus-tice, I tentatively formulated the arguments </w:t>
      </w:r>
      <w:r w:rsidRPr="00050D0E">
        <w:rPr>
          <w:rStyle w:val="StyleUnderline"/>
        </w:rPr>
        <w:t xml:space="preserve">that </w:t>
      </w:r>
      <w:r w:rsidRPr="0047476B">
        <w:rPr>
          <w:rStyle w:val="Emphasis"/>
          <w:highlight w:val="green"/>
        </w:rPr>
        <w:t xml:space="preserve">colonialism was </w:t>
      </w:r>
      <w:proofErr w:type="spellStart"/>
      <w:r w:rsidRPr="0047476B">
        <w:rPr>
          <w:rStyle w:val="Emphasis"/>
          <w:highlight w:val="green"/>
        </w:rPr>
        <w:t>cen-tral</w:t>
      </w:r>
      <w:proofErr w:type="spellEnd"/>
      <w:r w:rsidRPr="0047476B">
        <w:rPr>
          <w:rStyle w:val="Emphasis"/>
          <w:highlight w:val="green"/>
        </w:rPr>
        <w:t xml:space="preserve"> to the development of international law, and that sovereignty doctrine emerged out of the colonial encounter.</w:t>
      </w:r>
      <w:r w:rsidRPr="00050D0E">
        <w:rPr>
          <w:rStyle w:val="StyleUnderline"/>
        </w:rPr>
        <w:t xml:space="preserve"> </w:t>
      </w:r>
      <w:r w:rsidRPr="00B86FB8">
        <w:rPr>
          <w:sz w:val="16"/>
        </w:rPr>
        <w:t xml:space="preserve">This book further explores and elaborates on the basic themes presented in that initial article.3 These are the beginnings of this book, which examines the historical relationship between international law and the 'Third World" - the con-temporary term for those non-European societies and territories which were colonized from the sixteenth century onwards by the European Empires, and which acquired political independence since the 1940s. My broad argument is that </w:t>
      </w:r>
      <w:r w:rsidRPr="00050D0E">
        <w:rPr>
          <w:rStyle w:val="StyleUnderline"/>
        </w:rPr>
        <w:t xml:space="preserve">colonialism was central to the constitution of international law in that many of the basic doctrines of international law - including, most importantly, sovereignty doctrine - were forged out of the attempt to create a legal system that could account for </w:t>
      </w:r>
      <w:proofErr w:type="spellStart"/>
      <w:r w:rsidRPr="00050D0E">
        <w:rPr>
          <w:rStyle w:val="StyleUnderline"/>
        </w:rPr>
        <w:t>rela-tions</w:t>
      </w:r>
      <w:proofErr w:type="spellEnd"/>
      <w:r w:rsidRPr="00050D0E">
        <w:rPr>
          <w:rStyle w:val="StyleUnderline"/>
        </w:rPr>
        <w:t xml:space="preserve"> between the European and non-European worlds in the colonial confrontation.</w:t>
      </w:r>
      <w:r w:rsidRPr="00B86FB8">
        <w:rPr>
          <w:sz w:val="16"/>
        </w:rPr>
        <w:t xml:space="preserve"> In making this argument, I focus on the </w:t>
      </w:r>
      <w:r w:rsidRPr="00050D0E">
        <w:rPr>
          <w:rStyle w:val="StyleUnderline"/>
        </w:rPr>
        <w:t>colonial origins</w:t>
      </w:r>
      <w:r w:rsidRPr="00B86FB8">
        <w:rPr>
          <w:sz w:val="16"/>
        </w:rPr>
        <w:t xml:space="preserve"> of international law; I attempt, furthermore, to show how these origins </w:t>
      </w:r>
      <w:r w:rsidRPr="00050D0E">
        <w:rPr>
          <w:rStyle w:val="StyleUnderline"/>
        </w:rPr>
        <w:t xml:space="preserve">create a set of structures that continually repeat themselves at various stages in the history of </w:t>
      </w:r>
      <w:r w:rsidRPr="00050D0E">
        <w:rPr>
          <w:rStyle w:val="StyleUnderline"/>
        </w:rPr>
        <w:lastRenderedPageBreak/>
        <w:t>international law</w:t>
      </w:r>
      <w:r w:rsidRPr="00B86FB8">
        <w:rPr>
          <w:sz w:val="16"/>
        </w:rPr>
        <w:t xml:space="preserve">. In so doing I seek to challenge conventional histories of the discipline which present colonialism as peripheral, an unfortunate episode that has long since been overcome by the heroic initiatives of decolonization that resulted in the emergence of colonial societies as independent, sovereign states. I examine the relationship between international law and colonialism by focusing on </w:t>
      </w:r>
      <w:r w:rsidRPr="0047476B">
        <w:rPr>
          <w:rStyle w:val="Emphasis"/>
          <w:highlight w:val="green"/>
        </w:rPr>
        <w:t xml:space="preserve">the civilizing mission, the grand project that has justified colonialism as a means of redeeming the backward, aberrant, violent, oppressed, undeveloped people of the non-European world by </w:t>
      </w:r>
      <w:proofErr w:type="spellStart"/>
      <w:r w:rsidRPr="0047476B">
        <w:rPr>
          <w:rStyle w:val="Emphasis"/>
          <w:highlight w:val="green"/>
        </w:rPr>
        <w:t>incorpo</w:t>
      </w:r>
      <w:proofErr w:type="spellEnd"/>
      <w:r w:rsidRPr="0047476B">
        <w:rPr>
          <w:rStyle w:val="Emphasis"/>
          <w:highlight w:val="green"/>
        </w:rPr>
        <w:t>-rating them into the universal civilization of Europe</w:t>
      </w:r>
      <w:r w:rsidRPr="00050D0E">
        <w:rPr>
          <w:rStyle w:val="StyleUnderline"/>
        </w:rPr>
        <w:t>.</w:t>
      </w:r>
      <w:r w:rsidRPr="00B86FB8">
        <w:rPr>
          <w:sz w:val="16"/>
        </w:rPr>
        <w:t xml:space="preserve"> I argue that </w:t>
      </w:r>
      <w:r w:rsidRPr="00050D0E">
        <w:rPr>
          <w:rStyle w:val="StyleUnderline"/>
        </w:rPr>
        <w:t xml:space="preserve">in the field of international law, </w:t>
      </w:r>
      <w:r w:rsidRPr="00B86FB8">
        <w:rPr>
          <w:sz w:val="16"/>
        </w:rPr>
        <w:t>the civilizing mission</w:t>
      </w:r>
      <w:r w:rsidRPr="00050D0E">
        <w:rPr>
          <w:rStyle w:val="StyleUnderline"/>
        </w:rPr>
        <w:t xml:space="preserve"> was animated by what I crudely term the question of 'cultural difference'.</w:t>
      </w:r>
      <w:r w:rsidRPr="00B86FB8">
        <w:rPr>
          <w:sz w:val="16"/>
        </w:rPr>
        <w:t xml:space="preserve"> The imperial idea that fundamental cultural differences divided the European and non-European worlds was profoundly important to the civilizing mission in a number of ways: for example, </w:t>
      </w:r>
      <w:r w:rsidRPr="00050D0E">
        <w:rPr>
          <w:rStyle w:val="StyleUnderline"/>
        </w:rPr>
        <w:t xml:space="preserve">the characterization of non-European societies as backward and primitive legitimized European </w:t>
      </w:r>
      <w:r w:rsidRPr="00B86FB8">
        <w:rPr>
          <w:sz w:val="16"/>
        </w:rPr>
        <w:t xml:space="preserve">conquest of these societies and justified the </w:t>
      </w:r>
      <w:r w:rsidRPr="00050D0E">
        <w:rPr>
          <w:rStyle w:val="StyleUnderline"/>
        </w:rPr>
        <w:t xml:space="preserve">measures </w:t>
      </w:r>
      <w:r w:rsidRPr="00B86FB8">
        <w:rPr>
          <w:sz w:val="16"/>
        </w:rPr>
        <w:t xml:space="preserve">colonial powers </w:t>
      </w:r>
      <w:r w:rsidRPr="00050D0E">
        <w:rPr>
          <w:rStyle w:val="StyleUnderline"/>
        </w:rPr>
        <w:t>used to control and transform them</w:t>
      </w:r>
      <w:r w:rsidRPr="00B86FB8">
        <w:rPr>
          <w:sz w:val="16"/>
        </w:rPr>
        <w:t>. Equally, however, the assertion of this dichotomy between the two worlds, the civilized and the uncivilized, posed several novel problems for the European jurists who sought to account for the colonial project in legal terms. How could it be claimed the European civilization, in all its avowed specificity, was somehow universal and binding on non-European states</w:t>
      </w:r>
      <w:r w:rsidRPr="00B86FB8">
        <w:rPr>
          <w:rStyle w:val="Emphasis"/>
        </w:rPr>
        <w:t xml:space="preserve">? </w:t>
      </w:r>
      <w:r w:rsidRPr="0047476B">
        <w:rPr>
          <w:rStyle w:val="Emphasis"/>
          <w:highlight w:val="green"/>
        </w:rPr>
        <w:t>International lawyers over the centuries maintained this basic dichotomy between the civilized and the uncivilized</w:t>
      </w:r>
      <w:r w:rsidRPr="00050D0E">
        <w:rPr>
          <w:rStyle w:val="StyleUnderline"/>
        </w:rPr>
        <w:t>,</w:t>
      </w:r>
      <w:r w:rsidRPr="00B86FB8">
        <w:rPr>
          <w:sz w:val="16"/>
        </w:rPr>
        <w:t xml:space="preserve"> even while </w:t>
      </w:r>
      <w:proofErr w:type="spellStart"/>
      <w:r w:rsidRPr="00B86FB8">
        <w:rPr>
          <w:sz w:val="16"/>
        </w:rPr>
        <w:t>refin-ing</w:t>
      </w:r>
      <w:proofErr w:type="spellEnd"/>
      <w:r w:rsidRPr="00B86FB8">
        <w:rPr>
          <w:sz w:val="16"/>
        </w:rPr>
        <w:t xml:space="preserve"> and elaborating their understanding of each of these terms. Having established this dichotomy, furthermore, </w:t>
      </w:r>
      <w:r w:rsidRPr="00050D0E">
        <w:rPr>
          <w:rStyle w:val="StyleUnderline"/>
        </w:rPr>
        <w:t xml:space="preserve">jurists continually developed </w:t>
      </w:r>
      <w:r w:rsidRPr="00B86FB8">
        <w:rPr>
          <w:sz w:val="16"/>
        </w:rPr>
        <w:t>techniques</w:t>
      </w:r>
      <w:r w:rsidRPr="00050D0E">
        <w:rPr>
          <w:rStyle w:val="StyleUnderline"/>
        </w:rPr>
        <w:t xml:space="preserve"> </w:t>
      </w:r>
      <w:r w:rsidRPr="00B86FB8">
        <w:rPr>
          <w:sz w:val="16"/>
        </w:rPr>
        <w:t>for overcoming it by formulating</w:t>
      </w:r>
      <w:r w:rsidRPr="00050D0E">
        <w:rPr>
          <w:rStyle w:val="StyleUnderline"/>
        </w:rPr>
        <w:t xml:space="preserve"> legal doctrines directed towards civilizing the uncivilized world</w:t>
      </w:r>
      <w:r w:rsidRPr="00B86FB8">
        <w:rPr>
          <w:sz w:val="16"/>
        </w:rPr>
        <w:t xml:space="preserve">. I use the term 'dynamic of </w:t>
      </w:r>
      <w:proofErr w:type="spellStart"/>
      <w:r w:rsidRPr="00B86FB8">
        <w:rPr>
          <w:sz w:val="16"/>
        </w:rPr>
        <w:t>dif-ference</w:t>
      </w:r>
      <w:proofErr w:type="spellEnd"/>
      <w:r w:rsidRPr="00B86FB8">
        <w:rPr>
          <w:sz w:val="16"/>
        </w:rPr>
        <w:t xml:space="preserve">' to denote, broadly, the endless process of creating a gap between two cultures, </w:t>
      </w:r>
      <w:r w:rsidRPr="00050D0E">
        <w:rPr>
          <w:rStyle w:val="StyleUnderline"/>
        </w:rPr>
        <w:t>demarcating one as 'universal' and civilized and the other as 'particular' and uncivilized, and seeking to bridge the gap by develop-</w:t>
      </w:r>
      <w:proofErr w:type="spellStart"/>
      <w:r w:rsidRPr="00050D0E">
        <w:rPr>
          <w:rStyle w:val="StyleUnderline"/>
        </w:rPr>
        <w:t>ing</w:t>
      </w:r>
      <w:proofErr w:type="spellEnd"/>
      <w:r w:rsidRPr="00050D0E">
        <w:rPr>
          <w:rStyle w:val="StyleUnderline"/>
        </w:rPr>
        <w:t xml:space="preserve"> techniques to normalize the aberrant society</w:t>
      </w:r>
      <w:r w:rsidRPr="00B86FB8">
        <w:rPr>
          <w:sz w:val="16"/>
        </w:rPr>
        <w:t xml:space="preserve">. My argument is that </w:t>
      </w:r>
      <w:r w:rsidRPr="00050D0E">
        <w:rPr>
          <w:rStyle w:val="StyleUnderline"/>
        </w:rPr>
        <w:t xml:space="preserve">this dynamic animated the development of many of the central </w:t>
      </w:r>
      <w:proofErr w:type="gramStart"/>
      <w:r w:rsidRPr="00050D0E">
        <w:rPr>
          <w:rStyle w:val="StyleUnderline"/>
        </w:rPr>
        <w:t>doc-trines</w:t>
      </w:r>
      <w:proofErr w:type="gramEnd"/>
      <w:r w:rsidRPr="00050D0E">
        <w:rPr>
          <w:rStyle w:val="StyleUnderline"/>
        </w:rPr>
        <w:t xml:space="preserve"> of international law - most particularly, sovereignty doctrine. </w:t>
      </w:r>
      <w:r w:rsidRPr="00B86FB8">
        <w:rPr>
          <w:sz w:val="16"/>
        </w:rPr>
        <w:t>The dynamic is self-sustaining and indeed, as I shall argue, endless: each act of arrival reveals further horizons, each act of bridging further differ-</w:t>
      </w:r>
      <w:proofErr w:type="spellStart"/>
      <w:r w:rsidRPr="00B86FB8">
        <w:rPr>
          <w:sz w:val="16"/>
        </w:rPr>
        <w:t>ences</w:t>
      </w:r>
      <w:proofErr w:type="spellEnd"/>
      <w:r w:rsidRPr="00B86FB8">
        <w:rPr>
          <w:sz w:val="16"/>
        </w:rPr>
        <w:t xml:space="preserve"> that international law must seek to overcome. It is in this way that </w:t>
      </w:r>
      <w:r w:rsidRPr="00050D0E">
        <w:rPr>
          <w:rStyle w:val="StyleUnderline"/>
        </w:rPr>
        <w:t>international law extends itself</w:t>
      </w:r>
      <w:r w:rsidRPr="00B86FB8">
        <w:rPr>
          <w:sz w:val="16"/>
        </w:rPr>
        <w:t xml:space="preserve"> horizontally, to encompass the entire globe and, once this is achieved, vertically, within each society, </w:t>
      </w:r>
      <w:r w:rsidRPr="00050D0E">
        <w:rPr>
          <w:rStyle w:val="StyleUnderline"/>
        </w:rPr>
        <w:t>to ensure the emergence of civilized states.</w:t>
      </w:r>
      <w:r w:rsidRPr="00B86FB8">
        <w:rPr>
          <w:sz w:val="16"/>
        </w:rPr>
        <w:t xml:space="preserve"> Despite what I claim to be </w:t>
      </w:r>
      <w:r w:rsidRPr="00050D0E">
        <w:rPr>
          <w:rStyle w:val="StyleUnderline"/>
        </w:rPr>
        <w:t>the centrality of colonialism for the gen-</w:t>
      </w:r>
      <w:proofErr w:type="spellStart"/>
      <w:r w:rsidRPr="00050D0E">
        <w:rPr>
          <w:rStyle w:val="StyleUnderline"/>
        </w:rPr>
        <w:t>eration</w:t>
      </w:r>
      <w:proofErr w:type="spellEnd"/>
      <w:r w:rsidRPr="00050D0E">
        <w:rPr>
          <w:rStyle w:val="StyleUnderline"/>
        </w:rPr>
        <w:t xml:space="preserve"> of international law</w:t>
      </w:r>
      <w:r w:rsidRPr="00B86FB8">
        <w:rPr>
          <w:sz w:val="16"/>
        </w:rPr>
        <w:t xml:space="preserve">, the relationship between international law and the colonial encounter has not been seen in this way. Rather, </w:t>
      </w:r>
      <w:r w:rsidRPr="00050D0E">
        <w:rPr>
          <w:rStyle w:val="StyleUnderline"/>
        </w:rPr>
        <w:t>many international lawyers</w:t>
      </w:r>
      <w:r w:rsidRPr="00B86FB8">
        <w:rPr>
          <w:sz w:val="16"/>
        </w:rPr>
        <w:t xml:space="preserve">, from both the First and the Third world' </w:t>
      </w:r>
      <w:r w:rsidRPr="00050D0E">
        <w:rPr>
          <w:rStyle w:val="StyleUnderline"/>
        </w:rPr>
        <w:t>write as if international law came</w:t>
      </w:r>
      <w:r w:rsidRPr="00B86FB8">
        <w:rPr>
          <w:sz w:val="16"/>
        </w:rPr>
        <w:t xml:space="preserve"> to the colonies </w:t>
      </w:r>
      <w:r w:rsidRPr="00050D0E">
        <w:rPr>
          <w:rStyle w:val="StyleUnderline"/>
        </w:rPr>
        <w:t>fully formed</w:t>
      </w:r>
      <w:r w:rsidRPr="00B86FB8">
        <w:rPr>
          <w:sz w:val="16"/>
        </w:rPr>
        <w:t xml:space="preserve"> and ready for application, </w:t>
      </w:r>
      <w:r w:rsidRPr="00050D0E">
        <w:rPr>
          <w:rStyle w:val="StyleUnderline"/>
        </w:rPr>
        <w:t>as if the colonial project simply entailed assimilating these aberrant societies into an existing, stable, 'Eurocentric' system - as if, in short, the doctrines of international law solved the problem of difference by preceding it. This</w:t>
      </w:r>
      <w:r w:rsidRPr="00B86FB8">
        <w:rPr>
          <w:sz w:val="16"/>
        </w:rPr>
        <w:t xml:space="preserve"> </w:t>
      </w:r>
      <w:r w:rsidRPr="00050D0E">
        <w:rPr>
          <w:rStyle w:val="StyleUnderline"/>
        </w:rPr>
        <w:t>understanding of the colonial encounter is characteristic of the traditional approach to international law, which understands the dis-</w:t>
      </w:r>
      <w:proofErr w:type="spellStart"/>
      <w:r w:rsidRPr="00050D0E">
        <w:rPr>
          <w:rStyle w:val="StyleUnderline"/>
        </w:rPr>
        <w:t>cipline</w:t>
      </w:r>
      <w:proofErr w:type="spellEnd"/>
      <w:r w:rsidRPr="00050D0E">
        <w:rPr>
          <w:rStyle w:val="StyleUnderline"/>
        </w:rPr>
        <w:t xml:space="preserve"> in terms of the fundamental question of how order is created among sovereign states</w:t>
      </w:r>
      <w:r w:rsidRPr="00B86FB8">
        <w:rPr>
          <w:sz w:val="16"/>
        </w:rPr>
        <w:t>. For the traditionalists, international law may be broadly explained as an attempt to resolve this primordial problem, which acquired an especially threatening character when seized upon by the nineteenth-century positivist John Austin to make his famous argument that international law was not law properly so called because it did not emanate from a single, global sovereign. The attempts to resolve this problem, and the critiques of these attempts have, on the whole, constituted the central theoretical debate of the discipline.' The defining character of this problem to the whole discipline of interna-</w:t>
      </w:r>
      <w:proofErr w:type="spellStart"/>
      <w:r w:rsidRPr="00B86FB8">
        <w:rPr>
          <w:sz w:val="16"/>
        </w:rPr>
        <w:t>tional</w:t>
      </w:r>
      <w:proofErr w:type="spellEnd"/>
      <w:r w:rsidRPr="00B86FB8">
        <w:rPr>
          <w:sz w:val="16"/>
        </w:rPr>
        <w:t xml:space="preserve"> law is further reflected by the structure of </w:t>
      </w:r>
      <w:r w:rsidRPr="00050D0E">
        <w:rPr>
          <w:rStyle w:val="StyleUnderline"/>
        </w:rPr>
        <w:t xml:space="preserve">many of the major textbooks of international law, which introduce the subject by </w:t>
      </w:r>
      <w:proofErr w:type="spellStart"/>
      <w:r w:rsidRPr="00050D0E">
        <w:rPr>
          <w:rStyle w:val="StyleUnderline"/>
        </w:rPr>
        <w:t>outlin-ing</w:t>
      </w:r>
      <w:proofErr w:type="spellEnd"/>
      <w:r w:rsidRPr="00050D0E">
        <w:rPr>
          <w:rStyle w:val="StyleUnderline"/>
        </w:rPr>
        <w:t xml:space="preserve"> the problem and offering some sort of solution to it by suggest-</w:t>
      </w:r>
      <w:proofErr w:type="spellStart"/>
      <w:r w:rsidRPr="00050D0E">
        <w:rPr>
          <w:rStyle w:val="StyleUnderline"/>
        </w:rPr>
        <w:t>ing</w:t>
      </w:r>
      <w:proofErr w:type="spellEnd"/>
      <w:r w:rsidRPr="00050D0E">
        <w:rPr>
          <w:rStyle w:val="StyleUnderline"/>
        </w:rPr>
        <w:t xml:space="preserve"> the different ways in which international law could be regarded as law' European states were sovereign and equal.</w:t>
      </w:r>
      <w:r w:rsidRPr="00B86FB8">
        <w:rPr>
          <w:sz w:val="16"/>
        </w:rPr>
        <w:t xml:space="preserve"> The colonial </w:t>
      </w:r>
      <w:proofErr w:type="spellStart"/>
      <w:r w:rsidRPr="00B86FB8">
        <w:rPr>
          <w:sz w:val="16"/>
        </w:rPr>
        <w:t>confronta-tion</w:t>
      </w:r>
      <w:proofErr w:type="spellEnd"/>
      <w:r w:rsidRPr="00B86FB8">
        <w:rPr>
          <w:sz w:val="16"/>
        </w:rPr>
        <w:t xml:space="preserve">, however, particularly since the nineteenth century when </w:t>
      </w:r>
      <w:proofErr w:type="spellStart"/>
      <w:r w:rsidRPr="00B86FB8">
        <w:rPr>
          <w:sz w:val="16"/>
        </w:rPr>
        <w:t>colo-nialism</w:t>
      </w:r>
      <w:proofErr w:type="spellEnd"/>
      <w:r w:rsidRPr="00B86FB8">
        <w:rPr>
          <w:sz w:val="16"/>
        </w:rPr>
        <w:t xml:space="preserve"> reached its apogee, was not a confrontation between two sovereign states, but rather between a sovereign European state and a non-European society that was deemed by jurists to be lacking in sovereignty - or else, at best only partially sovereign. My argument, then, is that what passes now as the defining dilemma of the discipline, the problem of order among states, is a problem which, from the time of its origins, has been peculiar to the specificities of European history. And, further, that </w:t>
      </w:r>
      <w:r w:rsidRPr="0047476B">
        <w:rPr>
          <w:rStyle w:val="Emphasis"/>
          <w:highlight w:val="green"/>
        </w:rPr>
        <w:t xml:space="preserve">the extension and universalization of this European </w:t>
      </w:r>
      <w:proofErr w:type="spellStart"/>
      <w:r w:rsidRPr="0047476B">
        <w:rPr>
          <w:rStyle w:val="Emphasis"/>
          <w:highlight w:val="green"/>
        </w:rPr>
        <w:t>expe-rience</w:t>
      </w:r>
      <w:proofErr w:type="spellEnd"/>
      <w:r w:rsidRPr="00050D0E">
        <w:rPr>
          <w:rStyle w:val="StyleUnderline"/>
        </w:rPr>
        <w:t xml:space="preserve">, which is achieved by transmuting it into the major theoretical problem of the discipline, </w:t>
      </w:r>
      <w:r w:rsidRPr="0047476B">
        <w:rPr>
          <w:rStyle w:val="Emphasis"/>
          <w:highlight w:val="green"/>
        </w:rPr>
        <w:t xml:space="preserve">has the effect of suppressing and </w:t>
      </w:r>
      <w:proofErr w:type="spellStart"/>
      <w:r w:rsidRPr="0047476B">
        <w:rPr>
          <w:rStyle w:val="Emphasis"/>
          <w:highlight w:val="green"/>
        </w:rPr>
        <w:t>subordinat-ing</w:t>
      </w:r>
      <w:proofErr w:type="spellEnd"/>
      <w:r w:rsidRPr="0047476B">
        <w:rPr>
          <w:rStyle w:val="Emphasis"/>
          <w:highlight w:val="green"/>
        </w:rPr>
        <w:t xml:space="preserve"> other histories of international law and the peoples to whom it has applied</w:t>
      </w:r>
      <w:r w:rsidRPr="00B86FB8">
        <w:rPr>
          <w:sz w:val="16"/>
        </w:rPr>
        <w:t xml:space="preserve">. </w:t>
      </w:r>
      <w:r w:rsidRPr="00050D0E">
        <w:rPr>
          <w:rStyle w:val="StyleUnderline"/>
        </w:rPr>
        <w:t xml:space="preserve">Within the axiomatic framework which decrees </w:t>
      </w:r>
      <w:proofErr w:type="gramStart"/>
      <w:r w:rsidRPr="00050D0E">
        <w:rPr>
          <w:rStyle w:val="StyleUnderline"/>
        </w:rPr>
        <w:t>that European states</w:t>
      </w:r>
      <w:proofErr w:type="gramEnd"/>
      <w:r w:rsidRPr="00050D0E">
        <w:rPr>
          <w:rStyle w:val="StyleUnderline"/>
        </w:rPr>
        <w:t xml:space="preserve"> are sovereign while non-European states are not, there is only one means of relating the history of the non-European world: it is a history of the </w:t>
      </w:r>
      <w:r w:rsidRPr="00050D0E">
        <w:rPr>
          <w:rStyle w:val="StyleUnderline"/>
        </w:rPr>
        <w:lastRenderedPageBreak/>
        <w:t>incorporation of the peoples of Africa, Asia, the Americas and the Pacific into an international law which is explicitly European, and yet, universal</w:t>
      </w:r>
      <w:r w:rsidRPr="00B86FB8">
        <w:rPr>
          <w:sz w:val="16"/>
        </w:rPr>
        <w:t xml:space="preserve">. This task having been accomplished, the Third World having been granted all the powers of sovereignty, imperialism becomes only a matter of historical interest. </w:t>
      </w:r>
      <w:r w:rsidRPr="00050D0E">
        <w:rPr>
          <w:rStyle w:val="StyleUnderline"/>
        </w:rPr>
        <w:t>This is the history I examine</w:t>
      </w:r>
      <w:r w:rsidRPr="00B86FB8">
        <w:rPr>
          <w:sz w:val="16"/>
        </w:rPr>
        <w:t xml:space="preserve">, not with a view to furthering it, but </w:t>
      </w:r>
      <w:r w:rsidRPr="00050D0E">
        <w:rPr>
          <w:rStyle w:val="StyleUnderline"/>
        </w:rPr>
        <w:t xml:space="preserve">in an attempt to illuminate the </w:t>
      </w:r>
      <w:r w:rsidRPr="0047476B">
        <w:rPr>
          <w:rStyle w:val="Emphasis"/>
          <w:highlight w:val="green"/>
        </w:rPr>
        <w:t>tragedies and violence inherent in the project of the civilizing mission, and its continuing operation in international law.</w:t>
      </w:r>
      <w:r w:rsidRPr="00050D0E">
        <w:rPr>
          <w:rStyle w:val="StyleUnderline"/>
        </w:rPr>
        <w:t xml:space="preserve"> </w:t>
      </w:r>
      <w:r w:rsidRPr="00B86FB8">
        <w:rPr>
          <w:sz w:val="16"/>
        </w:rPr>
        <w:t xml:space="preserve">My broad argument is that the very mechanisms by which the civilizing mission is furthered pre-vent its fulfilment, and that, further, the process of incorporation that is conventionally understood to be empowering and liberating for the Third World is, in significant ways, debilitating and excluding. My approach to the colonial encounter differs from the traditional approach on a number of counts. First, I focus on the civilizing mission and the problem of cultural difference, and not on the issue of order among sovereign states. A focus </w:t>
      </w:r>
      <w:r w:rsidRPr="00050D0E">
        <w:rPr>
          <w:rStyle w:val="StyleUnderline"/>
        </w:rPr>
        <w:t xml:space="preserve">on the problem of order among </w:t>
      </w:r>
      <w:proofErr w:type="spellStart"/>
      <w:r w:rsidRPr="00050D0E">
        <w:rPr>
          <w:rStyle w:val="StyleUnderline"/>
        </w:rPr>
        <w:t>sovere-ign</w:t>
      </w:r>
      <w:proofErr w:type="spellEnd"/>
      <w:r w:rsidRPr="00050D0E">
        <w:rPr>
          <w:rStyle w:val="StyleUnderline"/>
        </w:rPr>
        <w:t xml:space="preserve"> states cannot illuminate the prior question of how certain states were excluded from the realm of sovereignty in the first place</w:t>
      </w:r>
      <w:r w:rsidRPr="00B86FB8">
        <w:rPr>
          <w:sz w:val="16"/>
        </w:rPr>
        <w:t xml:space="preserve">. Secondly, I argue that the application of sovereignty doctrine to the colonies cannot be properly understood as the simple extension of sovereignty, as it </w:t>
      </w:r>
      <w:proofErr w:type="spellStart"/>
      <w:r w:rsidRPr="00B86FB8">
        <w:rPr>
          <w:sz w:val="16"/>
        </w:rPr>
        <w:t>devel-oped</w:t>
      </w:r>
      <w:proofErr w:type="spellEnd"/>
      <w:r w:rsidRPr="00B86FB8">
        <w:rPr>
          <w:sz w:val="16"/>
        </w:rPr>
        <w:t xml:space="preserve"> in Europe, into the peripheral colonies. According to this version of the conventional history, </w:t>
      </w:r>
      <w:r w:rsidRPr="00050D0E">
        <w:rPr>
          <w:rStyle w:val="StyleUnderline"/>
        </w:rPr>
        <w:t>the European model of sovereignty</w:t>
      </w:r>
      <w:r w:rsidRPr="00B86FB8">
        <w:rPr>
          <w:sz w:val="16"/>
        </w:rPr>
        <w:t xml:space="preserve">, established by the defining event of the Peace of Westphalia, </w:t>
      </w:r>
      <w:r w:rsidRPr="00050D0E">
        <w:rPr>
          <w:rStyle w:val="StyleUnderline"/>
        </w:rPr>
        <w:t xml:space="preserve">was gradually extended to the non-European peripheries.' </w:t>
      </w:r>
    </w:p>
    <w:p w14:paraId="388123A4" w14:textId="77777777" w:rsidR="003F3DA6" w:rsidRPr="002932F1" w:rsidRDefault="003F3DA6" w:rsidP="003F3DA6">
      <w:pPr>
        <w:pStyle w:val="Heading3"/>
      </w:pPr>
      <w:r>
        <w:lastRenderedPageBreak/>
        <w:t>Legalism</w:t>
      </w:r>
    </w:p>
    <w:p w14:paraId="4D410C38" w14:textId="77777777" w:rsidR="003F3DA6" w:rsidRPr="004466FE" w:rsidRDefault="003F3DA6" w:rsidP="003F3DA6">
      <w:pPr>
        <w:pStyle w:val="Heading4"/>
        <w:rPr>
          <w:rStyle w:val="Style13ptBold"/>
          <w:b/>
        </w:rPr>
      </w:pPr>
      <w:bookmarkStart w:id="0" w:name="_Hlk92463867"/>
      <w:r>
        <w:rPr>
          <w:rStyle w:val="Style13ptBold"/>
          <w:b/>
        </w:rPr>
        <w:t xml:space="preserve">Multilateral institutions serve as instruments of US neocolonial power to impose Western rule-of-law on the “lawless Orient” </w:t>
      </w:r>
    </w:p>
    <w:p w14:paraId="537E8F51" w14:textId="77777777" w:rsidR="003F3DA6" w:rsidRDefault="003F3DA6" w:rsidP="003F3DA6">
      <w:bookmarkStart w:id="1" w:name="_Hlk92463948"/>
      <w:bookmarkEnd w:id="0"/>
      <w:proofErr w:type="spellStart"/>
      <w:r w:rsidRPr="00470D0E">
        <w:rPr>
          <w:rStyle w:val="Style13ptBold"/>
        </w:rPr>
        <w:t>Ruskola</w:t>
      </w:r>
      <w:proofErr w:type="spellEnd"/>
      <w:r w:rsidRPr="00470D0E">
        <w:rPr>
          <w:rStyle w:val="Style13ptBold"/>
        </w:rPr>
        <w:t xml:space="preserve"> 13</w:t>
      </w:r>
      <w:bookmarkEnd w:id="1"/>
      <w:r>
        <w:t xml:space="preserve"> (</w:t>
      </w:r>
      <w:proofErr w:type="spellStart"/>
      <w:r>
        <w:t>Teemu</w:t>
      </w:r>
      <w:proofErr w:type="spellEnd"/>
      <w:r>
        <w:t xml:space="preserve">, Professor of Law: Affiliated Faculty Member in Comparative Literature; East Asian Studies; History; and Women's, Gender and Sexuality Studies, </w:t>
      </w:r>
      <w:r w:rsidRPr="00470D0E">
        <w:rPr>
          <w:i/>
        </w:rPr>
        <w:t xml:space="preserve">Legal </w:t>
      </w:r>
      <w:proofErr w:type="gramStart"/>
      <w:r w:rsidRPr="00470D0E">
        <w:rPr>
          <w:i/>
        </w:rPr>
        <w:t>Orientalism :</w:t>
      </w:r>
      <w:proofErr w:type="gramEnd"/>
      <w:r w:rsidRPr="00470D0E">
        <w:rPr>
          <w:i/>
        </w:rPr>
        <w:t xml:space="preserve"> China, the United States, and Modern Law</w:t>
      </w:r>
      <w:r w:rsidRPr="00470D0E">
        <w:t>,</w:t>
      </w:r>
      <w:r>
        <w:t xml:space="preserve"> Harvard University Press,</w:t>
      </w:r>
      <w:r w:rsidRPr="00470D0E">
        <w:t xml:space="preserve"> </w:t>
      </w:r>
      <w:r>
        <w:t xml:space="preserve">p. 203 – 207) | </w:t>
      </w:r>
      <w:proofErr w:type="spellStart"/>
      <w:r>
        <w:t>js</w:t>
      </w:r>
      <w:proofErr w:type="spellEnd"/>
    </w:p>
    <w:p w14:paraId="394D0180" w14:textId="77777777" w:rsidR="003F3DA6" w:rsidRPr="006D58D9" w:rsidRDefault="003F3DA6" w:rsidP="003F3DA6">
      <w:pPr>
        <w:rPr>
          <w:rStyle w:val="StyleUnderline"/>
        </w:rPr>
      </w:pPr>
      <w:r w:rsidRPr="006D58D9">
        <w:rPr>
          <w:sz w:val="16"/>
        </w:rPr>
        <w:t xml:space="preserve">Having sketched the broad outlines of Chinese law’s twentieth-century trajectory, let us turn to that of U.S. law, especially in terms of Sino-U.S. relations. Given the unfortunate history of U.S. extraterritorial jurisdiction in China, </w:t>
      </w:r>
      <w:r w:rsidRPr="006D58D9">
        <w:rPr>
          <w:rStyle w:val="StyleUnderline"/>
        </w:rPr>
        <w:t xml:space="preserve">how did </w:t>
      </w:r>
      <w:r w:rsidRPr="00047011">
        <w:rPr>
          <w:rStyle w:val="StyleUnderline"/>
          <w:highlight w:val="green"/>
        </w:rPr>
        <w:t>American legal thought become</w:t>
      </w:r>
      <w:r w:rsidRPr="006D58D9">
        <w:rPr>
          <w:rStyle w:val="StyleUnderline"/>
        </w:rPr>
        <w:t xml:space="preserve"> an object of such admiration and emulation? World War II was followed</w:t>
      </w:r>
      <w:r w:rsidRPr="006D58D9">
        <w:rPr>
          <w:sz w:val="16"/>
        </w:rPr>
        <w:t xml:space="preserve"> not only by the decolonization of formal empires but also </w:t>
      </w:r>
      <w:r w:rsidRPr="006D58D9">
        <w:rPr>
          <w:rStyle w:val="StyleUnderline"/>
        </w:rPr>
        <w:t xml:space="preserve">by </w:t>
      </w:r>
      <w:r w:rsidRPr="00047011">
        <w:rPr>
          <w:rStyle w:val="StyleUnderline"/>
          <w:highlight w:val="green"/>
        </w:rPr>
        <w:t>the final disappearance of consular jurisdiction of the Oriental kind</w:t>
      </w:r>
      <w:r w:rsidRPr="006D58D9">
        <w:rPr>
          <w:rStyle w:val="StyleUnderline"/>
        </w:rPr>
        <w:t>.</w:t>
      </w:r>
      <w:r w:rsidRPr="006D58D9">
        <w:rPr>
          <w:sz w:val="16"/>
        </w:rPr>
        <w:t xml:space="preserve"> The United States surrendered its extraterritorial jurisdiction in China in 1943. (It held onto the last vestiges of its Barbary Treaties until 1956, when it finally gave up extraterritorial privileges in Tangier, Morocco.)  However, emerging from World War II as a global superpower,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could</w:t>
      </w:r>
      <w:r w:rsidRPr="006D58D9">
        <w:rPr>
          <w:sz w:val="16"/>
        </w:rPr>
        <w:t xml:space="preserve"> easily </w:t>
      </w:r>
      <w:r w:rsidRPr="006D58D9">
        <w:rPr>
          <w:rStyle w:val="StyleUnderline"/>
        </w:rPr>
        <w:t xml:space="preserve">afford to see old forms of imperial power vanish. In their place it built </w:t>
      </w:r>
      <w:r w:rsidRPr="00047011">
        <w:rPr>
          <w:rStyle w:val="StyleUnderline"/>
          <w:highlight w:val="green"/>
        </w:rPr>
        <w:t>a new</w:t>
      </w:r>
      <w:r w:rsidRPr="006D58D9">
        <w:rPr>
          <w:sz w:val="16"/>
        </w:rPr>
        <w:t xml:space="preserve"> kind of </w:t>
      </w:r>
      <w:r w:rsidRPr="00047011">
        <w:rPr>
          <w:rStyle w:val="StyleUnderline"/>
          <w:highlight w:val="green"/>
        </w:rPr>
        <w:t>international order that recognized American hegemony without the considerable administrative and ideological costs</w:t>
      </w:r>
      <w:r w:rsidRPr="006D58D9">
        <w:rPr>
          <w:rStyle w:val="StyleUnderline"/>
        </w:rPr>
        <w:t xml:space="preserve"> associated </w:t>
      </w:r>
      <w:r w:rsidRPr="00047011">
        <w:rPr>
          <w:rStyle w:val="StyleUnderline"/>
          <w:highlight w:val="green"/>
        </w:rPr>
        <w:t>with</w:t>
      </w:r>
      <w:r w:rsidRPr="006D58D9">
        <w:rPr>
          <w:rStyle w:val="StyleUnderline"/>
        </w:rPr>
        <w:t xml:space="preserve"> formal territorial </w:t>
      </w:r>
      <w:r w:rsidRPr="00047011">
        <w:rPr>
          <w:rStyle w:val="StyleUnderline"/>
          <w:highlight w:val="green"/>
        </w:rPr>
        <w:t>imperialism</w:t>
      </w:r>
      <w:r w:rsidRPr="006D58D9">
        <w:rPr>
          <w:rStyle w:val="StyleUnderline"/>
        </w:rPr>
        <w:t>.</w:t>
      </w:r>
      <w:r w:rsidRPr="006D58D9">
        <w:rPr>
          <w:sz w:val="16"/>
        </w:rPr>
        <w:t xml:space="preserve"> As </w:t>
      </w:r>
      <w:proofErr w:type="spellStart"/>
      <w:r w:rsidRPr="006D58D9">
        <w:rPr>
          <w:sz w:val="16"/>
        </w:rPr>
        <w:t>Kal</w:t>
      </w:r>
      <w:proofErr w:type="spellEnd"/>
      <w:r w:rsidRPr="006D58D9">
        <w:rPr>
          <w:sz w:val="16"/>
        </w:rPr>
        <w:t xml:space="preserve"> </w:t>
      </w:r>
      <w:proofErr w:type="spellStart"/>
      <w:r w:rsidRPr="006D58D9">
        <w:rPr>
          <w:sz w:val="16"/>
        </w:rPr>
        <w:t>Raustiala</w:t>
      </w:r>
      <w:proofErr w:type="spellEnd"/>
      <w:r w:rsidRPr="006D58D9">
        <w:rPr>
          <w:sz w:val="16"/>
        </w:rPr>
        <w:t xml:space="preserve"> sums up the nature of America’s leadership in the </w:t>
      </w:r>
      <w:proofErr w:type="spellStart"/>
      <w:r w:rsidRPr="006D58D9">
        <w:rPr>
          <w:sz w:val="16"/>
        </w:rPr>
        <w:t>postWar</w:t>
      </w:r>
      <w:proofErr w:type="spellEnd"/>
      <w:r w:rsidRPr="006D58D9">
        <w:rPr>
          <w:sz w:val="16"/>
        </w:rPr>
        <w:t xml:space="preserve"> world, “It was predicated not on territorial control but on extraterritorial power and presence.”  From this perspective, the century of </w:t>
      </w:r>
      <w:r w:rsidRPr="006D58D9">
        <w:rPr>
          <w:rStyle w:val="StyleUnderline"/>
        </w:rPr>
        <w:t xml:space="preserve">U.S. </w:t>
      </w:r>
      <w:r w:rsidRPr="00047011">
        <w:rPr>
          <w:rStyle w:val="StyleUnderline"/>
          <w:highlight w:val="green"/>
        </w:rPr>
        <w:t>extraterritorial jurisdiction in China</w:t>
      </w:r>
      <w:r w:rsidRPr="006D58D9">
        <w:rPr>
          <w:sz w:val="16"/>
        </w:rPr>
        <w:t xml:space="preserve">, together with the </w:t>
      </w:r>
      <w:proofErr w:type="gramStart"/>
      <w:r w:rsidRPr="006D58D9">
        <w:rPr>
          <w:sz w:val="16"/>
        </w:rPr>
        <w:t>Open Door</w:t>
      </w:r>
      <w:proofErr w:type="gramEnd"/>
      <w:r w:rsidRPr="006D58D9">
        <w:rPr>
          <w:sz w:val="16"/>
        </w:rPr>
        <w:t xml:space="preserve"> policy of which it was an integral part, </w:t>
      </w:r>
      <w:r w:rsidRPr="006D58D9">
        <w:rPr>
          <w:rStyle w:val="StyleUnderline"/>
        </w:rPr>
        <w:t>is better understood</w:t>
      </w:r>
      <w:r w:rsidRPr="006D58D9">
        <w:rPr>
          <w:sz w:val="16"/>
        </w:rPr>
        <w:t xml:space="preserve"> not simply as an institutional relic of early modern European– Ottoman relations that somehow found its way into the Far East and survived there into the twentieth century. Rather, it becomes visible </w:t>
      </w:r>
      <w:r w:rsidRPr="00047011">
        <w:rPr>
          <w:rStyle w:val="StyleUnderline"/>
          <w:highlight w:val="green"/>
        </w:rPr>
        <w:t>as a precursor of modern</w:t>
      </w:r>
      <w:r w:rsidRPr="006D58D9">
        <w:rPr>
          <w:sz w:val="16"/>
        </w:rPr>
        <w:t xml:space="preserve">— even postmodern—forms of </w:t>
      </w:r>
      <w:r w:rsidRPr="00047011">
        <w:rPr>
          <w:rStyle w:val="StyleUnderline"/>
          <w:highlight w:val="green"/>
        </w:rPr>
        <w:t>neocolonial power</w:t>
      </w:r>
      <w:r w:rsidRPr="006D58D9">
        <w:rPr>
          <w:rStyle w:val="StyleUnderline"/>
        </w:rPr>
        <w:t>, predicated on legally protected freedom of trade without formal territorial control.</w:t>
      </w:r>
      <w:r w:rsidRPr="006D58D9">
        <w:rPr>
          <w:sz w:val="16"/>
        </w:rPr>
        <w:t xml:space="preserve"> </w:t>
      </w:r>
      <w:r w:rsidRPr="006D58D9">
        <w:rPr>
          <w:rStyle w:val="StyleUnderline"/>
        </w:rPr>
        <w:t xml:space="preserve">precisely the desire to extract economic profit from other lands assuming administrative responsibility for them that underlay the notion of “free trade imperialism” </w:t>
      </w:r>
      <w:r w:rsidRPr="006D58D9">
        <w:rPr>
          <w:sz w:val="16"/>
        </w:rPr>
        <w:t xml:space="preserve">in the mid-Victorian era, which sought to realize the vision announced by Thomas Babington Macauley in British India: “To trade with </w:t>
      </w:r>
      <w:proofErr w:type="spellStart"/>
      <w:r w:rsidRPr="006D58D9">
        <w:rPr>
          <w:sz w:val="16"/>
        </w:rPr>
        <w:t>civilised</w:t>
      </w:r>
      <w:proofErr w:type="spellEnd"/>
      <w:r w:rsidRPr="006D58D9">
        <w:rPr>
          <w:sz w:val="16"/>
        </w:rPr>
        <w:t xml:space="preserve"> men is infinitely more profitable than to govern savages.”  For </w:t>
      </w:r>
      <w:r w:rsidRPr="006D58D9">
        <w:rPr>
          <w:rStyle w:val="StyleUnderline"/>
        </w:rPr>
        <w:t>in no way does trade’s freedom imply substantive equality among those trading</w:t>
      </w:r>
      <w:r w:rsidRPr="006D58D9">
        <w:rPr>
          <w:sz w:val="16"/>
        </w:rPr>
        <w:t>. As Bertrand Russell observed in 1922, at the conclusion of his Chinese lecture tour, “</w:t>
      </w:r>
      <w:r w:rsidRPr="006D58D9">
        <w:rPr>
          <w:rStyle w:val="StyleUnderline"/>
        </w:rPr>
        <w:t>It is quite possible to dominate China without infringing the</w:t>
      </w:r>
      <w:r w:rsidRPr="006D58D9">
        <w:rPr>
          <w:sz w:val="16"/>
        </w:rPr>
        <w:t xml:space="preserve"> principle of the </w:t>
      </w:r>
      <w:r w:rsidRPr="006D58D9">
        <w:rPr>
          <w:rStyle w:val="StyleUnderline"/>
        </w:rPr>
        <w:t xml:space="preserve">Open Door. </w:t>
      </w:r>
      <w:r w:rsidRPr="006D58D9">
        <w:rPr>
          <w:sz w:val="16"/>
        </w:rPr>
        <w:t xml:space="preserve">This principle merely ensures that the domination everywhere shall be American, because America is the strongest Power financially and commercially.”  In his analysis of America’s </w:t>
      </w:r>
      <w:proofErr w:type="gramStart"/>
      <w:r w:rsidRPr="006D58D9">
        <w:rPr>
          <w:sz w:val="16"/>
        </w:rPr>
        <w:t>post-War</w:t>
      </w:r>
      <w:proofErr w:type="gramEnd"/>
      <w:r w:rsidRPr="006D58D9">
        <w:rPr>
          <w:sz w:val="16"/>
        </w:rPr>
        <w:t xml:space="preserve"> role, </w:t>
      </w:r>
      <w:proofErr w:type="spellStart"/>
      <w:r w:rsidRPr="006D58D9">
        <w:rPr>
          <w:rStyle w:val="StyleUnderline"/>
        </w:rPr>
        <w:t>Raustiala</w:t>
      </w:r>
      <w:proofErr w:type="spellEnd"/>
      <w:r w:rsidRPr="006D58D9">
        <w:rPr>
          <w:rStyle w:val="StyleUnderline"/>
        </w:rPr>
        <w:t xml:space="preserve"> identifies three contemporary forms of extraterritorial power: the establishment of a global network of military bases</w:t>
      </w:r>
      <w:r w:rsidRPr="006D58D9">
        <w:rPr>
          <w:sz w:val="16"/>
        </w:rPr>
        <w:t xml:space="preserve"> in other countries, the </w:t>
      </w:r>
      <w:r w:rsidRPr="006D58D9">
        <w:rPr>
          <w:rStyle w:val="StyleUnderline"/>
        </w:rPr>
        <w:t>selective application of U.S. laws extraterritorially, and the creation of</w:t>
      </w:r>
      <w:r w:rsidRPr="006D58D9">
        <w:rPr>
          <w:sz w:val="16"/>
        </w:rPr>
        <w:t xml:space="preserve"> a system of </w:t>
      </w:r>
      <w:r w:rsidRPr="006D58D9">
        <w:rPr>
          <w:rStyle w:val="StyleUnderline"/>
        </w:rPr>
        <w:t>multilateral institutions that extend American influence globally.</w:t>
      </w:r>
      <w:r w:rsidRPr="006D58D9">
        <w:rPr>
          <w:sz w:val="16"/>
        </w:rPr>
        <w:t xml:space="preserve"> It is illuminating to consider each in turn. In order to protect members of the military stationed at U.S. bases overseas as well as military contractors and accompanying civilians, so-called Status of Force Agreements (SOFAs) provide them with extraterritorial immunity.  Collectively these agreements represent a major extension of American law abroad, covering U.S. bases all around the globe; in 2007, the U.S. military operated 823 facilities in thirty-nine countries.  The SOFAs constitute the closest modern analogue to the Unequal Treaties of old, as they provide a blanket exemption from local law— civil and criminal—to those under their protection. At the same time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has extended the extraterritorial reach of its domestic legislation unilaterally, without even formal consent provided by treaties.</w:t>
      </w:r>
      <w:r w:rsidRPr="006D58D9">
        <w:rPr>
          <w:sz w:val="16"/>
        </w:rPr>
        <w:t xml:space="preserve"> Claiming jurisdiction based on the extraterritorial effects of a person’s actions (rather than merely the territorial location of the It was without British in turn person acting),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has begun to regulate increasingly aggressively activities that take place outside the nation’s borders</w:t>
      </w:r>
      <w:r w:rsidRPr="006D58D9">
        <w:rPr>
          <w:sz w:val="16"/>
        </w:rPr>
        <w:t xml:space="preserve">. The extraterritorial enforcement of American law has been </w:t>
      </w:r>
      <w:r w:rsidRPr="006D58D9">
        <w:rPr>
          <w:rStyle w:val="StyleUnderline"/>
        </w:rPr>
        <w:t>especially</w:t>
      </w:r>
      <w:r w:rsidRPr="006D58D9">
        <w:rPr>
          <w:sz w:val="16"/>
        </w:rPr>
        <w:t xml:space="preserve"> notable </w:t>
      </w:r>
      <w:r w:rsidRPr="006D58D9">
        <w:rPr>
          <w:rStyle w:val="StyleUnderline"/>
        </w:rPr>
        <w:t>in securities regulation, antitrust law, environmental law, anti-corruption legislation, and criminal law</w:t>
      </w:r>
      <w:r w:rsidRPr="006D58D9">
        <w:rPr>
          <w:sz w:val="16"/>
        </w:rPr>
        <w:t xml:space="preserve">—foreign protests notwithstanding. Yet by far </w:t>
      </w:r>
      <w:r w:rsidRPr="006D58D9">
        <w:rPr>
          <w:rStyle w:val="StyleUnderline"/>
        </w:rPr>
        <w:t xml:space="preserve">the most important means of extending the reach of American power has been the establishment of a set of multinational institutions </w:t>
      </w:r>
      <w:r w:rsidRPr="006D58D9">
        <w:rPr>
          <w:sz w:val="16"/>
        </w:rPr>
        <w:t>whose charters collectively make up the constitution of the world as we know it today:</w:t>
      </w:r>
      <w:r w:rsidRPr="006D58D9">
        <w:rPr>
          <w:rStyle w:val="StyleUnderline"/>
        </w:rPr>
        <w:t xml:space="preserve"> the World Bank, the I</w:t>
      </w:r>
      <w:r w:rsidRPr="006D58D9">
        <w:rPr>
          <w:sz w:val="16"/>
        </w:rPr>
        <w:t xml:space="preserve">nternational </w:t>
      </w:r>
      <w:r w:rsidRPr="006D58D9">
        <w:rPr>
          <w:rStyle w:val="StyleUnderline"/>
        </w:rPr>
        <w:t>M</w:t>
      </w:r>
      <w:r w:rsidRPr="006D58D9">
        <w:rPr>
          <w:sz w:val="16"/>
        </w:rPr>
        <w:t>onetary</w:t>
      </w:r>
      <w:r w:rsidRPr="006D58D9">
        <w:rPr>
          <w:rStyle w:val="StyleUnderline"/>
        </w:rPr>
        <w:t xml:space="preserve"> F</w:t>
      </w:r>
      <w:r w:rsidRPr="006D58D9">
        <w:rPr>
          <w:sz w:val="16"/>
        </w:rPr>
        <w:t>und</w:t>
      </w:r>
      <w:r w:rsidRPr="006D58D9">
        <w:rPr>
          <w:rStyle w:val="StyleUnderline"/>
        </w:rPr>
        <w:t>, the G</w:t>
      </w:r>
      <w:r w:rsidRPr="006D58D9">
        <w:rPr>
          <w:sz w:val="16"/>
        </w:rPr>
        <w:t>eneral</w:t>
      </w:r>
      <w:r w:rsidRPr="006D58D9">
        <w:rPr>
          <w:rStyle w:val="StyleUnderline"/>
        </w:rPr>
        <w:t xml:space="preserve"> A</w:t>
      </w:r>
      <w:r w:rsidRPr="006D58D9">
        <w:rPr>
          <w:sz w:val="16"/>
        </w:rPr>
        <w:t>greement on</w:t>
      </w:r>
      <w:r w:rsidRPr="006D58D9">
        <w:rPr>
          <w:rStyle w:val="StyleUnderline"/>
        </w:rPr>
        <w:t xml:space="preserve"> T</w:t>
      </w:r>
      <w:r w:rsidRPr="006D58D9">
        <w:rPr>
          <w:sz w:val="16"/>
        </w:rPr>
        <w:t>ariffs and</w:t>
      </w:r>
      <w:r w:rsidRPr="006D58D9">
        <w:rPr>
          <w:rStyle w:val="StyleUnderline"/>
        </w:rPr>
        <w:t xml:space="preserve"> T</w:t>
      </w:r>
      <w:r w:rsidRPr="006D58D9">
        <w:rPr>
          <w:sz w:val="16"/>
        </w:rPr>
        <w:t>rade</w:t>
      </w:r>
      <w:r w:rsidRPr="006D58D9">
        <w:rPr>
          <w:rStyle w:val="StyleUnderline"/>
        </w:rPr>
        <w:t xml:space="preserve">, </w:t>
      </w:r>
      <w:r w:rsidRPr="006D58D9">
        <w:rPr>
          <w:sz w:val="16"/>
        </w:rPr>
        <w:t>the</w:t>
      </w:r>
      <w:r w:rsidRPr="006D58D9">
        <w:rPr>
          <w:rStyle w:val="StyleUnderline"/>
        </w:rPr>
        <w:t xml:space="preserve"> N</w:t>
      </w:r>
      <w:r w:rsidRPr="006D58D9">
        <w:rPr>
          <w:sz w:val="16"/>
        </w:rPr>
        <w:t xml:space="preserve">orth </w:t>
      </w:r>
      <w:r w:rsidRPr="006D58D9">
        <w:rPr>
          <w:rStyle w:val="StyleUnderline"/>
        </w:rPr>
        <w:t>A</w:t>
      </w:r>
      <w:r w:rsidRPr="006D58D9">
        <w:rPr>
          <w:sz w:val="16"/>
        </w:rPr>
        <w:t xml:space="preserve">tlantic </w:t>
      </w:r>
      <w:r w:rsidRPr="006D58D9">
        <w:rPr>
          <w:rStyle w:val="StyleUnderline"/>
        </w:rPr>
        <w:t>T</w:t>
      </w:r>
      <w:r w:rsidRPr="006D58D9">
        <w:rPr>
          <w:sz w:val="16"/>
        </w:rPr>
        <w:t>reaty</w:t>
      </w:r>
      <w:r w:rsidRPr="006D58D9">
        <w:rPr>
          <w:rStyle w:val="StyleUnderline"/>
        </w:rPr>
        <w:t xml:space="preserve"> O</w:t>
      </w:r>
      <w:r w:rsidRPr="006D58D9">
        <w:rPr>
          <w:sz w:val="16"/>
        </w:rPr>
        <w:t>rganization</w:t>
      </w:r>
      <w:r w:rsidRPr="006D58D9">
        <w:rPr>
          <w:rStyle w:val="StyleUnderline"/>
        </w:rPr>
        <w:t>, and the U</w:t>
      </w:r>
      <w:r w:rsidRPr="006D58D9">
        <w:rPr>
          <w:sz w:val="16"/>
        </w:rPr>
        <w:t>nited</w:t>
      </w:r>
      <w:r w:rsidRPr="006D58D9">
        <w:rPr>
          <w:rStyle w:val="StyleUnderline"/>
        </w:rPr>
        <w:t xml:space="preserve"> N</w:t>
      </w:r>
      <w:r w:rsidRPr="006D58D9">
        <w:rPr>
          <w:sz w:val="16"/>
        </w:rPr>
        <w:t>ations</w:t>
      </w:r>
      <w:r w:rsidRPr="006D58D9">
        <w:rPr>
          <w:rStyle w:val="StyleUnderline"/>
        </w:rPr>
        <w:t>. Under American leadership, these institutions</w:t>
      </w:r>
      <w:r w:rsidRPr="006D58D9">
        <w:rPr>
          <w:sz w:val="16"/>
        </w:rPr>
        <w:t xml:space="preserve">, together </w:t>
      </w:r>
      <w:r w:rsidRPr="006D58D9">
        <w:rPr>
          <w:rStyle w:val="StyleUnderline"/>
        </w:rPr>
        <w:t>with</w:t>
      </w:r>
      <w:r w:rsidRPr="006D58D9">
        <w:rPr>
          <w:sz w:val="16"/>
        </w:rPr>
        <w:t xml:space="preserve"> </w:t>
      </w:r>
      <w:r w:rsidRPr="006D58D9">
        <w:rPr>
          <w:rStyle w:val="StyleUnderline"/>
        </w:rPr>
        <w:t>the</w:t>
      </w:r>
      <w:r w:rsidRPr="006D58D9">
        <w:rPr>
          <w:sz w:val="16"/>
        </w:rPr>
        <w:t xml:space="preserve"> World Trade Organization (</w:t>
      </w:r>
      <w:r w:rsidRPr="006D58D9">
        <w:rPr>
          <w:rStyle w:val="StyleUnderline"/>
        </w:rPr>
        <w:t>WTO</w:t>
      </w:r>
      <w:r w:rsidRPr="006D58D9">
        <w:rPr>
          <w:sz w:val="16"/>
        </w:rPr>
        <w:t xml:space="preserve">)—the successor to the General </w:t>
      </w:r>
      <w:r w:rsidRPr="006D58D9">
        <w:rPr>
          <w:sz w:val="16"/>
        </w:rPr>
        <w:lastRenderedPageBreak/>
        <w:t xml:space="preserve">Agreement on Tariffs and Trade—have </w:t>
      </w:r>
      <w:r w:rsidRPr="006D58D9">
        <w:rPr>
          <w:rStyle w:val="StyleUnderline"/>
        </w:rPr>
        <w:t>sought to reconstruct the world essentially in the image of 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a global community of liberal-democratic states committed to free trade.</w:t>
      </w:r>
      <w:r w:rsidRPr="006D58D9">
        <w:rPr>
          <w:sz w:val="16"/>
        </w:rPr>
        <w:t xml:space="preserve"> (Importantly,</w:t>
      </w:r>
      <w:r w:rsidRPr="006D58D9">
        <w:rPr>
          <w:rStyle w:val="StyleUnderline"/>
        </w:rPr>
        <w:t xml:space="preserve"> the promotion of democracy globally does not mean the promotion of global </w:t>
      </w:r>
      <w:proofErr w:type="gramStart"/>
      <w:r w:rsidRPr="006D58D9">
        <w:rPr>
          <w:rStyle w:val="StyleUnderline"/>
        </w:rPr>
        <w:t>democracy :</w:t>
      </w:r>
      <w:proofErr w:type="gramEnd"/>
      <w:r w:rsidRPr="006D58D9">
        <w:rPr>
          <w:rStyle w:val="StyleUnderline"/>
        </w:rPr>
        <w:t xml:space="preserve"> </w:t>
      </w:r>
      <w:r w:rsidRPr="005C4F12">
        <w:rPr>
          <w:rStyle w:val="StyleUnderline"/>
          <w:highlight w:val="green"/>
        </w:rPr>
        <w:t>the U</w:t>
      </w:r>
      <w:r w:rsidRPr="006D58D9">
        <w:rPr>
          <w:sz w:val="16"/>
        </w:rPr>
        <w:t xml:space="preserve">nited </w:t>
      </w:r>
      <w:r w:rsidRPr="005C4F12">
        <w:rPr>
          <w:rStyle w:val="StyleUnderline"/>
          <w:highlight w:val="green"/>
        </w:rPr>
        <w:t>S</w:t>
      </w:r>
      <w:r w:rsidRPr="006D58D9">
        <w:rPr>
          <w:sz w:val="16"/>
        </w:rPr>
        <w:t>tates</w:t>
      </w:r>
      <w:r w:rsidRPr="006D58D9">
        <w:rPr>
          <w:rStyle w:val="StyleUnderline"/>
        </w:rPr>
        <w:t xml:space="preserve"> </w:t>
      </w:r>
      <w:r w:rsidRPr="005C4F12">
        <w:rPr>
          <w:rStyle w:val="StyleUnderline"/>
          <w:highlight w:val="green"/>
        </w:rPr>
        <w:t>continues to insist on its</w:t>
      </w:r>
      <w:r w:rsidRPr="006D58D9">
        <w:rPr>
          <w:rStyle w:val="StyleUnderline"/>
        </w:rPr>
        <w:t xml:space="preserve"> exceptional </w:t>
      </w:r>
      <w:r w:rsidRPr="005C4F12">
        <w:rPr>
          <w:rStyle w:val="StyleUnderline"/>
          <w:highlight w:val="green"/>
        </w:rPr>
        <w:t>status as an international leader</w:t>
      </w:r>
      <w:r w:rsidRPr="006D58D9">
        <w:rPr>
          <w:rStyle w:val="StyleUnderline"/>
        </w:rPr>
        <w:t>.</w:t>
      </w:r>
      <w:r w:rsidRPr="006D58D9">
        <w:rPr>
          <w:sz w:val="16"/>
        </w:rPr>
        <w:t xml:space="preserve">) These post-War institutions have been so effective in harmonizing legal regimes across the world that in many areas, especially ones pertaining to the economy, it would be largely redundant for the United States to assert its laws extraterritorially. Indeed, </w:t>
      </w:r>
      <w:r w:rsidRPr="006D58D9">
        <w:rPr>
          <w:rStyle w:val="StyleUnderline"/>
        </w:rPr>
        <w:t>the earlier regime of U.S. extraterritoriality</w:t>
      </w:r>
      <w:r w:rsidRPr="006D58D9">
        <w:rPr>
          <w:sz w:val="16"/>
        </w:rPr>
        <w:t xml:space="preserve"> </w:t>
      </w:r>
      <w:r w:rsidRPr="006D58D9">
        <w:rPr>
          <w:rStyle w:val="StyleUnderline"/>
        </w:rPr>
        <w:t>in China</w:t>
      </w:r>
      <w:r w:rsidRPr="006D58D9">
        <w:rPr>
          <w:sz w:val="16"/>
        </w:rPr>
        <w:t xml:space="preserve">, together </w:t>
      </w:r>
      <w:r w:rsidRPr="006D58D9">
        <w:rPr>
          <w:rStyle w:val="StyleUnderline"/>
        </w:rPr>
        <w:t xml:space="preserve">with the U.S.-brokered </w:t>
      </w:r>
      <w:proofErr w:type="gramStart"/>
      <w:r w:rsidRPr="006D58D9">
        <w:rPr>
          <w:rStyle w:val="StyleUnderline"/>
        </w:rPr>
        <w:t>Open Door</w:t>
      </w:r>
      <w:proofErr w:type="gramEnd"/>
      <w:r w:rsidRPr="006D58D9">
        <w:rPr>
          <w:rStyle w:val="StyleUnderline"/>
        </w:rPr>
        <w:t xml:space="preserve"> policy</w:t>
      </w:r>
      <w:r w:rsidRPr="006D58D9">
        <w:rPr>
          <w:sz w:val="16"/>
        </w:rPr>
        <w:t xml:space="preserve">, </w:t>
      </w:r>
      <w:r w:rsidRPr="006D58D9">
        <w:rPr>
          <w:rStyle w:val="StyleUnderline"/>
        </w:rPr>
        <w:t>was</w:t>
      </w:r>
      <w:r w:rsidRPr="006D58D9">
        <w:rPr>
          <w:sz w:val="16"/>
        </w:rPr>
        <w:t xml:space="preserve"> in important ways </w:t>
      </w:r>
      <w:r w:rsidRPr="006D58D9">
        <w:rPr>
          <w:rStyle w:val="StyleUnderline"/>
        </w:rPr>
        <w:t>functionally similar to the WTO</w:t>
      </w:r>
      <w:r w:rsidRPr="006D58D9">
        <w:rPr>
          <w:sz w:val="16"/>
        </w:rPr>
        <w:t xml:space="preserve">— with the critical difference that China’s participation in the WTO is consensual.  (China was neither consulted about nor did it consent to the Open Door, which was an understanding by others regarding China, not a policy by China.) Both regimes are premised on respect for China’s territorial integrity, with open and equal access to Chinese markets. As we have seen, </w:t>
      </w:r>
      <w:r w:rsidRPr="006D58D9">
        <w:rPr>
          <w:rStyle w:val="StyleUnderline"/>
        </w:rPr>
        <w:t xml:space="preserve">as part of the Open Door the </w:t>
      </w:r>
      <w:r w:rsidRPr="00047011">
        <w:rPr>
          <w:rStyle w:val="StyleUnderline"/>
          <w:highlight w:val="green"/>
        </w:rPr>
        <w:t>U</w:t>
      </w:r>
      <w:r w:rsidRPr="006D58D9">
        <w:rPr>
          <w:sz w:val="16"/>
        </w:rPr>
        <w:t xml:space="preserve">nited </w:t>
      </w:r>
      <w:r w:rsidRPr="00047011">
        <w:rPr>
          <w:rStyle w:val="StyleUnderline"/>
          <w:highlight w:val="green"/>
        </w:rPr>
        <w:t>S</w:t>
      </w:r>
      <w:r w:rsidRPr="006D58D9">
        <w:rPr>
          <w:sz w:val="16"/>
        </w:rPr>
        <w:t xml:space="preserve">tates and other Treaty Powers </w:t>
      </w:r>
      <w:r w:rsidRPr="00047011">
        <w:rPr>
          <w:rStyle w:val="StyleUnderline"/>
          <w:highlight w:val="green"/>
        </w:rPr>
        <w:t>insisted on extraterritorial jurisdiction until China modernized its legal system.</w:t>
      </w:r>
      <w:r w:rsidRPr="006D58D9">
        <w:rPr>
          <w:rStyle w:val="StyleUnderline"/>
        </w:rPr>
        <w:t xml:space="preserve"> “Modernization,</w:t>
      </w:r>
      <w:r w:rsidRPr="006D58D9">
        <w:rPr>
          <w:sz w:val="16"/>
        </w:rPr>
        <w:t>” in turn</w:t>
      </w:r>
      <w:r w:rsidRPr="006D58D9">
        <w:rPr>
          <w:rStyle w:val="StyleUnderline"/>
        </w:rPr>
        <w:t>, was shorthand for adopting a legal system based on the Euro-American model that would in turn make Western rights of extraterritoriality superfluous.</w:t>
      </w:r>
      <w:r w:rsidRPr="006D58D9">
        <w:rPr>
          <w:sz w:val="16"/>
        </w:rPr>
        <w:t xml:space="preserve"> In this regard, the WTO regime is even bolder, insisting on obtaining directly what the Open Door sought only indirectly. </w:t>
      </w:r>
      <w:r w:rsidRPr="006D58D9">
        <w:rPr>
          <w:rStyle w:val="StyleUnderline"/>
        </w:rPr>
        <w:t>As part of the price of admission into the WTO</w:t>
      </w:r>
      <w:r w:rsidRPr="006D58D9">
        <w:rPr>
          <w:sz w:val="16"/>
        </w:rPr>
        <w:t xml:space="preserve"> in the first place, </w:t>
      </w:r>
      <w:r w:rsidRPr="006D58D9">
        <w:rPr>
          <w:rStyle w:val="StyleUnderline"/>
        </w:rPr>
        <w:t xml:space="preserve">China had to </w:t>
      </w:r>
      <w:r w:rsidRPr="006D58D9">
        <w:rPr>
          <w:sz w:val="16"/>
        </w:rPr>
        <w:t xml:space="preserve">agree to </w:t>
      </w:r>
      <w:r w:rsidRPr="006D58D9">
        <w:rPr>
          <w:rStyle w:val="StyleUnderline"/>
        </w:rPr>
        <w:t>alter its legal institutions to conform to North Atlantic standards</w:t>
      </w:r>
      <w:r w:rsidRPr="006D58D9">
        <w:rPr>
          <w:sz w:val="16"/>
        </w:rPr>
        <w:t xml:space="preserve">. As the ideology of </w:t>
      </w:r>
      <w:r w:rsidRPr="006D58D9">
        <w:rPr>
          <w:rStyle w:val="StyleUnderline"/>
        </w:rPr>
        <w:t>rule-of-law has become a key component in the globalization of norms of free trade and liberal democracy</w:t>
      </w:r>
      <w:r w:rsidRPr="006D58D9">
        <w:rPr>
          <w:sz w:val="16"/>
        </w:rPr>
        <w:t xml:space="preserve">, the World Bank and the WTO count among its most dedicated adherents today. Yet </w:t>
      </w:r>
      <w:r w:rsidRPr="006D58D9">
        <w:rPr>
          <w:rStyle w:val="StyleUnderline"/>
        </w:rPr>
        <w:t>the rule-of-law discourse today remains one of contradictions, as before. When China entered</w:t>
      </w:r>
      <w:r w:rsidRPr="006D58D9">
        <w:rPr>
          <w:sz w:val="16"/>
        </w:rPr>
        <w:t xml:space="preserve"> </w:t>
      </w:r>
      <w:r w:rsidRPr="006D58D9">
        <w:rPr>
          <w:rStyle w:val="StyleUnderline"/>
        </w:rPr>
        <w:t xml:space="preserve">the WTO </w:t>
      </w:r>
      <w:r w:rsidRPr="006D58D9">
        <w:rPr>
          <w:sz w:val="16"/>
        </w:rPr>
        <w:t>in 2001</w:t>
      </w:r>
      <w:r w:rsidRPr="006D58D9">
        <w:rPr>
          <w:rStyle w:val="StyleUnderline"/>
        </w:rPr>
        <w:t xml:space="preserve">, its accession protocol was of record length and filled with unprecedented ad hoc directives for the reorganization of China’s economic and legal systems. </w:t>
      </w:r>
      <w:r w:rsidRPr="006D58D9">
        <w:rPr>
          <w:sz w:val="16"/>
        </w:rPr>
        <w:t xml:space="preserve">Collectively, </w:t>
      </w:r>
      <w:r w:rsidRPr="006D58D9">
        <w:rPr>
          <w:rStyle w:val="StyleUnderline"/>
        </w:rPr>
        <w:t xml:space="preserve">these directives exceeded both quantitatively and qualitatively what had been demanded of any other member of the WTO, including other </w:t>
      </w:r>
      <w:r w:rsidRPr="006D58D9">
        <w:rPr>
          <w:sz w:val="16"/>
        </w:rPr>
        <w:t>so-called</w:t>
      </w:r>
      <w:r w:rsidRPr="006D58D9">
        <w:rPr>
          <w:rStyle w:val="StyleUnderline"/>
        </w:rPr>
        <w:t xml:space="preserve"> transition economies. </w:t>
      </w:r>
      <w:r w:rsidRPr="006D58D9">
        <w:rPr>
          <w:sz w:val="16"/>
        </w:rPr>
        <w:t>Ironically</w:t>
      </w:r>
      <w:r w:rsidRPr="006D58D9">
        <w:rPr>
          <w:rStyle w:val="StyleUnderline"/>
        </w:rPr>
        <w:t xml:space="preserve">, </w:t>
      </w:r>
      <w:r w:rsidRPr="005C4F12">
        <w:rPr>
          <w:rStyle w:val="StyleUnderline"/>
          <w:highlight w:val="green"/>
        </w:rPr>
        <w:t>in order to ensure that China comply</w:t>
      </w:r>
      <w:r w:rsidRPr="006D58D9">
        <w:rPr>
          <w:rStyle w:val="StyleUnderline"/>
        </w:rPr>
        <w:t xml:space="preserve"> with the requirements of rule-of-law, the WTO ignored its own constitutional rules—much as </w:t>
      </w:r>
      <w:r w:rsidRPr="005C4F12">
        <w:rPr>
          <w:rStyle w:val="StyleUnderline"/>
          <w:highlight w:val="green"/>
        </w:rPr>
        <w:t>the U</w:t>
      </w:r>
      <w:r w:rsidRPr="006D58D9">
        <w:rPr>
          <w:sz w:val="16"/>
        </w:rPr>
        <w:t xml:space="preserve">nited </w:t>
      </w:r>
      <w:r w:rsidRPr="005C4F12">
        <w:rPr>
          <w:rStyle w:val="StyleUnderline"/>
          <w:highlight w:val="green"/>
        </w:rPr>
        <w:t>S</w:t>
      </w:r>
      <w:r w:rsidRPr="006D58D9">
        <w:rPr>
          <w:sz w:val="16"/>
        </w:rPr>
        <w:t xml:space="preserve">tates </w:t>
      </w:r>
      <w:r w:rsidRPr="005C4F12">
        <w:rPr>
          <w:rStyle w:val="StyleUnderline"/>
          <w:highlight w:val="green"/>
        </w:rPr>
        <w:t>suspended the</w:t>
      </w:r>
      <w:r w:rsidRPr="005C4F12">
        <w:rPr>
          <w:sz w:val="16"/>
          <w:highlight w:val="green"/>
        </w:rPr>
        <w:t xml:space="preserve"> </w:t>
      </w:r>
      <w:r w:rsidRPr="005C4F12">
        <w:rPr>
          <w:rStyle w:val="StyleUnderline"/>
          <w:highlight w:val="green"/>
        </w:rPr>
        <w:t>operation of the U.S. Constitution</w:t>
      </w:r>
      <w:r w:rsidRPr="006D58D9">
        <w:rPr>
          <w:rStyle w:val="StyleUnderline"/>
        </w:rPr>
        <w:t xml:space="preserve"> in excluding Chinese immigration </w:t>
      </w:r>
      <w:r w:rsidRPr="006D58D9">
        <w:rPr>
          <w:sz w:val="16"/>
        </w:rPr>
        <w:t xml:space="preserve">in the nineteenth century. While WTO rules are based on market economy assumptions, they do not legally require that member states structure their political economies in a particular way. China’s accession protocol, however, makes it an international legal obligation for the PRC to convert to a market economy— an extraordinary surrender of China’s freedom to structure its political economy. As Julia </w:t>
      </w:r>
      <w:proofErr w:type="spellStart"/>
      <w:r w:rsidRPr="006D58D9">
        <w:rPr>
          <w:sz w:val="16"/>
        </w:rPr>
        <w:t>Ya</w:t>
      </w:r>
      <w:proofErr w:type="spellEnd"/>
      <w:r w:rsidRPr="006D58D9">
        <w:rPr>
          <w:sz w:val="16"/>
        </w:rPr>
        <w:t xml:space="preserve"> Qin points out, the</w:t>
      </w:r>
      <w:r w:rsidRPr="006D58D9">
        <w:rPr>
          <w:rStyle w:val="StyleUnderline"/>
        </w:rPr>
        <w:t xml:space="preserve"> </w:t>
      </w:r>
      <w:r w:rsidRPr="005C4F12">
        <w:rPr>
          <w:rStyle w:val="StyleUnderline"/>
          <w:highlight w:val="green"/>
        </w:rPr>
        <w:t>singling out of China creates different classes among the member-states</w:t>
      </w:r>
      <w:r w:rsidRPr="006D58D9">
        <w:rPr>
          <w:sz w:val="16"/>
        </w:rPr>
        <w:t xml:space="preserve"> of the organization </w:t>
      </w:r>
      <w:r w:rsidRPr="005C4F12">
        <w:rPr>
          <w:rStyle w:val="StyleUnderline"/>
          <w:highlight w:val="green"/>
        </w:rPr>
        <w:t>and</w:t>
      </w:r>
      <w:r w:rsidRPr="006D58D9">
        <w:rPr>
          <w:sz w:val="16"/>
        </w:rPr>
        <w:t xml:space="preserve"> thus </w:t>
      </w:r>
      <w:r w:rsidRPr="005C4F12">
        <w:rPr>
          <w:rStyle w:val="StyleUnderline"/>
          <w:highlight w:val="green"/>
        </w:rPr>
        <w:t>violates</w:t>
      </w:r>
      <w:r w:rsidRPr="006D58D9">
        <w:rPr>
          <w:rStyle w:val="StyleUnderline"/>
        </w:rPr>
        <w:t xml:space="preserve"> the WTO’s </w:t>
      </w:r>
      <w:r w:rsidRPr="005C4F12">
        <w:rPr>
          <w:rStyle w:val="StyleUnderline"/>
          <w:highlight w:val="green"/>
        </w:rPr>
        <w:t>fundamental principle of nondiscrimination</w:t>
      </w:r>
      <w:r w:rsidRPr="006D58D9">
        <w:rPr>
          <w:sz w:val="16"/>
        </w:rPr>
        <w:t xml:space="preserve">, </w:t>
      </w:r>
      <w:r w:rsidRPr="006D58D9">
        <w:rPr>
          <w:rStyle w:val="StyleUnderline"/>
        </w:rPr>
        <w:t>while</w:t>
      </w:r>
      <w:r w:rsidRPr="006D58D9">
        <w:rPr>
          <w:sz w:val="16"/>
        </w:rPr>
        <w:t xml:space="preserve"> also </w:t>
      </w:r>
      <w:r w:rsidRPr="006D58D9">
        <w:rPr>
          <w:rStyle w:val="StyleUnderline"/>
        </w:rPr>
        <w:t xml:space="preserve">contravening the organization’s overall commitment to a rule-based trading system. </w:t>
      </w:r>
      <w:r w:rsidRPr="006D58D9">
        <w:rPr>
          <w:sz w:val="16"/>
        </w:rPr>
        <w:t> No doubt</w:t>
      </w:r>
      <w:r w:rsidRPr="006D58D9">
        <w:rPr>
          <w:rStyle w:val="StyleUnderline"/>
        </w:rPr>
        <w:t xml:space="preserve"> the sheer size of China’s economy was one major cause of Western anxiety about its WTO membership</w:t>
      </w:r>
      <w:r w:rsidRPr="006D58D9">
        <w:rPr>
          <w:sz w:val="16"/>
        </w:rPr>
        <w:t xml:space="preserve">, </w:t>
      </w:r>
      <w:r w:rsidRPr="006D58D9">
        <w:rPr>
          <w:rStyle w:val="StyleUnderline"/>
        </w:rPr>
        <w:t>but equally importantly</w:t>
      </w:r>
      <w:r w:rsidRPr="006D58D9">
        <w:rPr>
          <w:sz w:val="16"/>
        </w:rPr>
        <w:t xml:space="preserve">, now as before, </w:t>
      </w:r>
      <w:r w:rsidRPr="005C4F12">
        <w:rPr>
          <w:rStyle w:val="StyleUnderline"/>
          <w:highlight w:val="green"/>
        </w:rPr>
        <w:t>China continues to be defined by not-having-law</w:t>
      </w:r>
      <w:r w:rsidRPr="006D58D9">
        <w:rPr>
          <w:sz w:val="16"/>
        </w:rPr>
        <w:t xml:space="preserve">, </w:t>
      </w:r>
      <w:r w:rsidRPr="006D58D9">
        <w:rPr>
          <w:rStyle w:val="StyleUnderline"/>
        </w:rPr>
        <w:t>and</w:t>
      </w:r>
      <w:r w:rsidRPr="006D58D9">
        <w:rPr>
          <w:sz w:val="16"/>
        </w:rPr>
        <w:t xml:space="preserve"> as before, this means that China </w:t>
      </w:r>
      <w:r w:rsidRPr="006D58D9">
        <w:rPr>
          <w:rStyle w:val="StyleUnderline"/>
        </w:rPr>
        <w:t>must be made lawful.</w:t>
      </w:r>
      <w:r w:rsidRPr="006D58D9">
        <w:rPr>
          <w:sz w:val="16"/>
        </w:rPr>
        <w:t xml:space="preserve"> As a goal, lawfulness is surely defensible, but its defense still needs to be articulated. It is not simply </w:t>
      </w:r>
      <w:proofErr w:type="spellStart"/>
      <w:r w:rsidRPr="006D58D9">
        <w:rPr>
          <w:sz w:val="16"/>
        </w:rPr>
        <w:t>selfevident</w:t>
      </w:r>
      <w:proofErr w:type="spellEnd"/>
      <w:r w:rsidRPr="006D58D9">
        <w:rPr>
          <w:sz w:val="16"/>
        </w:rPr>
        <w:t xml:space="preserve">, and it must take into account the historical and logical contradictions that it necessarily entails. </w:t>
      </w:r>
      <w:r w:rsidRPr="006D58D9">
        <w:rPr>
          <w:rStyle w:val="StyleUnderline"/>
        </w:rPr>
        <w:t xml:space="preserve">What does it mean for the WTO and others to </w:t>
      </w:r>
      <w:proofErr w:type="gramStart"/>
      <w:r w:rsidRPr="006D58D9">
        <w:rPr>
          <w:rStyle w:val="StyleUnderline"/>
        </w:rPr>
        <w:t>demand ,</w:t>
      </w:r>
      <w:proofErr w:type="gramEnd"/>
      <w:r w:rsidRPr="006D58D9">
        <w:rPr>
          <w:rStyle w:val="StyleUnderline"/>
        </w:rPr>
        <w:t xml:space="preserve"> possibly even impose, a regime of rule-of-law, even as they suspend their own rules in dealing with China?</w:t>
      </w:r>
      <w:r w:rsidRPr="006D58D9">
        <w:rPr>
          <w:sz w:val="16"/>
        </w:rPr>
        <w:t xml:space="preserve"> As an ideal, rule-of-law is far more attractive than forcing China to open its markets for opium, yet that fact alone does not relieve its advocates from the burden of a history where demands for law were often window dressings for other agendas.  Indeed, </w:t>
      </w:r>
      <w:r w:rsidRPr="006D58D9">
        <w:rPr>
          <w:rStyle w:val="StyleUnderline"/>
        </w:rPr>
        <w:t>China continues to occupy an unstable position in teleological schemas of U.S.-led legal development.</w:t>
      </w:r>
      <w:r w:rsidRPr="006D58D9">
        <w:rPr>
          <w:sz w:val="16"/>
        </w:rPr>
        <w:t xml:space="preserve"> The </w:t>
      </w:r>
      <w:r w:rsidRPr="006D58D9">
        <w:rPr>
          <w:rStyle w:val="StyleUnderline"/>
        </w:rPr>
        <w:t>Chinese economic and legal systems are today said to be in transition</w:t>
      </w:r>
      <w:r w:rsidRPr="006D58D9">
        <w:rPr>
          <w:sz w:val="16"/>
        </w:rPr>
        <w:t>, much in the same way as the post- Socialist states of Eastern Europe have been described by the ever-growing academic subfield of “</w:t>
      </w:r>
      <w:proofErr w:type="spellStart"/>
      <w:r w:rsidRPr="006D58D9">
        <w:rPr>
          <w:sz w:val="16"/>
        </w:rPr>
        <w:t>transitologists</w:t>
      </w:r>
      <w:proofErr w:type="spellEnd"/>
      <w:r w:rsidRPr="006D58D9">
        <w:rPr>
          <w:sz w:val="16"/>
        </w:rPr>
        <w:t xml:space="preserve">.”  As Chapter 1 suggested, </w:t>
      </w:r>
      <w:r w:rsidRPr="006D58D9">
        <w:rPr>
          <w:rStyle w:val="StyleUnderline"/>
        </w:rPr>
        <w:t xml:space="preserve">the unstated implication </w:t>
      </w:r>
      <w:r w:rsidRPr="006D58D9">
        <w:rPr>
          <w:sz w:val="16"/>
        </w:rPr>
        <w:t xml:space="preserve">of the seemingly innocuous notion of transition </w:t>
      </w:r>
      <w:r w:rsidRPr="006D58D9">
        <w:rPr>
          <w:rStyle w:val="StyleUnderline"/>
        </w:rPr>
        <w:t>is that whatever distinctive forms China may have adopted for now</w:t>
      </w:r>
      <w:r w:rsidRPr="006D58D9">
        <w:rPr>
          <w:sz w:val="16"/>
        </w:rPr>
        <w:t xml:space="preserve">, those forms </w:t>
      </w:r>
      <w:r w:rsidRPr="006D58D9">
        <w:rPr>
          <w:rStyle w:val="StyleUnderline"/>
        </w:rPr>
        <w:t>are ultimately not authentic</w:t>
      </w:r>
      <w:r w:rsidRPr="006D58D9">
        <w:rPr>
          <w:sz w:val="16"/>
        </w:rPr>
        <w:t>. Until it has fully “modernized,” China will remain in transit. Moreover, to the extent that “</w:t>
      </w:r>
      <w:r w:rsidRPr="006D58D9">
        <w:rPr>
          <w:rStyle w:val="StyleUnderline"/>
        </w:rPr>
        <w:t>we” are not in transition</w:t>
      </w:r>
      <w:r w:rsidRPr="006D58D9">
        <w:rPr>
          <w:sz w:val="16"/>
        </w:rPr>
        <w:t xml:space="preserve">, by implication </w:t>
      </w:r>
      <w:r w:rsidRPr="006D58D9">
        <w:rPr>
          <w:rStyle w:val="StyleUnderline"/>
        </w:rPr>
        <w:t xml:space="preserve">“we have arrived” at the ultimate destination: a (highly idealized) U.S.-style market economy. </w:t>
      </w:r>
      <w:r w:rsidRPr="006D58D9">
        <w:rPr>
          <w:sz w:val="16"/>
        </w:rPr>
        <w:t xml:space="preserve"> Even if the naïve evangelism of the Law and Development movement of the 1970s has receded, at least in its overt form, it has been replaced with the ostensibly more generous assumption that China and the rest of the world will, one day, simply “catch up” with the West </w:t>
      </w:r>
      <w:proofErr w:type="gramStart"/>
      <w:r w:rsidRPr="006D58D9">
        <w:rPr>
          <w:sz w:val="16"/>
        </w:rPr>
        <w:t xml:space="preserve">( </w:t>
      </w:r>
      <w:r w:rsidRPr="006D58D9">
        <w:rPr>
          <w:rFonts w:ascii="微软雅黑" w:eastAsia="微软雅黑" w:hAnsi="微软雅黑" w:cs="微软雅黑" w:hint="eastAsia"/>
          <w:sz w:val="16"/>
        </w:rPr>
        <w:t>䍩</w:t>
      </w:r>
      <w:proofErr w:type="gramEnd"/>
      <w:r w:rsidRPr="006D58D9">
        <w:rPr>
          <w:sz w:val="16"/>
        </w:rPr>
        <w:t xml:space="preserve"> </w:t>
      </w:r>
      <w:r w:rsidRPr="006D58D9">
        <w:rPr>
          <w:rFonts w:ascii="Cambria" w:hAnsi="Cambria" w:cs="Cambria"/>
          <w:sz w:val="16"/>
        </w:rPr>
        <w:t>Ϟ</w:t>
      </w:r>
      <w:r w:rsidRPr="006D58D9">
        <w:rPr>
          <w:sz w:val="16"/>
        </w:rPr>
        <w:t xml:space="preserve"> ).  Benign as this sounds, this developmental model is only one recent example of </w:t>
      </w:r>
      <w:proofErr w:type="spellStart"/>
      <w:r w:rsidRPr="006D58D9">
        <w:rPr>
          <w:sz w:val="16"/>
        </w:rPr>
        <w:t>neoHegelian</w:t>
      </w:r>
      <w:proofErr w:type="spellEnd"/>
      <w:r w:rsidRPr="006D58D9">
        <w:rPr>
          <w:sz w:val="16"/>
        </w:rPr>
        <w:t xml:space="preserve"> evolutionary schemes in which “China always furnishes a beginning to be improved on,” in </w:t>
      </w:r>
      <w:proofErr w:type="spellStart"/>
      <w:r w:rsidRPr="006D58D9">
        <w:rPr>
          <w:sz w:val="16"/>
        </w:rPr>
        <w:t>Haun</w:t>
      </w:r>
      <w:proofErr w:type="spellEnd"/>
      <w:r w:rsidRPr="006D58D9">
        <w:rPr>
          <w:sz w:val="16"/>
        </w:rPr>
        <w:t xml:space="preserve"> </w:t>
      </w:r>
      <w:proofErr w:type="spellStart"/>
      <w:r w:rsidRPr="006D58D9">
        <w:rPr>
          <w:sz w:val="16"/>
        </w:rPr>
        <w:t>Saussy’s</w:t>
      </w:r>
      <w:proofErr w:type="spellEnd"/>
      <w:r w:rsidRPr="006D58D9">
        <w:rPr>
          <w:sz w:val="16"/>
        </w:rPr>
        <w:t xml:space="preserve"> phrase.  It should be evident that </w:t>
      </w:r>
      <w:r w:rsidRPr="006D58D9">
        <w:rPr>
          <w:rStyle w:val="StyleUnderline"/>
        </w:rPr>
        <w:t xml:space="preserve">the </w:t>
      </w:r>
      <w:r w:rsidRPr="00AC0B53">
        <w:rPr>
          <w:rStyle w:val="StyleUnderline"/>
          <w:highlight w:val="green"/>
        </w:rPr>
        <w:t xml:space="preserve">relationship between the </w:t>
      </w:r>
      <w:r w:rsidRPr="00AC0B53">
        <w:rPr>
          <w:rStyle w:val="StyleUnderline"/>
          <w:highlight w:val="green"/>
        </w:rPr>
        <w:lastRenderedPageBreak/>
        <w:t>Chinese legal tradition and modernity cannot be</w:t>
      </w:r>
      <w:r w:rsidRPr="006D58D9">
        <w:rPr>
          <w:rStyle w:val="StyleUnderline"/>
        </w:rPr>
        <w:t xml:space="preserve"> simply a </w:t>
      </w:r>
      <w:r w:rsidRPr="00AC0B53">
        <w:rPr>
          <w:rStyle w:val="StyleUnderline"/>
          <w:highlight w:val="green"/>
        </w:rPr>
        <w:t>one-sided</w:t>
      </w:r>
      <w:r w:rsidRPr="006D58D9">
        <w:rPr>
          <w:rStyle w:val="StyleUnderline"/>
        </w:rPr>
        <w:t xml:space="preserve"> affair, with the West providing the blueprint for a modern legal order and China merely executing it.</w:t>
      </w:r>
    </w:p>
    <w:p w14:paraId="5A3F54A1" w14:textId="77777777" w:rsidR="003F3DA6" w:rsidRDefault="003F3DA6" w:rsidP="003F3DA6"/>
    <w:p w14:paraId="4A9E891E" w14:textId="77777777" w:rsidR="003F3DA6" w:rsidRPr="00AB0759" w:rsidRDefault="003F3DA6" w:rsidP="003F3DA6">
      <w:pPr>
        <w:pStyle w:val="Heading4"/>
        <w:rPr>
          <w:rStyle w:val="StyleUnderline"/>
          <w:b w:val="0"/>
          <w:sz w:val="26"/>
          <w:u w:val="none"/>
        </w:rPr>
      </w:pPr>
      <w:r w:rsidRPr="00AB0759">
        <w:rPr>
          <w:rStyle w:val="StyleUnderline"/>
          <w:sz w:val="26"/>
          <w:u w:val="none"/>
        </w:rPr>
        <w:t xml:space="preserve">Western conceptions of law have </w:t>
      </w:r>
      <w:r>
        <w:rPr>
          <w:rStyle w:val="StyleUnderline"/>
          <w:sz w:val="26"/>
          <w:u w:val="none"/>
        </w:rPr>
        <w:t xml:space="preserve">globalized, </w:t>
      </w:r>
      <w:r w:rsidRPr="00AB0759">
        <w:rPr>
          <w:rStyle w:val="StyleUnderline"/>
          <w:sz w:val="26"/>
          <w:u w:val="none"/>
        </w:rPr>
        <w:t>transform</w:t>
      </w:r>
      <w:r>
        <w:rPr>
          <w:rStyle w:val="StyleUnderline"/>
          <w:sz w:val="26"/>
          <w:u w:val="none"/>
        </w:rPr>
        <w:t>ing C</w:t>
      </w:r>
      <w:r w:rsidRPr="00AB0759">
        <w:rPr>
          <w:rStyle w:val="StyleUnderline"/>
          <w:sz w:val="26"/>
          <w:u w:val="none"/>
        </w:rPr>
        <w:t xml:space="preserve">hinese </w:t>
      </w:r>
      <w:r>
        <w:rPr>
          <w:rStyle w:val="StyleUnderline"/>
          <w:sz w:val="26"/>
          <w:u w:val="none"/>
        </w:rPr>
        <w:t>citizens into legal subjects</w:t>
      </w:r>
      <w:r w:rsidRPr="00AB0759">
        <w:rPr>
          <w:rStyle w:val="StyleUnderline"/>
          <w:sz w:val="26"/>
          <w:u w:val="none"/>
        </w:rPr>
        <w:t xml:space="preserve"> </w:t>
      </w:r>
    </w:p>
    <w:p w14:paraId="3EFF1B91" w14:textId="77777777" w:rsidR="003F3DA6" w:rsidRDefault="003F3DA6" w:rsidP="003F3DA6">
      <w:proofErr w:type="spellStart"/>
      <w:r w:rsidRPr="00470D0E">
        <w:rPr>
          <w:rStyle w:val="Style13ptBold"/>
        </w:rPr>
        <w:t>Ruskola</w:t>
      </w:r>
      <w:proofErr w:type="spellEnd"/>
      <w:r w:rsidRPr="00470D0E">
        <w:rPr>
          <w:rStyle w:val="Style13ptBold"/>
        </w:rPr>
        <w:t xml:space="preserve"> 13</w:t>
      </w:r>
      <w:r>
        <w:t xml:space="preserve"> (</w:t>
      </w:r>
      <w:proofErr w:type="spellStart"/>
      <w:r>
        <w:t>Teemu</w:t>
      </w:r>
      <w:proofErr w:type="spellEnd"/>
      <w:r>
        <w:t xml:space="preserve">, Professor of Law: Affiliated Faculty Member in Comparative Literature; East Asian Studies; History; and Women's, Gender and Sexuality Studies, </w:t>
      </w:r>
      <w:r w:rsidRPr="00470D0E">
        <w:rPr>
          <w:i/>
        </w:rPr>
        <w:t xml:space="preserve">Legal </w:t>
      </w:r>
      <w:proofErr w:type="gramStart"/>
      <w:r w:rsidRPr="00470D0E">
        <w:rPr>
          <w:i/>
        </w:rPr>
        <w:t>Orientalism :</w:t>
      </w:r>
      <w:proofErr w:type="gramEnd"/>
      <w:r w:rsidRPr="00470D0E">
        <w:rPr>
          <w:i/>
        </w:rPr>
        <w:t xml:space="preserve"> China, the United States, and Modern Law</w:t>
      </w:r>
      <w:r w:rsidRPr="00470D0E">
        <w:t>,</w:t>
      </w:r>
      <w:r>
        <w:t xml:space="preserve"> Harvard University Press,</w:t>
      </w:r>
      <w:r w:rsidRPr="00470D0E">
        <w:t xml:space="preserve"> </w:t>
      </w:r>
      <w:r>
        <w:t xml:space="preserve">p. 207 – 208) | </w:t>
      </w:r>
      <w:proofErr w:type="spellStart"/>
      <w:r>
        <w:t>js</w:t>
      </w:r>
      <w:proofErr w:type="spellEnd"/>
    </w:p>
    <w:p w14:paraId="5BD15115" w14:textId="77777777" w:rsidR="003F3DA6" w:rsidRDefault="003F3DA6" w:rsidP="003F3DA6">
      <w:pPr>
        <w:rPr>
          <w:sz w:val="16"/>
        </w:rPr>
      </w:pPr>
      <w:r w:rsidRPr="00AB0759">
        <w:rPr>
          <w:sz w:val="16"/>
        </w:rPr>
        <w:t xml:space="preserve">From this perspective, how should we understand the stunning </w:t>
      </w:r>
      <w:r w:rsidRPr="00AC0B53">
        <w:rPr>
          <w:rStyle w:val="StyleUnderline"/>
          <w:highlight w:val="green"/>
        </w:rPr>
        <w:t>legal</w:t>
      </w:r>
      <w:r w:rsidRPr="00AC0B53">
        <w:rPr>
          <w:sz w:val="16"/>
          <w:highlight w:val="green"/>
        </w:rPr>
        <w:t xml:space="preserve"> </w:t>
      </w:r>
      <w:r w:rsidRPr="00AC0B53">
        <w:rPr>
          <w:rStyle w:val="StyleUnderline"/>
          <w:highlight w:val="green"/>
        </w:rPr>
        <w:t>changes</w:t>
      </w:r>
      <w:r w:rsidRPr="00AB0759">
        <w:rPr>
          <w:sz w:val="16"/>
        </w:rPr>
        <w:t xml:space="preserve">, </w:t>
      </w:r>
      <w:r w:rsidRPr="004466FE">
        <w:rPr>
          <w:rStyle w:val="StyleUnderline"/>
        </w:rPr>
        <w:t>and changes in attitudes to</w:t>
      </w:r>
      <w:r w:rsidRPr="00AB0759">
        <w:rPr>
          <w:sz w:val="16"/>
        </w:rPr>
        <w:t xml:space="preserve"> </w:t>
      </w:r>
      <w:r w:rsidRPr="004466FE">
        <w:rPr>
          <w:rStyle w:val="StyleUnderline"/>
        </w:rPr>
        <w:t>law</w:t>
      </w:r>
      <w:r w:rsidRPr="00AB0759">
        <w:rPr>
          <w:sz w:val="16"/>
        </w:rPr>
        <w:t xml:space="preserve">, that have taken place </w:t>
      </w:r>
      <w:r w:rsidRPr="00AC0B53">
        <w:rPr>
          <w:rStyle w:val="StyleUnderline"/>
          <w:highlight w:val="green"/>
        </w:rPr>
        <w:t>in China</w:t>
      </w:r>
      <w:r w:rsidRPr="00AB0759">
        <w:rPr>
          <w:sz w:val="16"/>
        </w:rPr>
        <w:t xml:space="preserve"> since 1978? In many ways, they </w:t>
      </w:r>
      <w:r w:rsidRPr="004466FE">
        <w:rPr>
          <w:rStyle w:val="StyleUnderline"/>
        </w:rPr>
        <w:t xml:space="preserve">would seem to </w:t>
      </w:r>
      <w:r w:rsidRPr="00AC0B53">
        <w:rPr>
          <w:rStyle w:val="StyleUnderline"/>
          <w:highlight w:val="green"/>
        </w:rPr>
        <w:t>represent the triumph</w:t>
      </w:r>
      <w:r w:rsidRPr="004466FE">
        <w:rPr>
          <w:rStyle w:val="StyleUnderline"/>
        </w:rPr>
        <w:t xml:space="preserve"> of the logic </w:t>
      </w:r>
      <w:r w:rsidRPr="00AC0B53">
        <w:rPr>
          <w:rStyle w:val="StyleUnderline"/>
          <w:highlight w:val="green"/>
        </w:rPr>
        <w:t>of legal Orientalism</w:t>
      </w:r>
      <w:r w:rsidRPr="004466FE">
        <w:rPr>
          <w:rStyle w:val="StyleUnderline"/>
        </w:rPr>
        <w:t xml:space="preserve">, with China slowly clearing away </w:t>
      </w:r>
      <w:r w:rsidRPr="00AB0759">
        <w:rPr>
          <w:sz w:val="16"/>
        </w:rPr>
        <w:t>the obstacles posed by</w:t>
      </w:r>
      <w:r w:rsidRPr="004466FE">
        <w:rPr>
          <w:rStyle w:val="StyleUnderline"/>
        </w:rPr>
        <w:t xml:space="preserve"> its</w:t>
      </w:r>
      <w:r w:rsidRPr="00AB0759">
        <w:rPr>
          <w:sz w:val="16"/>
        </w:rPr>
        <w:t xml:space="preserve"> (particular)</w:t>
      </w:r>
      <w:r w:rsidRPr="004466FE">
        <w:rPr>
          <w:rStyle w:val="StyleUnderline"/>
        </w:rPr>
        <w:t xml:space="preserve"> political traditions to make way for law’s </w:t>
      </w:r>
      <w:r w:rsidRPr="00AB0759">
        <w:rPr>
          <w:sz w:val="16"/>
        </w:rPr>
        <w:t>(</w:t>
      </w:r>
      <w:r w:rsidRPr="004466FE">
        <w:rPr>
          <w:rStyle w:val="StyleUnderline"/>
        </w:rPr>
        <w:t>universal</w:t>
      </w:r>
      <w:r w:rsidRPr="00AB0759">
        <w:rPr>
          <w:sz w:val="16"/>
        </w:rPr>
        <w:t>)</w:t>
      </w:r>
      <w:r w:rsidRPr="004466FE">
        <w:rPr>
          <w:rStyle w:val="StyleUnderline"/>
        </w:rPr>
        <w:t xml:space="preserve"> development— </w:t>
      </w:r>
      <w:r w:rsidRPr="00AC0B53">
        <w:rPr>
          <w:rStyle w:val="StyleUnderline"/>
          <w:highlight w:val="green"/>
        </w:rPr>
        <w:t>exemplified</w:t>
      </w:r>
      <w:r w:rsidRPr="004466FE">
        <w:rPr>
          <w:rStyle w:val="StyleUnderline"/>
        </w:rPr>
        <w:t xml:space="preserve"> in turn </w:t>
      </w:r>
      <w:r w:rsidRPr="00AC0B53">
        <w:rPr>
          <w:rStyle w:val="StyleUnderline"/>
          <w:highlight w:val="green"/>
        </w:rPr>
        <w:t>by a U.S.-championed rule-of-law model as the new “standard</w:t>
      </w:r>
      <w:r w:rsidRPr="004466FE">
        <w:rPr>
          <w:rStyle w:val="StyleUnderline"/>
        </w:rPr>
        <w:t xml:space="preserve"> of civilization,” the ultimate measure of constitutional fitness for inclusion in international society.</w:t>
      </w:r>
      <w:r w:rsidRPr="00AB0759">
        <w:rPr>
          <w:sz w:val="16"/>
        </w:rPr>
        <w:t xml:space="preserve"> Insofar as we have analyzed the history of America’s extraterritorial empire in China as a colonialism without colonies, </w:t>
      </w:r>
      <w:r w:rsidRPr="004466FE">
        <w:rPr>
          <w:rStyle w:val="StyleUnderline"/>
        </w:rPr>
        <w:t xml:space="preserve">much of </w:t>
      </w:r>
      <w:r w:rsidRPr="00AC0B53">
        <w:rPr>
          <w:rStyle w:val="StyleUnderline"/>
          <w:highlight w:val="green"/>
        </w:rPr>
        <w:t>China’s modern law reform can be interpreted as a colonialism</w:t>
      </w:r>
      <w:r w:rsidRPr="004466FE">
        <w:rPr>
          <w:rStyle w:val="StyleUnderline"/>
        </w:rPr>
        <w:t xml:space="preserve"> without </w:t>
      </w:r>
      <w:r w:rsidRPr="00AB0759">
        <w:rPr>
          <w:sz w:val="16"/>
        </w:rPr>
        <w:t>even</w:t>
      </w:r>
      <w:r w:rsidRPr="004466FE">
        <w:rPr>
          <w:rStyle w:val="StyleUnderline"/>
        </w:rPr>
        <w:t xml:space="preserve"> colonizers</w:t>
      </w:r>
      <w:r w:rsidRPr="00AB0759">
        <w:rPr>
          <w:sz w:val="16"/>
        </w:rPr>
        <w:t>. No matter how the Chinese government chooses to characterize its political and legal values</w:t>
      </w:r>
      <w:proofErr w:type="gramStart"/>
      <w:r w:rsidRPr="00AB0759">
        <w:rPr>
          <w:sz w:val="16"/>
        </w:rPr>
        <w:t>—“</w:t>
      </w:r>
      <w:proofErr w:type="gramEnd"/>
      <w:r w:rsidRPr="00AB0759">
        <w:rPr>
          <w:sz w:val="16"/>
        </w:rPr>
        <w:t>socialist,” “Asian,” or informed by “Chinese characteristics”—it remains a fact of fundamental importance that the PRC today has in fact “</w:t>
      </w:r>
      <w:proofErr w:type="spellStart"/>
      <w:r w:rsidRPr="00AB0759">
        <w:rPr>
          <w:sz w:val="16"/>
        </w:rPr>
        <w:t>juridified</w:t>
      </w:r>
      <w:proofErr w:type="spellEnd"/>
      <w:r w:rsidRPr="00AB0759">
        <w:rPr>
          <w:sz w:val="16"/>
        </w:rPr>
        <w:t xml:space="preserve">” itself in terms of how it exercises its sovereignty both externally vis-à-vis other states and internally over its citizens. As far as the source of its external sovereignty is concerned, </w:t>
      </w:r>
      <w:r w:rsidRPr="00E816D5">
        <w:rPr>
          <w:rStyle w:val="StyleUnderline"/>
        </w:rPr>
        <w:t>it has been inducted into the system of nation-states organized under the aegis of (Euro-American) international law</w:t>
      </w:r>
      <w:r w:rsidRPr="00AB0759">
        <w:rPr>
          <w:sz w:val="16"/>
        </w:rPr>
        <w:t xml:space="preserve">, and today it is a member not only of the United Nations but also the WTO. </w:t>
      </w:r>
      <w:r w:rsidRPr="00E816D5">
        <w:rPr>
          <w:rStyle w:val="StyleUnderline"/>
        </w:rPr>
        <w:t xml:space="preserve">These developments </w:t>
      </w:r>
      <w:r w:rsidRPr="00AB0759">
        <w:rPr>
          <w:sz w:val="16"/>
        </w:rPr>
        <w:t>stand in stark</w:t>
      </w:r>
      <w:r w:rsidRPr="00E816D5">
        <w:rPr>
          <w:rStyle w:val="StyleUnderline"/>
        </w:rPr>
        <w:t xml:space="preserve"> contrast to China’s erstwhile disinterest in accommodating itself to North Atlantic modernity</w:t>
      </w:r>
      <w:r w:rsidRPr="00AB0759">
        <w:rPr>
          <w:sz w:val="16"/>
        </w:rPr>
        <w:t xml:space="preserve">. If indeed the tragic irony of the Opium War was its use of force in the name of free trade, it is an equally great irony that some one hundred and fifty years later China waged a major political battle to gain admission into the trade regime of the WTO. </w:t>
      </w:r>
      <w:r w:rsidRPr="00E816D5">
        <w:rPr>
          <w:rStyle w:val="StyleUnderline"/>
        </w:rPr>
        <w:t>While it is possible to analyze China’s membership in the WTO as</w:t>
      </w:r>
      <w:r w:rsidRPr="00AB0759">
        <w:rPr>
          <w:sz w:val="16"/>
        </w:rPr>
        <w:t xml:space="preserve"> “extraterritoriality by other means”—</w:t>
      </w:r>
      <w:r w:rsidRPr="00E816D5">
        <w:rPr>
          <w:rStyle w:val="StyleUnderline"/>
        </w:rPr>
        <w:t>territorializing Euro-American law in China as Chinese law</w:t>
      </w:r>
      <w:r w:rsidRPr="00AB0759">
        <w:rPr>
          <w:sz w:val="16"/>
        </w:rPr>
        <w:t>—</w:t>
      </w:r>
      <w:r w:rsidRPr="00E816D5">
        <w:rPr>
          <w:rStyle w:val="StyleUnderline"/>
        </w:rPr>
        <w:t>there is an even more profound sense in which the colonial project of modern law has been successful</w:t>
      </w:r>
      <w:r w:rsidRPr="00AB0759">
        <w:rPr>
          <w:sz w:val="16"/>
        </w:rPr>
        <w:t xml:space="preserve">. </w:t>
      </w:r>
      <w:r w:rsidRPr="00E816D5">
        <w:rPr>
          <w:rStyle w:val="StyleUnderline"/>
        </w:rPr>
        <w:t>That is its ability to colonize the legal subject, and even the notion of the political itself. Today law is universal</w:t>
      </w:r>
      <w:r w:rsidRPr="00AB0759">
        <w:rPr>
          <w:sz w:val="16"/>
        </w:rPr>
        <w:t>, not only in a geographic sense— having literally colonized the planet—</w:t>
      </w:r>
      <w:r w:rsidRPr="00E816D5">
        <w:rPr>
          <w:rStyle w:val="StyleUnderline"/>
        </w:rPr>
        <w:t>but also in the phenomenological sense of having colonized the lifeworld.</w:t>
      </w:r>
      <w:r w:rsidRPr="00AB0759">
        <w:rPr>
          <w:sz w:val="16"/>
        </w:rPr>
        <w:t xml:space="preserve"> Evidently </w:t>
      </w:r>
      <w:r w:rsidRPr="00E816D5">
        <w:rPr>
          <w:rStyle w:val="StyleUnderline"/>
        </w:rPr>
        <w:t xml:space="preserve">the modern legal </w:t>
      </w:r>
      <w:r w:rsidRPr="00AC0B53">
        <w:rPr>
          <w:rStyle w:val="StyleUnderline"/>
          <w:highlight w:val="green"/>
        </w:rPr>
        <w:t>project has succeeded in creating Chinese subjects</w:t>
      </w:r>
      <w:r w:rsidRPr="00E816D5">
        <w:rPr>
          <w:rStyle w:val="StyleUnderline"/>
        </w:rPr>
        <w:t xml:space="preserve"> who desire law and conceive of politics in </w:t>
      </w:r>
      <w:proofErr w:type="spellStart"/>
      <w:r w:rsidRPr="00E816D5">
        <w:rPr>
          <w:rStyle w:val="StyleUnderline"/>
        </w:rPr>
        <w:t>juridified</w:t>
      </w:r>
      <w:proofErr w:type="spellEnd"/>
      <w:r w:rsidRPr="00E816D5">
        <w:rPr>
          <w:rStyle w:val="StyleUnderline"/>
        </w:rPr>
        <w:t xml:space="preserve"> terms</w:t>
      </w:r>
      <w:r w:rsidRPr="00AB0759">
        <w:rPr>
          <w:sz w:val="16"/>
        </w:rPr>
        <w:t xml:space="preserve">. From this perspective, the </w:t>
      </w:r>
      <w:proofErr w:type="spellStart"/>
      <w:r w:rsidRPr="00AB0759">
        <w:rPr>
          <w:sz w:val="16"/>
        </w:rPr>
        <w:t>juridification</w:t>
      </w:r>
      <w:proofErr w:type="spellEnd"/>
      <w:r w:rsidRPr="00AB0759">
        <w:rPr>
          <w:sz w:val="16"/>
        </w:rPr>
        <w:t xml:space="preserve"> of Chinese sovereignty is indeed one of the crowning achievements of international law in the twentieth century. At the same time, China’s national subjects too have been clothed in the legal garb of modern citizenship. It goes without saying that Chinese citizenship remains a distinctive one. As Elizabeth Perry notes, the Chinese term for citizen </w:t>
      </w:r>
      <w:proofErr w:type="gramStart"/>
      <w:r w:rsidRPr="00AB0759">
        <w:rPr>
          <w:sz w:val="16"/>
        </w:rPr>
        <w:t xml:space="preserve">( </w:t>
      </w:r>
      <w:r w:rsidRPr="00AB0759">
        <w:rPr>
          <w:rFonts w:ascii="Segoe UI Historic" w:hAnsi="Segoe UI Historic" w:cs="Segoe UI Historic"/>
          <w:sz w:val="16"/>
        </w:rPr>
        <w:t>݀</w:t>
      </w:r>
      <w:proofErr w:type="gramEnd"/>
      <w:r w:rsidRPr="00AB0759">
        <w:rPr>
          <w:rFonts w:ascii="Cambria Math" w:hAnsi="Cambria Math" w:cs="Cambria Math"/>
          <w:sz w:val="16"/>
        </w:rPr>
        <w:t>⇥</w:t>
      </w:r>
      <w:r w:rsidRPr="00AB0759">
        <w:rPr>
          <w:sz w:val="16"/>
        </w:rPr>
        <w:t xml:space="preserve"> ) means, in its literal translation, a “public person”— connoting “collective membership in the polity, rather than a claim to individual or inalienable rights vis-à-vis the state.”  Nevertheless, even in the PRC citizenship is a legal status, conferred on a modern political subject. And whatever the official Chinese conception of politics may be today, there is no question that Chinese citizens are conscious of their rights as citizens: they are increasingly suing their employers, landlords, each other, and even the state. </w:t>
      </w:r>
      <w:r w:rsidRPr="00E816D5">
        <w:rPr>
          <w:rStyle w:val="StyleUnderline"/>
        </w:rPr>
        <w:t xml:space="preserve">The putatively nonlegal </w:t>
      </w:r>
      <w:proofErr w:type="spellStart"/>
      <w:r w:rsidRPr="00E816D5">
        <w:rPr>
          <w:rStyle w:val="StyleUnderline"/>
        </w:rPr>
        <w:t>nonsubject</w:t>
      </w:r>
      <w:proofErr w:type="spellEnd"/>
      <w:r w:rsidRPr="00E816D5">
        <w:rPr>
          <w:rStyle w:val="StyleUnderline"/>
        </w:rPr>
        <w:t xml:space="preserve"> of the Orientalist imagination seems to be well on its way to becoming a legal subject. </w:t>
      </w:r>
      <w:r w:rsidRPr="00AB0759">
        <w:rPr>
          <w:sz w:val="16"/>
        </w:rPr>
        <w:t xml:space="preserve"> Consider, also, the simple but remarkable fact that the PRC has yielded even on the ideologically fraught question of (bourgeois) human rights, a foundational element of the United States’ post– Cold War ideological mis- </w:t>
      </w:r>
      <w:proofErr w:type="spellStart"/>
      <w:r w:rsidRPr="00AB0759">
        <w:rPr>
          <w:sz w:val="16"/>
        </w:rPr>
        <w:t>sion</w:t>
      </w:r>
      <w:proofErr w:type="spellEnd"/>
      <w:r w:rsidRPr="00AB0759">
        <w:rPr>
          <w:sz w:val="16"/>
        </w:rPr>
        <w:t xml:space="preserve">. </w:t>
      </w:r>
      <w:r w:rsidRPr="00E816D5">
        <w:rPr>
          <w:rStyle w:val="StyleUnderline"/>
        </w:rPr>
        <w:t>Conceding that being opposed to the idea of human rights is no longer a tenable position in global politics, the PRC enshrined human rights in its Constitution in 2004 and now publishes even its own white papers on human rights.</w:t>
      </w:r>
    </w:p>
    <w:p w14:paraId="08207071" w14:textId="77777777" w:rsidR="003F3DA6" w:rsidRDefault="003F3DA6" w:rsidP="003F3DA6"/>
    <w:p w14:paraId="5F866269" w14:textId="77777777" w:rsidR="003F3DA6" w:rsidRPr="0031417B" w:rsidRDefault="003F3DA6" w:rsidP="003F3DA6">
      <w:pPr>
        <w:pStyle w:val="Heading4"/>
        <w:rPr>
          <w:rStyle w:val="StyleUnderline"/>
          <w:sz w:val="26"/>
          <w:szCs w:val="26"/>
          <w:u w:val="none"/>
        </w:rPr>
      </w:pPr>
      <w:r w:rsidRPr="0031417B">
        <w:rPr>
          <w:rStyle w:val="StyleUnderline"/>
          <w:sz w:val="26"/>
          <w:szCs w:val="26"/>
          <w:u w:val="none"/>
        </w:rPr>
        <w:lastRenderedPageBreak/>
        <w:t>International law frames China as the Other</w:t>
      </w:r>
    </w:p>
    <w:p w14:paraId="417A3B4C" w14:textId="77777777" w:rsidR="003F3DA6" w:rsidRPr="0031417B" w:rsidRDefault="003F3DA6" w:rsidP="003F3DA6">
      <w:pPr>
        <w:rPr>
          <w:sz w:val="18"/>
        </w:rPr>
      </w:pPr>
      <w:r w:rsidRPr="0031417B">
        <w:rPr>
          <w:b/>
          <w:sz w:val="26"/>
          <w:szCs w:val="26"/>
        </w:rPr>
        <w:t>Muller 14</w:t>
      </w:r>
      <w:r w:rsidRPr="0031417B">
        <w:t xml:space="preserve"> </w:t>
      </w:r>
      <w:r w:rsidRPr="0031417B">
        <w:rPr>
          <w:sz w:val="18"/>
        </w:rPr>
        <w:t xml:space="preserve">(Wim Muller works in the </w:t>
      </w:r>
      <w:r w:rsidRPr="0031417B">
        <w:rPr>
          <w:rFonts w:cs="Tahoma"/>
          <w:color w:val="000000"/>
          <w:sz w:val="18"/>
          <w:shd w:val="clear" w:color="auto" w:fill="FFFFFF"/>
        </w:rPr>
        <w:t>Department of International and European Law at Maastricht University, Dec 1, 2014, Maastricht University, “China: An Illiberal, Non-Western State in a Western-Centric, Liberal Order”, http://papers.ssrn.com/sol3/papers.cfm?abstract_id=2575643)</w:t>
      </w:r>
    </w:p>
    <w:p w14:paraId="0941B4B2" w14:textId="77777777" w:rsidR="003F3DA6" w:rsidRPr="0031417B" w:rsidRDefault="003F3DA6" w:rsidP="003F3DA6">
      <w:pPr>
        <w:rPr>
          <w:sz w:val="16"/>
        </w:rPr>
      </w:pPr>
      <w:r w:rsidRPr="00AC0B53">
        <w:rPr>
          <w:rStyle w:val="StyleUnderline"/>
          <w:highlight w:val="green"/>
        </w:rPr>
        <w:t>Perceptions in the West of the rise of China as a threat to progressive and liberal values</w:t>
      </w:r>
      <w:r w:rsidRPr="0031417B">
        <w:rPr>
          <w:rStyle w:val="StyleUnderline"/>
        </w:rPr>
        <w:t xml:space="preserve"> carry</w:t>
      </w:r>
      <w:r w:rsidRPr="0031417B">
        <w:rPr>
          <w:sz w:val="16"/>
        </w:rPr>
        <w:t xml:space="preserve"> cultural </w:t>
      </w:r>
      <w:r w:rsidRPr="0031417B">
        <w:rPr>
          <w:rStyle w:val="StyleUnderline"/>
        </w:rPr>
        <w:t>connotations</w:t>
      </w:r>
      <w:r w:rsidRPr="0031417B">
        <w:rPr>
          <w:sz w:val="16"/>
        </w:rPr>
        <w:t xml:space="preserve">, </w:t>
      </w:r>
      <w:r w:rsidRPr="0031417B">
        <w:rPr>
          <w:rStyle w:val="StyleUnderline"/>
        </w:rPr>
        <w:t>which are</w:t>
      </w:r>
      <w:r w:rsidRPr="0031417B">
        <w:rPr>
          <w:sz w:val="16"/>
        </w:rPr>
        <w:t xml:space="preserve"> all the more </w:t>
      </w:r>
      <w:r w:rsidRPr="0031417B">
        <w:rPr>
          <w:rStyle w:val="StyleUnderline"/>
        </w:rPr>
        <w:t xml:space="preserve">relevant because of </w:t>
      </w:r>
      <w:r w:rsidRPr="00AC0B53">
        <w:rPr>
          <w:rStyle w:val="StyleUnderline"/>
          <w:highlight w:val="green"/>
        </w:rPr>
        <w:t>the darker side of</w:t>
      </w:r>
      <w:r w:rsidRPr="0031417B">
        <w:rPr>
          <w:rStyle w:val="StyleUnderline"/>
        </w:rPr>
        <w:t xml:space="preserve"> the legacy of </w:t>
      </w:r>
      <w:r w:rsidRPr="00AC0B53">
        <w:rPr>
          <w:rStyle w:val="StyleUnderline"/>
          <w:highlight w:val="green"/>
        </w:rPr>
        <w:t>the international legal order</w:t>
      </w:r>
      <w:r w:rsidRPr="0031417B">
        <w:rPr>
          <w:sz w:val="16"/>
        </w:rPr>
        <w:t xml:space="preserve">. </w:t>
      </w:r>
      <w:r w:rsidRPr="0031417B">
        <w:rPr>
          <w:rStyle w:val="StyleUnderline"/>
        </w:rPr>
        <w:t xml:space="preserve">Not only is the international legal order </w:t>
      </w:r>
      <w:r w:rsidRPr="00AC0B53">
        <w:rPr>
          <w:rStyle w:val="StyleUnderline"/>
          <w:highlight w:val="green"/>
        </w:rPr>
        <w:t>historically European in origin</w:t>
      </w:r>
      <w:r w:rsidRPr="0031417B">
        <w:rPr>
          <w:sz w:val="16"/>
        </w:rPr>
        <w:t xml:space="preserve">, with the framework of the Westphalian state system supplemented by a liberal value system which can be traced back to the European Enlightenment, </w:t>
      </w:r>
      <w:r w:rsidRPr="0031417B">
        <w:rPr>
          <w:rStyle w:val="StyleUnderline"/>
        </w:rPr>
        <w:t xml:space="preserve">in the last two centuries international law has also been </w:t>
      </w:r>
      <w:r w:rsidRPr="00AC0B53">
        <w:rPr>
          <w:rStyle w:val="StyleUnderline"/>
          <w:highlight w:val="green"/>
        </w:rPr>
        <w:t>used as a tool of western imperialism, providing ideological support for colonialism and the infringement of the sovereignty</w:t>
      </w:r>
      <w:r w:rsidRPr="0031417B">
        <w:rPr>
          <w:rStyle w:val="StyleUnderline"/>
        </w:rPr>
        <w:t xml:space="preserve"> and self-determination </w:t>
      </w:r>
      <w:r w:rsidRPr="00AC0B53">
        <w:rPr>
          <w:rStyle w:val="StyleUnderline"/>
          <w:highlight w:val="green"/>
        </w:rPr>
        <w:t>of non-western peoples</w:t>
      </w:r>
      <w:r w:rsidRPr="0031417B">
        <w:rPr>
          <w:rStyle w:val="StyleUnderline"/>
        </w:rPr>
        <w:t xml:space="preserve"> even before they were aware of possessing them, or at least defined them in these terms</w:t>
      </w:r>
      <w:r w:rsidRPr="0031417B">
        <w:rPr>
          <w:sz w:val="16"/>
        </w:rPr>
        <w:t xml:space="preserve">. This illustrates the second point, which is that </w:t>
      </w:r>
      <w:r w:rsidRPr="0031417B">
        <w:rPr>
          <w:rStyle w:val="StyleUnderline"/>
        </w:rPr>
        <w:t>despite this legacy, international law has provided for tools and a vocabulary which these peoples, or more accurately actors within these societies, subsequently used to ‘liberate’ themselves, even whilst being assimilated into this international legal order, which itself changed as a result</w:t>
      </w:r>
      <w:r w:rsidRPr="0031417B">
        <w:rPr>
          <w:sz w:val="16"/>
        </w:rPr>
        <w:t xml:space="preserve">. The development of international law after the Second World War is thus illustrative of this complex process of global interaction, including the discourse of international human rights. 7 The encounters between very different cultures and societies which this entailed also shaped and reshaped the perceptions they had of each other, and the way they constructed and reconstructed their identities as a result. It also happened in </w:t>
      </w:r>
      <w:r w:rsidRPr="0031417B">
        <w:rPr>
          <w:rStyle w:val="StyleUnderline"/>
        </w:rPr>
        <w:t>the encounter between the West and China</w:t>
      </w:r>
      <w:r w:rsidRPr="0031417B">
        <w:rPr>
          <w:sz w:val="16"/>
        </w:rPr>
        <w:t xml:space="preserve">, even more so as it </w:t>
      </w:r>
      <w:r w:rsidRPr="0031417B">
        <w:rPr>
          <w:rStyle w:val="StyleUnderline"/>
        </w:rPr>
        <w:t>entailed a clash between two world orders</w:t>
      </w:r>
      <w:r w:rsidRPr="0031417B">
        <w:rPr>
          <w:sz w:val="16"/>
        </w:rPr>
        <w:t xml:space="preserve">. </w:t>
      </w:r>
      <w:r w:rsidRPr="0031417B">
        <w:rPr>
          <w:rStyle w:val="StyleUnderline"/>
        </w:rPr>
        <w:t xml:space="preserve">The Chinese order was so different from the European order that </w:t>
      </w:r>
      <w:r w:rsidRPr="00AC0B53">
        <w:rPr>
          <w:rStyle w:val="StyleUnderline"/>
          <w:highlight w:val="green"/>
        </w:rPr>
        <w:t>China has served as a perfect ‘Other’ to Western observers</w:t>
      </w:r>
      <w:r w:rsidRPr="0031417B">
        <w:rPr>
          <w:sz w:val="16"/>
        </w:rPr>
        <w:t xml:space="preserve">, </w:t>
      </w:r>
      <w:r w:rsidRPr="0031417B">
        <w:rPr>
          <w:rStyle w:val="StyleUnderline"/>
        </w:rPr>
        <w:t xml:space="preserve">a tendency which has been reinforced by the history of the PRC and which is present in Chinese leaders and academics themselves, </w:t>
      </w:r>
      <w:r w:rsidRPr="0031417B">
        <w:rPr>
          <w:sz w:val="16"/>
        </w:rPr>
        <w:t>despite, or partially</w:t>
      </w:r>
      <w:r w:rsidRPr="0031417B">
        <w:rPr>
          <w:rStyle w:val="StyleUnderline"/>
        </w:rPr>
        <w:t xml:space="preserve"> explaining, the emphasis on ‘Chinese characteristics’</w:t>
      </w:r>
      <w:r w:rsidRPr="0031417B">
        <w:rPr>
          <w:sz w:val="16"/>
        </w:rPr>
        <w:t xml:space="preserve"> in its struggle for identity. </w:t>
      </w:r>
      <w:r w:rsidRPr="0031417B">
        <w:rPr>
          <w:rStyle w:val="StyleUnderline"/>
        </w:rPr>
        <w:t>China has served as the ‘Other’ in the imagination of its European observers for centuries</w:t>
      </w:r>
      <w:r w:rsidRPr="0031417B">
        <w:rPr>
          <w:b/>
          <w:sz w:val="16"/>
        </w:rPr>
        <w:t xml:space="preserve">, </w:t>
      </w:r>
      <w:r w:rsidRPr="00AC0B53">
        <w:rPr>
          <w:rStyle w:val="StyleUnderline"/>
          <w:highlight w:val="green"/>
        </w:rPr>
        <w:t>and an orientalist mindset has informed and continues to inform Western observers of Chinese law,</w:t>
      </w:r>
      <w:r w:rsidRPr="00AC0B53">
        <w:rPr>
          <w:sz w:val="16"/>
          <w:highlight w:val="green"/>
        </w:rPr>
        <w:t xml:space="preserve"> </w:t>
      </w:r>
      <w:r w:rsidRPr="00AC0B53">
        <w:rPr>
          <w:rStyle w:val="StyleUnderline"/>
          <w:highlight w:val="green"/>
        </w:rPr>
        <w:t>not only domestic law but also its approach to public international law</w:t>
      </w:r>
      <w:r w:rsidRPr="0031417B">
        <w:rPr>
          <w:sz w:val="16"/>
        </w:rPr>
        <w:t xml:space="preserve">. 8 An historic claim that China did not have an indigenous tradition of ‘law’ has even fed back into contemporary </w:t>
      </w:r>
      <w:proofErr w:type="spellStart"/>
      <w:r w:rsidRPr="0031417B">
        <w:rPr>
          <w:sz w:val="16"/>
        </w:rPr>
        <w:t>obervations</w:t>
      </w:r>
      <w:proofErr w:type="spellEnd"/>
      <w:r w:rsidRPr="0031417B">
        <w:rPr>
          <w:sz w:val="16"/>
        </w:rPr>
        <w:t xml:space="preserve"> by Chinese about their own history, even if it has long been discredited by historians of Chinese law. 9 </w:t>
      </w:r>
      <w:r w:rsidRPr="0031417B">
        <w:rPr>
          <w:rStyle w:val="StyleUnderline"/>
        </w:rPr>
        <w:t>The categories which are constructed in Orientalist discourses are mutually constitutive opposites, such as occidental versus oriental or traditional versus modern. The dichotomy between liberal and illiberal can be seen through a similar lens. The notion of legal Orientalism informs the present analysis of China’s approach to international law and explains prejudices and perceptions which exist both on the side of Western observers as well as in Chinese discourses</w:t>
      </w:r>
      <w:r w:rsidRPr="0031417B">
        <w:rPr>
          <w:sz w:val="16"/>
        </w:rPr>
        <w:t xml:space="preserve">, both official and in scholarship. It seems to be the most useful notion to capture some of the cultural differences which exist and cannot be pinpointed with precision, but the existence of which is nonetheless very concrete to any observer. </w:t>
      </w:r>
      <w:r w:rsidRPr="0031417B">
        <w:rPr>
          <w:rStyle w:val="StyleUnderline"/>
        </w:rPr>
        <w:t>It helps to understand the “legal construction of particularistic national identities and their relationship to ‘universal’ international norms.”</w:t>
      </w:r>
      <w:r w:rsidRPr="0031417B">
        <w:rPr>
          <w:sz w:val="16"/>
        </w:rPr>
        <w:t>10 A claim or aspiration to universality is at the heart of liberal discourse</w:t>
      </w:r>
      <w:r w:rsidRPr="0031417B">
        <w:rPr>
          <w:b/>
          <w:sz w:val="16"/>
        </w:rPr>
        <w:t xml:space="preserve">. </w:t>
      </w:r>
      <w:r w:rsidRPr="0031417B">
        <w:rPr>
          <w:rStyle w:val="StyleUnderline"/>
        </w:rPr>
        <w:t>A</w:t>
      </w:r>
      <w:r w:rsidRPr="0031417B">
        <w:rPr>
          <w:sz w:val="16"/>
        </w:rPr>
        <w:t xml:space="preserve"> second </w:t>
      </w:r>
      <w:r w:rsidRPr="0031417B">
        <w:rPr>
          <w:rStyle w:val="StyleUnderline"/>
        </w:rPr>
        <w:t xml:space="preserve">purpose of legal Orientalism is to warn against the </w:t>
      </w:r>
      <w:proofErr w:type="spellStart"/>
      <w:r w:rsidRPr="0031417B">
        <w:rPr>
          <w:rStyle w:val="StyleUnderline"/>
        </w:rPr>
        <w:t>essentialisation</w:t>
      </w:r>
      <w:proofErr w:type="spellEnd"/>
      <w:r w:rsidRPr="0031417B">
        <w:rPr>
          <w:rStyle w:val="StyleUnderline"/>
        </w:rPr>
        <w:t xml:space="preserve"> of one discourse or another, and not to speak of ‘the’ Western perspective or ‘the’ Chinese perspective</w:t>
      </w:r>
      <w:r w:rsidRPr="0031417B">
        <w:rPr>
          <w:sz w:val="16"/>
        </w:rPr>
        <w:t xml:space="preserve">. 11 </w:t>
      </w:r>
      <w:r w:rsidRPr="0031417B">
        <w:rPr>
          <w:rStyle w:val="StyleUnderline"/>
        </w:rPr>
        <w:t>The notion also helps to deal with the vagueness of the analytical category of ‘culture’</w:t>
      </w:r>
      <w:r w:rsidRPr="0031417B">
        <w:rPr>
          <w:sz w:val="16"/>
        </w:rPr>
        <w:t xml:space="preserve">, which is hard to define and susceptible to indeterminacy, but identified, together with history, as an important category by leading Chinese international lawyers themselves. Wang </w:t>
      </w:r>
      <w:proofErr w:type="spellStart"/>
      <w:r w:rsidRPr="0031417B">
        <w:rPr>
          <w:sz w:val="16"/>
        </w:rPr>
        <w:t>Tieya</w:t>
      </w:r>
      <w:proofErr w:type="spellEnd"/>
      <w:r w:rsidRPr="0031417B">
        <w:rPr>
          <w:sz w:val="16"/>
        </w:rPr>
        <w:t xml:space="preserve">, one of the most if not the most prominent international lawyer of the PRC in the 20th century, noted in 1990 that “it appears that there are some elements which have constant effect on the PRC in its dealing with problems of international law. </w:t>
      </w:r>
      <w:r w:rsidRPr="0031417B">
        <w:rPr>
          <w:rStyle w:val="StyleUnderline"/>
        </w:rPr>
        <w:t xml:space="preserve">These elements have apparently historical and cultural </w:t>
      </w:r>
      <w:proofErr w:type="spellStart"/>
      <w:r w:rsidRPr="0031417B">
        <w:rPr>
          <w:rStyle w:val="StyleUnderline"/>
        </w:rPr>
        <w:t>colour</w:t>
      </w:r>
      <w:proofErr w:type="spellEnd"/>
      <w:r w:rsidRPr="0031417B">
        <w:rPr>
          <w:rStyle w:val="StyleUnderline"/>
        </w:rPr>
        <w:t xml:space="preserve"> and thus may be crucial in the study of the subject of international law in China.</w:t>
      </w:r>
      <w:r w:rsidRPr="0031417B">
        <w:rPr>
          <w:sz w:val="16"/>
        </w:rPr>
        <w:t xml:space="preserve">”12 </w:t>
      </w:r>
      <w:proofErr w:type="spellStart"/>
      <w:r w:rsidRPr="0031417B">
        <w:rPr>
          <w:sz w:val="16"/>
        </w:rPr>
        <w:t>Xue</w:t>
      </w:r>
      <w:proofErr w:type="spellEnd"/>
      <w:r w:rsidRPr="0031417B">
        <w:rPr>
          <w:sz w:val="16"/>
        </w:rPr>
        <w:t xml:space="preserve"> </w:t>
      </w:r>
      <w:proofErr w:type="spellStart"/>
      <w:r w:rsidRPr="0031417B">
        <w:rPr>
          <w:sz w:val="16"/>
        </w:rPr>
        <w:t>Hanqin</w:t>
      </w:r>
      <w:proofErr w:type="spellEnd"/>
      <w:r w:rsidRPr="0031417B">
        <w:rPr>
          <w:sz w:val="16"/>
        </w:rPr>
        <w:t>, the current Chinese judge in the International Court of Justice (ICJ), also identifies history and culture as pertinent factors in her analysis of the socio-historical context in which specific countries relate to international law. 13</w:t>
      </w:r>
    </w:p>
    <w:p w14:paraId="7436AD1F" w14:textId="77777777" w:rsidR="003F3DA6" w:rsidRPr="009D529F" w:rsidRDefault="003F3DA6" w:rsidP="003F3DA6">
      <w:pPr>
        <w:pStyle w:val="Heading2"/>
      </w:pPr>
      <w:r w:rsidRPr="009D529F">
        <w:lastRenderedPageBreak/>
        <w:t>Impact</w:t>
      </w:r>
    </w:p>
    <w:p w14:paraId="709C6DAE" w14:textId="77777777" w:rsidR="003F3DA6" w:rsidRPr="009D529F" w:rsidRDefault="003F3DA6" w:rsidP="003F3DA6">
      <w:pPr>
        <w:pStyle w:val="Heading3"/>
      </w:pPr>
      <w:bookmarkStart w:id="2" w:name="_Toc455340902"/>
      <w:r w:rsidRPr="009D529F">
        <w:lastRenderedPageBreak/>
        <w:t>Epistemology</w:t>
      </w:r>
      <w:bookmarkEnd w:id="2"/>
    </w:p>
    <w:p w14:paraId="3C28A0E0" w14:textId="77777777" w:rsidR="003F3DA6" w:rsidRPr="009D529F" w:rsidRDefault="003F3DA6" w:rsidP="003F3DA6">
      <w:pPr>
        <w:pStyle w:val="Heading4"/>
      </w:pPr>
      <w:r w:rsidRPr="009D529F">
        <w:t>Trying to ‘fix’ the East is grounded in paternalistic Orientalism—all their arguments stand on shaky epistemological ground that legitimizes endless violence—turns the case (2:37)</w:t>
      </w:r>
    </w:p>
    <w:p w14:paraId="7DB0842B" w14:textId="77777777" w:rsidR="003F3DA6" w:rsidRPr="009D529F" w:rsidRDefault="003F3DA6" w:rsidP="003F3DA6">
      <w:r w:rsidRPr="009D529F">
        <w:rPr>
          <w:rStyle w:val="Heading4Char"/>
        </w:rPr>
        <w:t xml:space="preserve">Anand </w:t>
      </w:r>
      <w:r w:rsidRPr="009D529F">
        <w:t>20</w:t>
      </w:r>
      <w:r w:rsidRPr="009D529F">
        <w:rPr>
          <w:rStyle w:val="Heading4Char"/>
        </w:rPr>
        <w:t>07</w:t>
      </w:r>
      <w:r w:rsidRPr="009D529F">
        <w:t xml:space="preserve"> (</w:t>
      </w:r>
      <w:proofErr w:type="spellStart"/>
      <w:r w:rsidRPr="009D529F">
        <w:t>Dibyesh</w:t>
      </w:r>
      <w:proofErr w:type="spellEnd"/>
      <w:r w:rsidRPr="009D529F">
        <w:t xml:space="preserve">, Westminster University International Relations Reader, Western Colonial Representations of the Other, </w:t>
      </w:r>
      <w:hyperlink r:id="rId12" w:history="1">
        <w:r w:rsidRPr="009D529F">
          <w:rPr>
            <w:rStyle w:val="Hyperlink"/>
          </w:rPr>
          <w:t>http://westminsterresearch.wmin.ac.uk/4657/1/Anand_2007_final_author.pdf</w:t>
        </w:r>
      </w:hyperlink>
      <w:r w:rsidRPr="009D529F">
        <w:t>, pg. 1-22, BEN)</w:t>
      </w:r>
    </w:p>
    <w:p w14:paraId="77CB5ACE" w14:textId="77777777" w:rsidR="003F3DA6" w:rsidRPr="009D529F" w:rsidRDefault="003F3DA6" w:rsidP="003F3DA6">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w:t>
      </w:r>
      <w:proofErr w:type="spellStart"/>
      <w:r w:rsidRPr="009D529F">
        <w:rPr>
          <w:sz w:val="14"/>
        </w:rPr>
        <w:t>Kabbani</w:t>
      </w:r>
      <w:proofErr w:type="spellEnd"/>
      <w:r w:rsidRPr="009D529F">
        <w:rPr>
          <w:sz w:val="14"/>
        </w:rPr>
        <w:t xml:space="preserve">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9D529F">
        <w:rPr>
          <w:sz w:val="14"/>
        </w:rPr>
        <w:t>colonised</w:t>
      </w:r>
      <w:proofErr w:type="spellEnd"/>
      <w:r w:rsidRPr="009D529F">
        <w:rPr>
          <w:sz w:val="14"/>
        </w:rPr>
        <w:t xml:space="preserve">, the third world, the South) who are subjects of and subjected to the process; </w:t>
      </w:r>
      <w:r w:rsidRPr="009D529F">
        <w:rPr>
          <w:u w:val="single"/>
        </w:rPr>
        <w:t>even the representer</w:t>
      </w:r>
      <w:r w:rsidRPr="009D529F">
        <w:rPr>
          <w:sz w:val="14"/>
        </w:rPr>
        <w:t xml:space="preserve"> (the </w:t>
      </w:r>
      <w:proofErr w:type="spellStart"/>
      <w:r w:rsidRPr="009D529F">
        <w:rPr>
          <w:sz w:val="14"/>
        </w:rPr>
        <w:t>coloniser</w:t>
      </w:r>
      <w:proofErr w:type="spellEnd"/>
      <w:r w:rsidRPr="009D529F">
        <w:rPr>
          <w:sz w:val="14"/>
        </w:rPr>
        <w:t xml:space="preserve">, the first world, the West) </w:t>
      </w:r>
      <w:r w:rsidRPr="009D529F">
        <w:rPr>
          <w:u w:val="single"/>
        </w:rPr>
        <w:t>is constructed by representational practices</w:t>
      </w:r>
      <w:r w:rsidRPr="009D529F">
        <w:rPr>
          <w:sz w:val="14"/>
        </w:rPr>
        <w:t xml:space="preserve">. This in no way implies similar experiences for the </w:t>
      </w:r>
      <w:proofErr w:type="spellStart"/>
      <w:r w:rsidRPr="009D529F">
        <w:rPr>
          <w:sz w:val="14"/>
        </w:rPr>
        <w:t>coloniser</w:t>
      </w:r>
      <w:proofErr w:type="spellEnd"/>
      <w:r w:rsidRPr="009D529F">
        <w:rPr>
          <w:sz w:val="14"/>
        </w:rPr>
        <w:t xml:space="preserve"> and the </w:t>
      </w:r>
      <w:proofErr w:type="spellStart"/>
      <w:r w:rsidRPr="009D529F">
        <w:rPr>
          <w:sz w:val="14"/>
        </w:rPr>
        <w:t>colonised</w:t>
      </w:r>
      <w:proofErr w:type="spellEnd"/>
      <w:r w:rsidRPr="009D529F">
        <w:rPr>
          <w:sz w:val="14"/>
        </w:rPr>
        <w:t xml:space="preserve">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9D529F">
        <w:rPr>
          <w:sz w:val="14"/>
        </w:rPr>
        <w:t>exoticise</w:t>
      </w:r>
      <w:proofErr w:type="spellEnd"/>
      <w:r w:rsidRPr="009D529F">
        <w:rPr>
          <w:sz w:val="14"/>
        </w:rPr>
        <w:t xml:space="preserve"> Tibet, and in turn, Tibetans </w:t>
      </w:r>
      <w:proofErr w:type="spellStart"/>
      <w:r w:rsidRPr="009D529F">
        <w:rPr>
          <w:sz w:val="14"/>
        </w:rPr>
        <w:t>exoticise</w:t>
      </w:r>
      <w:proofErr w:type="spellEnd"/>
      <w:r w:rsidRPr="009D529F">
        <w:rPr>
          <w:sz w:val="14"/>
        </w:rPr>
        <w:t xml:space="preserve"> the West. But while Western </w:t>
      </w:r>
      <w:proofErr w:type="spellStart"/>
      <w:r w:rsidRPr="009D529F">
        <w:rPr>
          <w:sz w:val="14"/>
        </w:rPr>
        <w:t>exoticisation</w:t>
      </w:r>
      <w:proofErr w:type="spellEnd"/>
      <w:r w:rsidRPr="009D529F">
        <w:rPr>
          <w:sz w:val="14"/>
        </w:rPr>
        <w:t xml:space="preserve"> has a defining productive impact on Tibetan identity discourse,10 the same cannot be said of Tibetan </w:t>
      </w:r>
      <w:proofErr w:type="spellStart"/>
      <w:r w:rsidRPr="009D529F">
        <w:rPr>
          <w:sz w:val="14"/>
        </w:rPr>
        <w:t>exoticisation</w:t>
      </w:r>
      <w:proofErr w:type="spellEnd"/>
      <w:r w:rsidRPr="009D529F">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9D529F">
        <w:rPr>
          <w:sz w:val="14"/>
        </w:rPr>
        <w:t>civilisations</w:t>
      </w:r>
      <w:proofErr w:type="spellEnd"/>
      <w:r w:rsidRPr="009D529F">
        <w:rPr>
          <w:sz w:val="14"/>
        </w:rPr>
        <w:t xml:space="preserve">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9D529F">
        <w:rPr>
          <w:rStyle w:val="Emphasis"/>
        </w:rPr>
        <w:t>essentialising</w:t>
      </w:r>
      <w:proofErr w:type="spellEnd"/>
      <w:r w:rsidRPr="009D529F">
        <w:rPr>
          <w:rStyle w:val="Emphasis"/>
        </w:rPr>
        <w:t xml:space="preserve"> and stereotyping the Other</w:t>
      </w:r>
      <w:r w:rsidRPr="009D529F">
        <w:rPr>
          <w:u w:val="single"/>
        </w:rPr>
        <w:t xml:space="preserve"> underlie different strategies of Western representations</w:t>
      </w:r>
      <w:r w:rsidRPr="009D529F">
        <w:rPr>
          <w:sz w:val="14"/>
        </w:rPr>
        <w:t xml:space="preserve">. Essentialism is the notion that some core </w:t>
      </w:r>
      <w:proofErr w:type="gramStart"/>
      <w:r w:rsidRPr="009D529F">
        <w:rPr>
          <w:sz w:val="14"/>
        </w:rPr>
        <w:t>meaning</w:t>
      </w:r>
      <w:proofErr w:type="gramEnd"/>
      <w:r w:rsidRPr="009D529F">
        <w:rPr>
          <w:sz w:val="14"/>
        </w:rPr>
        <w:t xml:space="preserve"> or identity is determinate and not subject to interpretation. Ronald </w:t>
      </w:r>
      <w:proofErr w:type="spellStart"/>
      <w:r w:rsidRPr="009D529F">
        <w:rPr>
          <w:sz w:val="14"/>
        </w:rPr>
        <w:t>Inden</w:t>
      </w:r>
      <w:proofErr w:type="spellEnd"/>
      <w:r w:rsidRPr="009D529F">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9D529F">
        <w:rPr>
          <w:sz w:val="14"/>
        </w:rPr>
        <w:t>singingdancing</w:t>
      </w:r>
      <w:proofErr w:type="spellEnd"/>
      <w:r w:rsidRPr="009D529F">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9D529F">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9D529F">
        <w:rPr>
          <w:sz w:val="14"/>
        </w:rPr>
        <w:t>essentialises</w:t>
      </w:r>
      <w:proofErr w:type="spellEnd"/>
      <w:r w:rsidRPr="009D529F">
        <w:rPr>
          <w:sz w:val="14"/>
        </w:rPr>
        <w:t xml:space="preserve">, </w:t>
      </w:r>
      <w:proofErr w:type="spellStart"/>
      <w:r w:rsidRPr="009D529F">
        <w:rPr>
          <w:sz w:val="14"/>
        </w:rPr>
        <w:t>naturalises</w:t>
      </w:r>
      <w:proofErr w:type="spellEnd"/>
      <w:r w:rsidRPr="009D529F">
        <w:rPr>
          <w:sz w:val="14"/>
        </w:rPr>
        <w:t xml:space="preserve"> and fixes “difference.”’15 Stereotypes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w:t>
      </w:r>
      <w:proofErr w:type="spellStart"/>
      <w:r w:rsidRPr="009D529F">
        <w:rPr>
          <w:sz w:val="14"/>
        </w:rPr>
        <w:t>civilising</w:t>
      </w:r>
      <w:proofErr w:type="spellEnd"/>
      <w:r w:rsidRPr="009D529F">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9D529F">
        <w:rPr>
          <w:sz w:val="14"/>
        </w:rPr>
        <w:t>spiritlessness</w:t>
      </w:r>
      <w:proofErr w:type="spellEnd"/>
      <w:r w:rsidRPr="009D529F">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9D529F">
        <w:rPr>
          <w:sz w:val="14"/>
        </w:rPr>
        <w:t>Tenzing</w:t>
      </w:r>
      <w:proofErr w:type="spellEnd"/>
      <w:r w:rsidRPr="009D529F">
        <w:rPr>
          <w:sz w:val="14"/>
        </w:rPr>
        <w:t xml:space="preserve"> Norgay and Edmund Hillary. Reaching the summit, </w:t>
      </w:r>
      <w:proofErr w:type="spellStart"/>
      <w:r w:rsidRPr="009D529F">
        <w:rPr>
          <w:sz w:val="14"/>
        </w:rPr>
        <w:t>Tenzing</w:t>
      </w:r>
      <w:proofErr w:type="spellEnd"/>
      <w:r w:rsidRPr="009D529F">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9D529F">
        <w:rPr>
          <w:sz w:val="14"/>
        </w:rPr>
        <w:t>Tenzing</w:t>
      </w:r>
      <w:proofErr w:type="spellEnd"/>
      <w:r w:rsidRPr="009D529F">
        <w:rPr>
          <w:sz w:val="14"/>
        </w:rPr>
        <w:t xml:space="preserve"> Norgay (read as representative of </w:t>
      </w:r>
      <w:proofErr w:type="spellStart"/>
      <w:r w:rsidRPr="009D529F">
        <w:rPr>
          <w:sz w:val="14"/>
        </w:rPr>
        <w:t>sherpas</w:t>
      </w:r>
      <w:proofErr w:type="spellEnd"/>
      <w:r w:rsidRPr="009D529F">
        <w:rPr>
          <w:sz w:val="14"/>
        </w:rPr>
        <w:t xml:space="preserve">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9D529F">
        <w:rPr>
          <w:sz w:val="14"/>
        </w:rPr>
        <w:t>difference, but</w:t>
      </w:r>
      <w:proofErr w:type="gramEnd"/>
      <w:r w:rsidRPr="009D529F">
        <w:rPr>
          <w:sz w:val="14"/>
        </w:rPr>
        <w:t xml:space="preserve"> fixing it in a pre-given socio-cultural milieu with extreme power differentials. </w:t>
      </w:r>
      <w:r w:rsidRPr="009D529F">
        <w:rPr>
          <w:b/>
          <w:bCs/>
          <w:szCs w:val="24"/>
          <w:highlight w:val="green"/>
          <w:u w:val="single"/>
        </w:rPr>
        <w:t xml:space="preserve">Stereotyping served imperialism at both representational and psychic levels – supporting the idea of paternal domination and acting as a kind of perceptual binder protecting the </w:t>
      </w:r>
      <w:proofErr w:type="spellStart"/>
      <w:r w:rsidRPr="009D529F">
        <w:rPr>
          <w:b/>
          <w:bCs/>
          <w:szCs w:val="24"/>
          <w:highlight w:val="green"/>
          <w:u w:val="single"/>
        </w:rPr>
        <w:t>colonisers</w:t>
      </w:r>
      <w:proofErr w:type="spellEnd"/>
      <w:r w:rsidRPr="009D529F">
        <w:rPr>
          <w:b/>
          <w:bCs/>
          <w:szCs w:val="24"/>
          <w:highlight w:val="green"/>
          <w:u w:val="single"/>
        </w:rPr>
        <w:t xml:space="preserve">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9D529F">
        <w:rPr>
          <w:sz w:val="14"/>
        </w:rPr>
        <w:t>legitimise</w:t>
      </w:r>
      <w:proofErr w:type="spellEnd"/>
      <w:r w:rsidRPr="009D529F">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9D529F">
        <w:rPr>
          <w:sz w:val="14"/>
        </w:rPr>
        <w:t>Jamyang</w:t>
      </w:r>
      <w:proofErr w:type="spellEnd"/>
      <w:r w:rsidRPr="009D529F">
        <w:rPr>
          <w:sz w:val="14"/>
        </w:rPr>
        <w:t xml:space="preserve"> Norbu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w:t>
      </w:r>
      <w:proofErr w:type="gramStart"/>
      <w:r w:rsidRPr="009D529F">
        <w:rPr>
          <w:sz w:val="14"/>
        </w:rPr>
        <w:t>familiarity</w:t>
      </w:r>
      <w:proofErr w:type="gramEnd"/>
      <w:r w:rsidRPr="009D529F">
        <w:rPr>
          <w:sz w:val="14"/>
        </w:rPr>
        <w:t xml:space="preserve">. </w:t>
      </w:r>
      <w:proofErr w:type="gramStart"/>
      <w:r w:rsidRPr="009D529F">
        <w:rPr>
          <w:sz w:val="14"/>
        </w:rPr>
        <w:t>Therefore</w:t>
      </w:r>
      <w:proofErr w:type="gramEnd"/>
      <w:r w:rsidRPr="009D529F">
        <w:rPr>
          <w:sz w:val="14"/>
        </w:rPr>
        <w:t xml:space="preserve"> Exotica Tibet is not a distinct phenomenon devoid of contrariety; rather, it is defined by a ‘true </w:t>
      </w:r>
      <w:proofErr w:type="spellStart"/>
      <w:r w:rsidRPr="009D529F">
        <w:rPr>
          <w:sz w:val="14"/>
        </w:rPr>
        <w:t>complexio</w:t>
      </w:r>
      <w:proofErr w:type="spellEnd"/>
      <w:r w:rsidRPr="009D529F">
        <w:rPr>
          <w:sz w:val="14"/>
        </w:rPr>
        <w:t xml:space="preserve"> </w:t>
      </w:r>
      <w:proofErr w:type="spellStart"/>
      <w:r w:rsidRPr="009D529F">
        <w:rPr>
          <w:sz w:val="14"/>
        </w:rPr>
        <w:t>oppositorum</w:t>
      </w:r>
      <w:proofErr w:type="spellEnd"/>
      <w:r w:rsidRPr="009D529F">
        <w:rPr>
          <w:sz w:val="14"/>
        </w:rPr>
        <w:t xml:space="preserve">, a rich complexity of contradictions and oppositions.’27 So near, yet so far! As </w:t>
      </w:r>
      <w:proofErr w:type="spellStart"/>
      <w:r w:rsidRPr="009D529F">
        <w:rPr>
          <w:sz w:val="14"/>
        </w:rPr>
        <w:t>Slavoj</w:t>
      </w:r>
      <w:proofErr w:type="spellEnd"/>
      <w:r w:rsidRPr="009D529F">
        <w:rPr>
          <w:sz w:val="14"/>
        </w:rPr>
        <w:t xml:space="preserve"> Zizek puts it: The very inconsistency of this image of Tibet, with its direct coincidence of opposites seems to bear witness to its </w:t>
      </w:r>
      <w:proofErr w:type="spellStart"/>
      <w:r w:rsidRPr="009D529F">
        <w:rPr>
          <w:sz w:val="14"/>
        </w:rPr>
        <w:t>fantasmatic</w:t>
      </w:r>
      <w:proofErr w:type="spellEnd"/>
      <w:r w:rsidRPr="009D529F">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9D529F">
        <w:rPr>
          <w:sz w:val="14"/>
        </w:rPr>
        <w:t>rumours</w:t>
      </w:r>
      <w:proofErr w:type="spellEnd"/>
      <w:r w:rsidRPr="009D529F">
        <w:rPr>
          <w:sz w:val="14"/>
        </w:rPr>
        <w:t xml:space="preserve">,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w:t>
      </w:r>
      <w:proofErr w:type="spellStart"/>
      <w:r w:rsidRPr="009D529F">
        <w:rPr>
          <w:sz w:val="14"/>
        </w:rPr>
        <w:t>traveller’s</w:t>
      </w:r>
      <w:proofErr w:type="spellEnd"/>
      <w:r w:rsidRPr="009D529F">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9D529F">
        <w:rPr>
          <w:sz w:val="14"/>
        </w:rPr>
        <w:t>generalisations</w:t>
      </w:r>
      <w:proofErr w:type="spellEnd"/>
      <w:r w:rsidRPr="009D529F">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9D529F">
        <w:rPr>
          <w:sz w:val="14"/>
        </w:rPr>
        <w:t>travellers’</w:t>
      </w:r>
      <w:proofErr w:type="spellEnd"/>
      <w:r w:rsidRPr="009D529F">
        <w:rPr>
          <w:sz w:val="14"/>
        </w:rPr>
        <w:t xml:space="preserve"> accounts. Hugh Richardson’s argument that the early allusions of Westerners reveal little more than that the Tibetans had a reputation in </w:t>
      </w:r>
      <w:proofErr w:type="spellStart"/>
      <w:r w:rsidRPr="009D529F">
        <w:rPr>
          <w:sz w:val="14"/>
        </w:rPr>
        <w:t>neighbouring</w:t>
      </w:r>
      <w:proofErr w:type="spellEnd"/>
      <w:r w:rsidRPr="009D529F">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9D529F">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 xml:space="preserve">Through observation, examination and interpretation objects are differentiated, </w:t>
      </w:r>
      <w:proofErr w:type="spellStart"/>
      <w:r w:rsidRPr="009D529F">
        <w:rPr>
          <w:b/>
          <w:bCs/>
          <w:szCs w:val="24"/>
          <w:u w:val="single"/>
        </w:rPr>
        <w:t>categorised</w:t>
      </w:r>
      <w:proofErr w:type="spellEnd"/>
      <w:r w:rsidRPr="009D529F">
        <w:rPr>
          <w:b/>
          <w:bCs/>
          <w:szCs w:val="24"/>
          <w:u w:val="single"/>
        </w:rPr>
        <w:t>,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w:t>
      </w:r>
      <w:proofErr w:type="spellStart"/>
      <w:r w:rsidRPr="009D529F">
        <w:rPr>
          <w:sz w:val="14"/>
        </w:rPr>
        <w:t>characterised</w:t>
      </w:r>
      <w:proofErr w:type="spellEnd"/>
      <w:r w:rsidRPr="009D529F">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9D529F">
        <w:rPr>
          <w:sz w:val="14"/>
        </w:rPr>
        <w:t>But,</w:t>
      </w:r>
      <w:proofErr w:type="gramEnd"/>
      <w:r w:rsidRPr="009D529F">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w:t>
      </w:r>
      <w:proofErr w:type="gramStart"/>
      <w:r w:rsidRPr="009D529F">
        <w:rPr>
          <w:sz w:val="14"/>
        </w:rPr>
        <w:t>adventures</w:t>
      </w:r>
      <w:proofErr w:type="gramEnd"/>
      <w:r w:rsidRPr="009D529F">
        <w:rPr>
          <w:sz w:val="14"/>
        </w:rPr>
        <w:t xml:space="preserve"> and discoveries’40 lay the violence of imperialism. Though their gaze might be considered as one of adventurer or romantic in Europe, the effect on the natives was the same as some steely-eyed militarist – the establishment and </w:t>
      </w:r>
      <w:proofErr w:type="spellStart"/>
      <w:r w:rsidRPr="009D529F">
        <w:rPr>
          <w:sz w:val="14"/>
        </w:rPr>
        <w:t>institutionalisation</w:t>
      </w:r>
      <w:proofErr w:type="spellEnd"/>
      <w:r w:rsidRPr="009D529F">
        <w:rPr>
          <w:sz w:val="14"/>
        </w:rPr>
        <w:t xml:space="preserve">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9D529F">
        <w:rPr>
          <w:sz w:val="14"/>
        </w:rPr>
        <w:t>honour</w:t>
      </w:r>
      <w:proofErr w:type="spellEnd"/>
      <w:r w:rsidRPr="009D529F">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9D529F">
        <w:rPr>
          <w:sz w:val="14"/>
        </w:rPr>
        <w:t>simple</w:t>
      </w:r>
      <w:proofErr w:type="gramEnd"/>
      <w:r w:rsidRPr="009D529F">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9D529F">
        <w:rPr>
          <w:sz w:val="14"/>
        </w:rPr>
        <w:t>Phuntsog</w:t>
      </w:r>
      <w:proofErr w:type="spellEnd"/>
      <w:r w:rsidRPr="009D529F">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9D529F">
        <w:rPr>
          <w:sz w:val="14"/>
        </w:rPr>
        <w:t>fantasmatically</w:t>
      </w:r>
      <w:proofErr w:type="spellEnd"/>
      <w:r w:rsidRPr="009D529F">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9D529F">
        <w:rPr>
          <w:sz w:val="14"/>
        </w:rPr>
        <w:t>internalisation</w:t>
      </w:r>
      <w:proofErr w:type="spellEnd"/>
      <w:r w:rsidRPr="009D529F">
        <w:rPr>
          <w:sz w:val="14"/>
        </w:rPr>
        <w:t xml:space="preserve">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w:t>
      </w:r>
      <w:proofErr w:type="spellStart"/>
      <w:r w:rsidRPr="009D529F">
        <w:rPr>
          <w:sz w:val="14"/>
        </w:rPr>
        <w:t>Lobsang</w:t>
      </w:r>
      <w:proofErr w:type="spellEnd"/>
      <w:r w:rsidRPr="009D529F">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9D529F">
        <w:rPr>
          <w:sz w:val="14"/>
        </w:rPr>
        <w:t>taxonomising</w:t>
      </w:r>
      <w:proofErr w:type="spellEnd"/>
      <w:r w:rsidRPr="009D529F">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FA0749">
        <w:rPr>
          <w:b/>
          <w:bCs/>
          <w:szCs w:val="24"/>
          <w:u w:val="single"/>
        </w:rPr>
        <w:t xml:space="preserve">the </w:t>
      </w:r>
      <w:proofErr w:type="spellStart"/>
      <w:r w:rsidRPr="00FA0749">
        <w:rPr>
          <w:b/>
          <w:bCs/>
          <w:szCs w:val="24"/>
          <w:u w:val="single"/>
        </w:rPr>
        <w:t>hierarchisation</w:t>
      </w:r>
      <w:proofErr w:type="spellEnd"/>
      <w:r w:rsidRPr="00FA0749">
        <w:rPr>
          <w:b/>
          <w:bCs/>
          <w:szCs w:val="24"/>
          <w:u w:val="single"/>
        </w:rPr>
        <w:t xml:space="preserve"> and </w:t>
      </w:r>
      <w:proofErr w:type="spellStart"/>
      <w:r w:rsidRPr="00FA0749">
        <w:rPr>
          <w:b/>
          <w:bCs/>
          <w:szCs w:val="24"/>
          <w:u w:val="single"/>
        </w:rPr>
        <w:t>racialisation</w:t>
      </w:r>
      <w:proofErr w:type="spellEnd"/>
      <w:r w:rsidRPr="00FA0749">
        <w:rPr>
          <w:b/>
          <w:bCs/>
          <w:szCs w:val="24"/>
          <w:u w:val="single"/>
        </w:rPr>
        <w:t xml:space="preserve"> of cultures</w:t>
      </w:r>
      <w:r w:rsidRPr="009D529F">
        <w:rPr>
          <w:sz w:val="14"/>
        </w:rPr>
        <w:t xml:space="preserve">. Classifying the Other as barbarian or savage validated its </w:t>
      </w:r>
      <w:proofErr w:type="spellStart"/>
      <w:r w:rsidRPr="009D529F">
        <w:rPr>
          <w:sz w:val="14"/>
        </w:rPr>
        <w:t>dehumanisation</w:t>
      </w:r>
      <w:proofErr w:type="spellEnd"/>
      <w:r w:rsidRPr="009D529F">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9D529F">
        <w:rPr>
          <w:sz w:val="14"/>
        </w:rPr>
        <w:t>racialising</w:t>
      </w:r>
      <w:proofErr w:type="spellEnd"/>
      <w:r w:rsidRPr="009D529F">
        <w:rPr>
          <w:sz w:val="14"/>
        </w:rPr>
        <w:t xml:space="preserve"> culture </w:t>
      </w:r>
      <w:proofErr w:type="spellStart"/>
      <w:r w:rsidRPr="009D529F">
        <w:rPr>
          <w:sz w:val="14"/>
        </w:rPr>
        <w:t>racialising</w:t>
      </w:r>
      <w:proofErr w:type="spellEnd"/>
      <w:r w:rsidRPr="009D529F">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9D529F">
        <w:rPr>
          <w:sz w:val="14"/>
        </w:rPr>
        <w:t>colour</w:t>
      </w:r>
      <w:proofErr w:type="spellEnd"/>
      <w:r w:rsidRPr="009D529F">
        <w:rPr>
          <w:sz w:val="14"/>
        </w:rPr>
        <w:t xml:space="preserve"> and more to do with power relations becomes evident in the British treatment of Irish as ‘</w:t>
      </w:r>
      <w:proofErr w:type="spellStart"/>
      <w:r w:rsidRPr="009D529F">
        <w:rPr>
          <w:sz w:val="14"/>
        </w:rPr>
        <w:t>coloured</w:t>
      </w:r>
      <w:proofErr w:type="spellEnd"/>
      <w:r w:rsidRPr="009D529F">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9D529F">
        <w:rPr>
          <w:sz w:val="14"/>
        </w:rPr>
        <w:t>traveller</w:t>
      </w:r>
      <w:proofErr w:type="spellEnd"/>
      <w:r w:rsidRPr="009D529F">
        <w:rPr>
          <w:sz w:val="14"/>
        </w:rPr>
        <w:t xml:space="preserve"> Alexandra David-Neel finds that </w:t>
      </w:r>
      <w:proofErr w:type="spellStart"/>
      <w:r w:rsidRPr="009D529F">
        <w:rPr>
          <w:sz w:val="14"/>
        </w:rPr>
        <w:t>dobdobs</w:t>
      </w:r>
      <w:proofErr w:type="spellEnd"/>
      <w:r w:rsidRPr="009D529F">
        <w:rPr>
          <w:sz w:val="14"/>
        </w:rPr>
        <w:t xml:space="preserve">, the Lhasa monk ‘police’, looks like a ‘real negro.’53 Differentiation, classification and identification, when combined with </w:t>
      </w:r>
      <w:proofErr w:type="spellStart"/>
      <w:r w:rsidRPr="009D529F">
        <w:rPr>
          <w:sz w:val="14"/>
        </w:rPr>
        <w:t>racialisation</w:t>
      </w:r>
      <w:proofErr w:type="spellEnd"/>
      <w:r w:rsidRPr="009D529F">
        <w:rPr>
          <w:sz w:val="14"/>
        </w:rPr>
        <w:t xml:space="preserve">, evolutionism and </w:t>
      </w:r>
      <w:proofErr w:type="spellStart"/>
      <w:r w:rsidRPr="009D529F">
        <w:rPr>
          <w:sz w:val="14"/>
        </w:rPr>
        <w:t>hierarchisation</w:t>
      </w:r>
      <w:proofErr w:type="spellEnd"/>
      <w:r w:rsidRPr="009D529F">
        <w:rPr>
          <w:sz w:val="14"/>
        </w:rPr>
        <w:t xml:space="preserve"> lead to the debasement and negation of most non-Western natives and </w:t>
      </w:r>
      <w:proofErr w:type="spellStart"/>
      <w:r w:rsidRPr="009D529F">
        <w:rPr>
          <w:sz w:val="14"/>
        </w:rPr>
        <w:t>idealisation</w:t>
      </w:r>
      <w:proofErr w:type="spellEnd"/>
      <w:r w:rsidRPr="009D529F">
        <w:rPr>
          <w:sz w:val="14"/>
        </w:rPr>
        <w:t xml:space="preserve"> of some.</w:t>
      </w:r>
      <w:r w:rsidRPr="009D529F">
        <w:br w:type="page"/>
      </w:r>
    </w:p>
    <w:p w14:paraId="4F679456" w14:textId="77777777" w:rsidR="003F3DA6" w:rsidRPr="009D529F" w:rsidRDefault="003F3DA6" w:rsidP="003F3DA6">
      <w:pPr>
        <w:pStyle w:val="Heading4"/>
      </w:pPr>
      <w:r w:rsidRPr="009D529F">
        <w:lastRenderedPageBreak/>
        <w:t>Their discursive constructions of the world aren’t grounded in reality—claims to objectivity only mask Orientalism’s violence (1:35)</w:t>
      </w:r>
    </w:p>
    <w:p w14:paraId="53B278B0" w14:textId="77777777" w:rsidR="003F3DA6" w:rsidRPr="009D529F" w:rsidRDefault="003F3DA6" w:rsidP="003F3DA6">
      <w:r w:rsidRPr="009D529F">
        <w:rPr>
          <w:rStyle w:val="Heading4Char"/>
        </w:rPr>
        <w:t xml:space="preserve">Marandi, </w:t>
      </w:r>
      <w:r w:rsidRPr="009D529F">
        <w:t>20</w:t>
      </w:r>
      <w:r w:rsidRPr="009D529F">
        <w:rPr>
          <w:rStyle w:val="Heading4Char"/>
        </w:rPr>
        <w:t xml:space="preserve">09 </w:t>
      </w:r>
      <w:r w:rsidRPr="009D529F">
        <w:t>(</w:t>
      </w:r>
      <w:proofErr w:type="spellStart"/>
      <w:r w:rsidRPr="009D529F">
        <w:t>Seyed</w:t>
      </w:r>
      <w:proofErr w:type="spellEnd"/>
      <w:r w:rsidRPr="009D529F">
        <w:t xml:space="preserve">, Tehran University North American Studies Department </w:t>
      </w:r>
      <w:proofErr w:type="gramStart"/>
      <w:r w:rsidRPr="009D529F">
        <w:t>Head ,</w:t>
      </w:r>
      <w:proofErr w:type="gramEnd"/>
      <w:r w:rsidRPr="009D529F">
        <w:t xml:space="preserve"> Western Media Representations, Iran, and Orientalist Stereotypes, January 2009, http://conflictsforum.org/briefings/western-media-representations.pdf, pg. 2-8, BEN) </w:t>
      </w:r>
    </w:p>
    <w:p w14:paraId="00CCE2CA" w14:textId="77777777" w:rsidR="003F3DA6" w:rsidRPr="009D529F" w:rsidRDefault="003F3DA6" w:rsidP="003F3DA6">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w:t>
      </w:r>
      <w:proofErr w:type="spellStart"/>
      <w:r w:rsidRPr="009D529F">
        <w:rPr>
          <w:sz w:val="14"/>
        </w:rPr>
        <w:t>selfgovernment</w:t>
      </w:r>
      <w:proofErr w:type="spellEnd"/>
      <w:r w:rsidRPr="009D529F">
        <w:rPr>
          <w:sz w:val="14"/>
        </w:rPr>
        <w:t xml:space="preserve">.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w:t>
      </w:r>
      <w:proofErr w:type="gramStart"/>
      <w:r w:rsidRPr="009D529F">
        <w:rPr>
          <w:sz w:val="14"/>
        </w:rPr>
        <w:t>been</w:t>
      </w:r>
      <w:proofErr w:type="gramEnd"/>
      <w:r w:rsidRPr="009D529F">
        <w:rPr>
          <w:sz w:val="14"/>
        </w:rPr>
        <w:t xml:space="preserve"> seen in the discourse of the mainstream media in the ‘West’ regarding western support for Saddam Hussain’s brutal regime as well as </w:t>
      </w:r>
      <w:proofErr w:type="spellStart"/>
      <w:r w:rsidRPr="009D529F">
        <w:rPr>
          <w:sz w:val="14"/>
        </w:rPr>
        <w:t>it’s</w:t>
      </w:r>
      <w:proofErr w:type="spellEnd"/>
      <w:r w:rsidRPr="009D529F">
        <w:rPr>
          <w:sz w:val="14"/>
        </w:rPr>
        <w:t xml:space="preserve"> use of weapons of </w:t>
      </w:r>
      <w:r w:rsidRPr="009D529F">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w:t>
      </w:r>
      <w:proofErr w:type="gramStart"/>
      <w:r w:rsidRPr="009D529F">
        <w:rPr>
          <w:sz w:val="14"/>
        </w:rPr>
        <w:t>is</w:t>
      </w:r>
      <w:proofErr w:type="gramEnd"/>
      <w:r w:rsidRPr="009D529F">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9D529F">
        <w:rPr>
          <w:sz w:val="14"/>
        </w:rPr>
        <w:t>pretence</w:t>
      </w:r>
      <w:proofErr w:type="spellEnd"/>
      <w:r w:rsidRPr="009D529F">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09D38017" w14:textId="77777777" w:rsidR="003F3DA6" w:rsidRPr="009D529F" w:rsidRDefault="003F3DA6" w:rsidP="003F3DA6">
      <w:pPr>
        <w:pStyle w:val="Heading2"/>
      </w:pPr>
      <w:r w:rsidRPr="009D529F">
        <w:lastRenderedPageBreak/>
        <w:t>Alt</w:t>
      </w:r>
    </w:p>
    <w:p w14:paraId="11E5AC34" w14:textId="77777777" w:rsidR="003F3DA6" w:rsidRPr="009D529F" w:rsidRDefault="003F3DA6" w:rsidP="003F3DA6">
      <w:pPr>
        <w:pStyle w:val="Heading3"/>
        <w:ind w:firstLine="720"/>
      </w:pPr>
      <w:r w:rsidRPr="009D529F">
        <w:lastRenderedPageBreak/>
        <w:t>Alt – Academic Interrogation</w:t>
      </w:r>
    </w:p>
    <w:p w14:paraId="330C030F" w14:textId="77777777" w:rsidR="003F3DA6" w:rsidRPr="009D529F" w:rsidRDefault="003F3DA6" w:rsidP="003F3DA6">
      <w:pPr>
        <w:pStyle w:val="Heading4"/>
      </w:pPr>
      <w:r w:rsidRPr="009D529F">
        <w:t>Techno-orientalist discourse is perpetuated every day, only a confrontation with pedagogical practices centered on modernization theory can break down stereotypes surrounding East Asian functionality</w:t>
      </w:r>
    </w:p>
    <w:p w14:paraId="6EDE2AD1" w14:textId="77777777" w:rsidR="003F3DA6" w:rsidRPr="009D529F" w:rsidRDefault="003F3DA6" w:rsidP="003F3DA6">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5C1D81FE" w14:textId="77777777" w:rsidR="003F3DA6" w:rsidRPr="009D529F" w:rsidRDefault="003F3DA6" w:rsidP="003F3DA6">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w:t>
      </w:r>
      <w:proofErr w:type="spellStart"/>
      <w:r w:rsidRPr="009D529F">
        <w:rPr>
          <w:sz w:val="12"/>
        </w:rPr>
        <w:t>alla</w:t>
      </w:r>
      <w:proofErr w:type="spellEnd"/>
      <w:r w:rsidRPr="009D529F">
        <w:rPr>
          <w:sz w:val="12"/>
        </w:rPr>
        <w:t xml:space="preserve"> </w:t>
      </w:r>
      <w:proofErr w:type="spellStart"/>
      <w:r w:rsidRPr="009D529F">
        <w:rPr>
          <w:sz w:val="12"/>
        </w:rPr>
        <w:t>riversa</w:t>
      </w:r>
      <w:proofErr w:type="spellEnd"/>
      <w:r w:rsidRPr="009D529F">
        <w:rPr>
          <w:sz w:val="12"/>
        </w:rPr>
        <w:t>, “</w:t>
      </w:r>
      <w:r w:rsidRPr="009D529F">
        <w:rPr>
          <w:rStyle w:val="StyleUnderline"/>
          <w:highlight w:val="green"/>
        </w:rPr>
        <w:t>the world upside down</w:t>
      </w:r>
      <w:r w:rsidRPr="009D529F">
        <w:rPr>
          <w:rStyle w:val="StyleUnderline"/>
        </w:rPr>
        <w:t xml:space="preserve">”. After many decades of globalization, that </w:t>
      </w:r>
      <w:proofErr w:type="spellStart"/>
      <w:r w:rsidRPr="009D529F">
        <w:rPr>
          <w:rStyle w:val="StyleUnderline"/>
          <w:highlight w:val="green"/>
        </w:rPr>
        <w:t>topos</w:t>
      </w:r>
      <w:proofErr w:type="spellEnd"/>
      <w:r w:rsidRPr="009D529F">
        <w:rPr>
          <w:rStyle w:val="StyleUnderline"/>
          <w:highlight w:val="green"/>
        </w:rPr>
        <w:t xml:space="preserve"> from the Renaissance clings on to the Western imagination</w:t>
      </w:r>
      <w:r w:rsidRPr="009D529F">
        <w:rPr>
          <w:sz w:val="12"/>
        </w:rPr>
        <w:t xml:space="preserve">. The following words were written by the Jesuit Alessandro </w:t>
      </w:r>
      <w:proofErr w:type="spellStart"/>
      <w:r w:rsidRPr="009D529F">
        <w:rPr>
          <w:sz w:val="12"/>
        </w:rPr>
        <w:t>Valignano</w:t>
      </w:r>
      <w:proofErr w:type="spellEnd"/>
      <w:r w:rsidRPr="009D529F">
        <w:rPr>
          <w:sz w:val="12"/>
        </w:rPr>
        <w:t>,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w:t>
      </w:r>
      <w:proofErr w:type="gramStart"/>
      <w:r w:rsidRPr="009D529F">
        <w:rPr>
          <w:sz w:val="12"/>
        </w:rPr>
        <w:t>draws</w:t>
      </w:r>
      <w:proofErr w:type="gramEnd"/>
      <w:r w:rsidRPr="009D529F">
        <w:rPr>
          <w:sz w:val="12"/>
        </w:rPr>
        <w:t xml:space="preserve">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w:t>
      </w:r>
      <w:proofErr w:type="spellStart"/>
      <w:r w:rsidRPr="009D529F">
        <w:rPr>
          <w:sz w:val="12"/>
        </w:rPr>
        <w:t>nihonjinron</w:t>
      </w:r>
      <w:proofErr w:type="spellEnd"/>
      <w:r w:rsidRPr="009D529F">
        <w:rPr>
          <w:sz w:val="12"/>
        </w:rPr>
        <w:t xml:space="preserve">—a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xml:space="preserve">. Those perceived cultural traits are turned into cultural </w:t>
      </w:r>
      <w:proofErr w:type="gramStart"/>
      <w:r w:rsidRPr="009D529F">
        <w:rPr>
          <w:rStyle w:val="StyleUnderline"/>
        </w:rPr>
        <w:t>assets, and</w:t>
      </w:r>
      <w:proofErr w:type="gramEnd"/>
      <w:r w:rsidRPr="009D529F">
        <w:rPr>
          <w:rStyle w:val="StyleUnderline"/>
        </w:rPr>
        <w:t xml:space="preserve">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7310E707" w14:textId="77777777" w:rsidR="003F3DA6" w:rsidRPr="009D529F" w:rsidRDefault="003F3DA6" w:rsidP="003F3DA6">
      <w:pPr>
        <w:pStyle w:val="Heading3"/>
      </w:pPr>
      <w:r w:rsidRPr="009D529F">
        <w:lastRenderedPageBreak/>
        <w:t>Alt Key to Agency</w:t>
      </w:r>
    </w:p>
    <w:p w14:paraId="6A7BFE1D" w14:textId="77777777" w:rsidR="003F3DA6" w:rsidRPr="009D529F" w:rsidRDefault="003F3DA6" w:rsidP="003F3DA6">
      <w:pPr>
        <w:pStyle w:val="Heading4"/>
      </w:pPr>
      <w:r w:rsidRPr="009D529F">
        <w:t xml:space="preserve">Voting an affirmation of agency in the face of Orientalism. Our </w:t>
      </w:r>
      <w:proofErr w:type="spellStart"/>
      <w:r w:rsidRPr="009D529F">
        <w:t>reconception</w:t>
      </w:r>
      <w:proofErr w:type="spellEnd"/>
      <w:r w:rsidRPr="009D529F">
        <w:t xml:space="preserve"> of social relations opens up a space for the Other to be integrated peacefully</w:t>
      </w:r>
    </w:p>
    <w:p w14:paraId="31D08111" w14:textId="77777777" w:rsidR="003F3DA6" w:rsidRPr="009D529F" w:rsidRDefault="003F3DA6" w:rsidP="003F3DA6">
      <w:r w:rsidRPr="009D529F">
        <w:rPr>
          <w:rStyle w:val="Style13ptBold"/>
        </w:rPr>
        <w:t>Samman et al 8</w:t>
      </w:r>
      <w:r w:rsidRPr="009D529F">
        <w:t xml:space="preserve"> (</w:t>
      </w:r>
      <w:proofErr w:type="spellStart"/>
      <w:r w:rsidRPr="009D529F">
        <w:t>Khaldoun</w:t>
      </w:r>
      <w:proofErr w:type="spellEnd"/>
      <w:r w:rsidRPr="009D529F">
        <w:t xml:space="preserve">, PhD in Sociology from Binghamton University, Mazhar, PhD in International Affairs from Qatar University, </w:t>
      </w:r>
      <w:proofErr w:type="gramStart"/>
      <w:r w:rsidRPr="009D529F">
        <w:t>Published</w:t>
      </w:r>
      <w:proofErr w:type="gramEnd"/>
      <w:r w:rsidRPr="009D529F">
        <w:t xml:space="preserve"> in 2008, Published by Paradigm Publishers, Page 215) RR Jr</w:t>
      </w:r>
    </w:p>
    <w:p w14:paraId="26F43D8C" w14:textId="77777777" w:rsidR="003F3DA6" w:rsidRPr="009D529F" w:rsidRDefault="003F3DA6" w:rsidP="003F3DA6">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w:t>
      </w:r>
      <w:proofErr w:type="spellStart"/>
      <w:r w:rsidRPr="009D529F">
        <w:rPr>
          <w:sz w:val="12"/>
        </w:rPr>
        <w:t>extrapersonal</w:t>
      </w:r>
      <w:proofErr w:type="spellEnd"/>
      <w:r w:rsidRPr="009D529F">
        <w:rPr>
          <w:sz w:val="12"/>
        </w:rPr>
        <w:t xml:space="preserve">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w:t>
      </w:r>
      <w:proofErr w:type="spellStart"/>
      <w:r w:rsidRPr="009D529F">
        <w:rPr>
          <w:rStyle w:val="StyleUnderline"/>
        </w:rPr>
        <w:t>ing</w:t>
      </w:r>
      <w:proofErr w:type="spellEnd"/>
      <w:r w:rsidRPr="009D529F">
        <w:rPr>
          <w:rStyle w:val="StyleUnderline"/>
        </w:rPr>
        <w:t xml:space="preserve">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 xml:space="preserve">one's relation to </w:t>
      </w:r>
      <w:proofErr w:type="gramStart"/>
      <w:r w:rsidRPr="009D529F">
        <w:rPr>
          <w:rStyle w:val="StyleUnderline"/>
        </w:rPr>
        <w:t>an "other"</w:t>
      </w:r>
      <w:proofErr w:type="gramEnd"/>
      <w:r w:rsidRPr="009D529F">
        <w:rPr>
          <w:rStyle w:val="StyleUnderline"/>
        </w:rPr>
        <w:t xml:space="preserve"> is intricately constitutive of "oneself' and how one may find a multitude of alienated/</w:t>
      </w:r>
      <w:proofErr w:type="spellStart"/>
      <w:r w:rsidRPr="009D529F">
        <w:rPr>
          <w:rStyle w:val="StyleUnderline"/>
        </w:rPr>
        <w:t>ing</w:t>
      </w:r>
      <w:proofErr w:type="spellEnd"/>
      <w:r w:rsidRPr="009D529F">
        <w:rPr>
          <w:rStyle w:val="StyleUnderline"/>
        </w:rPr>
        <w:t xml:space="preserve">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w:t>
      </w:r>
      <w:proofErr w:type="spellStart"/>
      <w:r w:rsidRPr="009D529F">
        <w:rPr>
          <w:sz w:val="12"/>
        </w:rPr>
        <w:t>extrapersonal</w:t>
      </w:r>
      <w:proofErr w:type="spellEnd"/>
      <w:r w:rsidRPr="009D529F">
        <w:rPr>
          <w:sz w:val="12"/>
        </w:rPr>
        <w:t xml:space="preserve">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p w14:paraId="3F1F2506" w14:textId="77777777" w:rsidR="00B86128" w:rsidRPr="00B86128" w:rsidRDefault="00B86128" w:rsidP="00B86128"/>
    <w:sectPr w:rsidR="00B86128" w:rsidRPr="00B86128">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6528"/>
    <w:rsid w:val="000139A3"/>
    <w:rsid w:val="00040B19"/>
    <w:rsid w:val="0007469D"/>
    <w:rsid w:val="00082BF2"/>
    <w:rsid w:val="00092A88"/>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855A7"/>
    <w:rsid w:val="002B146A"/>
    <w:rsid w:val="002B5E17"/>
    <w:rsid w:val="002F2014"/>
    <w:rsid w:val="002F35D4"/>
    <w:rsid w:val="003014E9"/>
    <w:rsid w:val="00315690"/>
    <w:rsid w:val="00316B75"/>
    <w:rsid w:val="00325646"/>
    <w:rsid w:val="00342929"/>
    <w:rsid w:val="003460F2"/>
    <w:rsid w:val="0038158C"/>
    <w:rsid w:val="003902BA"/>
    <w:rsid w:val="00391A55"/>
    <w:rsid w:val="003A0047"/>
    <w:rsid w:val="003A09E2"/>
    <w:rsid w:val="003A7BBC"/>
    <w:rsid w:val="003F3DA6"/>
    <w:rsid w:val="00407037"/>
    <w:rsid w:val="0043601B"/>
    <w:rsid w:val="0044518B"/>
    <w:rsid w:val="00446528"/>
    <w:rsid w:val="004605D6"/>
    <w:rsid w:val="004C60E8"/>
    <w:rsid w:val="004C688F"/>
    <w:rsid w:val="004E3579"/>
    <w:rsid w:val="004E728B"/>
    <w:rsid w:val="004F39E0"/>
    <w:rsid w:val="00522B60"/>
    <w:rsid w:val="00537BD5"/>
    <w:rsid w:val="0057268A"/>
    <w:rsid w:val="00580A28"/>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66EA0"/>
    <w:rsid w:val="007A2226"/>
    <w:rsid w:val="007F5B66"/>
    <w:rsid w:val="00822101"/>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50071"/>
    <w:rsid w:val="00B55AD5"/>
    <w:rsid w:val="00B65047"/>
    <w:rsid w:val="00B8057C"/>
    <w:rsid w:val="00B86128"/>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51358"/>
    <w:rsid w:val="00D55D55"/>
    <w:rsid w:val="00D61409"/>
    <w:rsid w:val="00D6691E"/>
    <w:rsid w:val="00D71170"/>
    <w:rsid w:val="00DA1C92"/>
    <w:rsid w:val="00DA25D4"/>
    <w:rsid w:val="00DA6538"/>
    <w:rsid w:val="00DE3AE2"/>
    <w:rsid w:val="00DF6F8B"/>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B28BB"/>
  <w15:chartTrackingRefBased/>
  <w15:docId w15:val="{B20F8F9D-DAD4-48C6-8020-75D3AAAB8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6F8B"/>
    <w:rPr>
      <w:rFonts w:ascii="Calibri" w:hAnsi="Calibri"/>
    </w:rPr>
  </w:style>
  <w:style w:type="paragraph" w:styleId="Heading1">
    <w:name w:val="heading 1"/>
    <w:aliases w:val="Pocket"/>
    <w:basedOn w:val="Normal"/>
    <w:next w:val="Normal"/>
    <w:link w:val="Heading1Char"/>
    <w:qFormat/>
    <w:rsid w:val="004465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 Char Char1,TagStyle,Tag&amp;Cite,HEADING 2,BlockText,Hats,Super Script,Heading 2 Char2"/>
    <w:basedOn w:val="Normal"/>
    <w:next w:val="Normal"/>
    <w:link w:val="Heading2Char"/>
    <w:uiPriority w:val="1"/>
    <w:unhideWhenUsed/>
    <w:qFormat/>
    <w:rsid w:val="004465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65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9"/>
    <w:unhideWhenUsed/>
    <w:qFormat/>
    <w:rsid w:val="004465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65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528"/>
  </w:style>
  <w:style w:type="character" w:customStyle="1" w:styleId="Heading1Char">
    <w:name w:val="Heading 1 Char"/>
    <w:aliases w:val="Pocket Char"/>
    <w:basedOn w:val="DefaultParagraphFont"/>
    <w:link w:val="Heading1"/>
    <w:rsid w:val="00446528"/>
    <w:rPr>
      <w:rFonts w:ascii="Calibri" w:eastAsiaTheme="majorEastAsia" w:hAnsi="Calibri" w:cstheme="majorBidi"/>
      <w:b/>
      <w:sz w:val="52"/>
      <w:szCs w:val="32"/>
    </w:rPr>
  </w:style>
  <w:style w:type="character" w:customStyle="1" w:styleId="Heading2Char">
    <w:name w:val="Heading 2 Char"/>
    <w:aliases w:val="Hat Char,Char Char Char Char Char Char Char,Heading 2 Char1 Char1 Char,Heading 2 Char Char Char Char Char Char Char Char Char,C Char,Heading 2 Char Char Char Char,Heading 21 Char,Heading 2 Char Char1 Char,TagStyle Char,Tag&amp;Cite Char"/>
    <w:basedOn w:val="DefaultParagraphFont"/>
    <w:link w:val="Heading2"/>
    <w:uiPriority w:val="1"/>
    <w:rsid w:val="004465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652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3"/>
    <w:rsid w:val="0044652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44652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6528"/>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6"/>
    <w:qFormat/>
    <w:rsid w:val="0044652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446528"/>
    <w:rPr>
      <w:color w:val="auto"/>
      <w:u w:val="none"/>
    </w:rPr>
  </w:style>
  <w:style w:type="character" w:styleId="FollowedHyperlink">
    <w:name w:val="FollowedHyperlink"/>
    <w:basedOn w:val="DefaultParagraphFont"/>
    <w:uiPriority w:val="99"/>
    <w:semiHidden/>
    <w:unhideWhenUsed/>
    <w:rsid w:val="00446528"/>
    <w:rPr>
      <w:color w:val="auto"/>
      <w:u w:val="none"/>
    </w:rPr>
  </w:style>
  <w:style w:type="paragraph" w:customStyle="1" w:styleId="textbold">
    <w:name w:val="text bold"/>
    <w:basedOn w:val="Normal"/>
    <w:link w:val="Emphasis"/>
    <w:uiPriority w:val="7"/>
    <w:qFormat/>
    <w:rsid w:val="00DF6F8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hyperlink" Target="http://westminsterresearch.wmin.ac.uk/4657/1/Anand_2007_final_author.pdf"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courses.arch.vt.edu/courses/wdunaway/gia5524/said85.pdf" TargetMode="External"/><Relationship Id="rId5" Type="http://schemas.openxmlformats.org/officeDocument/2006/relationships/settings" Target="settings.xml"/><Relationship Id="rId10" Type="http://schemas.openxmlformats.org/officeDocument/2006/relationships/hyperlink" Target="http://reappropriate.co/2014/04/what-is-orientalism-and-how-is-it-also-racism/" TargetMode="Externa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24</Pages>
  <Words>12626</Words>
  <Characters>71971</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4</cp:revision>
  <dcterms:created xsi:type="dcterms:W3CDTF">2022-02-12T13:37:00Z</dcterms:created>
  <dcterms:modified xsi:type="dcterms:W3CDTF">2022-02-12T13:58:00Z</dcterms:modified>
</cp:coreProperties>
</file>