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816A3"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53694E92"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4"/>
          <w:szCs w:val="24"/>
          <w:shd w:val="clear" w:color="auto" w:fill="FFFFFF"/>
          <w:lang w:eastAsia="zh-CN"/>
        </w:rPr>
        <w:t>I negate Resolved: The appropriation of outer space by private entities is unjust.</w:t>
      </w:r>
    </w:p>
    <w:p w14:paraId="09F80B56"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0BD7A2FC"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4"/>
          <w:szCs w:val="24"/>
          <w:shd w:val="clear" w:color="auto" w:fill="FFFFFF"/>
          <w:lang w:eastAsia="zh-CN"/>
        </w:rPr>
        <w:t>And value justice which is defined to give people what they are due.</w:t>
      </w:r>
    </w:p>
    <w:p w14:paraId="6A944E9F"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p>
    <w:p w14:paraId="569928FD"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 xml:space="preserve">My value criterion is Utilitarianism, which seeks to uphold the most </w:t>
      </w:r>
      <w:proofErr w:type="spellStart"/>
      <w:r w:rsidRPr="009D3228">
        <w:rPr>
          <w:rFonts w:eastAsia="Times New Roman" w:cs="Calibri"/>
          <w:b/>
          <w:bCs/>
          <w:color w:val="000000"/>
          <w:sz w:val="26"/>
          <w:szCs w:val="26"/>
          <w:shd w:val="clear" w:color="auto" w:fill="FFFFFF"/>
          <w:lang w:eastAsia="zh-CN"/>
        </w:rPr>
        <w:t>well being</w:t>
      </w:r>
      <w:proofErr w:type="spellEnd"/>
      <w:r w:rsidRPr="009D3228">
        <w:rPr>
          <w:rFonts w:eastAsia="Times New Roman" w:cs="Calibri"/>
          <w:b/>
          <w:bCs/>
          <w:color w:val="000000"/>
          <w:sz w:val="26"/>
          <w:szCs w:val="26"/>
          <w:shd w:val="clear" w:color="auto" w:fill="FFFFFF"/>
          <w:lang w:eastAsia="zh-CN"/>
        </w:rPr>
        <w:t xml:space="preserve"> for the greatest amount of people.</w:t>
      </w:r>
    </w:p>
    <w:p w14:paraId="4CC65C15"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lang w:eastAsia="zh-CN"/>
        </w:rPr>
        <w:t> </w:t>
      </w:r>
    </w:p>
    <w:p w14:paraId="70C77A3A" w14:textId="77777777" w:rsidR="009D3228" w:rsidRPr="009D3228" w:rsidRDefault="009D3228" w:rsidP="009D3228">
      <w:pPr>
        <w:numPr>
          <w:ilvl w:val="0"/>
          <w:numId w:val="11"/>
        </w:numPr>
        <w:spacing w:after="240" w:line="240" w:lineRule="auto"/>
        <w:textAlignment w:val="baseline"/>
        <w:rPr>
          <w:rFonts w:eastAsia="Times New Roman" w:cs="Calibri"/>
          <w:b/>
          <w:bCs/>
          <w:color w:val="000000"/>
          <w:sz w:val="26"/>
          <w:szCs w:val="26"/>
          <w:lang w:eastAsia="zh-CN"/>
        </w:rPr>
      </w:pPr>
      <w:r w:rsidRPr="009D3228">
        <w:rPr>
          <w:rFonts w:eastAsia="Times New Roman" w:cs="Calibri"/>
          <w:b/>
          <w:bCs/>
          <w:color w:val="000000"/>
          <w:sz w:val="26"/>
          <w:szCs w:val="26"/>
          <w:lang w:eastAsia="zh-CN"/>
        </w:rPr>
        <w:t>Death is the worst possible scenario because ontologically destroys the subject and prevents us from making moral decisions that benefit for ourselves</w:t>
      </w:r>
    </w:p>
    <w:p w14:paraId="2FA8F2CA"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ascii="Times New Roman" w:eastAsia="Times New Roman" w:hAnsi="Times New Roman" w:cs="Times New Roman"/>
          <w:sz w:val="24"/>
          <w:szCs w:val="24"/>
          <w:lang w:eastAsia="zh-CN"/>
        </w:rPr>
        <w:br/>
      </w:r>
    </w:p>
    <w:p w14:paraId="7F7702A0" w14:textId="77777777" w:rsidR="009D3228" w:rsidRPr="009D3228" w:rsidRDefault="009D3228" w:rsidP="009D3228">
      <w:pPr>
        <w:numPr>
          <w:ilvl w:val="0"/>
          <w:numId w:val="12"/>
        </w:numPr>
        <w:spacing w:after="240" w:line="240" w:lineRule="auto"/>
        <w:textAlignment w:val="baseline"/>
        <w:rPr>
          <w:rFonts w:eastAsia="Times New Roman" w:cs="Calibri"/>
          <w:b/>
          <w:bCs/>
          <w:color w:val="000000"/>
          <w:sz w:val="26"/>
          <w:szCs w:val="26"/>
          <w:lang w:eastAsia="zh-CN"/>
        </w:rPr>
      </w:pPr>
      <w:r w:rsidRPr="009D3228">
        <w:rPr>
          <w:rFonts w:eastAsia="Times New Roman" w:cs="Calibri"/>
          <w:b/>
          <w:bCs/>
          <w:color w:val="000000"/>
          <w:sz w:val="26"/>
          <w:szCs w:val="26"/>
          <w:lang w:eastAsia="zh-CN"/>
        </w:rPr>
        <w:t xml:space="preserve">Degrees of wrongness -- If you were given to either lie or kill an innocent person, you would obviously choose to lie. Only util can quantify the ethical difference between different actions. </w:t>
      </w:r>
      <w:proofErr w:type="gramStart"/>
      <w:r w:rsidRPr="009D3228">
        <w:rPr>
          <w:rFonts w:eastAsia="Times New Roman" w:cs="Calibri"/>
          <w:b/>
          <w:bCs/>
          <w:color w:val="000000"/>
          <w:sz w:val="26"/>
          <w:szCs w:val="26"/>
          <w:lang w:eastAsia="zh-CN"/>
        </w:rPr>
        <w:t>Otherwise</w:t>
      </w:r>
      <w:proofErr w:type="gramEnd"/>
      <w:r w:rsidRPr="009D3228">
        <w:rPr>
          <w:rFonts w:eastAsia="Times New Roman" w:cs="Calibri"/>
          <w:b/>
          <w:bCs/>
          <w:color w:val="000000"/>
          <w:sz w:val="26"/>
          <w:szCs w:val="26"/>
          <w:lang w:eastAsia="zh-CN"/>
        </w:rPr>
        <w:t xml:space="preserve"> we can’t weigh between different actions so their ethical framework can’t guide action.</w:t>
      </w:r>
    </w:p>
    <w:p w14:paraId="13ACACC3"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626C7966"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4"/>
          <w:szCs w:val="24"/>
          <w:shd w:val="clear" w:color="auto" w:fill="FFFFFF"/>
          <w:lang w:eastAsia="zh-CN"/>
        </w:rPr>
        <w:t>Merriam webster defines appropriation as </w:t>
      </w:r>
    </w:p>
    <w:p w14:paraId="767A1F9C"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color w:val="000000"/>
          <w:shd w:val="clear" w:color="auto" w:fill="FFFFFF"/>
          <w:lang w:eastAsia="zh-CN"/>
        </w:rPr>
        <w:t> https://www.merriam-webster.com/dictionary/appropriate</w:t>
      </w:r>
    </w:p>
    <w:p w14:paraId="461B908B"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u w:val="single"/>
          <w:shd w:val="clear" w:color="auto" w:fill="00FF00"/>
          <w:lang w:eastAsia="zh-CN"/>
        </w:rPr>
        <w:t xml:space="preserve">: to take exclusive possession </w:t>
      </w:r>
      <w:proofErr w:type="gramStart"/>
      <w:r w:rsidRPr="009D3228">
        <w:rPr>
          <w:rFonts w:eastAsia="Times New Roman" w:cs="Calibri"/>
          <w:b/>
          <w:bCs/>
          <w:color w:val="000000"/>
          <w:u w:val="single"/>
          <w:shd w:val="clear" w:color="auto" w:fill="00FF00"/>
          <w:lang w:eastAsia="zh-CN"/>
        </w:rPr>
        <w:t xml:space="preserve">of </w:t>
      </w:r>
      <w:r w:rsidRPr="009D3228">
        <w:rPr>
          <w:rFonts w:eastAsia="Times New Roman" w:cs="Calibri"/>
          <w:b/>
          <w:bCs/>
          <w:color w:val="000000"/>
          <w:shd w:val="clear" w:color="auto" w:fill="00FF00"/>
          <w:lang w:eastAsia="zh-CN"/>
        </w:rPr>
        <w:t>:</w:t>
      </w:r>
      <w:proofErr w:type="gramEnd"/>
      <w:r w:rsidRPr="009D3228">
        <w:rPr>
          <w:rFonts w:eastAsia="Times New Roman" w:cs="Calibri"/>
          <w:b/>
          <w:bCs/>
          <w:color w:val="000000"/>
          <w:sz w:val="24"/>
          <w:szCs w:val="24"/>
          <w:shd w:val="clear" w:color="auto" w:fill="FFFFFF"/>
          <w:lang w:eastAsia="zh-CN"/>
        </w:rPr>
        <w:t xml:space="preserve"> </w:t>
      </w:r>
      <w:r w:rsidRPr="009D3228">
        <w:rPr>
          <w:rFonts w:eastAsia="Times New Roman" w:cs="Calibri"/>
          <w:color w:val="000000"/>
          <w:shd w:val="clear" w:color="auto" w:fill="FFFFFF"/>
          <w:lang w:eastAsia="zh-CN"/>
        </w:rPr>
        <w:t>ANNEX</w:t>
      </w:r>
    </w:p>
    <w:p w14:paraId="2A84FB7D" w14:textId="77777777" w:rsidR="009D3228" w:rsidRPr="009D3228" w:rsidRDefault="009D3228" w:rsidP="009D3228">
      <w:pPr>
        <w:spacing w:before="320" w:after="80" w:line="240" w:lineRule="auto"/>
        <w:jc w:val="center"/>
        <w:outlineLvl w:val="2"/>
        <w:rPr>
          <w:rFonts w:ascii="Times New Roman" w:eastAsia="Times New Roman" w:hAnsi="Times New Roman" w:cs="Times New Roman"/>
          <w:b/>
          <w:bCs/>
          <w:sz w:val="27"/>
          <w:szCs w:val="27"/>
          <w:lang w:eastAsia="zh-CN"/>
        </w:rPr>
      </w:pPr>
      <w:r w:rsidRPr="009D3228">
        <w:rPr>
          <w:rFonts w:eastAsia="Times New Roman" w:cs="Calibri"/>
          <w:b/>
          <w:bCs/>
          <w:color w:val="000000"/>
          <w:sz w:val="32"/>
          <w:szCs w:val="32"/>
          <w:u w:val="single"/>
          <w:shd w:val="clear" w:color="auto" w:fill="FFFFFF"/>
          <w:lang w:eastAsia="zh-CN"/>
        </w:rPr>
        <w:t>Contention 1: Innovation</w:t>
      </w:r>
    </w:p>
    <w:p w14:paraId="4AB0BFD4"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79BC048D"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Contention one is the growth of economy and innovation</w:t>
      </w:r>
    </w:p>
    <w:p w14:paraId="3D077B93"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631C950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4"/>
          <w:szCs w:val="24"/>
          <w:shd w:val="clear" w:color="auto" w:fill="FFFFFF"/>
          <w:lang w:eastAsia="zh-CN"/>
        </w:rPr>
        <w:t>Going to space drives for innovation which causes the economy to grow </w:t>
      </w:r>
    </w:p>
    <w:p w14:paraId="5A8E63EB"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Robinson 13</w:t>
      </w:r>
      <w:r w:rsidRPr="009D3228">
        <w:rPr>
          <w:rFonts w:eastAsia="Times New Roman" w:cs="Calibri"/>
          <w:color w:val="000000"/>
          <w:shd w:val="clear" w:color="auto" w:fill="FFFFFF"/>
          <w:lang w:eastAsia="zh-CN"/>
        </w:rPr>
        <w:t xml:space="preserve">:[Julie Robinson </w:t>
      </w:r>
      <w:proofErr w:type="spellStart"/>
      <w:r w:rsidRPr="009D3228">
        <w:rPr>
          <w:rFonts w:eastAsia="Times New Roman" w:cs="Calibri"/>
          <w:color w:val="000000"/>
          <w:shd w:val="clear" w:color="auto" w:fill="FFFFFF"/>
          <w:lang w:eastAsia="zh-CN"/>
        </w:rPr>
        <w:t>Ph.D</w:t>
      </w:r>
      <w:proofErr w:type="spellEnd"/>
      <w:r w:rsidRPr="009D3228">
        <w:rPr>
          <w:rFonts w:eastAsia="Times New Roman" w:cs="Calibri"/>
          <w:color w:val="000000"/>
          <w:shd w:val="clear" w:color="auto" w:fill="FFFFFF"/>
          <w:lang w:eastAsia="zh-CN"/>
        </w:rPr>
        <w:t xml:space="preserve"> was the former Chief Scientist for the international space station October 24th 2013, nasa.gov Benefits from steaming from Space Exploration] </w:t>
      </w:r>
      <w:proofErr w:type="spellStart"/>
      <w:r w:rsidRPr="009D3228">
        <w:rPr>
          <w:rFonts w:eastAsia="Times New Roman" w:cs="Calibri"/>
          <w:color w:val="000000"/>
          <w:shd w:val="clear" w:color="auto" w:fill="FFFFFF"/>
          <w:lang w:eastAsia="zh-CN"/>
        </w:rPr>
        <w:t>Acessed</w:t>
      </w:r>
      <w:proofErr w:type="spellEnd"/>
      <w:r w:rsidRPr="009D3228">
        <w:rPr>
          <w:rFonts w:eastAsia="Times New Roman" w:cs="Calibri"/>
          <w:color w:val="000000"/>
          <w:shd w:val="clear" w:color="auto" w:fill="FFFFFF"/>
          <w:lang w:eastAsia="zh-CN"/>
        </w:rPr>
        <w:t xml:space="preserve">: July 14th 2021 </w:t>
      </w:r>
      <w:hyperlink r:id="rId7" w:history="1">
        <w:r w:rsidRPr="009D3228">
          <w:rPr>
            <w:rFonts w:eastAsia="Times New Roman" w:cs="Calibri"/>
            <w:color w:val="000000"/>
            <w:u w:val="single"/>
            <w:shd w:val="clear" w:color="auto" w:fill="FFFFFF"/>
            <w:lang w:eastAsia="zh-CN"/>
          </w:rPr>
          <w:t xml:space="preserve">https://www.nasa.gov/sites/default/files/files/Benefits-Stemming-from-Space-Exploration-2013-TAGGED.pdf </w:t>
        </w:r>
      </w:hyperlink>
      <w:r w:rsidRPr="009D3228">
        <w:rPr>
          <w:rFonts w:eastAsia="Times New Roman" w:cs="Calibri"/>
          <w:color w:val="000000"/>
          <w:shd w:val="clear" w:color="auto" w:fill="FFFFFF"/>
          <w:lang w:eastAsia="zh-CN"/>
        </w:rPr>
        <w:t>Page 7 </w:t>
      </w:r>
    </w:p>
    <w:p w14:paraId="239C0C8F"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349A89CA"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u w:val="single"/>
          <w:shd w:val="clear" w:color="auto" w:fill="FFFF00"/>
          <w:lang w:eastAsia="zh-CN"/>
        </w:rPr>
        <w:t>Space exploration</w:t>
      </w:r>
      <w:r w:rsidRPr="009D3228">
        <w:rPr>
          <w:rFonts w:eastAsia="Times New Roman" w:cs="Calibri"/>
          <w:color w:val="000000"/>
          <w:sz w:val="16"/>
          <w:szCs w:val="16"/>
          <w:shd w:val="clear" w:color="auto" w:fill="FFFF00"/>
          <w:lang w:eastAsia="zh-CN"/>
        </w:rPr>
        <w:t xml:space="preserve"> </w:t>
      </w:r>
      <w:r w:rsidRPr="009D3228">
        <w:rPr>
          <w:rFonts w:eastAsia="Times New Roman" w:cs="Calibri"/>
          <w:color w:val="000000"/>
          <w:u w:val="single"/>
          <w:shd w:val="clear" w:color="auto" w:fill="FFFF00"/>
          <w:lang w:eastAsia="zh-CN"/>
        </w:rPr>
        <w:t xml:space="preserve">thus </w:t>
      </w:r>
      <w:r w:rsidRPr="009D3228">
        <w:rPr>
          <w:rFonts w:eastAsia="Times New Roman" w:cs="Calibri"/>
          <w:b/>
          <w:bCs/>
          <w:color w:val="000000"/>
          <w:u w:val="single"/>
          <w:shd w:val="clear" w:color="auto" w:fill="FFFF00"/>
          <w:lang w:eastAsia="zh-CN"/>
        </w:rPr>
        <w:t>supports innovation and economic prosperity by stimulating advances</w:t>
      </w:r>
      <w:r w:rsidRPr="009D3228">
        <w:rPr>
          <w:rFonts w:eastAsia="Times New Roman" w:cs="Calibri"/>
          <w:color w:val="000000"/>
          <w:u w:val="single"/>
          <w:shd w:val="clear" w:color="auto" w:fill="FFFF00"/>
          <w:lang w:eastAsia="zh-CN"/>
        </w:rPr>
        <w:t xml:space="preserve"> in science and technology</w:t>
      </w:r>
      <w:r w:rsidRPr="009D3228">
        <w:rPr>
          <w:rFonts w:eastAsia="Times New Roman" w:cs="Calibri"/>
          <w:color w:val="000000"/>
          <w:sz w:val="16"/>
          <w:szCs w:val="16"/>
          <w:shd w:val="clear" w:color="auto" w:fill="FFFF00"/>
          <w:lang w:eastAsia="zh-CN"/>
        </w:rPr>
        <w:t>,</w:t>
      </w:r>
      <w:r w:rsidRPr="009D3228">
        <w:rPr>
          <w:rFonts w:eastAsia="Times New Roman" w:cs="Calibri"/>
          <w:color w:val="000000"/>
          <w:sz w:val="16"/>
          <w:szCs w:val="16"/>
          <w:shd w:val="clear" w:color="auto" w:fill="FFFFFF"/>
          <w:lang w:eastAsia="zh-CN"/>
        </w:rPr>
        <w:t xml:space="preserve"> as well as </w:t>
      </w:r>
      <w:r w:rsidRPr="009D3228">
        <w:rPr>
          <w:rFonts w:eastAsia="Times New Roman" w:cs="Calibri"/>
          <w:color w:val="000000"/>
          <w:u w:val="single"/>
          <w:shd w:val="clear" w:color="auto" w:fill="FFFFFF"/>
          <w:lang w:eastAsia="zh-CN"/>
        </w:rPr>
        <w:t>motivating the global scientific and technological workforce</w:t>
      </w:r>
      <w:r w:rsidRPr="009D3228">
        <w:rPr>
          <w:rFonts w:eastAsia="Times New Roman" w:cs="Calibri"/>
          <w:color w:val="000000"/>
          <w:sz w:val="16"/>
          <w:szCs w:val="16"/>
          <w:shd w:val="clear" w:color="auto" w:fill="FFFFFF"/>
          <w:lang w:eastAsia="zh-CN"/>
        </w:rPr>
        <w:t>, thus</w:t>
      </w:r>
      <w:r w:rsidRPr="009D3228">
        <w:rPr>
          <w:rFonts w:eastAsia="Times New Roman" w:cs="Calibri"/>
          <w:b/>
          <w:bCs/>
          <w:color w:val="000000"/>
          <w:u w:val="single"/>
          <w:shd w:val="clear" w:color="auto" w:fill="FFFFFF"/>
          <w:lang w:eastAsia="zh-CN"/>
        </w:rPr>
        <w:t xml:space="preserve"> </w:t>
      </w:r>
      <w:r w:rsidRPr="009D3228">
        <w:rPr>
          <w:rFonts w:eastAsia="Times New Roman" w:cs="Calibri"/>
          <w:b/>
          <w:bCs/>
          <w:color w:val="000000"/>
          <w:u w:val="single"/>
          <w:shd w:val="clear" w:color="auto" w:fill="FFFF00"/>
          <w:lang w:eastAsia="zh-CN"/>
        </w:rPr>
        <w:t>enlarging the sphere of human economic activity</w:t>
      </w:r>
      <w:r w:rsidRPr="009D3228">
        <w:rPr>
          <w:rFonts w:eastAsia="Times New Roman" w:cs="Calibri"/>
          <w:b/>
          <w:bCs/>
          <w:color w:val="000000"/>
          <w:u w:val="single"/>
          <w:shd w:val="clear" w:color="auto" w:fill="FFFFFF"/>
          <w:lang w:eastAsia="zh-CN"/>
        </w:rPr>
        <w:t>. </w:t>
      </w:r>
    </w:p>
    <w:p w14:paraId="27A4DAEF"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p>
    <w:p w14:paraId="7A6FC06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World Economic Forum 18:</w:t>
      </w:r>
      <w:r w:rsidRPr="009D3228">
        <w:rPr>
          <w:rFonts w:eastAsia="Times New Roman" w:cs="Calibri"/>
          <w:b/>
          <w:bCs/>
          <w:color w:val="000000"/>
          <w:sz w:val="18"/>
          <w:szCs w:val="18"/>
          <w:shd w:val="clear" w:color="auto" w:fill="FFFFFF"/>
          <w:lang w:eastAsia="zh-CN"/>
        </w:rPr>
        <w:t xml:space="preserve"> </w:t>
      </w:r>
      <w:hyperlink r:id="rId8" w:history="1">
        <w:r w:rsidRPr="009D3228">
          <w:rPr>
            <w:rFonts w:eastAsia="Times New Roman" w:cs="Calibri"/>
            <w:b/>
            <w:bCs/>
            <w:color w:val="1155CC"/>
            <w:sz w:val="18"/>
            <w:szCs w:val="18"/>
            <w:u w:val="single"/>
            <w:shd w:val="clear" w:color="auto" w:fill="FFFFFF"/>
            <w:lang w:eastAsia="zh-CN"/>
          </w:rPr>
          <w:t>http://reports.weforum.org/future-of-jobs-2018/shareable-infographics/</w:t>
        </w:r>
      </w:hyperlink>
    </w:p>
    <w:p w14:paraId="2C358830"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u w:val="single"/>
          <w:shd w:val="clear" w:color="auto" w:fill="FFFFFF"/>
          <w:lang w:eastAsia="zh-CN"/>
        </w:rPr>
        <w:t xml:space="preserve">The </w:t>
      </w:r>
      <w:hyperlink r:id="rId9" w:history="1">
        <w:r w:rsidRPr="009D3228">
          <w:rPr>
            <w:rFonts w:eastAsia="Times New Roman" w:cs="Calibri"/>
            <w:b/>
            <w:bCs/>
            <w:color w:val="1155CC"/>
            <w:u w:val="single"/>
            <w:shd w:val="clear" w:color="auto" w:fill="FFFFFF"/>
            <w:lang w:eastAsia="zh-CN"/>
          </w:rPr>
          <w:t xml:space="preserve">world economic forum 18  </w:t>
        </w:r>
      </w:hyperlink>
      <w:r w:rsidRPr="009D3228">
        <w:rPr>
          <w:rFonts w:eastAsia="Times New Roman" w:cs="Calibri"/>
          <w:b/>
          <w:bCs/>
          <w:color w:val="000000"/>
          <w:u w:val="single"/>
          <w:shd w:val="clear" w:color="auto" w:fill="FFFFFF"/>
          <w:lang w:eastAsia="zh-CN"/>
        </w:rPr>
        <w:t>(add nuke card to show terminal impact)</w:t>
      </w:r>
    </w:p>
    <w:p w14:paraId="1CB65FA6"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1B801E5A"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u w:val="single"/>
          <w:shd w:val="clear" w:color="auto" w:fill="FFFFFF"/>
          <w:lang w:eastAsia="zh-CN"/>
        </w:rPr>
        <w:t>states by the year 2022 there will be 133 million new jobs due to innovation. </w:t>
      </w:r>
    </w:p>
    <w:p w14:paraId="1D191B45"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6737DEDC"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hd w:val="clear" w:color="auto" w:fill="FFFFFF"/>
          <w:lang w:eastAsia="zh-CN"/>
        </w:rPr>
        <w:t> This Innovation is greatly important because it supports our framework of utilitarianism. </w:t>
      </w:r>
    </w:p>
    <w:p w14:paraId="656D91FC"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37865840" w14:textId="77777777" w:rsidR="009D3228" w:rsidRPr="009D3228" w:rsidRDefault="009D3228" w:rsidP="009D3228">
      <w:pPr>
        <w:spacing w:after="0" w:line="240" w:lineRule="auto"/>
        <w:outlineLvl w:val="0"/>
        <w:rPr>
          <w:rFonts w:ascii="Times New Roman" w:eastAsia="Times New Roman" w:hAnsi="Times New Roman" w:cs="Times New Roman"/>
          <w:b/>
          <w:bCs/>
          <w:kern w:val="36"/>
          <w:sz w:val="48"/>
          <w:szCs w:val="48"/>
          <w:lang w:eastAsia="zh-CN"/>
        </w:rPr>
      </w:pPr>
      <w:r w:rsidRPr="009D3228">
        <w:rPr>
          <w:rFonts w:eastAsia="Times New Roman" w:cs="Calibri"/>
          <w:b/>
          <w:bCs/>
          <w:color w:val="000000"/>
          <w:kern w:val="36"/>
          <w:sz w:val="24"/>
          <w:szCs w:val="24"/>
          <w:shd w:val="clear" w:color="auto" w:fill="FFFFFF"/>
          <w:lang w:eastAsia="zh-CN"/>
        </w:rPr>
        <w:t>Space appropriation also promotes competition</w:t>
      </w:r>
    </w:p>
    <w:p w14:paraId="37F451B6"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32EF9161" w14:textId="77777777" w:rsidR="009D3228" w:rsidRPr="009D3228" w:rsidRDefault="009D3228" w:rsidP="009D3228">
      <w:pPr>
        <w:spacing w:after="0" w:line="240" w:lineRule="auto"/>
        <w:outlineLvl w:val="0"/>
        <w:rPr>
          <w:rFonts w:ascii="Times New Roman" w:eastAsia="Times New Roman" w:hAnsi="Times New Roman" w:cs="Times New Roman"/>
          <w:b/>
          <w:bCs/>
          <w:kern w:val="36"/>
          <w:sz w:val="48"/>
          <w:szCs w:val="48"/>
          <w:lang w:eastAsia="zh-CN"/>
        </w:rPr>
      </w:pPr>
      <w:r w:rsidRPr="009D3228">
        <w:rPr>
          <w:rFonts w:eastAsia="Times New Roman" w:cs="Calibri"/>
          <w:b/>
          <w:bCs/>
          <w:color w:val="000000"/>
          <w:kern w:val="36"/>
          <w:sz w:val="26"/>
          <w:szCs w:val="26"/>
          <w:shd w:val="clear" w:color="auto" w:fill="FFFFFF"/>
          <w:lang w:eastAsia="zh-CN"/>
        </w:rPr>
        <w:t xml:space="preserve">Lynn 18 </w:t>
      </w:r>
      <w:r w:rsidRPr="009D3228">
        <w:rPr>
          <w:rFonts w:eastAsia="Times New Roman" w:cs="Calibri"/>
          <w:color w:val="000000"/>
          <w:kern w:val="36"/>
          <w:shd w:val="clear" w:color="auto" w:fill="FFFFFF"/>
          <w:lang w:eastAsia="zh-CN"/>
        </w:rPr>
        <w:t>[Barry Lynn, the head of the Open Markets Institute. August 7th</w:t>
      </w:r>
      <w:proofErr w:type="gramStart"/>
      <w:r w:rsidRPr="009D3228">
        <w:rPr>
          <w:rFonts w:eastAsia="Times New Roman" w:cs="Calibri"/>
          <w:color w:val="000000"/>
          <w:kern w:val="36"/>
          <w:shd w:val="clear" w:color="auto" w:fill="FFFFFF"/>
          <w:lang w:eastAsia="zh-CN"/>
        </w:rPr>
        <w:t xml:space="preserve"> 2018</w:t>
      </w:r>
      <w:proofErr w:type="gramEnd"/>
      <w:r w:rsidRPr="009D3228">
        <w:rPr>
          <w:rFonts w:eastAsia="Times New Roman" w:cs="Calibri"/>
          <w:color w:val="000000"/>
          <w:kern w:val="36"/>
          <w:shd w:val="clear" w:color="auto" w:fill="FFFFFF"/>
          <w:lang w:eastAsia="zh-CN"/>
        </w:rPr>
        <w:t>, The Economist “Why competition matters” Accessed: July 14th</w:t>
      </w:r>
    </w:p>
    <w:p w14:paraId="2BA8FD0C" w14:textId="77777777" w:rsidR="009D3228" w:rsidRPr="009D3228" w:rsidRDefault="009D3228" w:rsidP="009D3228">
      <w:pPr>
        <w:spacing w:after="0" w:line="240" w:lineRule="auto"/>
        <w:outlineLvl w:val="0"/>
        <w:rPr>
          <w:rFonts w:ascii="Times New Roman" w:eastAsia="Times New Roman" w:hAnsi="Times New Roman" w:cs="Times New Roman"/>
          <w:b/>
          <w:bCs/>
          <w:kern w:val="36"/>
          <w:sz w:val="48"/>
          <w:szCs w:val="48"/>
          <w:lang w:eastAsia="zh-CN"/>
        </w:rPr>
      </w:pPr>
      <w:r w:rsidRPr="009D3228">
        <w:rPr>
          <w:rFonts w:eastAsia="Times New Roman" w:cs="Calibri"/>
          <w:color w:val="000000"/>
          <w:kern w:val="36"/>
          <w:shd w:val="clear" w:color="auto" w:fill="FFFFFF"/>
          <w:lang w:eastAsia="zh-CN"/>
        </w:rPr>
        <w:t>[</w:t>
      </w:r>
      <w:hyperlink r:id="rId10" w:history="1">
        <w:r w:rsidRPr="009D3228">
          <w:rPr>
            <w:rFonts w:eastAsia="Times New Roman" w:cs="Calibri"/>
            <w:color w:val="000000"/>
            <w:kern w:val="36"/>
            <w:u w:val="single"/>
            <w:shd w:val="clear" w:color="auto" w:fill="FFFFFF"/>
            <w:lang w:eastAsia="zh-CN"/>
          </w:rPr>
          <w:t>https://www.economist.com/open-future/2018/08/07/why-competition-matters</w:t>
        </w:r>
      </w:hyperlink>
      <w:r w:rsidRPr="009D3228">
        <w:rPr>
          <w:rFonts w:eastAsia="Times New Roman" w:cs="Calibri"/>
          <w:color w:val="000000"/>
          <w:kern w:val="36"/>
          <w:shd w:val="clear" w:color="auto" w:fill="FFFFFF"/>
          <w:lang w:eastAsia="zh-CN"/>
        </w:rPr>
        <w:t>]</w:t>
      </w:r>
    </w:p>
    <w:p w14:paraId="0D0081CA" w14:textId="77777777" w:rsidR="009D3228" w:rsidRPr="009D3228" w:rsidRDefault="009D3228" w:rsidP="009D3228">
      <w:pPr>
        <w:spacing w:after="0" w:line="240" w:lineRule="auto"/>
        <w:outlineLvl w:val="0"/>
        <w:rPr>
          <w:rFonts w:ascii="Times New Roman" w:eastAsia="Times New Roman" w:hAnsi="Times New Roman" w:cs="Times New Roman"/>
          <w:b/>
          <w:bCs/>
          <w:kern w:val="36"/>
          <w:sz w:val="48"/>
          <w:szCs w:val="48"/>
          <w:lang w:eastAsia="zh-CN"/>
        </w:rPr>
      </w:pPr>
      <w:r w:rsidRPr="009D3228">
        <w:rPr>
          <w:rFonts w:eastAsia="Times New Roman" w:cs="Calibri"/>
          <w:color w:val="000000"/>
          <w:kern w:val="36"/>
          <w:shd w:val="clear" w:color="auto" w:fill="FFFFFF"/>
          <w:lang w:eastAsia="zh-CN"/>
        </w:rPr>
        <w:t>Head of Open Markets Institute</w:t>
      </w:r>
    </w:p>
    <w:p w14:paraId="677FE05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2FCE987D" w14:textId="77777777" w:rsidR="009D3228" w:rsidRPr="009D3228" w:rsidRDefault="009D3228" w:rsidP="009D3228">
      <w:pPr>
        <w:spacing w:after="0" w:line="240" w:lineRule="auto"/>
        <w:outlineLvl w:val="0"/>
        <w:rPr>
          <w:rFonts w:ascii="Times New Roman" w:eastAsia="Times New Roman" w:hAnsi="Times New Roman" w:cs="Times New Roman"/>
          <w:b/>
          <w:bCs/>
          <w:kern w:val="36"/>
          <w:sz w:val="48"/>
          <w:szCs w:val="48"/>
          <w:lang w:eastAsia="zh-CN"/>
        </w:rPr>
      </w:pPr>
      <w:r w:rsidRPr="009D3228">
        <w:rPr>
          <w:rFonts w:eastAsia="Times New Roman" w:cs="Calibri"/>
          <w:color w:val="000000"/>
          <w:kern w:val="36"/>
          <w:sz w:val="16"/>
          <w:szCs w:val="16"/>
          <w:shd w:val="clear" w:color="auto" w:fill="FFFFFF"/>
          <w:lang w:eastAsia="zh-CN"/>
        </w:rPr>
        <w:t xml:space="preserve">There are two ways to think about competition: good competition and bad competition. </w:t>
      </w:r>
      <w:r w:rsidRPr="009D3228">
        <w:rPr>
          <w:rFonts w:eastAsia="Times New Roman" w:cs="Calibri"/>
          <w:color w:val="000000"/>
          <w:kern w:val="36"/>
          <w:u w:val="single"/>
          <w:shd w:val="clear" w:color="auto" w:fill="FFFFFF"/>
          <w:lang w:eastAsia="zh-CN"/>
        </w:rPr>
        <w:t xml:space="preserve">Under </w:t>
      </w:r>
      <w:r w:rsidRPr="009D3228">
        <w:rPr>
          <w:rFonts w:eastAsia="Times New Roman" w:cs="Calibri"/>
          <w:b/>
          <w:bCs/>
          <w:color w:val="000000"/>
          <w:kern w:val="36"/>
          <w:u w:val="single"/>
          <w:shd w:val="clear" w:color="auto" w:fill="FFFFFF"/>
          <w:lang w:eastAsia="zh-CN"/>
        </w:rPr>
        <w:t>good competition</w:t>
      </w:r>
      <w:r w:rsidRPr="009D3228">
        <w:rPr>
          <w:rFonts w:eastAsia="Times New Roman" w:cs="Calibri"/>
          <w:color w:val="000000"/>
          <w:kern w:val="36"/>
          <w:u w:val="single"/>
          <w:shd w:val="clear" w:color="auto" w:fill="FFFFFF"/>
          <w:lang w:eastAsia="zh-CN"/>
        </w:rPr>
        <w:t xml:space="preserve">, we </w:t>
      </w:r>
      <w:r w:rsidRPr="009D3228">
        <w:rPr>
          <w:rFonts w:eastAsia="Times New Roman" w:cs="Calibri"/>
          <w:b/>
          <w:bCs/>
          <w:color w:val="000000"/>
          <w:kern w:val="36"/>
          <w:u w:val="single"/>
          <w:shd w:val="clear" w:color="auto" w:fill="FFFFFF"/>
          <w:lang w:eastAsia="zh-CN"/>
        </w:rPr>
        <w:t xml:space="preserve">get </w:t>
      </w:r>
      <w:r w:rsidRPr="009D3228">
        <w:rPr>
          <w:rFonts w:eastAsia="Times New Roman" w:cs="Calibri"/>
          <w:b/>
          <w:bCs/>
          <w:color w:val="000000"/>
          <w:kern w:val="36"/>
          <w:u w:val="single"/>
          <w:shd w:val="clear" w:color="auto" w:fill="FFFF00"/>
          <w:lang w:eastAsia="zh-CN"/>
        </w:rPr>
        <w:t>businesses and powerful people to compete for everyone else’s sak</w:t>
      </w:r>
      <w:r w:rsidRPr="009D3228">
        <w:rPr>
          <w:rFonts w:eastAsia="Times New Roman" w:cs="Calibri"/>
          <w:color w:val="000000"/>
          <w:kern w:val="36"/>
          <w:u w:val="single"/>
          <w:shd w:val="clear" w:color="auto" w:fill="FFFF00"/>
          <w:lang w:eastAsia="zh-CN"/>
        </w:rPr>
        <w:t>e</w:t>
      </w:r>
      <w:r w:rsidRPr="009D3228">
        <w:rPr>
          <w:rFonts w:eastAsia="Times New Roman" w:cs="Calibri"/>
          <w:color w:val="000000"/>
          <w:kern w:val="36"/>
          <w:u w:val="single"/>
          <w:shd w:val="clear" w:color="auto" w:fill="FFFFFF"/>
          <w:lang w:eastAsia="zh-CN"/>
        </w:rPr>
        <w:t>. Imagine that there are ten car companies, all competing to put out better cars. That is good</w:t>
      </w:r>
      <w:r w:rsidRPr="009D3228">
        <w:rPr>
          <w:rFonts w:eastAsia="Times New Roman" w:cs="Calibri"/>
          <w:color w:val="000000"/>
          <w:kern w:val="36"/>
          <w:u w:val="single"/>
          <w:shd w:val="clear" w:color="auto" w:fill="FFFF00"/>
          <w:lang w:eastAsia="zh-CN"/>
        </w:rPr>
        <w:t xml:space="preserve">. </w:t>
      </w:r>
      <w:r w:rsidRPr="009D3228">
        <w:rPr>
          <w:rFonts w:eastAsia="Times New Roman" w:cs="Calibri"/>
          <w:b/>
          <w:bCs/>
          <w:color w:val="000000"/>
          <w:kern w:val="36"/>
          <w:u w:val="single"/>
          <w:shd w:val="clear" w:color="auto" w:fill="FFFF00"/>
          <w:lang w:eastAsia="zh-CN"/>
        </w:rPr>
        <w:t>Competition helps promote better safety, innovation and technology—and lower prices</w:t>
      </w:r>
      <w:r w:rsidRPr="009D3228">
        <w:rPr>
          <w:rFonts w:eastAsia="Times New Roman" w:cs="Calibri"/>
          <w:b/>
          <w:bCs/>
          <w:color w:val="000000"/>
          <w:kern w:val="36"/>
          <w:u w:val="single"/>
          <w:shd w:val="clear" w:color="auto" w:fill="FFFFFF"/>
          <w:lang w:eastAsia="zh-CN"/>
        </w:rPr>
        <w:t>. Workers benefit too</w:t>
      </w:r>
      <w:r w:rsidRPr="009D3228">
        <w:rPr>
          <w:rFonts w:eastAsia="Times New Roman" w:cs="Calibri"/>
          <w:color w:val="000000"/>
          <w:kern w:val="36"/>
          <w:u w:val="single"/>
          <w:shd w:val="clear" w:color="auto" w:fill="FFFFFF"/>
          <w:lang w:eastAsia="zh-CN"/>
        </w:rPr>
        <w:t xml:space="preserve">. With ten companies, even if you don’t have good </w:t>
      </w:r>
      <w:proofErr w:type="spellStart"/>
      <w:r w:rsidRPr="009D3228">
        <w:rPr>
          <w:rFonts w:eastAsia="Times New Roman" w:cs="Calibri"/>
          <w:color w:val="000000"/>
          <w:kern w:val="36"/>
          <w:u w:val="single"/>
          <w:shd w:val="clear" w:color="auto" w:fill="FFFFFF"/>
          <w:lang w:eastAsia="zh-CN"/>
        </w:rPr>
        <w:t>labour</w:t>
      </w:r>
      <w:proofErr w:type="spellEnd"/>
      <w:r w:rsidRPr="009D3228">
        <w:rPr>
          <w:rFonts w:eastAsia="Times New Roman" w:cs="Calibri"/>
          <w:color w:val="000000"/>
          <w:kern w:val="36"/>
          <w:u w:val="single"/>
          <w:shd w:val="clear" w:color="auto" w:fill="FFFFFF"/>
          <w:lang w:eastAsia="zh-CN"/>
        </w:rPr>
        <w:t xml:space="preserve"> laws, there is an impulse to work cooperatively. Firms need to treat workers well in order to get them to work well.</w:t>
      </w:r>
      <w:r w:rsidRPr="009D3228">
        <w:rPr>
          <w:rFonts w:eastAsia="Times New Roman" w:cs="Calibri"/>
          <w:color w:val="000000"/>
          <w:kern w:val="36"/>
          <w:sz w:val="16"/>
          <w:szCs w:val="16"/>
          <w:shd w:val="clear" w:color="auto" w:fill="FFFFFF"/>
          <w:lang w:eastAsia="zh-CN"/>
        </w:rPr>
        <w:t xml:space="preserve"> You want happy workers; you want the best workers.</w:t>
      </w:r>
    </w:p>
    <w:p w14:paraId="23BCCB4E"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p>
    <w:p w14:paraId="1CD0254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24"/>
          <w:szCs w:val="24"/>
          <w:shd w:val="clear" w:color="auto" w:fill="FFFFFF"/>
          <w:lang w:eastAsia="zh-CN"/>
        </w:rPr>
        <w:t>Pushes for technology to advance at a rapid rate </w:t>
      </w:r>
    </w:p>
    <w:p w14:paraId="783332F7"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5F371894"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323232"/>
          <w:sz w:val="26"/>
          <w:szCs w:val="26"/>
          <w:shd w:val="clear" w:color="auto" w:fill="FFFFFF"/>
          <w:lang w:eastAsia="zh-CN"/>
        </w:rPr>
        <w:t>Daly 20 </w:t>
      </w:r>
    </w:p>
    <w:p w14:paraId="5FB6C081"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323232"/>
          <w:shd w:val="clear" w:color="auto" w:fill="FFFFFF"/>
          <w:lang w:eastAsia="zh-CN"/>
        </w:rPr>
        <w:t> </w:t>
      </w:r>
      <w:hyperlink r:id="rId11" w:history="1">
        <w:r w:rsidRPr="009D3228">
          <w:rPr>
            <w:rFonts w:eastAsia="Times New Roman" w:cs="Calibri"/>
            <w:color w:val="1155CC"/>
            <w:u w:val="single"/>
            <w:shd w:val="clear" w:color="auto" w:fill="FFFFFF"/>
            <w:lang w:eastAsia="zh-CN"/>
          </w:rPr>
          <w:t>https://www.ibm.com/blogs/industries/ibm-space-tech-business-innovation-space-exploration/</w:t>
        </w:r>
      </w:hyperlink>
      <w:r w:rsidRPr="009D3228">
        <w:rPr>
          <w:rFonts w:eastAsia="Times New Roman" w:cs="Calibri"/>
          <w:color w:val="323232"/>
          <w:shd w:val="clear" w:color="auto" w:fill="FFFFFF"/>
          <w:lang w:eastAsia="zh-CN"/>
        </w:rPr>
        <w:t xml:space="preserve"> IBM October 27, 2020 accessed July 15th</w:t>
      </w:r>
      <w:proofErr w:type="gramStart"/>
      <w:r w:rsidRPr="009D3228">
        <w:rPr>
          <w:rFonts w:eastAsia="Times New Roman" w:cs="Calibri"/>
          <w:color w:val="323232"/>
          <w:shd w:val="clear" w:color="auto" w:fill="FFFFFF"/>
          <w:lang w:eastAsia="zh-CN"/>
        </w:rPr>
        <w:t xml:space="preserve"> 2021</w:t>
      </w:r>
      <w:proofErr w:type="gramEnd"/>
      <w:r w:rsidRPr="009D3228">
        <w:rPr>
          <w:rFonts w:eastAsia="Times New Roman" w:cs="Calibri"/>
          <w:color w:val="323232"/>
          <w:shd w:val="clear" w:color="auto" w:fill="FFFFFF"/>
          <w:lang w:eastAsia="zh-CN"/>
        </w:rPr>
        <w:t xml:space="preserve"> James Daly writer for IBM </w:t>
      </w:r>
    </w:p>
    <w:p w14:paraId="0103ED6F"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323232"/>
          <w:shd w:val="clear" w:color="auto" w:fill="FFFFFF"/>
          <w:lang w:eastAsia="zh-CN"/>
        </w:rPr>
        <w:t>“How space exploration is now being fueled by business innovation”</w:t>
      </w:r>
    </w:p>
    <w:p w14:paraId="0EB86344"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52C4D410"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ascii="Georgia" w:eastAsia="Times New Roman" w:hAnsi="Georgia" w:cs="Times New Roman"/>
          <w:color w:val="323232"/>
          <w:sz w:val="24"/>
          <w:szCs w:val="24"/>
          <w:shd w:val="clear" w:color="auto" w:fill="FFFFFF"/>
          <w:lang w:eastAsia="zh-CN"/>
        </w:rPr>
        <w:t>Innovations in the terrestrial corporate world—both in products and practices—are spurring the exploration of our solar system and beyond.</w:t>
      </w:r>
    </w:p>
    <w:p w14:paraId="64083D2B"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ascii="Georgia" w:eastAsia="Times New Roman" w:hAnsi="Georgia" w:cs="Times New Roman"/>
          <w:color w:val="323232"/>
          <w:sz w:val="24"/>
          <w:szCs w:val="24"/>
          <w:shd w:val="clear" w:color="auto" w:fill="FFFFFF"/>
          <w:lang w:eastAsia="zh-CN"/>
        </w:rPr>
        <w:t> </w:t>
      </w:r>
    </w:p>
    <w:p w14:paraId="2B1F8A91"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74139E63"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24"/>
          <w:szCs w:val="24"/>
          <w:shd w:val="clear" w:color="auto" w:fill="FFFFFF"/>
          <w:lang w:eastAsia="zh-CN"/>
        </w:rPr>
        <w:t>NASA RELIANT ON PRIVATE:</w:t>
      </w:r>
    </w:p>
    <w:p w14:paraId="2FB02145"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Markovich et al. 21</w:t>
      </w:r>
      <w:r w:rsidRPr="009D3228">
        <w:rPr>
          <w:rFonts w:eastAsia="Times New Roman" w:cs="Calibri"/>
          <w:color w:val="000000"/>
          <w:shd w:val="clear" w:color="auto" w:fill="FFFFFF"/>
          <w:lang w:eastAsia="zh-CN"/>
        </w:rPr>
        <w:t xml:space="preserve"> Steven J. Markovich, writer for council of foreign relations [</w:t>
      </w:r>
      <w:hyperlink r:id="rId12" w:history="1">
        <w:r w:rsidRPr="009D3228">
          <w:rPr>
            <w:rFonts w:eastAsia="Times New Roman" w:cs="Calibri"/>
            <w:color w:val="000000"/>
            <w:u w:val="single"/>
            <w:shd w:val="clear" w:color="auto" w:fill="FFFFFF"/>
            <w:lang w:eastAsia="zh-CN"/>
          </w:rPr>
          <w:t>https://www.cfr.org/backgrounder/space-exploration-and-us-competitiveness</w:t>
        </w:r>
      </w:hyperlink>
      <w:r w:rsidRPr="009D3228">
        <w:rPr>
          <w:rFonts w:eastAsia="Times New Roman" w:cs="Calibri"/>
          <w:color w:val="000000"/>
          <w:shd w:val="clear" w:color="auto" w:fill="FFFFFF"/>
          <w:lang w:eastAsia="zh-CN"/>
        </w:rPr>
        <w:t xml:space="preserve">] </w:t>
      </w:r>
      <w:r w:rsidRPr="009D3228">
        <w:rPr>
          <w:rFonts w:eastAsia="Times New Roman" w:cs="Calibri"/>
          <w:color w:val="000000"/>
          <w:shd w:val="clear" w:color="auto" w:fill="F9F9F9"/>
          <w:lang w:eastAsia="zh-CN"/>
        </w:rPr>
        <w:t xml:space="preserve"> February 23, 2021 Council of Foreign Relations, Markovich et al.  writers for </w:t>
      </w:r>
      <w:proofErr w:type="spellStart"/>
      <w:r w:rsidRPr="009D3228">
        <w:rPr>
          <w:rFonts w:eastAsia="Times New Roman" w:cs="Calibri"/>
          <w:color w:val="000000"/>
          <w:shd w:val="clear" w:color="auto" w:fill="F9F9F9"/>
          <w:lang w:eastAsia="zh-CN"/>
        </w:rPr>
        <w:t>cfr</w:t>
      </w:r>
      <w:proofErr w:type="spellEnd"/>
      <w:r w:rsidRPr="009D3228">
        <w:rPr>
          <w:rFonts w:eastAsia="Times New Roman" w:cs="Calibri"/>
          <w:color w:val="000000"/>
          <w:shd w:val="clear" w:color="auto" w:fill="F9F9F9"/>
          <w:lang w:eastAsia="zh-CN"/>
        </w:rPr>
        <w:t>, Accessed July 15, 2021 </w:t>
      </w:r>
    </w:p>
    <w:p w14:paraId="12F91DB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79F60AE2"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14"/>
          <w:szCs w:val="14"/>
          <w:shd w:val="clear" w:color="auto" w:fill="FFFFFF"/>
          <w:lang w:eastAsia="zh-CN"/>
        </w:rPr>
        <w:t xml:space="preserve">Historically, </w:t>
      </w:r>
      <w:r w:rsidRPr="009D3228">
        <w:rPr>
          <w:rFonts w:eastAsia="Times New Roman" w:cs="Calibri"/>
          <w:b/>
          <w:bCs/>
          <w:color w:val="000000"/>
          <w:sz w:val="26"/>
          <w:szCs w:val="26"/>
          <w:shd w:val="clear" w:color="auto" w:fill="00FF00"/>
          <w:lang w:eastAsia="zh-CN"/>
        </w:rPr>
        <w:t>85 to 90 percent of NASA’s budget went to private contractors—largely to design and manufacture rockets and spacecraf</w:t>
      </w:r>
      <w:r w:rsidRPr="009D3228">
        <w:rPr>
          <w:rFonts w:eastAsia="Times New Roman" w:cs="Calibri"/>
          <w:color w:val="000000"/>
          <w:sz w:val="14"/>
          <w:szCs w:val="14"/>
          <w:shd w:val="clear" w:color="auto" w:fill="00FF00"/>
          <w:lang w:eastAsia="zh-CN"/>
        </w:rPr>
        <w:t>t</w:t>
      </w:r>
      <w:r w:rsidRPr="009D3228">
        <w:rPr>
          <w:rFonts w:eastAsia="Times New Roman" w:cs="Calibri"/>
          <w:color w:val="000000"/>
          <w:sz w:val="14"/>
          <w:szCs w:val="14"/>
          <w:shd w:val="clear" w:color="auto" w:fill="FFFFFF"/>
          <w:lang w:eastAsia="zh-CN"/>
        </w:rPr>
        <w:t xml:space="preserve">—while NASA maintained close oversight and operated the equipment. But now NASA often privatizes operations as well. </w:t>
      </w:r>
      <w:r w:rsidRPr="009D3228">
        <w:rPr>
          <w:rFonts w:eastAsia="Times New Roman" w:cs="Calibri"/>
          <w:color w:val="000000"/>
          <w:sz w:val="30"/>
          <w:szCs w:val="30"/>
          <w:u w:val="single"/>
          <w:shd w:val="clear" w:color="auto" w:fill="FFFFFF"/>
          <w:lang w:eastAsia="zh-CN"/>
        </w:rPr>
        <w:t>Advocates of space commercialization believe</w:t>
      </w:r>
      <w:r w:rsidRPr="009D3228">
        <w:rPr>
          <w:rFonts w:eastAsia="Times New Roman" w:cs="Calibri"/>
          <w:b/>
          <w:bCs/>
          <w:color w:val="000000"/>
          <w:sz w:val="30"/>
          <w:szCs w:val="30"/>
          <w:u w:val="single"/>
          <w:shd w:val="clear" w:color="auto" w:fill="FFFFFF"/>
          <w:lang w:eastAsia="zh-CN"/>
        </w:rPr>
        <w:t xml:space="preserve"> </w:t>
      </w:r>
      <w:hyperlink r:id="rId13" w:history="1">
        <w:r w:rsidRPr="009D3228">
          <w:rPr>
            <w:rFonts w:eastAsia="Times New Roman" w:cs="Calibri"/>
            <w:b/>
            <w:bCs/>
            <w:color w:val="000000"/>
            <w:sz w:val="30"/>
            <w:szCs w:val="30"/>
            <w:u w:val="single"/>
            <w:shd w:val="clear" w:color="auto" w:fill="00FF00"/>
            <w:lang w:eastAsia="zh-CN"/>
          </w:rPr>
          <w:t>private firms</w:t>
        </w:r>
      </w:hyperlink>
      <w:r w:rsidRPr="009D3228">
        <w:rPr>
          <w:rFonts w:eastAsia="Times New Roman" w:cs="Calibri"/>
          <w:b/>
          <w:bCs/>
          <w:color w:val="000000"/>
          <w:sz w:val="30"/>
          <w:szCs w:val="30"/>
          <w:u w:val="single"/>
          <w:shd w:val="clear" w:color="auto" w:fill="00FF00"/>
          <w:lang w:eastAsia="zh-CN"/>
        </w:rPr>
        <w:t xml:space="preserve"> </w:t>
      </w:r>
      <w:r w:rsidRPr="009D3228">
        <w:rPr>
          <w:rFonts w:eastAsia="Times New Roman" w:cs="Calibri"/>
          <w:color w:val="000000"/>
          <w:sz w:val="30"/>
          <w:szCs w:val="30"/>
          <w:u w:val="single"/>
          <w:shd w:val="clear" w:color="auto" w:fill="00FF00"/>
          <w:lang w:eastAsia="zh-CN"/>
        </w:rPr>
        <w:t>such as SpaceX</w:t>
      </w:r>
      <w:r w:rsidRPr="009D3228">
        <w:rPr>
          <w:rFonts w:eastAsia="Times New Roman" w:cs="Calibri"/>
          <w:color w:val="000000"/>
          <w:sz w:val="30"/>
          <w:szCs w:val="30"/>
          <w:u w:val="single"/>
          <w:shd w:val="clear" w:color="auto" w:fill="FFFFFF"/>
          <w:lang w:eastAsia="zh-CN"/>
        </w:rPr>
        <w:t xml:space="preserve"> and Orbital Sciences, both of which won contracts to ferry ISS cargo, c</w:t>
      </w:r>
      <w:r w:rsidRPr="009D3228">
        <w:rPr>
          <w:rFonts w:eastAsia="Times New Roman" w:cs="Calibri"/>
          <w:color w:val="000000"/>
          <w:sz w:val="30"/>
          <w:szCs w:val="30"/>
          <w:u w:val="single"/>
          <w:shd w:val="clear" w:color="auto" w:fill="00FF00"/>
          <w:lang w:eastAsia="zh-CN"/>
        </w:rPr>
        <w:t>an provide routine LEO access at a lower cost.</w:t>
      </w:r>
      <w:r w:rsidRPr="009D3228">
        <w:rPr>
          <w:rFonts w:eastAsia="Times New Roman" w:cs="Calibri"/>
          <w:color w:val="000000"/>
          <w:sz w:val="30"/>
          <w:szCs w:val="30"/>
          <w:u w:val="single"/>
          <w:shd w:val="clear" w:color="auto" w:fill="FFFFFF"/>
          <w:lang w:eastAsia="zh-CN"/>
        </w:rPr>
        <w:t xml:space="preserve"> They say </w:t>
      </w:r>
      <w:r w:rsidRPr="009D3228">
        <w:rPr>
          <w:rFonts w:eastAsia="Times New Roman" w:cs="Calibri"/>
          <w:color w:val="000000"/>
          <w:sz w:val="30"/>
          <w:szCs w:val="30"/>
          <w:u w:val="single"/>
          <w:shd w:val="clear" w:color="auto" w:fill="00FF00"/>
          <w:lang w:eastAsia="zh-CN"/>
        </w:rPr>
        <w:t>NASA could then focus more on missions that push scien</w:t>
      </w:r>
      <w:r w:rsidRPr="009D3228">
        <w:rPr>
          <w:rFonts w:eastAsia="Times New Roman" w:cs="Calibri"/>
          <w:color w:val="000000"/>
          <w:sz w:val="30"/>
          <w:szCs w:val="30"/>
          <w:u w:val="single"/>
          <w:lang w:eastAsia="zh-CN"/>
        </w:rPr>
        <w:t>tific</w:t>
      </w:r>
      <w:r w:rsidRPr="009D3228">
        <w:rPr>
          <w:rFonts w:eastAsia="Times New Roman" w:cs="Calibri"/>
          <w:color w:val="000000"/>
          <w:sz w:val="30"/>
          <w:szCs w:val="30"/>
          <w:u w:val="single"/>
          <w:shd w:val="clear" w:color="auto" w:fill="00FF00"/>
          <w:lang w:eastAsia="zh-CN"/>
        </w:rPr>
        <w:t xml:space="preserve"> and exploration </w:t>
      </w:r>
      <w:r w:rsidRPr="009D3228">
        <w:rPr>
          <w:rFonts w:eastAsia="Times New Roman" w:cs="Calibri"/>
          <w:color w:val="000000"/>
          <w:sz w:val="30"/>
          <w:szCs w:val="30"/>
          <w:u w:val="single"/>
          <w:shd w:val="clear" w:color="auto" w:fill="FFFFFF"/>
          <w:lang w:eastAsia="zh-CN"/>
        </w:rPr>
        <w:t>frontiers.</w:t>
      </w:r>
      <w:r w:rsidRPr="009D3228">
        <w:rPr>
          <w:rFonts w:eastAsia="Times New Roman" w:cs="Calibri"/>
          <w:color w:val="000000"/>
          <w:sz w:val="20"/>
          <w:szCs w:val="20"/>
          <w:shd w:val="clear" w:color="auto" w:fill="FFFFFF"/>
          <w:lang w:eastAsia="zh-CN"/>
        </w:rPr>
        <w:t xml:space="preserve"> Some go further to suggest that NASA become more like the U.S. Defense Advanced Research Projects Agency or the National Science Foundation by setting objectives, such as capturing an asteroid, and then giving grants to private firms. But critics of privatization argue that development grants and limited competition </w:t>
      </w:r>
      <w:r w:rsidRPr="009D3228">
        <w:rPr>
          <w:rFonts w:eastAsia="Times New Roman" w:cs="Calibri"/>
          <w:color w:val="000000"/>
          <w:sz w:val="20"/>
          <w:szCs w:val="20"/>
          <w:shd w:val="clear" w:color="auto" w:fill="FFFFFF"/>
          <w:lang w:eastAsia="zh-CN"/>
        </w:rPr>
        <w:lastRenderedPageBreak/>
        <w:t xml:space="preserve">will yield scant savings. Astrophysicist Neil deGrasse Tyson believes that while private enterprises can handle routine space flight, they are </w:t>
      </w:r>
      <w:hyperlink r:id="rId14" w:history="1">
        <w:r w:rsidRPr="009D3228">
          <w:rPr>
            <w:rFonts w:eastAsia="Times New Roman" w:cs="Calibri"/>
            <w:color w:val="000000"/>
            <w:sz w:val="20"/>
            <w:szCs w:val="20"/>
            <w:u w:val="single"/>
            <w:shd w:val="clear" w:color="auto" w:fill="FFFFFF"/>
            <w:lang w:eastAsia="zh-CN"/>
          </w:rPr>
          <w:t>unable to bear</w:t>
        </w:r>
      </w:hyperlink>
      <w:r w:rsidRPr="009D3228">
        <w:rPr>
          <w:rFonts w:eastAsia="Times New Roman" w:cs="Calibri"/>
          <w:color w:val="000000"/>
          <w:sz w:val="20"/>
          <w:szCs w:val="20"/>
          <w:shd w:val="clear" w:color="auto" w:fill="FFFFFF"/>
          <w:lang w:eastAsia="zh-CN"/>
        </w:rPr>
        <w:t xml:space="preserve"> the large and unknown risks of advancing the space frontier.</w:t>
      </w:r>
    </w:p>
    <w:p w14:paraId="6F0C87A5"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4EBCB56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20"/>
          <w:szCs w:val="20"/>
          <w:shd w:val="clear" w:color="auto" w:fill="FFFFFF"/>
          <w:lang w:eastAsia="zh-CN"/>
        </w:rPr>
        <w:t>WE IMPACT ECONOMIC GROWTH:</w:t>
      </w:r>
    </w:p>
    <w:p w14:paraId="38884959"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5F72AAC1"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hyperlink r:id="rId15" w:history="1">
        <w:r w:rsidRPr="009D3228">
          <w:rPr>
            <w:rFonts w:eastAsia="Times New Roman" w:cs="Calibri"/>
            <w:color w:val="1155CC"/>
            <w:sz w:val="20"/>
            <w:szCs w:val="20"/>
            <w:u w:val="single"/>
            <w:shd w:val="clear" w:color="auto" w:fill="FFFFFF"/>
            <w:lang w:eastAsia="zh-CN"/>
          </w:rPr>
          <w:t>https://www.space.com/nasa-produces-65-billion-dollar-economic-impact-2019</w:t>
        </w:r>
      </w:hyperlink>
    </w:p>
    <w:p w14:paraId="4D0D9CA2" w14:textId="77777777" w:rsidR="009D3228" w:rsidRPr="009D3228" w:rsidRDefault="009D3228" w:rsidP="009D3228">
      <w:pPr>
        <w:shd w:val="clear" w:color="auto" w:fill="FFFFFF"/>
        <w:spacing w:after="0" w:line="240" w:lineRule="auto"/>
        <w:outlineLvl w:val="0"/>
        <w:rPr>
          <w:rFonts w:ascii="Times New Roman" w:eastAsia="Times New Roman" w:hAnsi="Times New Roman" w:cs="Times New Roman"/>
          <w:b/>
          <w:bCs/>
          <w:kern w:val="36"/>
          <w:sz w:val="48"/>
          <w:szCs w:val="48"/>
          <w:lang w:eastAsia="zh-CN"/>
        </w:rPr>
      </w:pPr>
      <w:r w:rsidRPr="009D3228">
        <w:rPr>
          <w:rFonts w:ascii="Arial" w:eastAsia="Times New Roman" w:hAnsi="Arial" w:cs="Arial"/>
          <w:color w:val="333333"/>
          <w:kern w:val="36"/>
          <w:sz w:val="16"/>
          <w:szCs w:val="16"/>
          <w:shd w:val="clear" w:color="auto" w:fill="FFFFFF"/>
          <w:lang w:eastAsia="zh-CN"/>
        </w:rPr>
        <w:t>“NASA efforts had a $65 billion economic impact last year, agency report shows” Published</w:t>
      </w:r>
      <w:r w:rsidRPr="009D3228">
        <w:rPr>
          <w:rFonts w:ascii="Arial" w:eastAsia="Times New Roman" w:hAnsi="Arial" w:cs="Arial"/>
          <w:color w:val="333333"/>
          <w:kern w:val="36"/>
          <w:sz w:val="12"/>
          <w:szCs w:val="12"/>
          <w:shd w:val="clear" w:color="auto" w:fill="FFFFFF"/>
          <w:lang w:eastAsia="zh-CN"/>
        </w:rPr>
        <w:t xml:space="preserve"> </w:t>
      </w:r>
      <w:r w:rsidRPr="009D3228">
        <w:rPr>
          <w:rFonts w:ascii="Arial" w:eastAsia="Times New Roman" w:hAnsi="Arial" w:cs="Arial"/>
          <w:color w:val="333333"/>
          <w:kern w:val="36"/>
          <w:sz w:val="16"/>
          <w:szCs w:val="16"/>
          <w:shd w:val="clear" w:color="auto" w:fill="FFFFFF"/>
          <w:lang w:eastAsia="zh-CN"/>
        </w:rPr>
        <w:t xml:space="preserve">October 13, 2020 </w:t>
      </w:r>
      <w:proofErr w:type="spellStart"/>
      <w:r w:rsidRPr="009D3228">
        <w:rPr>
          <w:rFonts w:ascii="Arial" w:eastAsia="Times New Roman" w:hAnsi="Arial" w:cs="Arial"/>
          <w:color w:val="333333"/>
          <w:kern w:val="36"/>
          <w:sz w:val="16"/>
          <w:szCs w:val="16"/>
          <w:shd w:val="clear" w:color="auto" w:fill="FFFFFF"/>
          <w:lang w:eastAsia="zh-CN"/>
        </w:rPr>
        <w:t>Acessed</w:t>
      </w:r>
      <w:proofErr w:type="spellEnd"/>
      <w:r w:rsidRPr="009D3228">
        <w:rPr>
          <w:rFonts w:ascii="Arial" w:eastAsia="Times New Roman" w:hAnsi="Arial" w:cs="Arial"/>
          <w:color w:val="333333"/>
          <w:kern w:val="36"/>
          <w:sz w:val="16"/>
          <w:szCs w:val="16"/>
          <w:shd w:val="clear" w:color="auto" w:fill="FFFFFF"/>
          <w:lang w:eastAsia="zh-CN"/>
        </w:rPr>
        <w:t xml:space="preserve"> July 29th</w:t>
      </w:r>
      <w:proofErr w:type="gramStart"/>
      <w:r w:rsidRPr="009D3228">
        <w:rPr>
          <w:rFonts w:ascii="Arial" w:eastAsia="Times New Roman" w:hAnsi="Arial" w:cs="Arial"/>
          <w:color w:val="333333"/>
          <w:kern w:val="36"/>
          <w:sz w:val="16"/>
          <w:szCs w:val="16"/>
          <w:shd w:val="clear" w:color="auto" w:fill="FFFFFF"/>
          <w:lang w:eastAsia="zh-CN"/>
        </w:rPr>
        <w:t xml:space="preserve"> 2021</w:t>
      </w:r>
      <w:proofErr w:type="gramEnd"/>
    </w:p>
    <w:p w14:paraId="1E3EC99F"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8"/>
          <w:szCs w:val="28"/>
          <w:shd w:val="clear" w:color="auto" w:fill="FFFFFF"/>
          <w:lang w:eastAsia="zh-CN"/>
        </w:rPr>
        <w:t>Howell 20</w:t>
      </w:r>
    </w:p>
    <w:p w14:paraId="69C99946"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7609FB54" w14:textId="77777777" w:rsidR="009D3228" w:rsidRPr="009D3228" w:rsidRDefault="009D3228" w:rsidP="009D3228">
      <w:pPr>
        <w:shd w:val="clear" w:color="auto" w:fill="FFFFFF"/>
        <w:spacing w:after="0" w:line="240" w:lineRule="auto"/>
        <w:rPr>
          <w:rFonts w:ascii="Times New Roman" w:eastAsia="Times New Roman" w:hAnsi="Times New Roman" w:cs="Times New Roman"/>
          <w:sz w:val="24"/>
          <w:szCs w:val="24"/>
          <w:lang w:eastAsia="zh-CN"/>
        </w:rPr>
      </w:pPr>
      <w:r w:rsidRPr="009D3228">
        <w:rPr>
          <w:rFonts w:ascii="Arial" w:eastAsia="Times New Roman" w:hAnsi="Arial" w:cs="Arial"/>
          <w:color w:val="333333"/>
          <w:sz w:val="20"/>
          <w:szCs w:val="20"/>
          <w:shd w:val="clear" w:color="auto" w:fill="FFFFFF"/>
          <w:lang w:eastAsia="zh-CN"/>
        </w:rPr>
        <w:t xml:space="preserve">"In this new era of human spaceflight, </w:t>
      </w:r>
      <w:r w:rsidRPr="009D3228">
        <w:rPr>
          <w:rFonts w:ascii="Arial" w:eastAsia="Times New Roman" w:hAnsi="Arial" w:cs="Arial"/>
          <w:b/>
          <w:bCs/>
          <w:color w:val="333333"/>
          <w:sz w:val="20"/>
          <w:szCs w:val="20"/>
          <w:u w:val="single"/>
          <w:shd w:val="clear" w:color="auto" w:fill="00FF00"/>
          <w:lang w:eastAsia="zh-CN"/>
        </w:rPr>
        <w:t>NASA is contributing to economies locally and nationally,</w:t>
      </w:r>
      <w:r w:rsidRPr="009D3228">
        <w:rPr>
          <w:rFonts w:ascii="Arial" w:eastAsia="Times New Roman" w:hAnsi="Arial" w:cs="Arial"/>
          <w:color w:val="333333"/>
          <w:sz w:val="20"/>
          <w:szCs w:val="20"/>
          <w:shd w:val="clear" w:color="auto" w:fill="FFFFFF"/>
          <w:lang w:eastAsia="zh-CN"/>
        </w:rPr>
        <w:t xml:space="preserve"> fueling growth in industries that will define the future, and </w:t>
      </w:r>
      <w:r w:rsidRPr="009D3228">
        <w:rPr>
          <w:rFonts w:ascii="Arial" w:eastAsia="Times New Roman" w:hAnsi="Arial" w:cs="Arial"/>
          <w:b/>
          <w:bCs/>
          <w:color w:val="333333"/>
          <w:sz w:val="20"/>
          <w:szCs w:val="20"/>
          <w:u w:val="single"/>
          <w:shd w:val="clear" w:color="auto" w:fill="00FF00"/>
          <w:lang w:eastAsia="zh-CN"/>
        </w:rPr>
        <w:t>supporting tens of thousands of new jobs</w:t>
      </w:r>
      <w:r w:rsidRPr="009D3228">
        <w:rPr>
          <w:rFonts w:ascii="Arial" w:eastAsia="Times New Roman" w:hAnsi="Arial" w:cs="Arial"/>
          <w:color w:val="333333"/>
          <w:sz w:val="20"/>
          <w:szCs w:val="20"/>
          <w:shd w:val="clear" w:color="auto" w:fill="FFFFFF"/>
          <w:lang w:eastAsia="zh-CN"/>
        </w:rPr>
        <w:t xml:space="preserve"> in America," NASA Administrator Jim </w:t>
      </w:r>
      <w:proofErr w:type="spellStart"/>
      <w:r w:rsidRPr="009D3228">
        <w:rPr>
          <w:rFonts w:ascii="Arial" w:eastAsia="Times New Roman" w:hAnsi="Arial" w:cs="Arial"/>
          <w:color w:val="333333"/>
          <w:sz w:val="20"/>
          <w:szCs w:val="20"/>
          <w:shd w:val="clear" w:color="auto" w:fill="FFFFFF"/>
          <w:lang w:eastAsia="zh-CN"/>
        </w:rPr>
        <w:t>Bridenstine</w:t>
      </w:r>
      <w:proofErr w:type="spellEnd"/>
      <w:r w:rsidRPr="009D3228">
        <w:rPr>
          <w:rFonts w:ascii="Arial" w:eastAsia="Times New Roman" w:hAnsi="Arial" w:cs="Arial"/>
          <w:color w:val="333333"/>
          <w:sz w:val="20"/>
          <w:szCs w:val="20"/>
          <w:shd w:val="clear" w:color="auto" w:fill="FFFFFF"/>
          <w:lang w:eastAsia="zh-CN"/>
        </w:rPr>
        <w:t xml:space="preserve"> </w:t>
      </w:r>
      <w:hyperlink r:id="rId16" w:history="1">
        <w:r w:rsidRPr="009D3228">
          <w:rPr>
            <w:rFonts w:ascii="Arial" w:eastAsia="Times New Roman" w:hAnsi="Arial" w:cs="Arial"/>
            <w:color w:val="3669C9"/>
            <w:sz w:val="20"/>
            <w:szCs w:val="20"/>
            <w:u w:val="single"/>
            <w:shd w:val="clear" w:color="auto" w:fill="FFFFFF"/>
            <w:lang w:eastAsia="zh-CN"/>
          </w:rPr>
          <w:t>said in a statement</w:t>
        </w:r>
      </w:hyperlink>
      <w:r w:rsidRPr="009D3228">
        <w:rPr>
          <w:rFonts w:ascii="Arial" w:eastAsia="Times New Roman" w:hAnsi="Arial" w:cs="Arial"/>
          <w:color w:val="333333"/>
          <w:sz w:val="20"/>
          <w:szCs w:val="20"/>
          <w:shd w:val="clear" w:color="auto" w:fill="FFFFFF"/>
          <w:lang w:eastAsia="zh-CN"/>
        </w:rPr>
        <w:t xml:space="preserve">. "With an investment of just one-half of 1% of the federal budget, </w:t>
      </w:r>
      <w:r w:rsidRPr="009D3228">
        <w:rPr>
          <w:rFonts w:ascii="Arial" w:eastAsia="Times New Roman" w:hAnsi="Arial" w:cs="Arial"/>
          <w:b/>
          <w:bCs/>
          <w:color w:val="333333"/>
          <w:sz w:val="20"/>
          <w:szCs w:val="20"/>
          <w:u w:val="single"/>
          <w:shd w:val="clear" w:color="auto" w:fill="00FF00"/>
          <w:lang w:eastAsia="zh-CN"/>
        </w:rPr>
        <w:t>NASA generates significant total economic output annually."</w:t>
      </w:r>
    </w:p>
    <w:p w14:paraId="77FBAABE" w14:textId="77777777" w:rsidR="009D3228" w:rsidRPr="009D3228" w:rsidRDefault="009D3228" w:rsidP="009D3228">
      <w:pPr>
        <w:shd w:val="clear" w:color="auto" w:fill="FFFFFF"/>
        <w:spacing w:after="0" w:line="240" w:lineRule="auto"/>
        <w:rPr>
          <w:rFonts w:ascii="Times New Roman" w:eastAsia="Times New Roman" w:hAnsi="Times New Roman" w:cs="Times New Roman"/>
          <w:sz w:val="24"/>
          <w:szCs w:val="24"/>
          <w:lang w:eastAsia="zh-CN"/>
        </w:rPr>
      </w:pPr>
      <w:r w:rsidRPr="009D3228">
        <w:rPr>
          <w:rFonts w:ascii="Arial" w:eastAsia="Times New Roman" w:hAnsi="Arial" w:cs="Arial"/>
          <w:color w:val="333333"/>
          <w:sz w:val="20"/>
          <w:szCs w:val="20"/>
          <w:shd w:val="clear" w:color="auto" w:fill="FFFFFF"/>
          <w:lang w:eastAsia="zh-CN"/>
        </w:rPr>
        <w:t>The report estimates that NASA supported more than</w:t>
      </w:r>
      <w:r w:rsidRPr="009D3228">
        <w:rPr>
          <w:rFonts w:ascii="Arial" w:eastAsia="Times New Roman" w:hAnsi="Arial" w:cs="Arial"/>
          <w:color w:val="333333"/>
          <w:sz w:val="20"/>
          <w:szCs w:val="20"/>
          <w:shd w:val="clear" w:color="auto" w:fill="00FF00"/>
          <w:lang w:eastAsia="zh-CN"/>
        </w:rPr>
        <w:t xml:space="preserve"> 312,000 jobs across the U.S., including 69,000 jobs</w:t>
      </w:r>
      <w:r w:rsidRPr="009D3228">
        <w:rPr>
          <w:rFonts w:ascii="Arial" w:eastAsia="Times New Roman" w:hAnsi="Arial" w:cs="Arial"/>
          <w:color w:val="333333"/>
          <w:sz w:val="20"/>
          <w:szCs w:val="20"/>
          <w:shd w:val="clear" w:color="auto" w:fill="FFFFFF"/>
          <w:lang w:eastAsia="zh-CN"/>
        </w:rPr>
        <w:t xml:space="preserve"> in the agency's "</w:t>
      </w:r>
      <w:hyperlink r:id="rId17" w:history="1">
        <w:r w:rsidRPr="009D3228">
          <w:rPr>
            <w:rFonts w:ascii="Arial" w:eastAsia="Times New Roman" w:hAnsi="Arial" w:cs="Arial"/>
            <w:color w:val="3669C9"/>
            <w:sz w:val="20"/>
            <w:szCs w:val="20"/>
            <w:u w:val="single"/>
            <w:shd w:val="clear" w:color="auto" w:fill="FFFFFF"/>
            <w:lang w:eastAsia="zh-CN"/>
          </w:rPr>
          <w:t>moon to Mars</w:t>
        </w:r>
      </w:hyperlink>
      <w:r w:rsidRPr="009D3228">
        <w:rPr>
          <w:rFonts w:ascii="Arial" w:eastAsia="Times New Roman" w:hAnsi="Arial" w:cs="Arial"/>
          <w:color w:val="333333"/>
          <w:sz w:val="20"/>
          <w:szCs w:val="20"/>
          <w:shd w:val="clear" w:color="auto" w:fill="FFFFFF"/>
          <w:lang w:eastAsia="zh-CN"/>
        </w:rPr>
        <w:t>" initiative, which includes Artemis. As for economic impact, the report estimates NASA generated more than</w:t>
      </w:r>
      <w:r w:rsidRPr="009D3228">
        <w:rPr>
          <w:rFonts w:ascii="Arial" w:eastAsia="Times New Roman" w:hAnsi="Arial" w:cs="Arial"/>
          <w:color w:val="333333"/>
          <w:sz w:val="20"/>
          <w:szCs w:val="20"/>
          <w:shd w:val="clear" w:color="auto" w:fill="00FF00"/>
          <w:lang w:eastAsia="zh-CN"/>
        </w:rPr>
        <w:t xml:space="preserve"> $64.3 billion in total economic output</w:t>
      </w:r>
      <w:r w:rsidRPr="009D3228">
        <w:rPr>
          <w:rFonts w:ascii="Arial" w:eastAsia="Times New Roman" w:hAnsi="Arial" w:cs="Arial"/>
          <w:color w:val="333333"/>
          <w:sz w:val="20"/>
          <w:szCs w:val="20"/>
          <w:shd w:val="clear" w:color="auto" w:fill="FFFFFF"/>
          <w:lang w:eastAsia="zh-CN"/>
        </w:rPr>
        <w:t>, with roughly 20% ($14 billion) of that coming from the moon to Mars initiative. </w:t>
      </w:r>
    </w:p>
    <w:p w14:paraId="0CD22427" w14:textId="77777777" w:rsidR="009D3228" w:rsidRPr="009D3228" w:rsidRDefault="009D3228" w:rsidP="009D3228">
      <w:pPr>
        <w:spacing w:before="240" w:after="40" w:line="240" w:lineRule="auto"/>
        <w:outlineLvl w:val="3"/>
        <w:rPr>
          <w:rFonts w:ascii="Times New Roman" w:eastAsia="Times New Roman" w:hAnsi="Times New Roman" w:cs="Times New Roman"/>
          <w:b/>
          <w:bCs/>
          <w:sz w:val="24"/>
          <w:szCs w:val="24"/>
          <w:lang w:eastAsia="zh-CN"/>
        </w:rPr>
      </w:pPr>
      <w:r w:rsidRPr="009D3228">
        <w:rPr>
          <w:rFonts w:eastAsia="Times New Roman" w:cs="Calibri"/>
          <w:b/>
          <w:bCs/>
          <w:color w:val="000000"/>
          <w:sz w:val="26"/>
          <w:szCs w:val="26"/>
          <w:shd w:val="clear" w:color="auto" w:fill="FFFFFF"/>
          <w:lang w:eastAsia="zh-CN"/>
        </w:rPr>
        <w:t>​​Solar Storms destabilize entire power grids, food sources and national security–private appropriation solves</w:t>
      </w:r>
    </w:p>
    <w:p w14:paraId="74C199A6"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proofErr w:type="spellStart"/>
      <w:r w:rsidRPr="009D3228">
        <w:rPr>
          <w:rFonts w:eastAsia="Times New Roman" w:cs="Calibri"/>
          <w:b/>
          <w:bCs/>
          <w:color w:val="000000"/>
          <w:sz w:val="26"/>
          <w:szCs w:val="26"/>
          <w:shd w:val="clear" w:color="auto" w:fill="FFFFFF"/>
          <w:lang w:eastAsia="zh-CN"/>
        </w:rPr>
        <w:t>Basulto</w:t>
      </w:r>
      <w:proofErr w:type="spellEnd"/>
      <w:r w:rsidRPr="009D3228">
        <w:rPr>
          <w:rFonts w:eastAsia="Times New Roman" w:cs="Calibri"/>
          <w:b/>
          <w:bCs/>
          <w:color w:val="000000"/>
          <w:sz w:val="26"/>
          <w:szCs w:val="26"/>
          <w:shd w:val="clear" w:color="auto" w:fill="FFFFFF"/>
          <w:lang w:eastAsia="zh-CN"/>
        </w:rPr>
        <w:t xml:space="preserve"> 14</w:t>
      </w:r>
      <w:r w:rsidRPr="009D3228">
        <w:rPr>
          <w:rFonts w:eastAsia="Times New Roman" w:cs="Calibri"/>
          <w:color w:val="000000"/>
          <w:shd w:val="clear" w:color="auto" w:fill="FFFFFF"/>
          <w:lang w:eastAsia="zh-CN"/>
        </w:rPr>
        <w:t xml:space="preserve"> [Dominic </w:t>
      </w:r>
      <w:proofErr w:type="spellStart"/>
      <w:r w:rsidRPr="009D3228">
        <w:rPr>
          <w:rFonts w:eastAsia="Times New Roman" w:cs="Calibri"/>
          <w:color w:val="000000"/>
          <w:shd w:val="clear" w:color="auto" w:fill="FFFFFF"/>
          <w:lang w:eastAsia="zh-CN"/>
        </w:rPr>
        <w:t>Basulto</w:t>
      </w:r>
      <w:proofErr w:type="spellEnd"/>
      <w:r w:rsidRPr="009D3228">
        <w:rPr>
          <w:rFonts w:eastAsia="Times New Roman" w:cs="Calibri"/>
          <w:color w:val="000000"/>
          <w:shd w:val="clear" w:color="auto" w:fill="FFFFFF"/>
          <w:lang w:eastAsia="zh-CN"/>
        </w:rPr>
        <w:t>, the editor of Fortune’s Business Innovation Insider and a founding member of Corante.com, one of the Web's first blog media companies. He also shares his thoughts on innovation on the Big Think Endless Innovation blog and is working on a new book on innovation called "Endless Innovation, Most Beautiful and Most Wonderful.” “Extreme solar storms spark a need for innovation”. 7-31-2014. Washington Post. https://www.washingtonpost.com/news/innovations/wp/2014/07/31/extreme-solar-storms-spark-a-need-for-innovation/. Accessed 7-28-2021]</w:t>
      </w:r>
    </w:p>
    <w:p w14:paraId="423058F6"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r w:rsidRPr="009D3228">
        <w:rPr>
          <w:rFonts w:eastAsia="Times New Roman" w:cs="Calibri"/>
          <w:color w:val="000000"/>
          <w:sz w:val="16"/>
          <w:szCs w:val="16"/>
          <w:shd w:val="clear" w:color="auto" w:fill="FFFFFF"/>
          <w:lang w:eastAsia="zh-CN"/>
        </w:rPr>
        <w:t xml:space="preserve">Extreme solar storms are the new killer asteroids – the intergalactic calamity that has the potential to send the human race back to the Victorian age. A solar storm wouldn’t cause physical damage the way an asteroid hurtling through space would, but it would likely cause planes to crash and power grids to fail. </w:t>
      </w:r>
      <w:r w:rsidRPr="009D3228">
        <w:rPr>
          <w:rFonts w:eastAsia="Times New Roman" w:cs="Calibri"/>
          <w:b/>
          <w:bCs/>
          <w:color w:val="000000"/>
          <w:u w:val="single"/>
          <w:shd w:val="clear" w:color="auto" w:fill="FFFFFF"/>
          <w:lang w:eastAsia="zh-CN"/>
        </w:rPr>
        <w:t xml:space="preserve">A massive solar storm </w:t>
      </w:r>
      <w:r w:rsidRPr="009D3228">
        <w:rPr>
          <w:rFonts w:eastAsia="Times New Roman" w:cs="Calibri"/>
          <w:color w:val="000000"/>
          <w:sz w:val="16"/>
          <w:szCs w:val="16"/>
          <w:shd w:val="clear" w:color="auto" w:fill="FFFFFF"/>
          <w:lang w:eastAsia="zh-CN"/>
        </w:rPr>
        <w:t xml:space="preserve">similar to the one in 2012 could </w:t>
      </w:r>
      <w:r w:rsidRPr="009D3228">
        <w:rPr>
          <w:rFonts w:eastAsia="Times New Roman" w:cs="Calibri"/>
          <w:b/>
          <w:bCs/>
          <w:color w:val="000000"/>
          <w:u w:val="single"/>
          <w:shd w:val="clear" w:color="auto" w:fill="FFFFFF"/>
          <w:lang w:eastAsia="zh-CN"/>
        </w:rPr>
        <w:t>wipe out GPS, satellite communication, the power grid, the Internet</w:t>
      </w:r>
      <w:r w:rsidRPr="009D3228">
        <w:rPr>
          <w:rFonts w:eastAsia="Times New Roman" w:cs="Calibri"/>
          <w:color w:val="000000"/>
          <w:sz w:val="16"/>
          <w:szCs w:val="16"/>
          <w:shd w:val="clear" w:color="auto" w:fill="FFFFFF"/>
          <w:lang w:eastAsia="zh-CN"/>
        </w:rPr>
        <w:t xml:space="preserve"> – just about anything that would be affected by a sufficiently large direct electromagnetic blast from the sun. The good news is that, just as </w:t>
      </w:r>
      <w:r w:rsidRPr="009D3228">
        <w:rPr>
          <w:rFonts w:eastAsia="Times New Roman" w:cs="Calibri"/>
          <w:b/>
          <w:bCs/>
          <w:color w:val="000000"/>
          <w:u w:val="single"/>
          <w:shd w:val="clear" w:color="auto" w:fill="00FF00"/>
          <w:lang w:eastAsia="zh-CN"/>
        </w:rPr>
        <w:t>NASA</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started the ball rolling on ways to protect Earth from the threat of a rogue asteroid tumbling through space, it is now </w:t>
      </w:r>
      <w:r w:rsidRPr="009D3228">
        <w:rPr>
          <w:rFonts w:eastAsia="Times New Roman" w:cs="Calibri"/>
          <w:b/>
          <w:bCs/>
          <w:color w:val="000000"/>
          <w:u w:val="single"/>
          <w:shd w:val="clear" w:color="auto" w:fill="00FF00"/>
          <w:lang w:eastAsia="zh-CN"/>
        </w:rPr>
        <w:t>working on a plan to protect the earth from solar storms</w:t>
      </w:r>
      <w:r w:rsidRPr="009D3228">
        <w:rPr>
          <w:rFonts w:eastAsia="Times New Roman" w:cs="Calibri"/>
          <w:color w:val="000000"/>
          <w:sz w:val="16"/>
          <w:szCs w:val="16"/>
          <w:shd w:val="clear" w:color="auto" w:fill="FFFFFF"/>
          <w:lang w:eastAsia="zh-CN"/>
        </w:rPr>
        <w:t xml:space="preserve">. Called “Solar Shield,” it’s an experimental forecasting system rigged up with a few satellites already in space. These satellites constantly monitor the surface of the sun and track the size and shape of especially large coronal mass ejections (CMEs) heading away from the sun, enabling researchers to predict where and when solar storms might hit the Earth. It’s still in testing phase, but the Solar Shield might be able to deliver advance warning of 30 minutes to power grid operators, enabling them to protect their large-scale transformers. </w:t>
      </w:r>
      <w:r w:rsidRPr="009D3228">
        <w:rPr>
          <w:rFonts w:eastAsia="Times New Roman" w:cs="Calibri"/>
          <w:color w:val="000000"/>
          <w:u w:val="single"/>
          <w:shd w:val="clear" w:color="auto" w:fill="FFFFFF"/>
          <w:lang w:eastAsia="zh-CN"/>
        </w:rPr>
        <w:t xml:space="preserve">That’s a pretty cool idea, but it’s essentially just an early warning system. </w:t>
      </w:r>
      <w:r w:rsidRPr="009D3228">
        <w:rPr>
          <w:rFonts w:eastAsia="Times New Roman" w:cs="Calibri"/>
          <w:color w:val="000000"/>
          <w:sz w:val="16"/>
          <w:szCs w:val="16"/>
          <w:shd w:val="clear" w:color="auto" w:fill="FFFFFF"/>
          <w:lang w:eastAsia="zh-CN"/>
        </w:rPr>
        <w:t xml:space="preserve">It’s like telling you there’s 30 minutes until an </w:t>
      </w:r>
      <w:proofErr w:type="gramStart"/>
      <w:r w:rsidRPr="009D3228">
        <w:rPr>
          <w:rFonts w:eastAsia="Times New Roman" w:cs="Calibri"/>
          <w:color w:val="000000"/>
          <w:sz w:val="16"/>
          <w:szCs w:val="16"/>
          <w:shd w:val="clear" w:color="auto" w:fill="FFFFFF"/>
          <w:lang w:eastAsia="zh-CN"/>
        </w:rPr>
        <w:t>asteroid hits</w:t>
      </w:r>
      <w:proofErr w:type="gramEnd"/>
      <w:r w:rsidRPr="009D3228">
        <w:rPr>
          <w:rFonts w:eastAsia="Times New Roman" w:cs="Calibri"/>
          <w:color w:val="000000"/>
          <w:sz w:val="16"/>
          <w:szCs w:val="16"/>
          <w:shd w:val="clear" w:color="auto" w:fill="FFFFFF"/>
          <w:lang w:eastAsia="zh-CN"/>
        </w:rPr>
        <w:t xml:space="preserve"> your town. What’s there really to do if you’re not a power grid operator – head down to your underground bunker, unplug your electronics and wait it out? </w:t>
      </w:r>
      <w:r w:rsidRPr="009D3228">
        <w:rPr>
          <w:rFonts w:eastAsia="Times New Roman" w:cs="Calibri"/>
          <w:color w:val="000000"/>
          <w:u w:val="single"/>
          <w:shd w:val="clear" w:color="auto" w:fill="FFFFFF"/>
          <w:lang w:eastAsia="zh-CN"/>
        </w:rPr>
        <w:t>One thing that could be done now is to launch a competition to attract the best ideas from the scientific community</w:t>
      </w:r>
      <w:r w:rsidRPr="009D3228">
        <w:rPr>
          <w:rFonts w:eastAsia="Times New Roman" w:cs="Calibri"/>
          <w:color w:val="000000"/>
          <w:sz w:val="16"/>
          <w:szCs w:val="16"/>
          <w:shd w:val="clear" w:color="auto" w:fill="FFFFFF"/>
          <w:lang w:eastAsia="zh-CN"/>
        </w:rPr>
        <w:t xml:space="preserve">, similar to what NASA does with its Innovative Advanced Concepts program. That’s how NASA came up with its WRANGLER scheme to capture asteroids. There are also private sector prize competitions, like the </w:t>
      </w:r>
      <w:proofErr w:type="spellStart"/>
      <w:r w:rsidRPr="009D3228">
        <w:rPr>
          <w:rFonts w:eastAsia="Times New Roman" w:cs="Calibri"/>
          <w:color w:val="000000"/>
          <w:sz w:val="16"/>
          <w:szCs w:val="16"/>
          <w:shd w:val="clear" w:color="auto" w:fill="FFFFFF"/>
          <w:lang w:eastAsia="zh-CN"/>
        </w:rPr>
        <w:t>XPrize</w:t>
      </w:r>
      <w:proofErr w:type="spellEnd"/>
      <w:r w:rsidRPr="009D3228">
        <w:rPr>
          <w:rFonts w:eastAsia="Times New Roman" w:cs="Calibri"/>
          <w:color w:val="000000"/>
          <w:sz w:val="16"/>
          <w:szCs w:val="16"/>
          <w:shd w:val="clear" w:color="auto" w:fill="FFFFFF"/>
          <w:lang w:eastAsia="zh-CN"/>
        </w:rPr>
        <w:t xml:space="preserve">. Current </w:t>
      </w:r>
      <w:proofErr w:type="spellStart"/>
      <w:r w:rsidRPr="009D3228">
        <w:rPr>
          <w:rFonts w:eastAsia="Times New Roman" w:cs="Calibri"/>
          <w:color w:val="000000"/>
          <w:sz w:val="16"/>
          <w:szCs w:val="16"/>
          <w:shd w:val="clear" w:color="auto" w:fill="FFFFFF"/>
          <w:lang w:eastAsia="zh-CN"/>
        </w:rPr>
        <w:t>XPrize</w:t>
      </w:r>
      <w:proofErr w:type="spellEnd"/>
      <w:r w:rsidRPr="009D3228">
        <w:rPr>
          <w:rFonts w:eastAsia="Times New Roman" w:cs="Calibri"/>
          <w:color w:val="000000"/>
          <w:sz w:val="16"/>
          <w:szCs w:val="16"/>
          <w:shd w:val="clear" w:color="auto" w:fill="FFFFFF"/>
          <w:lang w:eastAsia="zh-CN"/>
        </w:rPr>
        <w:t xml:space="preserve"> competitions include the Google Lunar </w:t>
      </w:r>
      <w:proofErr w:type="spellStart"/>
      <w:r w:rsidRPr="009D3228">
        <w:rPr>
          <w:rFonts w:eastAsia="Times New Roman" w:cs="Calibri"/>
          <w:color w:val="000000"/>
          <w:sz w:val="16"/>
          <w:szCs w:val="16"/>
          <w:shd w:val="clear" w:color="auto" w:fill="FFFFFF"/>
          <w:lang w:eastAsia="zh-CN"/>
        </w:rPr>
        <w:t>XPrize</w:t>
      </w:r>
      <w:proofErr w:type="spellEnd"/>
      <w:r w:rsidRPr="009D3228">
        <w:rPr>
          <w:rFonts w:eastAsia="Times New Roman" w:cs="Calibri"/>
          <w:color w:val="000000"/>
          <w:sz w:val="16"/>
          <w:szCs w:val="16"/>
          <w:shd w:val="clear" w:color="auto" w:fill="FFFFFF"/>
          <w:lang w:eastAsia="zh-CN"/>
        </w:rPr>
        <w:t xml:space="preserve">, which awards $30 million to the first team that can send a robot to the moon capable of performing certain tasks. The basic idea of any prize competition is relatively simple: Put out a description of what needs to be done, set defined goals, put funding against it to attract the most innovative minds, and then let them come up with a truly creative concept. Surely, a lot of the </w:t>
      </w:r>
      <w:r w:rsidRPr="009D3228">
        <w:rPr>
          <w:rFonts w:eastAsia="Times New Roman" w:cs="Calibri"/>
          <w:color w:val="000000"/>
          <w:u w:val="single"/>
          <w:shd w:val="clear" w:color="auto" w:fill="FFFFFF"/>
          <w:lang w:eastAsia="zh-CN"/>
        </w:rPr>
        <w:t>ideas for protecting the Earth from a solar storm would be purely experimental and theoretical, but there’s time to figure this out. But maybe not as much time as you might think</w:t>
      </w:r>
      <w:r w:rsidRPr="009D3228">
        <w:rPr>
          <w:rFonts w:eastAsia="Times New Roman" w:cs="Calibri"/>
          <w:color w:val="000000"/>
          <w:sz w:val="16"/>
          <w:szCs w:val="16"/>
          <w:shd w:val="clear" w:color="auto" w:fill="FFFFFF"/>
          <w:lang w:eastAsia="zh-CN"/>
        </w:rPr>
        <w:t xml:space="preserve">. Researchers say the </w:t>
      </w:r>
      <w:r w:rsidRPr="009D3228">
        <w:rPr>
          <w:rFonts w:eastAsia="Times New Roman" w:cs="Calibri"/>
          <w:b/>
          <w:bCs/>
          <w:color w:val="000000"/>
          <w:u w:val="single"/>
          <w:shd w:val="clear" w:color="auto" w:fill="FFFFFF"/>
          <w:lang w:eastAsia="zh-CN"/>
        </w:rPr>
        <w:t>chances of an extreme solar storm hitting the earth within the next decade are close to 12 percent</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00FF00"/>
          <w:lang w:eastAsia="zh-CN"/>
        </w:rPr>
        <w:t xml:space="preserve">These storms </w:t>
      </w:r>
      <w:r w:rsidRPr="009D3228">
        <w:rPr>
          <w:rFonts w:eastAsia="Times New Roman" w:cs="Calibri"/>
          <w:b/>
          <w:bCs/>
          <w:color w:val="000000"/>
          <w:u w:val="single"/>
          <w:shd w:val="clear" w:color="auto" w:fill="FFFFFF"/>
          <w:lang w:eastAsia="zh-CN"/>
        </w:rPr>
        <w:t>tend to</w:t>
      </w:r>
      <w:r w:rsidRPr="009D3228">
        <w:rPr>
          <w:rFonts w:eastAsia="Times New Roman" w:cs="Calibri"/>
          <w:b/>
          <w:bCs/>
          <w:color w:val="000000"/>
          <w:u w:val="single"/>
          <w:shd w:val="clear" w:color="auto" w:fill="00FF00"/>
          <w:lang w:eastAsia="zh-CN"/>
        </w:rPr>
        <w:t xml:space="preserve"> come in 200-year cycles</w:t>
      </w:r>
      <w:r w:rsidRPr="009D3228">
        <w:rPr>
          <w:rFonts w:eastAsia="Times New Roman" w:cs="Calibri"/>
          <w:color w:val="000000"/>
          <w:sz w:val="16"/>
          <w:szCs w:val="16"/>
          <w:shd w:val="clear" w:color="auto" w:fill="FFFFFF"/>
          <w:lang w:eastAsia="zh-CN"/>
        </w:rPr>
        <w:t xml:space="preserve">, and </w:t>
      </w:r>
      <w:r w:rsidRPr="009D3228">
        <w:rPr>
          <w:rFonts w:eastAsia="Times New Roman" w:cs="Calibri"/>
          <w:b/>
          <w:bCs/>
          <w:color w:val="000000"/>
          <w:u w:val="single"/>
          <w:shd w:val="clear" w:color="auto" w:fill="00FF00"/>
          <w:lang w:eastAsia="zh-CN"/>
        </w:rPr>
        <w:t>the last big solar storm</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(the Carrington event) </w:t>
      </w:r>
      <w:r w:rsidRPr="009D3228">
        <w:rPr>
          <w:rFonts w:eastAsia="Times New Roman" w:cs="Calibri"/>
          <w:b/>
          <w:bCs/>
          <w:color w:val="000000"/>
          <w:u w:val="single"/>
          <w:shd w:val="clear" w:color="auto" w:fill="00FF00"/>
          <w:lang w:eastAsia="zh-CN"/>
        </w:rPr>
        <w:t>hit the earth back in 1859</w:t>
      </w:r>
      <w:r w:rsidRPr="009D3228">
        <w:rPr>
          <w:rFonts w:eastAsia="Times New Roman" w:cs="Calibri"/>
          <w:color w:val="000000"/>
          <w:sz w:val="16"/>
          <w:szCs w:val="16"/>
          <w:shd w:val="clear" w:color="auto" w:fill="FFFFFF"/>
          <w:lang w:eastAsia="zh-CN"/>
        </w:rPr>
        <w:t xml:space="preserve">, which was, you guessed it, </w:t>
      </w:r>
      <w:r w:rsidRPr="009D3228">
        <w:rPr>
          <w:rFonts w:eastAsia="Times New Roman" w:cs="Calibri"/>
          <w:b/>
          <w:bCs/>
          <w:color w:val="000000"/>
          <w:u w:val="single"/>
          <w:shd w:val="clear" w:color="auto" w:fill="00FF00"/>
          <w:lang w:eastAsia="zh-CN"/>
        </w:rPr>
        <w:lastRenderedPageBreak/>
        <w:t>almost 200 years ago</w:t>
      </w:r>
      <w:r w:rsidRPr="009D3228">
        <w:rPr>
          <w:rFonts w:eastAsia="Times New Roman" w:cs="Calibri"/>
          <w:color w:val="000000"/>
          <w:sz w:val="16"/>
          <w:szCs w:val="16"/>
          <w:shd w:val="clear" w:color="auto" w:fill="FFFFFF"/>
          <w:lang w:eastAsia="zh-CN"/>
        </w:rPr>
        <w:t xml:space="preserve">. Northern lights were spotted as far south as Cuba and Hawaii, telegraph lines sparked and exploded, and the Victorians oohed and </w:t>
      </w:r>
      <w:proofErr w:type="spellStart"/>
      <w:r w:rsidRPr="009D3228">
        <w:rPr>
          <w:rFonts w:eastAsia="Times New Roman" w:cs="Calibri"/>
          <w:color w:val="000000"/>
          <w:sz w:val="16"/>
          <w:szCs w:val="16"/>
          <w:shd w:val="clear" w:color="auto" w:fill="FFFFFF"/>
          <w:lang w:eastAsia="zh-CN"/>
        </w:rPr>
        <w:t>aahed</w:t>
      </w:r>
      <w:proofErr w:type="spellEnd"/>
      <w:r w:rsidRPr="009D3228">
        <w:rPr>
          <w:rFonts w:eastAsia="Times New Roman" w:cs="Calibri"/>
          <w:color w:val="000000"/>
          <w:sz w:val="16"/>
          <w:szCs w:val="16"/>
          <w:shd w:val="clear" w:color="auto" w:fill="FFFFFF"/>
          <w:lang w:eastAsia="zh-CN"/>
        </w:rPr>
        <w:t xml:space="preserve"> about natural effects in the soil and in the air. Just imagine what would happen in today’s Internet era, when just about everything runs on electricity, is hooked up to the Internet, or is tracked by satellites. It’s time now to start thinking of a solution. </w:t>
      </w:r>
      <w:r w:rsidRPr="009D3228">
        <w:rPr>
          <w:rFonts w:eastAsia="Times New Roman" w:cs="Calibri"/>
          <w:color w:val="000000"/>
          <w:u w:val="single"/>
          <w:shd w:val="clear" w:color="auto" w:fill="FFFFFF"/>
          <w:lang w:eastAsia="zh-CN"/>
        </w:rPr>
        <w:t xml:space="preserve">A 12 percent chance of a massive Carrington event hitting the Earth within the next decade is scary. </w:t>
      </w:r>
      <w:r w:rsidRPr="009D3228">
        <w:rPr>
          <w:rFonts w:eastAsia="Times New Roman" w:cs="Calibri"/>
          <w:color w:val="000000"/>
          <w:u w:val="single"/>
          <w:shd w:val="clear" w:color="auto" w:fill="00FF00"/>
          <w:lang w:eastAsia="zh-CN"/>
        </w:rPr>
        <w:t>The</w:t>
      </w:r>
      <w:r w:rsidRPr="009D3228">
        <w:rPr>
          <w:rFonts w:eastAsia="Times New Roman" w:cs="Calibri"/>
          <w:b/>
          <w:bCs/>
          <w:color w:val="000000"/>
          <w:u w:val="single"/>
          <w:shd w:val="clear" w:color="auto" w:fill="00FF00"/>
          <w:lang w:eastAsia="zh-CN"/>
        </w:rPr>
        <w:t xml:space="preserve"> cost </w:t>
      </w:r>
      <w:r w:rsidRPr="009D3228">
        <w:rPr>
          <w:rFonts w:eastAsia="Times New Roman" w:cs="Calibri"/>
          <w:b/>
          <w:bCs/>
          <w:color w:val="000000"/>
          <w:u w:val="single"/>
          <w:shd w:val="clear" w:color="auto" w:fill="FFFFFF"/>
          <w:lang w:eastAsia="zh-CN"/>
        </w:rPr>
        <w:t>of a Carrington event could</w:t>
      </w:r>
      <w:r w:rsidRPr="009D3228">
        <w:rPr>
          <w:rFonts w:eastAsia="Times New Roman" w:cs="Calibri"/>
          <w:b/>
          <w:bCs/>
          <w:color w:val="000000"/>
          <w:u w:val="single"/>
          <w:shd w:val="clear" w:color="auto" w:fill="00FF00"/>
          <w:lang w:eastAsia="zh-CN"/>
        </w:rPr>
        <w:t xml:space="preserve"> be close to $2 trillion</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 that’s the equivalent of </w:t>
      </w:r>
      <w:r w:rsidRPr="009D3228">
        <w:rPr>
          <w:rFonts w:eastAsia="Times New Roman" w:cs="Calibri"/>
          <w:b/>
          <w:bCs/>
          <w:color w:val="000000"/>
          <w:u w:val="single"/>
          <w:shd w:val="clear" w:color="auto" w:fill="FFFFFF"/>
          <w:lang w:eastAsia="zh-CN"/>
        </w:rPr>
        <w:t xml:space="preserve">20 Hurricane </w:t>
      </w:r>
      <w:proofErr w:type="spellStart"/>
      <w:r w:rsidRPr="009D3228">
        <w:rPr>
          <w:rFonts w:eastAsia="Times New Roman" w:cs="Calibri"/>
          <w:b/>
          <w:bCs/>
          <w:color w:val="000000"/>
          <w:u w:val="single"/>
          <w:shd w:val="clear" w:color="auto" w:fill="FFFFFF"/>
          <w:lang w:eastAsia="zh-CN"/>
        </w:rPr>
        <w:t>Katrinas</w:t>
      </w:r>
      <w:proofErr w:type="spellEnd"/>
      <w:r w:rsidRPr="009D3228">
        <w:rPr>
          <w:rFonts w:eastAsia="Times New Roman" w:cs="Calibri"/>
          <w:b/>
          <w:bCs/>
          <w:color w:val="000000"/>
          <w:u w:val="single"/>
          <w:shd w:val="clear" w:color="auto" w:fill="FFFFFF"/>
          <w:lang w:eastAsia="zh-CN"/>
        </w:rPr>
        <w:t>.</w:t>
      </w:r>
      <w:r w:rsidRPr="009D3228">
        <w:rPr>
          <w:rFonts w:eastAsia="Times New Roman" w:cs="Calibri"/>
          <w:color w:val="000000"/>
          <w:sz w:val="16"/>
          <w:szCs w:val="16"/>
          <w:shd w:val="clear" w:color="auto" w:fill="FFFFFF"/>
          <w:lang w:eastAsia="zh-CN"/>
        </w:rPr>
        <w:t xml:space="preserve"> Those are just the projected costs – we don’t really know what will happen if a Carrington event occurs in the modern Internet era, but it could </w:t>
      </w:r>
      <w:r w:rsidRPr="009D3228">
        <w:rPr>
          <w:rFonts w:eastAsia="Times New Roman" w:cs="Calibri"/>
          <w:b/>
          <w:bCs/>
          <w:color w:val="000000"/>
          <w:u w:val="single"/>
          <w:shd w:val="clear" w:color="auto" w:fill="00FF00"/>
          <w:lang w:eastAsia="zh-CN"/>
        </w:rPr>
        <w:t>affect food and water</w:t>
      </w:r>
      <w:r w:rsidRPr="009D3228">
        <w:rPr>
          <w:rFonts w:eastAsia="Times New Roman" w:cs="Calibri"/>
          <w:color w:val="000000"/>
          <w:sz w:val="16"/>
          <w:szCs w:val="16"/>
          <w:shd w:val="clear" w:color="auto" w:fill="FFFFFF"/>
          <w:lang w:eastAsia="zh-CN"/>
        </w:rPr>
        <w:t xml:space="preserve"> supplies, </w:t>
      </w:r>
      <w:r w:rsidRPr="009D3228">
        <w:rPr>
          <w:rFonts w:eastAsia="Times New Roman" w:cs="Calibri"/>
          <w:b/>
          <w:bCs/>
          <w:color w:val="000000"/>
          <w:u w:val="single"/>
          <w:shd w:val="clear" w:color="auto" w:fill="00FF00"/>
          <w:lang w:eastAsia="zh-CN"/>
        </w:rPr>
        <w:t>health and medical facilities and</w:t>
      </w:r>
      <w:r w:rsidRPr="009D3228">
        <w:rPr>
          <w:rFonts w:eastAsia="Times New Roman" w:cs="Calibri"/>
          <w:color w:val="000000"/>
          <w:sz w:val="16"/>
          <w:szCs w:val="16"/>
          <w:shd w:val="clear" w:color="auto" w:fill="FFFFFF"/>
          <w:lang w:eastAsia="zh-CN"/>
        </w:rPr>
        <w:t xml:space="preserve"> even </w:t>
      </w:r>
      <w:r w:rsidRPr="009D3228">
        <w:rPr>
          <w:rFonts w:eastAsia="Times New Roman" w:cs="Calibri"/>
          <w:b/>
          <w:bCs/>
          <w:color w:val="000000"/>
          <w:u w:val="single"/>
          <w:shd w:val="clear" w:color="auto" w:fill="00FF00"/>
          <w:lang w:eastAsia="zh-CN"/>
        </w:rPr>
        <w:t>national security.</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00FF00"/>
          <w:lang w:eastAsia="zh-CN"/>
        </w:rPr>
        <w:t>As a result, the U.S. needs to be earmarking more research money</w:t>
      </w:r>
      <w:r w:rsidRPr="009D3228">
        <w:rPr>
          <w:rFonts w:eastAsia="Times New Roman" w:cs="Calibri"/>
          <w:color w:val="000000"/>
          <w:sz w:val="16"/>
          <w:szCs w:val="16"/>
          <w:shd w:val="clear" w:color="auto" w:fill="FFFFFF"/>
          <w:lang w:eastAsia="zh-CN"/>
        </w:rPr>
        <w:t xml:space="preserve"> for fields like </w:t>
      </w:r>
      <w:proofErr w:type="spellStart"/>
      <w:r w:rsidRPr="009D3228">
        <w:rPr>
          <w:rFonts w:eastAsia="Times New Roman" w:cs="Calibri"/>
          <w:color w:val="000000"/>
          <w:sz w:val="16"/>
          <w:szCs w:val="16"/>
          <w:shd w:val="clear" w:color="auto" w:fill="FFFFFF"/>
          <w:lang w:eastAsia="zh-CN"/>
        </w:rPr>
        <w:t>heliophysics</w:t>
      </w:r>
      <w:proofErr w:type="spellEnd"/>
      <w:r w:rsidRPr="009D3228">
        <w:rPr>
          <w:rFonts w:eastAsia="Times New Roman" w:cs="Calibri"/>
          <w:color w:val="000000"/>
          <w:sz w:val="16"/>
          <w:szCs w:val="16"/>
          <w:shd w:val="clear" w:color="auto" w:fill="FFFFFF"/>
          <w:lang w:eastAsia="zh-CN"/>
        </w:rPr>
        <w:t xml:space="preserve"> (</w:t>
      </w:r>
      <w:proofErr w:type="gramStart"/>
      <w:r w:rsidRPr="009D3228">
        <w:rPr>
          <w:rFonts w:eastAsia="Times New Roman" w:cs="Calibri"/>
          <w:color w:val="000000"/>
          <w:sz w:val="16"/>
          <w:szCs w:val="16"/>
          <w:shd w:val="clear" w:color="auto" w:fill="FFFFFF"/>
          <w:lang w:eastAsia="zh-CN"/>
        </w:rPr>
        <w:t>i.e.</w:t>
      </w:r>
      <w:proofErr w:type="gramEnd"/>
      <w:r w:rsidRPr="009D3228">
        <w:rPr>
          <w:rFonts w:eastAsia="Times New Roman" w:cs="Calibri"/>
          <w:color w:val="000000"/>
          <w:sz w:val="16"/>
          <w:szCs w:val="16"/>
          <w:shd w:val="clear" w:color="auto" w:fill="FFFFFF"/>
          <w:lang w:eastAsia="zh-CN"/>
        </w:rPr>
        <w:t xml:space="preserve"> the physics of the sun). We now know, for example, that a </w:t>
      </w:r>
      <w:r w:rsidRPr="009D3228">
        <w:rPr>
          <w:rFonts w:eastAsia="Times New Roman" w:cs="Calibri"/>
          <w:b/>
          <w:bCs/>
          <w:color w:val="000000"/>
          <w:u w:val="single"/>
          <w:shd w:val="clear" w:color="auto" w:fill="00FF00"/>
          <w:lang w:eastAsia="zh-CN"/>
        </w:rPr>
        <w:t>natural</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00FF00"/>
          <w:lang w:eastAsia="zh-CN"/>
        </w:rPr>
        <w:t>plasma shield</w:t>
      </w:r>
      <w:r w:rsidRPr="009D3228">
        <w:rPr>
          <w:rFonts w:eastAsia="Times New Roman" w:cs="Calibri"/>
          <w:color w:val="000000"/>
          <w:sz w:val="16"/>
          <w:szCs w:val="16"/>
          <w:shd w:val="clear" w:color="auto" w:fill="FFFFFF"/>
          <w:lang w:eastAsia="zh-CN"/>
        </w:rPr>
        <w:t xml:space="preserve">” appears to protect the Earth from the direct brunt of a solar storm. A New Scientist article recently described how the Earth has a type of “plasma shield” that it uses to protect itself. It’s been noticed that, in the event of extreme solar activity, the Earth’s magnetosphere adjusts in response to the CMEs from the sun. Maybe that system </w:t>
      </w:r>
      <w:r w:rsidRPr="009D3228">
        <w:rPr>
          <w:rFonts w:eastAsia="Times New Roman" w:cs="Calibri"/>
          <w:b/>
          <w:bCs/>
          <w:color w:val="000000"/>
          <w:u w:val="single"/>
          <w:shd w:val="clear" w:color="auto" w:fill="00FF00"/>
          <w:lang w:eastAsia="zh-CN"/>
        </w:rPr>
        <w:t xml:space="preserve">could be exploited </w:t>
      </w:r>
      <w:r w:rsidRPr="009D3228">
        <w:rPr>
          <w:rFonts w:eastAsia="Times New Roman" w:cs="Calibri"/>
          <w:b/>
          <w:bCs/>
          <w:color w:val="000000"/>
          <w:u w:val="single"/>
          <w:shd w:val="clear" w:color="auto" w:fill="FFFFFF"/>
          <w:lang w:eastAsia="zh-CN"/>
        </w:rPr>
        <w:t xml:space="preserve">or augmented </w:t>
      </w:r>
      <w:r w:rsidRPr="009D3228">
        <w:rPr>
          <w:rFonts w:eastAsia="Times New Roman" w:cs="Calibri"/>
          <w:b/>
          <w:bCs/>
          <w:color w:val="000000"/>
          <w:u w:val="single"/>
          <w:shd w:val="clear" w:color="auto" w:fill="00FF00"/>
          <w:lang w:eastAsia="zh-CN"/>
        </w:rPr>
        <w:t>by man-made means to create a shield that powers up or powers down anytime</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u w:val="single"/>
          <w:shd w:val="clear" w:color="auto" w:fill="FFFFFF"/>
          <w:lang w:eastAsia="zh-CN"/>
        </w:rPr>
        <w:t>NASA’s early-warning system detects unusual activity.</w:t>
      </w:r>
    </w:p>
    <w:p w14:paraId="53D19F52"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r w:rsidRPr="009D3228">
        <w:rPr>
          <w:rFonts w:ascii="Times New Roman" w:eastAsia="Times New Roman" w:hAnsi="Times New Roman" w:cs="Times New Roman"/>
          <w:sz w:val="24"/>
          <w:szCs w:val="24"/>
          <w:lang w:eastAsia="zh-CN"/>
        </w:rPr>
        <w:br/>
      </w:r>
    </w:p>
    <w:p w14:paraId="2BD9F158" w14:textId="77777777" w:rsidR="009D3228" w:rsidRPr="009D3228" w:rsidRDefault="009D3228" w:rsidP="009D3228">
      <w:pPr>
        <w:spacing w:before="320" w:after="80" w:line="240" w:lineRule="auto"/>
        <w:jc w:val="center"/>
        <w:outlineLvl w:val="2"/>
        <w:rPr>
          <w:rFonts w:ascii="Times New Roman" w:eastAsia="Times New Roman" w:hAnsi="Times New Roman" w:cs="Times New Roman"/>
          <w:b/>
          <w:bCs/>
          <w:sz w:val="27"/>
          <w:szCs w:val="27"/>
          <w:lang w:eastAsia="zh-CN"/>
        </w:rPr>
      </w:pPr>
      <w:r w:rsidRPr="009D3228">
        <w:rPr>
          <w:rFonts w:eastAsia="Times New Roman" w:cs="Calibri"/>
          <w:b/>
          <w:bCs/>
          <w:color w:val="000000"/>
          <w:sz w:val="32"/>
          <w:szCs w:val="32"/>
          <w:u w:val="single"/>
          <w:lang w:eastAsia="zh-CN"/>
        </w:rPr>
        <w:t>Contention 2: Inequality</w:t>
      </w:r>
    </w:p>
    <w:p w14:paraId="630C8DAA"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73A3A4A5" w14:textId="77777777" w:rsidR="009D3228" w:rsidRPr="009D3228" w:rsidRDefault="009D3228" w:rsidP="009D3228">
      <w:pPr>
        <w:spacing w:before="280" w:after="80" w:line="240" w:lineRule="auto"/>
        <w:outlineLvl w:val="3"/>
        <w:rPr>
          <w:rFonts w:ascii="Times New Roman" w:eastAsia="Times New Roman" w:hAnsi="Times New Roman" w:cs="Times New Roman"/>
          <w:b/>
          <w:bCs/>
          <w:sz w:val="24"/>
          <w:szCs w:val="24"/>
          <w:lang w:eastAsia="zh-CN"/>
        </w:rPr>
      </w:pPr>
      <w:r w:rsidRPr="009D3228">
        <w:rPr>
          <w:rFonts w:eastAsia="Times New Roman" w:cs="Calibri"/>
          <w:b/>
          <w:bCs/>
          <w:color w:val="000000"/>
          <w:sz w:val="26"/>
          <w:szCs w:val="26"/>
          <w:lang w:eastAsia="zh-CN"/>
        </w:rPr>
        <w:t>Contention two is the inequality of resources</w:t>
      </w:r>
    </w:p>
    <w:p w14:paraId="67F051BD" w14:textId="77777777" w:rsidR="009D3228" w:rsidRPr="009D3228" w:rsidRDefault="009D3228" w:rsidP="009D3228">
      <w:pPr>
        <w:spacing w:before="240" w:after="40" w:line="240" w:lineRule="auto"/>
        <w:outlineLvl w:val="3"/>
        <w:rPr>
          <w:rFonts w:ascii="Times New Roman" w:eastAsia="Times New Roman" w:hAnsi="Times New Roman" w:cs="Times New Roman"/>
          <w:b/>
          <w:bCs/>
          <w:sz w:val="24"/>
          <w:szCs w:val="24"/>
          <w:lang w:eastAsia="zh-CN"/>
        </w:rPr>
      </w:pPr>
      <w:r w:rsidRPr="009D3228">
        <w:rPr>
          <w:rFonts w:eastAsia="Times New Roman" w:cs="Calibri"/>
          <w:b/>
          <w:bCs/>
          <w:color w:val="000000"/>
          <w:sz w:val="26"/>
          <w:szCs w:val="26"/>
          <w:shd w:val="clear" w:color="auto" w:fill="FFFFFF"/>
          <w:lang w:eastAsia="zh-CN"/>
        </w:rPr>
        <w:t xml:space="preserve">The shortage of commonplace and </w:t>
      </w:r>
      <w:proofErr w:type="spellStart"/>
      <w:r w:rsidRPr="009D3228">
        <w:rPr>
          <w:rFonts w:eastAsia="Times New Roman" w:cs="Calibri"/>
          <w:b/>
          <w:bCs/>
          <w:color w:val="000000"/>
          <w:sz w:val="26"/>
          <w:szCs w:val="26"/>
          <w:shd w:val="clear" w:color="auto" w:fill="FFFFFF"/>
          <w:lang w:eastAsia="zh-CN"/>
        </w:rPr>
        <w:t>multi use</w:t>
      </w:r>
      <w:proofErr w:type="spellEnd"/>
      <w:r w:rsidRPr="009D3228">
        <w:rPr>
          <w:rFonts w:eastAsia="Times New Roman" w:cs="Calibri"/>
          <w:b/>
          <w:bCs/>
          <w:color w:val="000000"/>
          <w:sz w:val="26"/>
          <w:szCs w:val="26"/>
          <w:shd w:val="clear" w:color="auto" w:fill="FFFFFF"/>
          <w:lang w:eastAsia="zh-CN"/>
        </w:rPr>
        <w:t xml:space="preserve"> minerals prove we need to look into space for answers </w:t>
      </w:r>
      <w:r w:rsidRPr="009D3228">
        <w:rPr>
          <w:rFonts w:eastAsia="Times New Roman" w:cs="Calibri"/>
          <w:b/>
          <w:bCs/>
          <w:color w:val="000000"/>
          <w:sz w:val="26"/>
          <w:szCs w:val="26"/>
          <w:u w:val="single"/>
          <w:shd w:val="clear" w:color="auto" w:fill="FFFFFF"/>
          <w:lang w:eastAsia="zh-CN"/>
        </w:rPr>
        <w:t>now</w:t>
      </w:r>
    </w:p>
    <w:p w14:paraId="097CACFC"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 xml:space="preserve">Cohen 07 </w:t>
      </w:r>
      <w:r w:rsidRPr="009D3228">
        <w:rPr>
          <w:rFonts w:eastAsia="Times New Roman" w:cs="Calibri"/>
          <w:color w:val="000000"/>
          <w:shd w:val="clear" w:color="auto" w:fill="FFFFFF"/>
          <w:lang w:eastAsia="zh-CN"/>
        </w:rPr>
        <w:t xml:space="preserve">[David Cohen, President of the Academic Board Field of Research: Exploration and environmental geochemistry. </w:t>
      </w:r>
      <w:proofErr w:type="spellStart"/>
      <w:r w:rsidRPr="009D3228">
        <w:rPr>
          <w:rFonts w:eastAsia="Times New Roman" w:cs="Calibri"/>
          <w:color w:val="000000"/>
          <w:shd w:val="clear" w:color="auto" w:fill="FFFFFF"/>
          <w:lang w:eastAsia="zh-CN"/>
        </w:rPr>
        <w:t>Earths</w:t>
      </w:r>
      <w:proofErr w:type="spellEnd"/>
      <w:r w:rsidRPr="009D3228">
        <w:rPr>
          <w:rFonts w:eastAsia="Times New Roman" w:cs="Calibri"/>
          <w:color w:val="000000"/>
          <w:shd w:val="clear" w:color="auto" w:fill="FFFFFF"/>
          <w:lang w:eastAsia="zh-CN"/>
        </w:rPr>
        <w:t xml:space="preserve"> Natural Wealth: An Audit, NEW SCIENTIST, May 23, 2007, at 3441, available at https://www.newscientist.com/article/mg19426051.200-earths-natural -wealth-an-audit/ Accessed July 14, 2021] </w:t>
      </w:r>
    </w:p>
    <w:p w14:paraId="0F04F38D"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4C001DF2" w14:textId="77777777" w:rsidR="009D3228" w:rsidRPr="009D3228" w:rsidRDefault="009D3228" w:rsidP="009D3228">
      <w:pPr>
        <w:spacing w:before="240" w:after="40" w:line="240" w:lineRule="auto"/>
        <w:outlineLvl w:val="3"/>
        <w:rPr>
          <w:rFonts w:ascii="Times New Roman" w:eastAsia="Times New Roman" w:hAnsi="Times New Roman" w:cs="Times New Roman"/>
          <w:b/>
          <w:bCs/>
          <w:sz w:val="24"/>
          <w:szCs w:val="24"/>
          <w:lang w:eastAsia="zh-CN"/>
        </w:rPr>
      </w:pPr>
      <w:r w:rsidRPr="009D3228">
        <w:rPr>
          <w:rFonts w:eastAsia="Times New Roman" w:cs="Calibri"/>
          <w:color w:val="000000"/>
          <w:sz w:val="16"/>
          <w:szCs w:val="16"/>
          <w:shd w:val="clear" w:color="auto" w:fill="FFFFFF"/>
          <w:lang w:eastAsia="zh-CN"/>
        </w:rPr>
        <w:t xml:space="preserve">This could prove lucrative, but Prichard is motivated by something far more significant than the chance of a quick buck. </w:t>
      </w:r>
      <w:r w:rsidRPr="009D3228">
        <w:rPr>
          <w:rFonts w:eastAsia="Times New Roman" w:cs="Calibri"/>
          <w:b/>
          <w:bCs/>
          <w:color w:val="000000"/>
          <w:u w:val="single"/>
          <w:shd w:val="clear" w:color="auto" w:fill="00FF00"/>
          <w:lang w:eastAsia="zh-CN"/>
        </w:rPr>
        <w:t xml:space="preserve">Platinum is a vital component </w:t>
      </w:r>
      <w:r w:rsidRPr="009D3228">
        <w:rPr>
          <w:rFonts w:eastAsia="Times New Roman" w:cs="Calibri"/>
          <w:b/>
          <w:bCs/>
          <w:color w:val="000000"/>
          <w:u w:val="single"/>
          <w:shd w:val="clear" w:color="auto" w:fill="FFFFFF"/>
          <w:lang w:eastAsia="zh-CN"/>
        </w:rPr>
        <w:t xml:space="preserve">not only </w:t>
      </w:r>
      <w:r w:rsidRPr="009D3228">
        <w:rPr>
          <w:rFonts w:eastAsia="Times New Roman" w:cs="Calibri"/>
          <w:b/>
          <w:bCs/>
          <w:color w:val="000000"/>
          <w:u w:val="single"/>
          <w:shd w:val="clear" w:color="auto" w:fill="00FF00"/>
          <w:lang w:eastAsia="zh-CN"/>
        </w:rPr>
        <w:t xml:space="preserve">of catalytic converters </w:t>
      </w:r>
      <w:r w:rsidRPr="009D3228">
        <w:rPr>
          <w:rFonts w:eastAsia="Times New Roman" w:cs="Calibri"/>
          <w:b/>
          <w:bCs/>
          <w:color w:val="000000"/>
          <w:u w:val="single"/>
          <w:shd w:val="clear" w:color="auto" w:fill="FFFFFF"/>
          <w:lang w:eastAsia="zh-CN"/>
        </w:rPr>
        <w:t xml:space="preserve">but </w:t>
      </w:r>
      <w:r w:rsidRPr="009D3228">
        <w:rPr>
          <w:rFonts w:eastAsia="Times New Roman" w:cs="Calibri"/>
          <w:b/>
          <w:bCs/>
          <w:color w:val="000000"/>
          <w:u w:val="single"/>
          <w:shd w:val="clear" w:color="auto" w:fill="00FF00"/>
          <w:lang w:eastAsia="zh-CN"/>
        </w:rPr>
        <w:t>also of fuel cells – and supplies are running out.</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It </w:t>
      </w:r>
      <w:r w:rsidRPr="009D3228">
        <w:rPr>
          <w:rFonts w:eastAsia="Times New Roman" w:cs="Calibri"/>
          <w:color w:val="000000"/>
          <w:sz w:val="16"/>
          <w:szCs w:val="16"/>
          <w:shd w:val="clear" w:color="auto" w:fill="FFFFFF"/>
          <w:lang w:eastAsia="zh-CN"/>
        </w:rPr>
        <w:lastRenderedPageBreak/>
        <w:t xml:space="preserve">has been estimated that if all the 500 million vehicles in use today were re- equipped with fuel cells, operating losses would mean that all the world's sources of platinum would be exhausted within 15 years. Unlike with oil or diamonds, there is no synthetic alternative: </w:t>
      </w:r>
      <w:r w:rsidRPr="009D3228">
        <w:rPr>
          <w:rFonts w:eastAsia="Times New Roman" w:cs="Calibri"/>
          <w:color w:val="000000"/>
          <w:u w:val="single"/>
          <w:shd w:val="clear" w:color="auto" w:fill="FFFFFF"/>
          <w:lang w:eastAsia="zh-CN"/>
        </w:rPr>
        <w:t>platinum is a chemical element, and once we have used it all there is no way</w:t>
      </w:r>
      <w:r w:rsidRPr="009D3228">
        <w:rPr>
          <w:rFonts w:eastAsia="Times New Roman" w:cs="Calibri"/>
          <w:color w:val="000000"/>
          <w:sz w:val="16"/>
          <w:szCs w:val="16"/>
          <w:shd w:val="clear" w:color="auto" w:fill="FFFFFF"/>
          <w:lang w:eastAsia="zh-CN"/>
        </w:rPr>
        <w:t xml:space="preserve"> on earth of </w:t>
      </w:r>
      <w:r w:rsidRPr="009D3228">
        <w:rPr>
          <w:rFonts w:eastAsia="Times New Roman" w:cs="Calibri"/>
          <w:color w:val="000000"/>
          <w:u w:val="single"/>
          <w:shd w:val="clear" w:color="auto" w:fill="FFFFFF"/>
          <w:lang w:eastAsia="zh-CN"/>
        </w:rPr>
        <w:t>getting any more</w:t>
      </w:r>
      <w:r w:rsidRPr="009D3228">
        <w:rPr>
          <w:rFonts w:eastAsia="Times New Roman" w:cs="Calibri"/>
          <w:color w:val="000000"/>
          <w:sz w:val="16"/>
          <w:szCs w:val="16"/>
          <w:shd w:val="clear" w:color="auto" w:fill="FFFFFF"/>
          <w:lang w:eastAsia="zh-CN"/>
        </w:rPr>
        <w:t xml:space="preserve">. What price then pollution-free cities? It's not just the world's platinum that is being used up at an alarming rate. The </w:t>
      </w:r>
      <w:r w:rsidRPr="009D3228">
        <w:rPr>
          <w:rFonts w:eastAsia="Times New Roman" w:cs="Calibri"/>
          <w:color w:val="000000"/>
          <w:u w:val="single"/>
          <w:shd w:val="clear" w:color="auto" w:fill="FFFFFF"/>
          <w:lang w:eastAsia="zh-CN"/>
        </w:rPr>
        <w:t>same goes for</w:t>
      </w:r>
      <w:r w:rsidRPr="009D3228">
        <w:rPr>
          <w:rFonts w:eastAsia="Times New Roman" w:cs="Calibri"/>
          <w:color w:val="000000"/>
          <w:sz w:val="16"/>
          <w:szCs w:val="16"/>
          <w:shd w:val="clear" w:color="auto" w:fill="FFFFFF"/>
          <w:lang w:eastAsia="zh-CN"/>
        </w:rPr>
        <w:t xml:space="preserve"> many other rare metals such as </w:t>
      </w:r>
      <w:r w:rsidRPr="009D3228">
        <w:rPr>
          <w:rFonts w:eastAsia="Times New Roman" w:cs="Calibri"/>
          <w:color w:val="000000"/>
          <w:u w:val="single"/>
          <w:shd w:val="clear" w:color="auto" w:fill="FFFFFF"/>
          <w:lang w:eastAsia="zh-CN"/>
        </w:rPr>
        <w:t>indium</w:t>
      </w:r>
      <w:r w:rsidRPr="009D3228">
        <w:rPr>
          <w:rFonts w:eastAsia="Times New Roman" w:cs="Calibri"/>
          <w:color w:val="000000"/>
          <w:sz w:val="16"/>
          <w:szCs w:val="16"/>
          <w:shd w:val="clear" w:color="auto" w:fill="FFFFFF"/>
          <w:lang w:eastAsia="zh-CN"/>
        </w:rPr>
        <w:t xml:space="preserve">, which is being consumed in unprecedented quantities </w:t>
      </w:r>
      <w:proofErr w:type="spellStart"/>
      <w:r w:rsidRPr="009D3228">
        <w:rPr>
          <w:rFonts w:eastAsia="Times New Roman" w:cs="Calibri"/>
          <w:color w:val="000000"/>
          <w:u w:val="single"/>
          <w:shd w:val="clear" w:color="auto" w:fill="FFFFFF"/>
          <w:lang w:eastAsia="zh-CN"/>
        </w:rPr>
        <w:t>for</w:t>
      </w:r>
      <w:r w:rsidRPr="009D3228">
        <w:rPr>
          <w:rFonts w:eastAsia="Times New Roman" w:cs="Calibri"/>
          <w:color w:val="000000"/>
          <w:sz w:val="16"/>
          <w:szCs w:val="16"/>
          <w:shd w:val="clear" w:color="auto" w:fill="FFFFFF"/>
          <w:lang w:eastAsia="zh-CN"/>
        </w:rPr>
        <w:t>making</w:t>
      </w:r>
      <w:proofErr w:type="spellEnd"/>
      <w:r w:rsidRPr="009D3228">
        <w:rPr>
          <w:rFonts w:eastAsia="Times New Roman" w:cs="Calibri"/>
          <w:color w:val="000000"/>
          <w:sz w:val="16"/>
          <w:szCs w:val="16"/>
          <w:shd w:val="clear" w:color="auto" w:fill="FFFFFF"/>
          <w:lang w:eastAsia="zh-CN"/>
        </w:rPr>
        <w:t xml:space="preserve"> LCDs for </w:t>
      </w:r>
      <w:r w:rsidRPr="009D3228">
        <w:rPr>
          <w:rFonts w:eastAsia="Times New Roman" w:cs="Calibri"/>
          <w:color w:val="000000"/>
          <w:u w:val="single"/>
          <w:shd w:val="clear" w:color="auto" w:fill="FFFFFF"/>
          <w:lang w:eastAsia="zh-CN"/>
        </w:rPr>
        <w:t>flat-screen TVs</w:t>
      </w:r>
      <w:r w:rsidRPr="009D3228">
        <w:rPr>
          <w:rFonts w:eastAsia="Times New Roman" w:cs="Calibri"/>
          <w:color w:val="000000"/>
          <w:sz w:val="16"/>
          <w:szCs w:val="16"/>
          <w:shd w:val="clear" w:color="auto" w:fill="FFFFFF"/>
          <w:lang w:eastAsia="zh-CN"/>
        </w:rPr>
        <w:t xml:space="preserve">, and the tantalum needed to make compact electronic devices like cellphones. How long will global reserves of uranium last in a new nuclear age? Even </w:t>
      </w:r>
      <w:r w:rsidRPr="009D3228">
        <w:rPr>
          <w:rFonts w:eastAsia="Times New Roman" w:cs="Calibri"/>
          <w:color w:val="000000"/>
          <w:u w:val="single"/>
          <w:shd w:val="clear" w:color="auto" w:fill="00FF00"/>
          <w:lang w:eastAsia="zh-CN"/>
        </w:rPr>
        <w:t>reserves of</w:t>
      </w:r>
      <w:r w:rsidRPr="009D3228">
        <w:rPr>
          <w:rFonts w:eastAsia="Times New Roman" w:cs="Calibri"/>
          <w:color w:val="000000"/>
          <w:sz w:val="16"/>
          <w:szCs w:val="16"/>
          <w:shd w:val="clear" w:color="auto" w:fill="FFFFFF"/>
          <w:lang w:eastAsia="zh-CN"/>
        </w:rPr>
        <w:t xml:space="preserve"> such </w:t>
      </w:r>
      <w:r w:rsidRPr="009D3228">
        <w:rPr>
          <w:rFonts w:eastAsia="Times New Roman" w:cs="Calibri"/>
          <w:color w:val="000000"/>
          <w:u w:val="single"/>
          <w:shd w:val="clear" w:color="auto" w:fill="00FF00"/>
          <w:lang w:eastAsia="zh-CN"/>
        </w:rPr>
        <w:t>commonplace elements as zinc, copper, nickel and</w:t>
      </w:r>
      <w:r w:rsidRPr="009D3228">
        <w:rPr>
          <w:rFonts w:eastAsia="Times New Roman" w:cs="Calibri"/>
          <w:color w:val="000000"/>
          <w:u w:val="single"/>
          <w:shd w:val="clear" w:color="auto" w:fill="FFFFFF"/>
          <w:lang w:eastAsia="zh-CN"/>
        </w:rPr>
        <w:t xml:space="preserve"> the </w:t>
      </w:r>
      <w:r w:rsidRPr="009D3228">
        <w:rPr>
          <w:rFonts w:eastAsia="Times New Roman" w:cs="Calibri"/>
          <w:color w:val="000000"/>
          <w:u w:val="single"/>
          <w:shd w:val="clear" w:color="auto" w:fill="00FF00"/>
          <w:lang w:eastAsia="zh-CN"/>
        </w:rPr>
        <w:t xml:space="preserve">phosphorus used in </w:t>
      </w:r>
      <w:proofErr w:type="spellStart"/>
      <w:r w:rsidRPr="009D3228">
        <w:rPr>
          <w:rFonts w:eastAsia="Times New Roman" w:cs="Calibri"/>
          <w:color w:val="000000"/>
          <w:u w:val="single"/>
          <w:shd w:val="clear" w:color="auto" w:fill="00FF00"/>
          <w:lang w:eastAsia="zh-CN"/>
        </w:rPr>
        <w:t>fertiliser</w:t>
      </w:r>
      <w:proofErr w:type="spellEnd"/>
      <w:r w:rsidRPr="009D3228">
        <w:rPr>
          <w:rFonts w:eastAsia="Times New Roman" w:cs="Calibri"/>
          <w:color w:val="000000"/>
          <w:u w:val="single"/>
          <w:shd w:val="clear" w:color="auto" w:fill="00FF00"/>
          <w:lang w:eastAsia="zh-CN"/>
        </w:rPr>
        <w:t xml:space="preserve"> will run out in</w:t>
      </w:r>
      <w:r w:rsidRPr="009D3228">
        <w:rPr>
          <w:rFonts w:eastAsia="Times New Roman" w:cs="Calibri"/>
          <w:color w:val="000000"/>
          <w:sz w:val="16"/>
          <w:szCs w:val="16"/>
          <w:shd w:val="clear" w:color="auto" w:fill="FFFFFF"/>
          <w:lang w:eastAsia="zh-CN"/>
        </w:rPr>
        <w:t xml:space="preserve"> the not-too-distant </w:t>
      </w:r>
      <w:r w:rsidRPr="009D3228">
        <w:rPr>
          <w:rFonts w:eastAsia="Times New Roman" w:cs="Calibri"/>
          <w:color w:val="000000"/>
          <w:u w:val="single"/>
          <w:shd w:val="clear" w:color="auto" w:fill="00FF00"/>
          <w:lang w:eastAsia="zh-CN"/>
        </w:rPr>
        <w:t>future</w:t>
      </w:r>
      <w:r w:rsidRPr="009D3228">
        <w:rPr>
          <w:rFonts w:eastAsia="Times New Roman" w:cs="Calibri"/>
          <w:color w:val="000000"/>
          <w:sz w:val="16"/>
          <w:szCs w:val="16"/>
          <w:shd w:val="clear" w:color="auto" w:fill="FFFFFF"/>
          <w:lang w:eastAsia="zh-CN"/>
        </w:rPr>
        <w:t xml:space="preserve">. So just what proportion of these materials have we used up so far, and how much is there left to go round? Perhaps surprisingly, given how much we rely on these elements, we can't be sure. For a start, the annual global consumption of most precious metals is not known with any certainty. Estimating the extractable reserves of many metals is also difficult. For rare metals such as indium and gallium, </w:t>
      </w:r>
      <w:r w:rsidRPr="009D3228">
        <w:rPr>
          <w:rFonts w:eastAsia="Times New Roman" w:cs="Calibri"/>
          <w:color w:val="000000"/>
          <w:sz w:val="16"/>
          <w:szCs w:val="16"/>
          <w:lang w:eastAsia="zh-CN"/>
        </w:rPr>
        <w:t xml:space="preserve">these </w:t>
      </w:r>
      <w:proofErr w:type="spellStart"/>
      <w:r w:rsidRPr="009D3228">
        <w:rPr>
          <w:rFonts w:eastAsia="Times New Roman" w:cs="Calibri"/>
          <w:b/>
          <w:bCs/>
          <w:color w:val="000000"/>
          <w:u w:val="single"/>
          <w:lang w:eastAsia="zh-CN"/>
        </w:rPr>
        <w:t>figures</w:t>
      </w:r>
      <w:r w:rsidRPr="009D3228">
        <w:rPr>
          <w:rFonts w:eastAsia="Times New Roman" w:cs="Calibri"/>
          <w:color w:val="000000"/>
          <w:sz w:val="16"/>
          <w:szCs w:val="16"/>
          <w:lang w:eastAsia="zh-CN"/>
        </w:rPr>
        <w:t>are</w:t>
      </w:r>
      <w:proofErr w:type="spellEnd"/>
      <w:r w:rsidRPr="009D3228">
        <w:rPr>
          <w:rFonts w:eastAsia="Times New Roman" w:cs="Calibri"/>
          <w:color w:val="000000"/>
          <w:sz w:val="16"/>
          <w:szCs w:val="16"/>
          <w:lang w:eastAsia="zh-CN"/>
        </w:rPr>
        <w:t xml:space="preserve"> </w:t>
      </w:r>
      <w:r w:rsidRPr="009D3228">
        <w:rPr>
          <w:rFonts w:eastAsia="Times New Roman" w:cs="Calibri"/>
          <w:b/>
          <w:bCs/>
          <w:color w:val="000000"/>
          <w:u w:val="single"/>
          <w:lang w:eastAsia="zh-CN"/>
        </w:rPr>
        <w:t>kept a closely guarded secret by mining companies</w:t>
      </w:r>
      <w:r w:rsidRPr="009D3228">
        <w:rPr>
          <w:rFonts w:eastAsia="Times New Roman" w:cs="Calibri"/>
          <w:color w:val="000000"/>
          <w:sz w:val="16"/>
          <w:szCs w:val="16"/>
          <w:lang w:eastAsia="zh-CN"/>
        </w:rPr>
        <w:t xml:space="preserve">. </w:t>
      </w:r>
      <w:r w:rsidRPr="009D3228">
        <w:rPr>
          <w:rFonts w:eastAsia="Times New Roman" w:cs="Calibri"/>
          <w:color w:val="000000"/>
          <w:sz w:val="16"/>
          <w:szCs w:val="16"/>
          <w:shd w:val="clear" w:color="auto" w:fill="FFFFFF"/>
          <w:lang w:eastAsia="zh-CN"/>
        </w:rPr>
        <w:t xml:space="preserve">Governments and academics are only just starting to </w:t>
      </w:r>
      <w:proofErr w:type="spellStart"/>
      <w:r w:rsidRPr="009D3228">
        <w:rPr>
          <w:rFonts w:eastAsia="Times New Roman" w:cs="Calibri"/>
          <w:color w:val="000000"/>
          <w:sz w:val="16"/>
          <w:szCs w:val="16"/>
          <w:shd w:val="clear" w:color="auto" w:fill="FFFFFF"/>
          <w:lang w:eastAsia="zh-CN"/>
        </w:rPr>
        <w:t>realise</w:t>
      </w:r>
      <w:proofErr w:type="spellEnd"/>
      <w:r w:rsidRPr="009D3228">
        <w:rPr>
          <w:rFonts w:eastAsia="Times New Roman" w:cs="Calibri"/>
          <w:color w:val="000000"/>
          <w:sz w:val="16"/>
          <w:szCs w:val="16"/>
          <w:shd w:val="clear" w:color="auto" w:fill="FFFFFF"/>
          <w:lang w:eastAsia="zh-CN"/>
        </w:rPr>
        <w:t xml:space="preserve"> that there could be a problem looming, so studies of the issue are few and far between. Armin </w:t>
      </w:r>
      <w:proofErr w:type="spellStart"/>
      <w:r w:rsidRPr="009D3228">
        <w:rPr>
          <w:rFonts w:eastAsia="Times New Roman" w:cs="Calibri"/>
          <w:color w:val="000000"/>
          <w:sz w:val="16"/>
          <w:szCs w:val="16"/>
          <w:shd w:val="clear" w:color="auto" w:fill="FFFFFF"/>
          <w:lang w:eastAsia="zh-CN"/>
        </w:rPr>
        <w:t>Reller</w:t>
      </w:r>
      <w:proofErr w:type="spellEnd"/>
      <w:r w:rsidRPr="009D3228">
        <w:rPr>
          <w:rFonts w:eastAsia="Times New Roman" w:cs="Calibri"/>
          <w:color w:val="000000"/>
          <w:sz w:val="16"/>
          <w:szCs w:val="16"/>
          <w:shd w:val="clear" w:color="auto" w:fill="FFFFFF"/>
          <w:lang w:eastAsia="zh-CN"/>
        </w:rPr>
        <w:t xml:space="preserve">, a materials chemist at the University of Augsburg in Germany, and his colleagues are among the few groups who have been investigating the problem. He estimates that we have, at best, 10 years before we run out of </w:t>
      </w:r>
      <w:r w:rsidRPr="009D3228">
        <w:rPr>
          <w:rFonts w:eastAsia="Times New Roman" w:cs="Calibri"/>
          <w:color w:val="000000"/>
          <w:u w:val="single"/>
          <w:shd w:val="clear" w:color="auto" w:fill="FFFFFF"/>
          <w:lang w:eastAsia="zh-CN"/>
        </w:rPr>
        <w:t>indium</w:t>
      </w:r>
      <w:r w:rsidRPr="009D3228">
        <w:rPr>
          <w:rFonts w:eastAsia="Times New Roman" w:cs="Calibri"/>
          <w:color w:val="000000"/>
          <w:sz w:val="16"/>
          <w:szCs w:val="16"/>
          <w:shd w:val="clear" w:color="auto" w:fill="FFFFFF"/>
          <w:lang w:eastAsia="zh-CN"/>
        </w:rPr>
        <w:t xml:space="preserve">. Its impending scarcity could already be reflected in its price: </w:t>
      </w:r>
      <w:r w:rsidRPr="009D3228">
        <w:rPr>
          <w:rFonts w:eastAsia="Times New Roman" w:cs="Calibri"/>
          <w:color w:val="000000"/>
          <w:u w:val="single"/>
          <w:shd w:val="clear" w:color="auto" w:fill="FFFFFF"/>
          <w:lang w:eastAsia="zh-CN"/>
        </w:rPr>
        <w:t>in January 2003 the metal sold for</w:t>
      </w:r>
      <w:r w:rsidRPr="009D3228">
        <w:rPr>
          <w:rFonts w:eastAsia="Times New Roman" w:cs="Calibri"/>
          <w:color w:val="000000"/>
          <w:sz w:val="16"/>
          <w:szCs w:val="16"/>
          <w:shd w:val="clear" w:color="auto" w:fill="FFFFFF"/>
          <w:lang w:eastAsia="zh-CN"/>
        </w:rPr>
        <w:t xml:space="preserve"> around </w:t>
      </w:r>
      <w:r w:rsidRPr="009D3228">
        <w:rPr>
          <w:rFonts w:eastAsia="Times New Roman" w:cs="Calibri"/>
          <w:b/>
          <w:bCs/>
          <w:color w:val="000000"/>
          <w:u w:val="single"/>
          <w:shd w:val="clear" w:color="auto" w:fill="FFFFFF"/>
          <w:lang w:eastAsia="zh-CN"/>
        </w:rPr>
        <w:t>$60 per kilogram</w:t>
      </w:r>
      <w:r w:rsidRPr="009D3228">
        <w:rPr>
          <w:rFonts w:eastAsia="Times New Roman" w:cs="Calibri"/>
          <w:color w:val="000000"/>
          <w:sz w:val="16"/>
          <w:szCs w:val="16"/>
          <w:shd w:val="clear" w:color="auto" w:fill="FFFFFF"/>
          <w:lang w:eastAsia="zh-CN"/>
        </w:rPr>
        <w:t xml:space="preserve">; by </w:t>
      </w:r>
      <w:r w:rsidRPr="009D3228">
        <w:rPr>
          <w:rFonts w:eastAsia="Times New Roman" w:cs="Calibri"/>
          <w:color w:val="000000"/>
          <w:u w:val="single"/>
          <w:shd w:val="clear" w:color="auto" w:fill="FFFFFF"/>
          <w:lang w:eastAsia="zh-CN"/>
        </w:rPr>
        <w:t xml:space="preserve">August 2006 </w:t>
      </w:r>
      <w:r w:rsidRPr="009D3228">
        <w:rPr>
          <w:rFonts w:eastAsia="Times New Roman" w:cs="Calibri"/>
          <w:color w:val="000000"/>
          <w:sz w:val="16"/>
          <w:szCs w:val="16"/>
          <w:shd w:val="clear" w:color="auto" w:fill="FFFFFF"/>
          <w:lang w:eastAsia="zh-CN"/>
        </w:rPr>
        <w:t xml:space="preserve">the </w:t>
      </w:r>
      <w:r w:rsidRPr="009D3228">
        <w:rPr>
          <w:rFonts w:eastAsia="Times New Roman" w:cs="Calibri"/>
          <w:color w:val="000000"/>
          <w:u w:val="single"/>
          <w:shd w:val="clear" w:color="auto" w:fill="FFFFFF"/>
          <w:lang w:eastAsia="zh-CN"/>
        </w:rPr>
        <w:t xml:space="preserve">price had shot up to over </w:t>
      </w:r>
      <w:r w:rsidRPr="009D3228">
        <w:rPr>
          <w:rFonts w:eastAsia="Times New Roman" w:cs="Calibri"/>
          <w:b/>
          <w:bCs/>
          <w:color w:val="000000"/>
          <w:u w:val="single"/>
          <w:shd w:val="clear" w:color="auto" w:fill="FFFFFF"/>
          <w:lang w:eastAsia="zh-CN"/>
        </w:rPr>
        <w:t>$1000 per kilogram</w:t>
      </w:r>
      <w:r w:rsidRPr="009D3228">
        <w:rPr>
          <w:rFonts w:eastAsia="Times New Roman" w:cs="Calibri"/>
          <w:color w:val="000000"/>
          <w:u w:val="single"/>
          <w:shd w:val="clear" w:color="auto" w:fill="FFFFFF"/>
          <w:lang w:eastAsia="zh-CN"/>
        </w:rPr>
        <w:t>.</w:t>
      </w:r>
      <w:r w:rsidRPr="009D3228">
        <w:rPr>
          <w:rFonts w:eastAsia="Times New Roman" w:cs="Calibri"/>
          <w:color w:val="000000"/>
          <w:sz w:val="16"/>
          <w:szCs w:val="16"/>
          <w:shd w:val="clear" w:color="auto" w:fill="FFFFFF"/>
          <w:lang w:eastAsia="zh-CN"/>
        </w:rPr>
        <w:t xml:space="preserve"> Uncertainties like this pose far-reaching questions. In particular, they call into doubt dreams that the planet might one day provide all its citizens with the sort of lifestyle now enjoyed in the west. A handful of geologists around the world have calculated the costs of new technologies in terms of the materials they use and the implications of their spreading to the developing world. All agree that the </w:t>
      </w:r>
      <w:r w:rsidRPr="009D3228">
        <w:rPr>
          <w:rFonts w:eastAsia="Times New Roman" w:cs="Calibri"/>
          <w:b/>
          <w:bCs/>
          <w:color w:val="000000"/>
          <w:u w:val="single"/>
          <w:shd w:val="clear" w:color="auto" w:fill="00FF00"/>
          <w:lang w:eastAsia="zh-CN"/>
        </w:rPr>
        <w:t>planet's booming population and rising standards of living</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u w:val="single"/>
          <w:shd w:val="clear" w:color="auto" w:fill="FFFFFF"/>
          <w:lang w:eastAsia="zh-CN"/>
        </w:rPr>
        <w:t xml:space="preserve">are </w:t>
      </w:r>
      <w:r w:rsidRPr="009D3228">
        <w:rPr>
          <w:rFonts w:eastAsia="Times New Roman" w:cs="Calibri"/>
          <w:b/>
          <w:bCs/>
          <w:color w:val="000000"/>
          <w:u w:val="single"/>
          <w:shd w:val="clear" w:color="auto" w:fill="00FF00"/>
          <w:lang w:eastAsia="zh-CN"/>
        </w:rPr>
        <w:t>set to put unprecedented demands on the materials that only Earth</w:t>
      </w:r>
      <w:r w:rsidRPr="009D3228">
        <w:rPr>
          <w:rFonts w:eastAsia="Times New Roman" w:cs="Calibri"/>
          <w:color w:val="000000"/>
          <w:u w:val="single"/>
          <w:shd w:val="clear" w:color="auto" w:fill="FFFFFF"/>
          <w:lang w:eastAsia="zh-CN"/>
        </w:rPr>
        <w:t xml:space="preserve"> itself </w:t>
      </w:r>
      <w:r w:rsidRPr="009D3228">
        <w:rPr>
          <w:rFonts w:eastAsia="Times New Roman" w:cs="Calibri"/>
          <w:color w:val="000000"/>
          <w:u w:val="single"/>
          <w:shd w:val="clear" w:color="auto" w:fill="00FF00"/>
          <w:lang w:eastAsia="zh-CN"/>
        </w:rPr>
        <w:t>can provide</w:t>
      </w:r>
      <w:r w:rsidRPr="009D3228">
        <w:rPr>
          <w:rFonts w:eastAsia="Times New Roman" w:cs="Calibri"/>
          <w:color w:val="000000"/>
          <w:sz w:val="16"/>
          <w:szCs w:val="16"/>
          <w:shd w:val="clear" w:color="auto" w:fill="FFFFFF"/>
          <w:lang w:eastAsia="zh-CN"/>
        </w:rPr>
        <w:t xml:space="preserve">. Limitations on how much of these materials is available could even mean that some technologies are not worth pursuing long term. </w:t>
      </w:r>
      <w:r w:rsidRPr="009D3228">
        <w:rPr>
          <w:rFonts w:eastAsia="Times New Roman" w:cs="Calibri"/>
          <w:color w:val="000000"/>
          <w:u w:val="single"/>
          <w:shd w:val="clear" w:color="auto" w:fill="FFFFFF"/>
          <w:lang w:eastAsia="zh-CN"/>
        </w:rPr>
        <w:t>Take the metal gallium, which along with indium is used to make indium gallium arsenide. This is the semiconducting material at the heart of a new generation of solar cells that promise to be up to twice as efficient as conventional designs.</w:t>
      </w:r>
      <w:r w:rsidRPr="009D3228">
        <w:rPr>
          <w:rFonts w:eastAsia="Times New Roman" w:cs="Calibri"/>
          <w:color w:val="000000"/>
          <w:sz w:val="16"/>
          <w:szCs w:val="16"/>
          <w:shd w:val="clear" w:color="auto" w:fill="FFFFFF"/>
          <w:lang w:eastAsia="zh-CN"/>
        </w:rPr>
        <w:t xml:space="preserve"> Reserves of both metals are disputed, but in a recent report René Kleijn, a chemist at Leiden University in the Netherlands, concludes that current reserves “would not allow a substantial contribution of these cells” to the future supply of solar electricity. He estimates gallium and indium will probably contribute to less than 1 per cent of all future solar cells – a limitation imposed purely by a lack of raw material.</w:t>
      </w:r>
    </w:p>
    <w:p w14:paraId="3B89AFD2" w14:textId="77777777" w:rsidR="009D3228" w:rsidRPr="009D3228" w:rsidRDefault="009D3228" w:rsidP="009D3228">
      <w:pPr>
        <w:spacing w:after="240" w:line="240" w:lineRule="auto"/>
        <w:rPr>
          <w:rFonts w:ascii="Times New Roman" w:eastAsia="Times New Roman" w:hAnsi="Times New Roman" w:cs="Times New Roman"/>
          <w:sz w:val="24"/>
          <w:szCs w:val="24"/>
          <w:lang w:eastAsia="zh-CN"/>
        </w:rPr>
      </w:pPr>
      <w:r w:rsidRPr="009D3228">
        <w:rPr>
          <w:rFonts w:ascii="Times New Roman" w:eastAsia="Times New Roman" w:hAnsi="Times New Roman" w:cs="Times New Roman"/>
          <w:sz w:val="24"/>
          <w:szCs w:val="24"/>
          <w:lang w:eastAsia="zh-CN"/>
        </w:rPr>
        <w:br/>
      </w:r>
    </w:p>
    <w:p w14:paraId="2C2ADC23" w14:textId="77777777" w:rsidR="009D3228" w:rsidRPr="009D3228" w:rsidRDefault="009D3228" w:rsidP="009D3228">
      <w:pPr>
        <w:spacing w:before="240" w:after="40" w:line="240" w:lineRule="auto"/>
        <w:outlineLvl w:val="3"/>
        <w:rPr>
          <w:rFonts w:ascii="Times New Roman" w:eastAsia="Times New Roman" w:hAnsi="Times New Roman" w:cs="Times New Roman"/>
          <w:b/>
          <w:bCs/>
          <w:sz w:val="24"/>
          <w:szCs w:val="24"/>
          <w:lang w:eastAsia="zh-CN"/>
        </w:rPr>
      </w:pPr>
      <w:r w:rsidRPr="009D3228">
        <w:rPr>
          <w:rFonts w:eastAsia="Times New Roman" w:cs="Calibri"/>
          <w:b/>
          <w:bCs/>
          <w:color w:val="000000"/>
          <w:sz w:val="26"/>
          <w:szCs w:val="26"/>
          <w:shd w:val="clear" w:color="auto" w:fill="FFFFFF"/>
          <w:lang w:eastAsia="zh-CN"/>
        </w:rPr>
        <w:t>The plethora of asteroid resources means asteroid mining will not be fruitless</w:t>
      </w:r>
    </w:p>
    <w:p w14:paraId="034C042F"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proofErr w:type="spellStart"/>
      <w:r w:rsidRPr="009D3228">
        <w:rPr>
          <w:rFonts w:eastAsia="Times New Roman" w:cs="Calibri"/>
          <w:b/>
          <w:bCs/>
          <w:color w:val="000000"/>
          <w:sz w:val="26"/>
          <w:szCs w:val="26"/>
          <w:shd w:val="clear" w:color="auto" w:fill="FFFFFF"/>
          <w:lang w:eastAsia="zh-CN"/>
        </w:rPr>
        <w:t>Erlank</w:t>
      </w:r>
      <w:proofErr w:type="spellEnd"/>
      <w:r w:rsidRPr="009D3228">
        <w:rPr>
          <w:rFonts w:eastAsia="Times New Roman" w:cs="Calibri"/>
          <w:b/>
          <w:bCs/>
          <w:color w:val="000000"/>
          <w:sz w:val="26"/>
          <w:szCs w:val="26"/>
          <w:shd w:val="clear" w:color="auto" w:fill="FFFFFF"/>
          <w:lang w:eastAsia="zh-CN"/>
        </w:rPr>
        <w:t xml:space="preserve"> 16</w:t>
      </w:r>
      <w:r w:rsidRPr="009D3228">
        <w:rPr>
          <w:rFonts w:eastAsia="Times New Roman" w:cs="Calibri"/>
          <w:color w:val="000000"/>
          <w:sz w:val="16"/>
          <w:szCs w:val="16"/>
          <w:shd w:val="clear" w:color="auto" w:fill="FFFFFF"/>
          <w:lang w:eastAsia="zh-CN"/>
        </w:rPr>
        <w:t xml:space="preserve"> [</w:t>
      </w:r>
      <w:proofErr w:type="spellStart"/>
      <w:r w:rsidRPr="009D3228">
        <w:rPr>
          <w:rFonts w:eastAsia="Times New Roman" w:cs="Calibri"/>
          <w:color w:val="000000"/>
          <w:shd w:val="clear" w:color="auto" w:fill="FFFFFF"/>
          <w:lang w:eastAsia="zh-CN"/>
        </w:rPr>
        <w:t>Wian</w:t>
      </w:r>
      <w:proofErr w:type="spellEnd"/>
      <w:r w:rsidRPr="009D3228">
        <w:rPr>
          <w:rFonts w:eastAsia="Times New Roman" w:cs="Calibri"/>
          <w:color w:val="000000"/>
          <w:shd w:val="clear" w:color="auto" w:fill="FFFFFF"/>
          <w:lang w:eastAsia="zh-CN"/>
        </w:rPr>
        <w:t xml:space="preserve"> </w:t>
      </w:r>
      <w:proofErr w:type="spellStart"/>
      <w:r w:rsidRPr="009D3228">
        <w:rPr>
          <w:rFonts w:eastAsia="Times New Roman" w:cs="Calibri"/>
          <w:color w:val="000000"/>
          <w:shd w:val="clear" w:color="auto" w:fill="FFFFFF"/>
          <w:lang w:eastAsia="zh-CN"/>
        </w:rPr>
        <w:t>Erlank</w:t>
      </w:r>
      <w:proofErr w:type="spellEnd"/>
      <w:r w:rsidRPr="009D3228">
        <w:rPr>
          <w:rFonts w:eastAsia="Times New Roman" w:cs="Calibri"/>
          <w:color w:val="000000"/>
          <w:shd w:val="clear" w:color="auto" w:fill="FFFFFF"/>
          <w:lang w:eastAsia="zh-CN"/>
        </w:rPr>
        <w:t>, North-West University "Property Rights in Space: Moving the Goal Posts so the Players don't Notice" PER / PELJ 2016(19) - DOI http://dx.doi.org/10.17159/1727- 3781/2016/v19n0a1505 11-16-16 Accessed Jul 13, 2021] </w:t>
      </w:r>
    </w:p>
    <w:p w14:paraId="16492DE8"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color w:val="000000"/>
          <w:sz w:val="16"/>
          <w:szCs w:val="16"/>
          <w:shd w:val="clear" w:color="auto" w:fill="FFFFFF"/>
          <w:lang w:eastAsia="zh-CN"/>
        </w:rPr>
        <w:t xml:space="preserve">The first aspect of mining in space that is usually mentioned in literature, and especially in the popular media, is that </w:t>
      </w:r>
      <w:r w:rsidRPr="009D3228">
        <w:rPr>
          <w:rFonts w:eastAsia="Times New Roman" w:cs="Calibri"/>
          <w:b/>
          <w:bCs/>
          <w:color w:val="000000"/>
          <w:u w:val="single"/>
          <w:lang w:eastAsia="zh-CN"/>
        </w:rPr>
        <w:t>asteroids contain</w:t>
      </w:r>
      <w:r w:rsidRPr="009D3228">
        <w:rPr>
          <w:rFonts w:eastAsia="Times New Roman" w:cs="Calibri"/>
          <w:color w:val="000000"/>
          <w:u w:val="single"/>
          <w:lang w:eastAsia="zh-CN"/>
        </w:rPr>
        <w:t xml:space="preserve"> precious m</w:t>
      </w:r>
      <w:r w:rsidRPr="009D3228">
        <w:rPr>
          <w:rFonts w:eastAsia="Times New Roman" w:cs="Calibri"/>
          <w:b/>
          <w:bCs/>
          <w:color w:val="000000"/>
          <w:u w:val="single"/>
          <w:lang w:eastAsia="zh-CN"/>
        </w:rPr>
        <w:t>etals such as platinum, gold</w:t>
      </w:r>
      <w:r w:rsidRPr="009D3228">
        <w:rPr>
          <w:rFonts w:eastAsia="Times New Roman" w:cs="Calibri"/>
          <w:color w:val="000000"/>
          <w:u w:val="single"/>
          <w:lang w:eastAsia="zh-CN"/>
        </w:rPr>
        <w:t xml:space="preserve">, rhodium, </w:t>
      </w:r>
      <w:r w:rsidRPr="009D3228">
        <w:rPr>
          <w:rFonts w:eastAsia="Times New Roman" w:cs="Calibri"/>
          <w:b/>
          <w:bCs/>
          <w:color w:val="000000"/>
          <w:u w:val="single"/>
          <w:lang w:eastAsia="zh-CN"/>
        </w:rPr>
        <w:t>iridium</w:t>
      </w:r>
      <w:r w:rsidRPr="009D3228">
        <w:rPr>
          <w:rFonts w:eastAsia="Times New Roman" w:cs="Calibri"/>
          <w:color w:val="000000"/>
          <w:u w:val="single"/>
          <w:lang w:eastAsia="zh-CN"/>
        </w:rPr>
        <w:t xml:space="preserve">, rhenium, osmium, ruthenium, </w:t>
      </w:r>
      <w:r w:rsidRPr="009D3228">
        <w:rPr>
          <w:rFonts w:eastAsia="Times New Roman" w:cs="Calibri"/>
          <w:b/>
          <w:bCs/>
          <w:color w:val="000000"/>
          <w:u w:val="single"/>
          <w:lang w:eastAsia="zh-CN"/>
        </w:rPr>
        <w:t>palladium</w:t>
      </w:r>
      <w:r w:rsidRPr="009D3228">
        <w:rPr>
          <w:rFonts w:eastAsia="Times New Roman" w:cs="Calibri"/>
          <w:color w:val="000000"/>
          <w:u w:val="single"/>
          <w:lang w:eastAsia="zh-CN"/>
        </w:rPr>
        <w:t>, and germanium, which have been found in meteorites and will therefore also be found in asteroids</w:t>
      </w:r>
      <w:r w:rsidRPr="009D3228">
        <w:rPr>
          <w:rFonts w:eastAsia="Times New Roman" w:cs="Calibri"/>
          <w:color w:val="000000"/>
          <w:sz w:val="16"/>
          <w:szCs w:val="16"/>
          <w:lang w:eastAsia="zh-CN"/>
        </w:rPr>
        <w:t xml:space="preserve">.44 Iron ore is also expected to be extremely bountiful.45 </w:t>
      </w:r>
      <w:r w:rsidRPr="009D3228">
        <w:rPr>
          <w:rFonts w:eastAsia="Times New Roman" w:cs="Calibri"/>
          <w:b/>
          <w:bCs/>
          <w:color w:val="000000"/>
          <w:u w:val="single"/>
          <w:lang w:eastAsia="zh-CN"/>
        </w:rPr>
        <w:t xml:space="preserve">This </w:t>
      </w:r>
      <w:r w:rsidRPr="009D3228">
        <w:rPr>
          <w:rFonts w:eastAsia="Times New Roman" w:cs="Calibri"/>
          <w:color w:val="000000"/>
          <w:u w:val="single"/>
          <w:lang w:eastAsia="zh-CN"/>
        </w:rPr>
        <w:t>is of</w:t>
      </w:r>
      <w:r w:rsidRPr="009D3228">
        <w:rPr>
          <w:rFonts w:eastAsia="Times New Roman" w:cs="Calibri"/>
          <w:b/>
          <w:bCs/>
          <w:color w:val="000000"/>
          <w:u w:val="single"/>
          <w:lang w:eastAsia="zh-CN"/>
        </w:rPr>
        <w:t xml:space="preserve"> interest </w:t>
      </w:r>
      <w:r w:rsidRPr="009D3228">
        <w:rPr>
          <w:rFonts w:eastAsia="Times New Roman" w:cs="Calibri"/>
          <w:color w:val="000000"/>
          <w:u w:val="single"/>
          <w:lang w:eastAsia="zh-CN"/>
        </w:rPr>
        <w:t>to</w:t>
      </w:r>
      <w:r w:rsidRPr="009D3228">
        <w:rPr>
          <w:rFonts w:eastAsia="Times New Roman" w:cs="Calibri"/>
          <w:b/>
          <w:bCs/>
          <w:color w:val="000000"/>
          <w:u w:val="single"/>
          <w:lang w:eastAsia="zh-CN"/>
        </w:rPr>
        <w:t xml:space="preserve"> mining companies not </w:t>
      </w:r>
      <w:r w:rsidRPr="009D3228">
        <w:rPr>
          <w:rFonts w:eastAsia="Times New Roman" w:cs="Calibri"/>
          <w:color w:val="000000"/>
          <w:u w:val="single"/>
          <w:lang w:eastAsia="zh-CN"/>
        </w:rPr>
        <w:t>only</w:t>
      </w:r>
      <w:r w:rsidRPr="009D3228">
        <w:rPr>
          <w:rFonts w:eastAsia="Times New Roman" w:cs="Calibri"/>
          <w:b/>
          <w:bCs/>
          <w:color w:val="000000"/>
          <w:u w:val="single"/>
          <w:lang w:eastAsia="zh-CN"/>
        </w:rPr>
        <w:t xml:space="preserve"> because</w:t>
      </w:r>
      <w:r w:rsidRPr="009D3228">
        <w:rPr>
          <w:rFonts w:eastAsia="Times New Roman" w:cs="Calibri"/>
          <w:b/>
          <w:bCs/>
          <w:color w:val="000000"/>
          <w:u w:val="single"/>
          <w:shd w:val="clear" w:color="auto" w:fill="FFFFFF"/>
          <w:lang w:eastAsia="zh-CN"/>
        </w:rPr>
        <w:t xml:space="preserve"> the metals</w:t>
      </w:r>
      <w:r w:rsidRPr="009D3228">
        <w:rPr>
          <w:rFonts w:eastAsia="Times New Roman" w:cs="Calibri"/>
          <w:color w:val="000000"/>
          <w:sz w:val="16"/>
          <w:szCs w:val="16"/>
          <w:shd w:val="clear" w:color="auto" w:fill="FFFFFF"/>
          <w:lang w:eastAsia="zh-CN"/>
        </w:rPr>
        <w:t xml:space="preserve"> and other </w:t>
      </w:r>
      <w:r w:rsidRPr="009D3228">
        <w:rPr>
          <w:rFonts w:eastAsia="Times New Roman" w:cs="Calibri"/>
          <w:b/>
          <w:bCs/>
          <w:color w:val="000000"/>
          <w:u w:val="single"/>
          <w:shd w:val="clear" w:color="auto" w:fill="00FF00"/>
          <w:lang w:eastAsia="zh-CN"/>
        </w:rPr>
        <w:t>minerals</w:t>
      </w:r>
      <w:r w:rsidRPr="009D3228">
        <w:rPr>
          <w:rFonts w:eastAsia="Times New Roman" w:cs="Calibri"/>
          <w:color w:val="000000"/>
          <w:sz w:val="16"/>
          <w:szCs w:val="16"/>
          <w:shd w:val="clear" w:color="auto" w:fill="FFFFFF"/>
          <w:lang w:eastAsia="zh-CN"/>
        </w:rPr>
        <w:t xml:space="preserve"> are present on the asteroids, </w:t>
      </w:r>
      <w:r w:rsidRPr="009D3228">
        <w:rPr>
          <w:rFonts w:eastAsia="Times New Roman" w:cs="Calibri"/>
          <w:b/>
          <w:bCs/>
          <w:color w:val="000000"/>
          <w:u w:val="single"/>
          <w:shd w:val="clear" w:color="auto" w:fill="FFFFFF"/>
          <w:lang w:eastAsia="zh-CN"/>
        </w:rPr>
        <w:t>but</w:t>
      </w:r>
      <w:r w:rsidRPr="009D3228">
        <w:rPr>
          <w:rFonts w:eastAsia="Times New Roman" w:cs="Calibri"/>
          <w:color w:val="000000"/>
          <w:sz w:val="16"/>
          <w:szCs w:val="16"/>
          <w:shd w:val="clear" w:color="auto" w:fill="FFFFFF"/>
          <w:lang w:eastAsia="zh-CN"/>
        </w:rPr>
        <w:t xml:space="preserve"> because </w:t>
      </w:r>
      <w:r w:rsidRPr="009D3228">
        <w:rPr>
          <w:rFonts w:eastAsia="Times New Roman" w:cs="Calibri"/>
          <w:b/>
          <w:bCs/>
          <w:color w:val="000000"/>
          <w:u w:val="single"/>
          <w:lang w:eastAsia="zh-CN"/>
        </w:rPr>
        <w:t>they</w:t>
      </w:r>
      <w:r w:rsidRPr="009D3228">
        <w:rPr>
          <w:rFonts w:eastAsia="Times New Roman" w:cs="Calibri"/>
          <w:b/>
          <w:bCs/>
          <w:color w:val="000000"/>
          <w:u w:val="single"/>
          <w:shd w:val="clear" w:color="auto" w:fill="00FF00"/>
          <w:lang w:eastAsia="zh-CN"/>
        </w:rPr>
        <w:t xml:space="preserve"> are present in </w:t>
      </w:r>
      <w:r w:rsidRPr="009D3228">
        <w:rPr>
          <w:rFonts w:eastAsia="Times New Roman" w:cs="Calibri"/>
          <w:b/>
          <w:bCs/>
          <w:color w:val="000000"/>
          <w:u w:val="single"/>
          <w:shd w:val="clear" w:color="auto" w:fill="FFFFFF"/>
          <w:lang w:eastAsia="zh-CN"/>
        </w:rPr>
        <w:t xml:space="preserve">extremely </w:t>
      </w:r>
      <w:r w:rsidRPr="009D3228">
        <w:rPr>
          <w:rFonts w:eastAsia="Times New Roman" w:cs="Calibri"/>
          <w:b/>
          <w:bCs/>
          <w:color w:val="000000"/>
          <w:u w:val="single"/>
          <w:shd w:val="clear" w:color="auto" w:fill="00FF00"/>
          <w:lang w:eastAsia="zh-CN"/>
        </w:rPr>
        <w:t>high concentrations.</w:t>
      </w:r>
      <w:r w:rsidRPr="009D3228">
        <w:rPr>
          <w:rFonts w:eastAsia="Times New Roman" w:cs="Calibri"/>
          <w:color w:val="000000"/>
          <w:sz w:val="16"/>
          <w:szCs w:val="16"/>
          <w:shd w:val="clear" w:color="auto" w:fill="FFFFFF"/>
          <w:lang w:eastAsia="zh-CN"/>
        </w:rPr>
        <w:t xml:space="preserve"> For example, </w:t>
      </w:r>
      <w:r w:rsidRPr="009D3228">
        <w:rPr>
          <w:rFonts w:eastAsia="Times New Roman" w:cs="Calibri"/>
          <w:b/>
          <w:bCs/>
          <w:color w:val="000000"/>
          <w:u w:val="single"/>
          <w:shd w:val="clear" w:color="auto" w:fill="00FF00"/>
          <w:lang w:eastAsia="zh-CN"/>
        </w:rPr>
        <w:t>Planetary Resources estimates</w:t>
      </w:r>
      <w:r w:rsidRPr="009D3228">
        <w:rPr>
          <w:rFonts w:eastAsia="Times New Roman" w:cs="Calibri"/>
          <w:color w:val="000000"/>
          <w:sz w:val="16"/>
          <w:szCs w:val="16"/>
          <w:shd w:val="clear" w:color="auto" w:fill="FFFFFF"/>
          <w:lang w:eastAsia="zh-CN"/>
        </w:rPr>
        <w:t xml:space="preserve"> that platinum-rich asteroids 500 meters across could contain more than the total known reserves of platinum on Earth; and a </w:t>
      </w:r>
      <w:r w:rsidRPr="009D3228">
        <w:rPr>
          <w:rFonts w:eastAsia="Times New Roman" w:cs="Calibri"/>
          <w:b/>
          <w:bCs/>
          <w:color w:val="000000"/>
          <w:u w:val="single"/>
          <w:shd w:val="clear" w:color="auto" w:fill="00FF00"/>
          <w:lang w:eastAsia="zh-CN"/>
        </w:rPr>
        <w:t>200 km wide Asteroid, 16 Psyche</w:t>
      </w:r>
      <w:r w:rsidRPr="009D3228">
        <w:rPr>
          <w:rFonts w:eastAsia="Times New Roman" w:cs="Calibri"/>
          <w:color w:val="000000"/>
          <w:sz w:val="16"/>
          <w:szCs w:val="16"/>
          <w:shd w:val="clear" w:color="auto" w:fill="00FF00"/>
          <w:lang w:eastAsia="zh-CN"/>
        </w:rPr>
        <w:t>,</w:t>
      </w:r>
      <w:r w:rsidRPr="009D3228">
        <w:rPr>
          <w:rFonts w:eastAsia="Times New Roman" w:cs="Calibri"/>
          <w:color w:val="000000"/>
          <w:sz w:val="16"/>
          <w:szCs w:val="16"/>
          <w:shd w:val="clear" w:color="auto" w:fill="FFFFFF"/>
          <w:lang w:eastAsia="zh-CN"/>
        </w:rPr>
        <w:t xml:space="preserve"> from the asteroid belt between Mars and Jupiter, </w:t>
      </w:r>
      <w:r w:rsidRPr="009D3228">
        <w:rPr>
          <w:rFonts w:eastAsia="Times New Roman" w:cs="Calibri"/>
          <w:b/>
          <w:bCs/>
          <w:color w:val="000000"/>
          <w:u w:val="single"/>
          <w:shd w:val="clear" w:color="auto" w:fill="00FF00"/>
          <w:lang w:eastAsia="zh-CN"/>
        </w:rPr>
        <w:t>is estimated to contain enough nickel-iron ore to satisfy demand for millions of years</w:t>
      </w:r>
      <w:r w:rsidRPr="009D3228">
        <w:rPr>
          <w:rFonts w:eastAsia="Times New Roman" w:cs="Calibri"/>
          <w:color w:val="000000"/>
          <w:sz w:val="16"/>
          <w:szCs w:val="16"/>
          <w:shd w:val="clear" w:color="auto" w:fill="FFFFFF"/>
          <w:lang w:eastAsia="zh-CN"/>
        </w:rPr>
        <w:t xml:space="preserve">.46 Even </w:t>
      </w:r>
      <w:r w:rsidRPr="009D3228">
        <w:rPr>
          <w:rFonts w:eastAsia="Times New Roman" w:cs="Calibri"/>
          <w:b/>
          <w:bCs/>
          <w:color w:val="000000"/>
          <w:u w:val="single"/>
          <w:shd w:val="clear" w:color="auto" w:fill="00FF00"/>
          <w:lang w:eastAsia="zh-CN"/>
        </w:rPr>
        <w:t>small asteroids</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could </w:t>
      </w:r>
      <w:r w:rsidRPr="009D3228">
        <w:rPr>
          <w:rFonts w:eastAsia="Times New Roman" w:cs="Calibri"/>
          <w:b/>
          <w:bCs/>
          <w:color w:val="000000"/>
          <w:u w:val="single"/>
          <w:shd w:val="clear" w:color="auto" w:fill="00FF00"/>
          <w:lang w:eastAsia="zh-CN"/>
        </w:rPr>
        <w:t>meet</w:t>
      </w:r>
      <w:r w:rsidRPr="009D3228">
        <w:rPr>
          <w:rFonts w:eastAsia="Times New Roman" w:cs="Calibri"/>
          <w:color w:val="000000"/>
          <w:sz w:val="16"/>
          <w:szCs w:val="16"/>
          <w:shd w:val="clear" w:color="auto" w:fill="FFFFFF"/>
          <w:lang w:eastAsia="zh-CN"/>
        </w:rPr>
        <w:t xml:space="preserve"> the </w:t>
      </w:r>
      <w:r w:rsidRPr="009D3228">
        <w:rPr>
          <w:rFonts w:eastAsia="Times New Roman" w:cs="Calibri"/>
          <w:b/>
          <w:bCs/>
          <w:color w:val="000000"/>
          <w:u w:val="single"/>
          <w:shd w:val="clear" w:color="auto" w:fill="00FF00"/>
          <w:lang w:eastAsia="zh-CN"/>
        </w:rPr>
        <w:t>demand</w:t>
      </w:r>
      <w:r w:rsidRPr="009D3228">
        <w:rPr>
          <w:rFonts w:eastAsia="Times New Roman" w:cs="Calibri"/>
          <w:color w:val="000000"/>
          <w:sz w:val="16"/>
          <w:szCs w:val="16"/>
          <w:shd w:val="clear" w:color="auto" w:fill="00FF00"/>
          <w:lang w:eastAsia="zh-CN"/>
        </w:rPr>
        <w:t xml:space="preserve"> </w:t>
      </w:r>
      <w:r w:rsidRPr="009D3228">
        <w:rPr>
          <w:rFonts w:eastAsia="Times New Roman" w:cs="Calibri"/>
          <w:b/>
          <w:bCs/>
          <w:color w:val="000000"/>
          <w:u w:val="single"/>
          <w:shd w:val="clear" w:color="auto" w:fill="00FF00"/>
          <w:lang w:eastAsia="zh-CN"/>
        </w:rPr>
        <w:t>for</w:t>
      </w:r>
      <w:r w:rsidRPr="009D3228">
        <w:rPr>
          <w:rFonts w:eastAsia="Times New Roman" w:cs="Calibri"/>
          <w:color w:val="000000"/>
          <w:sz w:val="16"/>
          <w:szCs w:val="16"/>
          <w:shd w:val="clear" w:color="auto" w:fill="FFFFFF"/>
          <w:lang w:eastAsia="zh-CN"/>
        </w:rPr>
        <w:t xml:space="preserve"> such metals for </w:t>
      </w:r>
      <w:r w:rsidRPr="009D3228">
        <w:rPr>
          <w:rFonts w:eastAsia="Times New Roman" w:cs="Calibri"/>
          <w:b/>
          <w:bCs/>
          <w:color w:val="000000"/>
          <w:u w:val="single"/>
          <w:shd w:val="clear" w:color="auto" w:fill="00FF00"/>
          <w:lang w:eastAsia="zh-CN"/>
        </w:rPr>
        <w:t>centuries</w:t>
      </w:r>
      <w:r w:rsidRPr="009D3228">
        <w:rPr>
          <w:rFonts w:eastAsia="Times New Roman" w:cs="Calibri"/>
          <w:color w:val="000000"/>
          <w:sz w:val="16"/>
          <w:szCs w:val="16"/>
          <w:shd w:val="clear" w:color="auto" w:fill="FFFFFF"/>
          <w:lang w:eastAsia="zh-CN"/>
        </w:rPr>
        <w:t>. Questions have been raised (and answered)47 about the commercial viability of such space-mining operations,48 since the number of platinum ore-</w:t>
      </w:r>
      <w:proofErr w:type="spellStart"/>
      <w:r w:rsidRPr="009D3228">
        <w:rPr>
          <w:rFonts w:eastAsia="Times New Roman" w:cs="Calibri"/>
          <w:color w:val="000000"/>
          <w:sz w:val="16"/>
          <w:szCs w:val="16"/>
          <w:shd w:val="clear" w:color="auto" w:fill="FFFFFF"/>
          <w:lang w:eastAsia="zh-CN"/>
        </w:rPr>
        <w:t>bx`earing</w:t>
      </w:r>
      <w:proofErr w:type="spellEnd"/>
      <w:r w:rsidRPr="009D3228">
        <w:rPr>
          <w:rFonts w:eastAsia="Times New Roman" w:cs="Calibri"/>
          <w:color w:val="000000"/>
          <w:sz w:val="16"/>
          <w:szCs w:val="16"/>
          <w:shd w:val="clear" w:color="auto" w:fill="FFFFFF"/>
          <w:lang w:eastAsia="zh-CN"/>
        </w:rPr>
        <w:t xml:space="preserve"> near-Earth asteroids has been estimated by Elvis (using an impressive mathematical formula) to be 10.49 However, the number of asteroids containing water is a much more impressive 9000.50 Elvis also notes that "... the knowledge of which NEOs are ore-bearing could itself become commercially valuable intellectual property".51 This astute observation raises some rather difficult questions about the non- appropriation principle and if this principle should extent to such intellectual property.</w:t>
      </w:r>
    </w:p>
    <w:p w14:paraId="1072E4EB"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22C4C85D"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 xml:space="preserve">Asteroid mining is both economically and environmentally </w:t>
      </w:r>
      <w:proofErr w:type="gramStart"/>
      <w:r w:rsidRPr="009D3228">
        <w:rPr>
          <w:rFonts w:eastAsia="Times New Roman" w:cs="Calibri"/>
          <w:b/>
          <w:bCs/>
          <w:color w:val="000000"/>
          <w:sz w:val="26"/>
          <w:szCs w:val="26"/>
          <w:shd w:val="clear" w:color="auto" w:fill="FFFFFF"/>
          <w:lang w:eastAsia="zh-CN"/>
        </w:rPr>
        <w:t>better–hurting</w:t>
      </w:r>
      <w:proofErr w:type="gramEnd"/>
      <w:r w:rsidRPr="009D3228">
        <w:rPr>
          <w:rFonts w:eastAsia="Times New Roman" w:cs="Calibri"/>
          <w:b/>
          <w:bCs/>
          <w:color w:val="000000"/>
          <w:sz w:val="26"/>
          <w:szCs w:val="26"/>
          <w:shd w:val="clear" w:color="auto" w:fill="FFFFFF"/>
          <w:lang w:eastAsia="zh-CN"/>
        </w:rPr>
        <w:t xml:space="preserve"> the earth for minimal resource repletion isn’t just</w:t>
      </w:r>
    </w:p>
    <w:p w14:paraId="72476C14"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roofErr w:type="spellStart"/>
      <w:r w:rsidRPr="009D3228">
        <w:rPr>
          <w:rFonts w:eastAsia="Times New Roman" w:cs="Calibri"/>
          <w:b/>
          <w:bCs/>
          <w:color w:val="000000"/>
          <w:sz w:val="26"/>
          <w:szCs w:val="26"/>
          <w:shd w:val="clear" w:color="auto" w:fill="FFFFFF"/>
          <w:lang w:eastAsia="zh-CN"/>
        </w:rPr>
        <w:lastRenderedPageBreak/>
        <w:t>MacWhorter</w:t>
      </w:r>
      <w:proofErr w:type="spellEnd"/>
      <w:r w:rsidRPr="009D3228">
        <w:rPr>
          <w:rFonts w:eastAsia="Times New Roman" w:cs="Calibri"/>
          <w:b/>
          <w:bCs/>
          <w:color w:val="000000"/>
          <w:sz w:val="26"/>
          <w:szCs w:val="26"/>
          <w:shd w:val="clear" w:color="auto" w:fill="FFFFFF"/>
          <w:lang w:eastAsia="zh-CN"/>
        </w:rPr>
        <w:t xml:space="preserve"> 16 </w:t>
      </w:r>
      <w:r w:rsidRPr="009D3228">
        <w:rPr>
          <w:rFonts w:eastAsia="Times New Roman" w:cs="Calibri"/>
          <w:color w:val="000000"/>
          <w:shd w:val="clear" w:color="auto" w:fill="FFFFFF"/>
          <w:lang w:eastAsia="zh-CN"/>
        </w:rPr>
        <w:t>[</w:t>
      </w:r>
      <w:proofErr w:type="spellStart"/>
      <w:r w:rsidRPr="009D3228">
        <w:rPr>
          <w:rFonts w:eastAsia="Times New Roman" w:cs="Calibri"/>
          <w:color w:val="000000"/>
          <w:shd w:val="clear" w:color="auto" w:fill="FFFFFF"/>
          <w:lang w:eastAsia="zh-CN"/>
        </w:rPr>
        <w:t>MacWhorter</w:t>
      </w:r>
      <w:proofErr w:type="spellEnd"/>
      <w:r w:rsidRPr="009D3228">
        <w:rPr>
          <w:rFonts w:eastAsia="Times New Roman" w:cs="Calibri"/>
          <w:color w:val="000000"/>
          <w:shd w:val="clear" w:color="auto" w:fill="FFFFFF"/>
          <w:lang w:eastAsia="zh-CN"/>
        </w:rPr>
        <w:t>, Kevin, J.D. Candidate, William &amp; Mary Law School. “Sustainable Mining: Incentivizing Asteroid Mining in the Name of Environmentalism”. 02-2016. William &amp; Mary Law School Scholarship Repository. https://scholarship.law.wm.edu/cgi/viewcontent.cgi?article=1653&amp;context=wmelpr. Accessed 7-12-2021] </w:t>
      </w:r>
    </w:p>
    <w:p w14:paraId="390A225E"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p>
    <w:p w14:paraId="54D54797" w14:textId="77777777" w:rsidR="009D3228" w:rsidRPr="009D3228" w:rsidRDefault="009D3228" w:rsidP="009D3228">
      <w:pPr>
        <w:spacing w:line="240" w:lineRule="auto"/>
        <w:rPr>
          <w:rFonts w:ascii="Times New Roman" w:eastAsia="Times New Roman" w:hAnsi="Times New Roman" w:cs="Times New Roman"/>
          <w:sz w:val="24"/>
          <w:szCs w:val="24"/>
          <w:lang w:eastAsia="zh-CN"/>
        </w:rPr>
      </w:pPr>
      <w:r w:rsidRPr="009D3228">
        <w:rPr>
          <w:rFonts w:eastAsia="Times New Roman" w:cs="Calibri"/>
          <w:color w:val="000000"/>
          <w:sz w:val="16"/>
          <w:szCs w:val="16"/>
          <w:shd w:val="clear" w:color="auto" w:fill="FFFFFF"/>
          <w:lang w:eastAsia="zh-CN"/>
        </w:rPr>
        <w:t xml:space="preserve">One may question whether asteroid mining is desirable, or even possible. There are many compelling reasons to suggest that it is: </w:t>
      </w:r>
      <w:r w:rsidRPr="009D3228">
        <w:rPr>
          <w:rFonts w:eastAsia="Times New Roman" w:cs="Calibri"/>
          <w:b/>
          <w:bCs/>
          <w:color w:val="000000"/>
          <w:u w:val="single"/>
          <w:shd w:val="clear" w:color="auto" w:fill="FFFFFF"/>
          <w:lang w:eastAsia="zh-CN"/>
        </w:rPr>
        <w:t>mining on Earth is incredibly destructive to the environment</w:t>
      </w:r>
      <w:r w:rsidRPr="009D3228">
        <w:rPr>
          <w:rFonts w:eastAsia="Times New Roman" w:cs="Calibri"/>
          <w:color w:val="000000"/>
          <w:u w:val="single"/>
          <w:shd w:val="clear" w:color="auto" w:fill="FFFFFF"/>
          <w:lang w:eastAsia="zh-CN"/>
        </w:rPr>
        <w:t xml:space="preserve"> and to many societies</w:t>
      </w:r>
      <w:r w:rsidRPr="009D3228">
        <w:rPr>
          <w:rFonts w:eastAsia="Times New Roman" w:cs="Calibri"/>
          <w:color w:val="000000"/>
          <w:sz w:val="16"/>
          <w:szCs w:val="16"/>
          <w:shd w:val="clear" w:color="auto" w:fill="FFFFFF"/>
          <w:lang w:eastAsia="zh-CN"/>
        </w:rPr>
        <w:t xml:space="preserve">;9 the private space industry is booming with investment and government contracts;10 and technology has come far enough to warrant serious inquiry into the future of space mining.11 This section examines each point in turn. </w:t>
      </w:r>
      <w:r w:rsidRPr="009D3228">
        <w:rPr>
          <w:rFonts w:eastAsia="Times New Roman" w:cs="Calibri"/>
          <w:color w:val="000000"/>
          <w:u w:val="single"/>
          <w:shd w:val="clear" w:color="auto" w:fill="00FF00"/>
          <w:lang w:eastAsia="zh-CN"/>
        </w:rPr>
        <w:t>In</w:t>
      </w:r>
      <w:r w:rsidRPr="009D3228">
        <w:rPr>
          <w:rFonts w:eastAsia="Times New Roman" w:cs="Calibri"/>
          <w:color w:val="000000"/>
          <w:sz w:val="16"/>
          <w:szCs w:val="16"/>
          <w:shd w:val="clear" w:color="auto" w:fill="FFFFFF"/>
          <w:lang w:eastAsia="zh-CN"/>
        </w:rPr>
        <w:t xml:space="preserve"> the </w:t>
      </w:r>
      <w:r w:rsidRPr="009D3228">
        <w:rPr>
          <w:rFonts w:eastAsia="Times New Roman" w:cs="Calibri"/>
          <w:color w:val="000000"/>
          <w:u w:val="single"/>
          <w:shd w:val="clear" w:color="auto" w:fill="00FF00"/>
          <w:lang w:eastAsia="zh-CN"/>
        </w:rPr>
        <w:t>next sixty years</w:t>
      </w:r>
      <w:r w:rsidRPr="009D3228">
        <w:rPr>
          <w:rFonts w:eastAsia="Times New Roman" w:cs="Calibri"/>
          <w:color w:val="000000"/>
          <w:sz w:val="16"/>
          <w:szCs w:val="16"/>
          <w:shd w:val="clear" w:color="auto" w:fill="FFFFFF"/>
          <w:lang w:eastAsia="zh-CN"/>
        </w:rPr>
        <w:t xml:space="preserve">, </w:t>
      </w:r>
      <w:r w:rsidRPr="009D3228">
        <w:rPr>
          <w:rFonts w:eastAsia="Times New Roman" w:cs="Calibri"/>
          <w:color w:val="000000"/>
          <w:u w:val="single"/>
          <w:shd w:val="clear" w:color="auto" w:fill="FFFFFF"/>
          <w:lang w:eastAsia="zh-CN"/>
        </w:rPr>
        <w:t>scientists predict</w:t>
      </w:r>
      <w:r w:rsidRPr="009D3228">
        <w:rPr>
          <w:rFonts w:eastAsia="Times New Roman" w:cs="Calibri"/>
          <w:color w:val="000000"/>
          <w:sz w:val="16"/>
          <w:szCs w:val="16"/>
          <w:shd w:val="clear" w:color="auto" w:fill="FFFFFF"/>
          <w:lang w:eastAsia="zh-CN"/>
        </w:rPr>
        <w:t xml:space="preserve"> that certain </w:t>
      </w:r>
      <w:r w:rsidRPr="009D3228">
        <w:rPr>
          <w:rFonts w:eastAsia="Times New Roman" w:cs="Calibri"/>
          <w:color w:val="000000"/>
          <w:u w:val="single"/>
          <w:shd w:val="clear" w:color="auto" w:fill="00FF00"/>
          <w:lang w:eastAsia="zh-CN"/>
        </w:rPr>
        <w:t>elements crucial to</w:t>
      </w:r>
      <w:r w:rsidRPr="009D3228">
        <w:rPr>
          <w:rFonts w:eastAsia="Times New Roman" w:cs="Calibri"/>
          <w:color w:val="000000"/>
          <w:sz w:val="16"/>
          <w:szCs w:val="16"/>
          <w:shd w:val="clear" w:color="auto" w:fill="00FF00"/>
          <w:lang w:eastAsia="zh-CN"/>
        </w:rPr>
        <w:t xml:space="preserve"> </w:t>
      </w:r>
      <w:r w:rsidRPr="009D3228">
        <w:rPr>
          <w:rFonts w:eastAsia="Times New Roman" w:cs="Calibri"/>
          <w:color w:val="000000"/>
          <w:sz w:val="16"/>
          <w:szCs w:val="16"/>
          <w:shd w:val="clear" w:color="auto" w:fill="FFFFFF"/>
          <w:lang w:eastAsia="zh-CN"/>
        </w:rPr>
        <w:t xml:space="preserve">modern </w:t>
      </w:r>
      <w:proofErr w:type="spellStart"/>
      <w:r w:rsidRPr="009D3228">
        <w:rPr>
          <w:rFonts w:eastAsia="Times New Roman" w:cs="Calibri"/>
          <w:color w:val="000000"/>
          <w:u w:val="single"/>
          <w:shd w:val="clear" w:color="auto" w:fill="00FF00"/>
          <w:lang w:eastAsia="zh-CN"/>
        </w:rPr>
        <w:t>industry</w:t>
      </w:r>
      <w:r w:rsidRPr="009D3228">
        <w:rPr>
          <w:rFonts w:eastAsia="Times New Roman" w:cs="Calibri"/>
          <w:color w:val="000000"/>
          <w:sz w:val="16"/>
          <w:szCs w:val="16"/>
          <w:shd w:val="clear" w:color="auto" w:fill="00FF00"/>
          <w:lang w:eastAsia="zh-CN"/>
        </w:rPr>
        <w:t>such</w:t>
      </w:r>
      <w:proofErr w:type="spellEnd"/>
      <w:r w:rsidRPr="009D3228">
        <w:rPr>
          <w:rFonts w:eastAsia="Times New Roman" w:cs="Calibri"/>
          <w:color w:val="000000"/>
          <w:sz w:val="16"/>
          <w:szCs w:val="16"/>
          <w:shd w:val="clear" w:color="auto" w:fill="00FF00"/>
          <w:lang w:eastAsia="zh-CN"/>
        </w:rPr>
        <w:t xml:space="preserve"> </w:t>
      </w:r>
      <w:r w:rsidRPr="009D3228">
        <w:rPr>
          <w:rFonts w:eastAsia="Times New Roman" w:cs="Calibri"/>
          <w:color w:val="000000"/>
          <w:sz w:val="16"/>
          <w:szCs w:val="16"/>
          <w:shd w:val="clear" w:color="auto" w:fill="FFFFFF"/>
          <w:lang w:eastAsia="zh-CN"/>
        </w:rPr>
        <w:t xml:space="preserve">as </w:t>
      </w:r>
      <w:r w:rsidRPr="009D3228">
        <w:rPr>
          <w:rFonts w:eastAsia="Times New Roman" w:cs="Calibri"/>
          <w:b/>
          <w:bCs/>
          <w:color w:val="000000"/>
          <w:u w:val="single"/>
          <w:lang w:eastAsia="zh-CN"/>
        </w:rPr>
        <w:t xml:space="preserve">platinum, zinc, copper, phosphorous, lead, gold, and </w:t>
      </w:r>
      <w:proofErr w:type="spellStart"/>
      <w:r w:rsidRPr="009D3228">
        <w:rPr>
          <w:rFonts w:eastAsia="Times New Roman" w:cs="Calibri"/>
          <w:b/>
          <w:bCs/>
          <w:color w:val="000000"/>
          <w:u w:val="single"/>
          <w:lang w:eastAsia="zh-CN"/>
        </w:rPr>
        <w:t>indiumcould</w:t>
      </w:r>
      <w:proofErr w:type="spellEnd"/>
      <w:r w:rsidRPr="009D3228">
        <w:rPr>
          <w:rFonts w:eastAsia="Times New Roman" w:cs="Calibri"/>
          <w:b/>
          <w:bCs/>
          <w:color w:val="000000"/>
          <w:u w:val="single"/>
          <w:shd w:val="clear" w:color="auto" w:fill="00FF00"/>
          <w:lang w:eastAsia="zh-CN"/>
        </w:rPr>
        <w:t xml:space="preserve"> be exhausted</w:t>
      </w:r>
      <w:r w:rsidRPr="009D3228">
        <w:rPr>
          <w:rFonts w:eastAsia="Times New Roman" w:cs="Calibri"/>
          <w:color w:val="000000"/>
          <w:u w:val="single"/>
          <w:shd w:val="clear" w:color="auto" w:fill="FFFFFF"/>
          <w:lang w:eastAsia="zh-CN"/>
        </w:rPr>
        <w:t xml:space="preserve"> on Earth</w:t>
      </w:r>
      <w:r w:rsidRPr="009D3228">
        <w:rPr>
          <w:rFonts w:eastAsia="Times New Roman" w:cs="Calibri"/>
          <w:color w:val="000000"/>
          <w:sz w:val="16"/>
          <w:szCs w:val="16"/>
          <w:shd w:val="clear" w:color="auto" w:fill="FFFFFF"/>
          <w:lang w:eastAsia="zh-CN"/>
        </w:rPr>
        <w:t xml:space="preserve">.12 </w:t>
      </w:r>
      <w:r w:rsidRPr="009D3228">
        <w:rPr>
          <w:rFonts w:eastAsia="Times New Roman" w:cs="Calibri"/>
          <w:b/>
          <w:bCs/>
          <w:color w:val="000000"/>
          <w:u w:val="single"/>
          <w:shd w:val="clear" w:color="auto" w:fill="00FF00"/>
          <w:lang w:eastAsia="zh-CN"/>
        </w:rPr>
        <w:t>Many</w:t>
      </w:r>
      <w:r w:rsidRPr="009D3228">
        <w:rPr>
          <w:rFonts w:eastAsia="Times New Roman" w:cs="Calibri"/>
          <w:color w:val="000000"/>
          <w:sz w:val="16"/>
          <w:szCs w:val="16"/>
          <w:shd w:val="clear" w:color="auto" w:fill="00FF00"/>
          <w:lang w:eastAsia="zh-CN"/>
        </w:rPr>
        <w:t xml:space="preserve"> </w:t>
      </w:r>
      <w:r w:rsidRPr="009D3228">
        <w:rPr>
          <w:rFonts w:eastAsia="Times New Roman" w:cs="Calibri"/>
          <w:color w:val="000000"/>
          <w:sz w:val="16"/>
          <w:szCs w:val="16"/>
          <w:shd w:val="clear" w:color="auto" w:fill="FFFFFF"/>
          <w:lang w:eastAsia="zh-CN"/>
        </w:rPr>
        <w:t xml:space="preserve">of these </w:t>
      </w:r>
      <w:r w:rsidRPr="009D3228">
        <w:rPr>
          <w:rFonts w:eastAsia="Times New Roman" w:cs="Calibri"/>
          <w:b/>
          <w:bCs/>
          <w:color w:val="000000"/>
          <w:u w:val="single"/>
          <w:shd w:val="clear" w:color="auto" w:fill="00FF00"/>
          <w:lang w:eastAsia="zh-CN"/>
        </w:rPr>
        <w:t>have no synthetic alternative</w:t>
      </w:r>
      <w:r w:rsidRPr="009D3228">
        <w:rPr>
          <w:rFonts w:eastAsia="Times New Roman" w:cs="Calibri"/>
          <w:color w:val="000000"/>
          <w:sz w:val="16"/>
          <w:szCs w:val="16"/>
          <w:shd w:val="clear" w:color="auto" w:fill="FFFFFF"/>
          <w:lang w:eastAsia="zh-CN"/>
        </w:rPr>
        <w:t xml:space="preserve">, unlike chemical elements such as oil or diamonds.13 Liquid-crystal display (LCD) televisions, cellphones, and laptops are among the various consumer technologies that use precious metals.14 Further, green </w:t>
      </w:r>
      <w:proofErr w:type="spellStart"/>
      <w:r w:rsidRPr="009D3228">
        <w:rPr>
          <w:rFonts w:eastAsia="Times New Roman" w:cs="Calibri"/>
          <w:color w:val="000000"/>
          <w:sz w:val="16"/>
          <w:szCs w:val="16"/>
          <w:shd w:val="clear" w:color="auto" w:fill="FFFFFF"/>
          <w:lang w:eastAsia="zh-CN"/>
        </w:rPr>
        <w:t>technologiesincluding</w:t>
      </w:r>
      <w:proofErr w:type="spellEnd"/>
      <w:r w:rsidRPr="009D3228">
        <w:rPr>
          <w:rFonts w:eastAsia="Times New Roman" w:cs="Calibri"/>
          <w:color w:val="000000"/>
          <w:sz w:val="16"/>
          <w:szCs w:val="16"/>
          <w:shd w:val="clear" w:color="auto" w:fill="FFFFFF"/>
          <w:lang w:eastAsia="zh-CN"/>
        </w:rPr>
        <w:t xml:space="preserve"> wind turbines, solar pan- </w:t>
      </w:r>
      <w:proofErr w:type="spellStart"/>
      <w:r w:rsidRPr="009D3228">
        <w:rPr>
          <w:rFonts w:eastAsia="Times New Roman" w:cs="Calibri"/>
          <w:color w:val="000000"/>
          <w:sz w:val="16"/>
          <w:szCs w:val="16"/>
          <w:shd w:val="clear" w:color="auto" w:fill="FFFFFF"/>
          <w:lang w:eastAsia="zh-CN"/>
        </w:rPr>
        <w:t>els</w:t>
      </w:r>
      <w:proofErr w:type="spellEnd"/>
      <w:r w:rsidRPr="009D3228">
        <w:rPr>
          <w:rFonts w:eastAsia="Times New Roman" w:cs="Calibri"/>
          <w:color w:val="000000"/>
          <w:sz w:val="16"/>
          <w:szCs w:val="16"/>
          <w:shd w:val="clear" w:color="auto" w:fill="FFFFFF"/>
          <w:lang w:eastAsia="zh-CN"/>
        </w:rPr>
        <w:t xml:space="preserve">, and catalytic </w:t>
      </w:r>
      <w:proofErr w:type="spellStart"/>
      <w:r w:rsidRPr="009D3228">
        <w:rPr>
          <w:rFonts w:eastAsia="Times New Roman" w:cs="Calibri"/>
          <w:color w:val="000000"/>
          <w:sz w:val="16"/>
          <w:szCs w:val="16"/>
          <w:shd w:val="clear" w:color="auto" w:fill="FFFFFF"/>
          <w:lang w:eastAsia="zh-CN"/>
        </w:rPr>
        <w:t>convertersrequire</w:t>
      </w:r>
      <w:proofErr w:type="spellEnd"/>
      <w:r w:rsidRPr="009D3228">
        <w:rPr>
          <w:rFonts w:eastAsia="Times New Roman" w:cs="Calibri"/>
          <w:color w:val="000000"/>
          <w:sz w:val="16"/>
          <w:szCs w:val="16"/>
          <w:shd w:val="clear" w:color="auto" w:fill="FFFFFF"/>
          <w:lang w:eastAsia="zh-CN"/>
        </w:rPr>
        <w:t xml:space="preserve"> these rare elements.15 As demand rises for both types of technologies, and as reserves of rare metals fall, prices skyrocket.16 </w:t>
      </w:r>
      <w:r w:rsidRPr="009D3228">
        <w:rPr>
          <w:rFonts w:eastAsia="Times New Roman" w:cs="Calibri"/>
          <w:color w:val="000000"/>
          <w:u w:val="single"/>
          <w:shd w:val="clear" w:color="auto" w:fill="FFFFFF"/>
          <w:lang w:eastAsia="zh-CN"/>
        </w:rPr>
        <w:t>Demand for nonrenewable resources creates conflict</w:t>
      </w:r>
      <w:r w:rsidRPr="009D3228">
        <w:rPr>
          <w:rFonts w:eastAsia="Times New Roman" w:cs="Calibri"/>
          <w:color w:val="000000"/>
          <w:sz w:val="16"/>
          <w:szCs w:val="16"/>
          <w:shd w:val="clear" w:color="auto" w:fill="FFFFFF"/>
          <w:lang w:eastAsia="zh-CN"/>
        </w:rPr>
        <w:t xml:space="preserve">, and </w:t>
      </w:r>
      <w:r w:rsidRPr="009D3228">
        <w:rPr>
          <w:rFonts w:eastAsia="Times New Roman" w:cs="Calibri"/>
          <w:color w:val="000000"/>
          <w:u w:val="single"/>
          <w:shd w:val="clear" w:color="auto" w:fill="FFFFFF"/>
          <w:lang w:eastAsia="zh-CN"/>
        </w:rPr>
        <w:t>consumerism in rich countries results in harsh labor treatment for poor</w:t>
      </w:r>
      <w:r w:rsidRPr="009D3228">
        <w:rPr>
          <w:rFonts w:eastAsia="Times New Roman" w:cs="Calibri"/>
          <w:color w:val="000000"/>
          <w:sz w:val="16"/>
          <w:szCs w:val="16"/>
          <w:shd w:val="clear" w:color="auto" w:fill="FFFFFF"/>
          <w:lang w:eastAsia="zh-CN"/>
        </w:rPr>
        <w:t xml:space="preserve">er </w:t>
      </w:r>
      <w:r w:rsidRPr="009D3228">
        <w:rPr>
          <w:rFonts w:eastAsia="Times New Roman" w:cs="Calibri"/>
          <w:color w:val="000000"/>
          <w:u w:val="single"/>
          <w:shd w:val="clear" w:color="auto" w:fill="FFFFFF"/>
          <w:lang w:eastAsia="zh-CN"/>
        </w:rPr>
        <w:t>countries</w:t>
      </w:r>
      <w:r w:rsidRPr="009D3228">
        <w:rPr>
          <w:rFonts w:eastAsia="Times New Roman" w:cs="Calibri"/>
          <w:color w:val="000000"/>
          <w:sz w:val="16"/>
          <w:szCs w:val="16"/>
          <w:shd w:val="clear" w:color="auto" w:fill="FFFFFF"/>
          <w:lang w:eastAsia="zh-CN"/>
        </w:rPr>
        <w:t xml:space="preserve">.17 In general, the mining industry is extremely destructive to Earthsenvironment.18 In fact, depending on the method employed, </w:t>
      </w:r>
      <w:r w:rsidRPr="009D3228">
        <w:rPr>
          <w:rFonts w:eastAsia="Times New Roman" w:cs="Calibri"/>
          <w:b/>
          <w:bCs/>
          <w:color w:val="000000"/>
          <w:u w:val="single"/>
          <w:shd w:val="clear" w:color="auto" w:fill="00FF00"/>
          <w:lang w:eastAsia="zh-CN"/>
        </w:rPr>
        <w:t>mining can destroy</w:t>
      </w:r>
      <w:r w:rsidRPr="009D3228">
        <w:rPr>
          <w:rFonts w:eastAsia="Times New Roman" w:cs="Calibri"/>
          <w:color w:val="000000"/>
          <w:u w:val="single"/>
          <w:shd w:val="clear" w:color="auto" w:fill="00FF00"/>
          <w:lang w:eastAsia="zh-CN"/>
        </w:rPr>
        <w:t xml:space="preserve"> entire </w:t>
      </w:r>
      <w:r w:rsidRPr="009D3228">
        <w:rPr>
          <w:rFonts w:eastAsia="Times New Roman" w:cs="Calibri"/>
          <w:b/>
          <w:bCs/>
          <w:color w:val="000000"/>
          <w:u w:val="single"/>
          <w:shd w:val="clear" w:color="auto" w:fill="00FF00"/>
          <w:lang w:eastAsia="zh-CN"/>
        </w:rPr>
        <w:t>ecosystems</w:t>
      </w:r>
      <w:r w:rsidRPr="009D3228">
        <w:rPr>
          <w:rFonts w:eastAsia="Times New Roman" w:cs="Calibri"/>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by </w:t>
      </w:r>
      <w:r w:rsidRPr="009D3228">
        <w:rPr>
          <w:rFonts w:eastAsia="Times New Roman" w:cs="Calibri"/>
          <w:b/>
          <w:bCs/>
          <w:color w:val="000000"/>
          <w:u w:val="single"/>
          <w:shd w:val="clear" w:color="auto" w:fill="00FF00"/>
          <w:lang w:eastAsia="zh-CN"/>
        </w:rPr>
        <w:t xml:space="preserve">polluting water sources and </w:t>
      </w:r>
      <w:r w:rsidRPr="009D3228">
        <w:rPr>
          <w:rFonts w:eastAsia="Times New Roman" w:cs="Calibri"/>
          <w:b/>
          <w:bCs/>
          <w:color w:val="000000"/>
          <w:u w:val="single"/>
          <w:shd w:val="clear" w:color="auto" w:fill="FFFFFF"/>
          <w:lang w:eastAsia="zh-CN"/>
        </w:rPr>
        <w:t xml:space="preserve">contributing to </w:t>
      </w:r>
      <w:r w:rsidRPr="009D3228">
        <w:rPr>
          <w:rFonts w:eastAsia="Times New Roman" w:cs="Calibri"/>
          <w:b/>
          <w:bCs/>
          <w:color w:val="000000"/>
          <w:u w:val="single"/>
          <w:shd w:val="clear" w:color="auto" w:fill="00FF00"/>
          <w:lang w:eastAsia="zh-CN"/>
        </w:rPr>
        <w:t>deforestation</w:t>
      </w:r>
      <w:r w:rsidRPr="009D3228">
        <w:rPr>
          <w:rFonts w:eastAsia="Times New Roman" w:cs="Calibri"/>
          <w:color w:val="000000"/>
          <w:sz w:val="16"/>
          <w:szCs w:val="16"/>
          <w:shd w:val="clear" w:color="auto" w:fill="FFFFFF"/>
          <w:lang w:eastAsia="zh-CN"/>
        </w:rPr>
        <w:t xml:space="preserve">.19 It is by its nature an unsustainable practice, because it involves the extraction of a finite and non-renewable resource.20 Moreover, by extracting tiny amounts of metals from relatively large quantities of ore, the mining industry contributes the largest portion of solid wastes in the world.21 </w:t>
      </w:r>
      <w:r w:rsidRPr="009D3228">
        <w:rPr>
          <w:rFonts w:eastAsia="Times New Roman" w:cs="Calibri"/>
          <w:b/>
          <w:bCs/>
          <w:color w:val="000000"/>
          <w:u w:val="single"/>
          <w:lang w:eastAsia="zh-CN"/>
        </w:rPr>
        <w:t>The Environmental Protection Agency</w:t>
      </w:r>
      <w:r w:rsidRPr="009D3228">
        <w:rPr>
          <w:rFonts w:eastAsia="Times New Roman" w:cs="Calibri"/>
          <w:color w:val="000000"/>
          <w:sz w:val="16"/>
          <w:szCs w:val="16"/>
          <w:lang w:eastAsia="zh-CN"/>
        </w:rPr>
        <w:t xml:space="preserve"> (EPA) </w:t>
      </w:r>
      <w:proofErr w:type="spellStart"/>
      <w:r w:rsidRPr="009D3228">
        <w:rPr>
          <w:rFonts w:eastAsia="Times New Roman" w:cs="Calibri"/>
          <w:b/>
          <w:bCs/>
          <w:color w:val="000000"/>
          <w:u w:val="single"/>
          <w:lang w:eastAsia="zh-CN"/>
        </w:rPr>
        <w:t>describes</w:t>
      </w:r>
      <w:r w:rsidRPr="009D3228">
        <w:rPr>
          <w:rFonts w:eastAsia="Times New Roman" w:cs="Calibri"/>
          <w:color w:val="000000"/>
          <w:sz w:val="16"/>
          <w:szCs w:val="16"/>
          <w:lang w:eastAsia="zh-CN"/>
        </w:rPr>
        <w:t>the</w:t>
      </w:r>
      <w:proofErr w:type="spellEnd"/>
      <w:r w:rsidRPr="009D3228">
        <w:rPr>
          <w:rFonts w:eastAsia="Times New Roman" w:cs="Calibri"/>
          <w:color w:val="000000"/>
          <w:sz w:val="16"/>
          <w:szCs w:val="16"/>
          <w:lang w:eastAsia="zh-CN"/>
        </w:rPr>
        <w:t xml:space="preserve"> </w:t>
      </w:r>
      <w:r w:rsidRPr="009D3228">
        <w:rPr>
          <w:rFonts w:eastAsia="Times New Roman" w:cs="Calibri"/>
          <w:b/>
          <w:bCs/>
          <w:color w:val="000000"/>
          <w:u w:val="single"/>
          <w:lang w:eastAsia="zh-CN"/>
        </w:rPr>
        <w:t>industry</w:t>
      </w:r>
      <w:r w:rsidRPr="009D3228">
        <w:rPr>
          <w:rFonts w:eastAsia="Times New Roman" w:cs="Calibri"/>
          <w:color w:val="000000"/>
          <w:sz w:val="16"/>
          <w:szCs w:val="16"/>
          <w:lang w:eastAsia="zh-CN"/>
        </w:rPr>
        <w:t xml:space="preserve"> as the </w:t>
      </w:r>
      <w:r w:rsidRPr="009D3228">
        <w:rPr>
          <w:rFonts w:eastAsia="Times New Roman" w:cs="Calibri"/>
          <w:b/>
          <w:bCs/>
          <w:color w:val="000000"/>
          <w:u w:val="single"/>
          <w:lang w:eastAsia="zh-CN"/>
        </w:rPr>
        <w:t>source of</w:t>
      </w:r>
      <w:r w:rsidRPr="009D3228">
        <w:rPr>
          <w:rFonts w:eastAsia="Times New Roman" w:cs="Calibri"/>
          <w:color w:val="000000"/>
          <w:u w:val="single"/>
          <w:lang w:eastAsia="zh-CN"/>
        </w:rPr>
        <w:t xml:space="preserve"> more </w:t>
      </w:r>
      <w:r w:rsidRPr="009D3228">
        <w:rPr>
          <w:rFonts w:eastAsia="Times New Roman" w:cs="Calibri"/>
          <w:b/>
          <w:bCs/>
          <w:color w:val="000000"/>
          <w:u w:val="single"/>
          <w:lang w:eastAsia="zh-CN"/>
        </w:rPr>
        <w:t xml:space="preserve">toxic and hazardous </w:t>
      </w:r>
      <w:r w:rsidRPr="009D3228">
        <w:rPr>
          <w:rFonts w:eastAsia="Times New Roman" w:cs="Calibri"/>
          <w:color w:val="000000"/>
          <w:u w:val="single"/>
          <w:lang w:eastAsia="zh-CN"/>
        </w:rPr>
        <w:t>waste than any other industrial sector</w:t>
      </w:r>
      <w:r w:rsidRPr="009D3228">
        <w:rPr>
          <w:rFonts w:eastAsia="Times New Roman" w:cs="Calibri"/>
          <w:color w:val="000000"/>
          <w:sz w:val="16"/>
          <w:szCs w:val="16"/>
          <w:lang w:eastAsia="zh-CN"/>
        </w:rPr>
        <w:t xml:space="preserve"> [in the United States], </w:t>
      </w:r>
      <w:r w:rsidRPr="009D3228">
        <w:rPr>
          <w:rFonts w:eastAsia="Times New Roman" w:cs="Calibri"/>
          <w:b/>
          <w:bCs/>
          <w:color w:val="000000"/>
          <w:u w:val="single"/>
          <w:lang w:eastAsia="zh-CN"/>
        </w:rPr>
        <w:t>costing billions of dollars to address</w:t>
      </w:r>
      <w:r w:rsidRPr="009D3228">
        <w:rPr>
          <w:rFonts w:eastAsia="Times New Roman" w:cs="Calibri"/>
          <w:color w:val="000000"/>
          <w:sz w:val="16"/>
          <w:szCs w:val="16"/>
          <w:lang w:eastAsia="zh-CN"/>
        </w:rPr>
        <w:t xml:space="preserve"> the </w:t>
      </w:r>
      <w:r w:rsidRPr="009D3228">
        <w:rPr>
          <w:rFonts w:eastAsia="Times New Roman" w:cs="Calibri"/>
          <w:b/>
          <w:bCs/>
          <w:color w:val="000000"/>
          <w:u w:val="single"/>
          <w:lang w:eastAsia="zh-CN"/>
        </w:rPr>
        <w:t>public health</w:t>
      </w:r>
      <w:r w:rsidRPr="009D3228">
        <w:rPr>
          <w:rFonts w:eastAsia="Times New Roman" w:cs="Calibri"/>
          <w:color w:val="000000"/>
          <w:sz w:val="16"/>
          <w:szCs w:val="16"/>
          <w:shd w:val="clear" w:color="auto" w:fill="FFFFFF"/>
          <w:lang w:eastAsia="zh-CN"/>
        </w:rPr>
        <w:t xml:space="preserve"> and environmental </w:t>
      </w:r>
      <w:r w:rsidRPr="009D3228">
        <w:rPr>
          <w:rFonts w:eastAsia="Times New Roman" w:cs="Calibri"/>
          <w:b/>
          <w:bCs/>
          <w:color w:val="000000"/>
          <w:u w:val="single"/>
          <w:shd w:val="clear" w:color="auto" w:fill="FFFFFF"/>
          <w:lang w:eastAsia="zh-CN"/>
        </w:rPr>
        <w:t>threats</w:t>
      </w:r>
      <w:r w:rsidRPr="009D3228">
        <w:rPr>
          <w:rFonts w:eastAsia="Times New Roman" w:cs="Calibri"/>
          <w:color w:val="000000"/>
          <w:sz w:val="16"/>
          <w:szCs w:val="16"/>
          <w:shd w:val="clear" w:color="auto" w:fill="FFFFFF"/>
          <w:lang w:eastAsia="zh-CN"/>
        </w:rPr>
        <w:t xml:space="preserve"> to communities.22 Poor regulations and oxymoronic corporate definitions of sustainability, however, make it unclear as to just how much waste the industry </w:t>
      </w:r>
      <w:proofErr w:type="spellStart"/>
      <w:r w:rsidRPr="009D3228">
        <w:rPr>
          <w:rFonts w:eastAsia="Times New Roman" w:cs="Calibri"/>
          <w:color w:val="000000"/>
          <w:sz w:val="16"/>
          <w:szCs w:val="16"/>
          <w:shd w:val="clear" w:color="auto" w:fill="FFFFFF"/>
          <w:lang w:eastAsia="zh-CN"/>
        </w:rPr>
        <w:t>actu</w:t>
      </w:r>
      <w:proofErr w:type="spellEnd"/>
      <w:r w:rsidRPr="009D3228">
        <w:rPr>
          <w:rFonts w:eastAsia="Times New Roman" w:cs="Calibri"/>
          <w:color w:val="000000"/>
          <w:sz w:val="16"/>
          <w:szCs w:val="16"/>
          <w:shd w:val="clear" w:color="auto" w:fill="FFFFFF"/>
          <w:lang w:eastAsia="zh-CN"/>
        </w:rPr>
        <w:t xml:space="preserve">- ally produces.23 </w:t>
      </w:r>
      <w:r w:rsidRPr="009D3228">
        <w:rPr>
          <w:rFonts w:eastAsia="Times New Roman" w:cs="Calibri"/>
          <w:b/>
          <w:bCs/>
          <w:color w:val="000000"/>
          <w:u w:val="single"/>
          <w:shd w:val="clear" w:color="auto" w:fill="00FF00"/>
          <w:lang w:eastAsia="zh-CN"/>
        </w:rPr>
        <w:t>Platinum</w:t>
      </w:r>
      <w:r w:rsidRPr="009D3228">
        <w:rPr>
          <w:rFonts w:eastAsia="Times New Roman" w:cs="Calibri"/>
          <w:color w:val="000000"/>
          <w:sz w:val="16"/>
          <w:szCs w:val="16"/>
          <w:shd w:val="clear" w:color="auto" w:fill="FFFFFF"/>
          <w:lang w:eastAsia="zh-CN"/>
        </w:rPr>
        <w:t xml:space="preserve"> provides an excellent case study of the issue, </w:t>
      </w:r>
      <w:r w:rsidRPr="009D3228">
        <w:rPr>
          <w:rFonts w:eastAsia="Times New Roman" w:cs="Calibri"/>
          <w:color w:val="000000"/>
          <w:u w:val="single"/>
          <w:shd w:val="clear" w:color="auto" w:fill="FFFFFF"/>
          <w:lang w:eastAsia="zh-CN"/>
        </w:rPr>
        <w:t xml:space="preserve">because it </w:t>
      </w:r>
      <w:r w:rsidRPr="009D3228">
        <w:rPr>
          <w:rFonts w:eastAsia="Times New Roman" w:cs="Calibri"/>
          <w:b/>
          <w:bCs/>
          <w:color w:val="000000"/>
          <w:u w:val="single"/>
          <w:shd w:val="clear" w:color="auto" w:fill="00FF00"/>
          <w:lang w:eastAsia="zh-CN"/>
        </w:rPr>
        <w:t xml:space="preserve">is </w:t>
      </w:r>
      <w:r w:rsidRPr="009D3228">
        <w:rPr>
          <w:rFonts w:eastAsia="Times New Roman" w:cs="Calibri"/>
          <w:b/>
          <w:bCs/>
          <w:color w:val="000000"/>
          <w:u w:val="single"/>
          <w:shd w:val="clear" w:color="auto" w:fill="FFFFFF"/>
          <w:lang w:eastAsia="zh-CN"/>
        </w:rPr>
        <w:t>a</w:t>
      </w:r>
      <w:r w:rsidRPr="009D3228">
        <w:rPr>
          <w:rFonts w:eastAsia="Times New Roman" w:cs="Calibri"/>
          <w:color w:val="000000"/>
          <w:u w:val="single"/>
          <w:shd w:val="clear" w:color="auto" w:fill="FFFFFF"/>
          <w:lang w:eastAsia="zh-CN"/>
        </w:rPr>
        <w:t xml:space="preserve">n extremely </w:t>
      </w:r>
      <w:r w:rsidRPr="009D3228">
        <w:rPr>
          <w:rFonts w:eastAsia="Times New Roman" w:cs="Calibri"/>
          <w:b/>
          <w:bCs/>
          <w:color w:val="000000"/>
          <w:u w:val="single"/>
          <w:shd w:val="clear" w:color="auto" w:fill="FFFFFF"/>
          <w:lang w:eastAsia="zh-CN"/>
        </w:rPr>
        <w:t xml:space="preserve">rare and expensive </w:t>
      </w:r>
      <w:proofErr w:type="spellStart"/>
      <w:r w:rsidRPr="009D3228">
        <w:rPr>
          <w:rFonts w:eastAsia="Times New Roman" w:cs="Calibri"/>
          <w:b/>
          <w:bCs/>
          <w:color w:val="000000"/>
          <w:u w:val="single"/>
          <w:shd w:val="clear" w:color="auto" w:fill="FFFFFF"/>
          <w:lang w:eastAsia="zh-CN"/>
        </w:rPr>
        <w:t>metal</w:t>
      </w:r>
      <w:r w:rsidRPr="009D3228">
        <w:rPr>
          <w:rFonts w:eastAsia="Times New Roman" w:cs="Calibri"/>
          <w:color w:val="000000"/>
          <w:u w:val="single"/>
          <w:shd w:val="clear" w:color="auto" w:fill="FFFFFF"/>
          <w:lang w:eastAsia="zh-CN"/>
        </w:rPr>
        <w:t>an</w:t>
      </w:r>
      <w:proofErr w:type="spellEnd"/>
      <w:r w:rsidRPr="009D3228">
        <w:rPr>
          <w:rFonts w:eastAsia="Times New Roman" w:cs="Calibri"/>
          <w:color w:val="000000"/>
          <w:u w:val="single"/>
          <w:shd w:val="clear" w:color="auto" w:fill="FFFFFF"/>
          <w:lang w:eastAsia="zh-CN"/>
        </w:rPr>
        <w:t xml:space="preserve"> </w:t>
      </w:r>
      <w:r w:rsidRPr="009D3228">
        <w:rPr>
          <w:rFonts w:eastAsia="Times New Roman" w:cs="Calibri"/>
          <w:b/>
          <w:bCs/>
          <w:color w:val="000000"/>
          <w:u w:val="single"/>
          <w:shd w:val="clear" w:color="auto" w:fill="FFFFFF"/>
          <w:lang w:eastAsia="zh-CN"/>
        </w:rPr>
        <w:t>ore</w:t>
      </w:r>
      <w:r w:rsidRPr="009D3228">
        <w:rPr>
          <w:rFonts w:eastAsia="Times New Roman" w:cs="Calibri"/>
          <w:color w:val="000000"/>
          <w:u w:val="single"/>
          <w:shd w:val="clear" w:color="auto" w:fill="FFFFFF"/>
          <w:lang w:eastAsia="zh-CN"/>
        </w:rPr>
        <w:t xml:space="preserve"> </w:t>
      </w:r>
      <w:r w:rsidRPr="009D3228">
        <w:rPr>
          <w:rFonts w:eastAsia="Times New Roman" w:cs="Calibri"/>
          <w:color w:val="000000"/>
          <w:u w:val="single"/>
          <w:shd w:val="clear" w:color="auto" w:fill="00FF00"/>
          <w:lang w:eastAsia="zh-CN"/>
        </w:rPr>
        <w:t>expected to exist in</w:t>
      </w:r>
      <w:r w:rsidRPr="009D3228">
        <w:rPr>
          <w:rFonts w:eastAsia="Times New Roman" w:cs="Calibri"/>
          <w:color w:val="000000"/>
          <w:u w:val="single"/>
          <w:shd w:val="clear" w:color="auto" w:fill="FFFFFF"/>
          <w:lang w:eastAsia="zh-CN"/>
        </w:rPr>
        <w:t xml:space="preserve"> </w:t>
      </w:r>
      <w:r w:rsidRPr="009D3228">
        <w:rPr>
          <w:rFonts w:eastAsia="Times New Roman" w:cs="Calibri"/>
          <w:color w:val="000000"/>
          <w:u w:val="single"/>
          <w:shd w:val="clear" w:color="auto" w:fill="00FF00"/>
          <w:lang w:eastAsia="zh-CN"/>
        </w:rPr>
        <w:t>vast quantities in asteroids</w:t>
      </w:r>
      <w:r w:rsidRPr="009D3228">
        <w:rPr>
          <w:rFonts w:eastAsia="Times New Roman" w:cs="Calibri"/>
          <w:color w:val="000000"/>
          <w:u w:val="single"/>
          <w:shd w:val="clear" w:color="auto" w:fill="FFFFFF"/>
          <w:lang w:eastAsia="zh-CN"/>
        </w:rPr>
        <w:t>.</w:t>
      </w:r>
      <w:r w:rsidRPr="009D3228">
        <w:rPr>
          <w:rFonts w:eastAsia="Times New Roman" w:cs="Calibri"/>
          <w:color w:val="000000"/>
          <w:sz w:val="16"/>
          <w:szCs w:val="16"/>
          <w:shd w:val="clear" w:color="auto" w:fill="FFFFFF"/>
          <w:lang w:eastAsia="zh-CN"/>
        </w:rPr>
        <w:t xml:space="preserve">24 Further, production of platinum has increased sharply in the past sixty years in order to keep up with growing demand for use in new technologies.25 In fact, despite their high costs, </w:t>
      </w:r>
      <w:r w:rsidRPr="009D3228">
        <w:rPr>
          <w:rFonts w:eastAsia="Times New Roman" w:cs="Calibri"/>
          <w:b/>
          <w:bCs/>
          <w:color w:val="000000"/>
          <w:u w:val="single"/>
          <w:shd w:val="clear" w:color="auto" w:fill="FFFFFF"/>
          <w:lang w:eastAsia="zh-CN"/>
        </w:rPr>
        <w:t>platinum</w:t>
      </w:r>
      <w:r w:rsidRPr="009D3228">
        <w:rPr>
          <w:rFonts w:eastAsia="Times New Roman" w:cs="Calibri"/>
          <w:color w:val="000000"/>
          <w:u w:val="single"/>
          <w:shd w:val="clear" w:color="auto" w:fill="FFFFFF"/>
          <w:lang w:eastAsia="zh-CN"/>
        </w:rPr>
        <w:t xml:space="preserve"> group </w:t>
      </w:r>
      <w:r w:rsidRPr="009D3228">
        <w:rPr>
          <w:rFonts w:eastAsia="Times New Roman" w:cs="Calibri"/>
          <w:b/>
          <w:bCs/>
          <w:color w:val="000000"/>
          <w:u w:val="single"/>
          <w:shd w:val="clear" w:color="auto" w:fill="FFFFFF"/>
          <w:lang w:eastAsia="zh-CN"/>
        </w:rPr>
        <w:t>metals</w:t>
      </w:r>
      <w:r w:rsidRPr="009D3228">
        <w:rPr>
          <w:rFonts w:eastAsia="Times New Roman" w:cs="Calibri"/>
          <w:color w:val="000000"/>
          <w:u w:val="single"/>
          <w:shd w:val="clear" w:color="auto" w:fill="FFFFFF"/>
          <w:lang w:eastAsia="zh-CN"/>
        </w:rPr>
        <w:t xml:space="preserve"> </w:t>
      </w:r>
      <w:r w:rsidRPr="009D3228">
        <w:rPr>
          <w:rFonts w:eastAsia="Times New Roman" w:cs="Calibri"/>
          <w:b/>
          <w:bCs/>
          <w:color w:val="000000"/>
          <w:u w:val="single"/>
          <w:shd w:val="clear" w:color="auto" w:fill="FFFFFF"/>
          <w:lang w:eastAsia="zh-CN"/>
        </w:rPr>
        <w:t>are</w:t>
      </w:r>
      <w:r w:rsidRPr="009D3228">
        <w:rPr>
          <w:rFonts w:eastAsia="Times New Roman" w:cs="Calibri"/>
          <w:color w:val="000000"/>
          <w:u w:val="single"/>
          <w:shd w:val="clear" w:color="auto" w:fill="FFFFFF"/>
          <w:lang w:eastAsia="zh-CN"/>
        </w:rPr>
        <w:t xml:space="preserve"> so </w:t>
      </w:r>
      <w:r w:rsidRPr="009D3228">
        <w:rPr>
          <w:rFonts w:eastAsia="Times New Roman" w:cs="Calibri"/>
          <w:b/>
          <w:bCs/>
          <w:color w:val="000000"/>
          <w:u w:val="single"/>
          <w:shd w:val="clear" w:color="auto" w:fill="FFFFFF"/>
          <w:lang w:eastAsia="zh-CN"/>
        </w:rPr>
        <w:t>useful</w:t>
      </w:r>
      <w:r w:rsidRPr="009D3228">
        <w:rPr>
          <w:rFonts w:eastAsia="Times New Roman" w:cs="Calibri"/>
          <w:color w:val="000000"/>
          <w:u w:val="single"/>
          <w:shd w:val="clear" w:color="auto" w:fill="FFFFFF"/>
          <w:lang w:eastAsia="zh-CN"/>
        </w:rPr>
        <w:t xml:space="preserve"> </w:t>
      </w:r>
      <w:r w:rsidRPr="009D3228">
        <w:rPr>
          <w:rFonts w:eastAsia="Times New Roman" w:cs="Calibri"/>
          <w:b/>
          <w:bCs/>
          <w:color w:val="000000"/>
          <w:u w:val="single"/>
          <w:shd w:val="clear" w:color="auto" w:fill="FFFFFF"/>
          <w:lang w:eastAsia="zh-CN"/>
        </w:rPr>
        <w:t xml:space="preserve">that </w:t>
      </w:r>
      <w:r w:rsidRPr="009D3228">
        <w:rPr>
          <w:rFonts w:eastAsia="Times New Roman" w:cs="Calibri"/>
          <w:b/>
          <w:bCs/>
          <w:color w:val="000000"/>
          <w:u w:val="single"/>
          <w:shd w:val="clear" w:color="auto" w:fill="00FF00"/>
          <w:lang w:eastAsia="zh-CN"/>
        </w:rPr>
        <w:t>[one] of [four] industrial goods</w:t>
      </w:r>
      <w:r w:rsidRPr="009D3228">
        <w:rPr>
          <w:rFonts w:eastAsia="Times New Roman" w:cs="Calibri"/>
          <w:b/>
          <w:bCs/>
          <w:color w:val="000000"/>
          <w:u w:val="single"/>
          <w:shd w:val="clear" w:color="auto" w:fill="FFFFFF"/>
          <w:lang w:eastAsia="zh-CN"/>
        </w:rPr>
        <w:t xml:space="preserve"> on Earth </w:t>
      </w:r>
      <w:r w:rsidRPr="009D3228">
        <w:rPr>
          <w:rFonts w:eastAsia="Times New Roman" w:cs="Calibri"/>
          <w:b/>
          <w:bCs/>
          <w:color w:val="000000"/>
          <w:u w:val="single"/>
          <w:shd w:val="clear" w:color="auto" w:fill="00FF00"/>
          <w:lang w:eastAsia="zh-CN"/>
        </w:rPr>
        <w:t>require them in production</w:t>
      </w:r>
      <w:r w:rsidRPr="009D3228">
        <w:rPr>
          <w:rFonts w:eastAsia="Times New Roman" w:cs="Calibri"/>
          <w:color w:val="000000"/>
          <w:sz w:val="16"/>
          <w:szCs w:val="16"/>
          <w:shd w:val="clear" w:color="auto" w:fill="FFFFFF"/>
          <w:lang w:eastAsia="zh-CN"/>
        </w:rPr>
        <w:t xml:space="preserve">.26 Scholars do not expect demand to slow any time soon.27 Among other technologies, industries use platinum in prod- </w:t>
      </w:r>
      <w:proofErr w:type="spellStart"/>
      <w:r w:rsidRPr="009D3228">
        <w:rPr>
          <w:rFonts w:eastAsia="Times New Roman" w:cs="Calibri"/>
          <w:color w:val="000000"/>
          <w:sz w:val="16"/>
          <w:szCs w:val="16"/>
          <w:shd w:val="clear" w:color="auto" w:fill="FFFFFF"/>
          <w:lang w:eastAsia="zh-CN"/>
        </w:rPr>
        <w:t>ucts</w:t>
      </w:r>
      <w:proofErr w:type="spellEnd"/>
      <w:r w:rsidRPr="009D3228">
        <w:rPr>
          <w:rFonts w:eastAsia="Times New Roman" w:cs="Calibri"/>
          <w:color w:val="000000"/>
          <w:sz w:val="16"/>
          <w:szCs w:val="16"/>
          <w:shd w:val="clear" w:color="auto" w:fill="FFFFFF"/>
          <w:lang w:eastAsia="zh-CN"/>
        </w:rPr>
        <w:t xml:space="preserve"> such as catalytic converters, jewelry production, various catalysts</w:t>
      </w:r>
      <w:r w:rsidRPr="009D3228">
        <w:rPr>
          <w:rFonts w:eastAsia="Times New Roman" w:cs="Calibri"/>
          <w:b/>
          <w:bCs/>
          <w:color w:val="000000"/>
          <w:sz w:val="26"/>
          <w:szCs w:val="26"/>
          <w:u w:val="single"/>
          <w:shd w:val="clear" w:color="auto" w:fill="FFFFFF"/>
          <w:lang w:eastAsia="zh-CN"/>
        </w:rPr>
        <w:t xml:space="preserve"> </w:t>
      </w:r>
      <w:r w:rsidRPr="009D3228">
        <w:rPr>
          <w:rFonts w:eastAsia="Times New Roman" w:cs="Calibri"/>
          <w:b/>
          <w:bCs/>
          <w:color w:val="000000"/>
          <w:u w:val="single"/>
          <w:shd w:val="clear" w:color="auto" w:fill="00FF00"/>
          <w:lang w:eastAsia="zh-CN"/>
        </w:rPr>
        <w:t>for chemical processing, and hydrogen fuel cells</w:t>
      </w:r>
      <w:r w:rsidRPr="009D3228">
        <w:rPr>
          <w:rFonts w:eastAsia="Times New Roman" w:cs="Calibri"/>
          <w:color w:val="000000"/>
          <w:sz w:val="16"/>
          <w:szCs w:val="16"/>
          <w:shd w:val="clear" w:color="auto" w:fill="FFFFFF"/>
          <w:lang w:eastAsia="zh-CN"/>
        </w:rPr>
        <w:t xml:space="preserve">.28 While there is no con- </w:t>
      </w:r>
      <w:proofErr w:type="spellStart"/>
      <w:r w:rsidRPr="009D3228">
        <w:rPr>
          <w:rFonts w:eastAsia="Times New Roman" w:cs="Calibri"/>
          <w:color w:val="000000"/>
          <w:sz w:val="16"/>
          <w:szCs w:val="16"/>
          <w:shd w:val="clear" w:color="auto" w:fill="FFFFFF"/>
          <w:lang w:eastAsia="zh-CN"/>
        </w:rPr>
        <w:t>sensus</w:t>
      </w:r>
      <w:proofErr w:type="spellEnd"/>
      <w:r w:rsidRPr="009D3228">
        <w:rPr>
          <w:rFonts w:eastAsia="Times New Roman" w:cs="Calibri"/>
          <w:color w:val="000000"/>
          <w:sz w:val="16"/>
          <w:szCs w:val="16"/>
          <w:shd w:val="clear" w:color="auto" w:fill="FFFFFF"/>
          <w:lang w:eastAsia="zh-CN"/>
        </w:rPr>
        <w:t xml:space="preserve"> on how far the </w:t>
      </w:r>
      <w:proofErr w:type="spellStart"/>
      <w:r w:rsidRPr="009D3228">
        <w:rPr>
          <w:rFonts w:eastAsia="Times New Roman" w:cs="Calibri"/>
          <w:color w:val="000000"/>
          <w:sz w:val="16"/>
          <w:szCs w:val="16"/>
          <w:shd w:val="clear" w:color="auto" w:fill="FFFFFF"/>
          <w:lang w:eastAsia="zh-CN"/>
        </w:rPr>
        <w:t>Earths</w:t>
      </w:r>
      <w:proofErr w:type="spellEnd"/>
      <w:r w:rsidRPr="009D3228">
        <w:rPr>
          <w:rFonts w:eastAsia="Times New Roman" w:cs="Calibri"/>
          <w:color w:val="000000"/>
          <w:sz w:val="16"/>
          <w:szCs w:val="16"/>
          <w:shd w:val="clear" w:color="auto" w:fill="FFFFFF"/>
          <w:lang w:eastAsia="zh-CN"/>
        </w:rPr>
        <w:t xml:space="preserve"> reserves of platinum will take humanity, many scientists agree that platinum ore reserves will deplete in a </w:t>
      </w:r>
      <w:proofErr w:type="spellStart"/>
      <w:r w:rsidRPr="009D3228">
        <w:rPr>
          <w:rFonts w:eastAsia="Times New Roman" w:cs="Calibri"/>
          <w:color w:val="000000"/>
          <w:sz w:val="16"/>
          <w:szCs w:val="16"/>
          <w:shd w:val="clear" w:color="auto" w:fill="FFFFFF"/>
          <w:lang w:eastAsia="zh-CN"/>
        </w:rPr>
        <w:t>rela</w:t>
      </w:r>
      <w:proofErr w:type="spellEnd"/>
      <w:r w:rsidRPr="009D3228">
        <w:rPr>
          <w:rFonts w:eastAsia="Times New Roman" w:cs="Calibri"/>
          <w:color w:val="000000"/>
          <w:sz w:val="16"/>
          <w:szCs w:val="16"/>
          <w:shd w:val="clear" w:color="auto" w:fill="FFFFFF"/>
          <w:lang w:eastAsia="zh-CN"/>
        </w:rPr>
        <w:t xml:space="preserve">- </w:t>
      </w:r>
      <w:proofErr w:type="spellStart"/>
      <w:r w:rsidRPr="009D3228">
        <w:rPr>
          <w:rFonts w:eastAsia="Times New Roman" w:cs="Calibri"/>
          <w:color w:val="000000"/>
          <w:sz w:val="16"/>
          <w:szCs w:val="16"/>
          <w:shd w:val="clear" w:color="auto" w:fill="FFFFFF"/>
          <w:lang w:eastAsia="zh-CN"/>
        </w:rPr>
        <w:t>tively</w:t>
      </w:r>
      <w:proofErr w:type="spellEnd"/>
      <w:r w:rsidRPr="009D3228">
        <w:rPr>
          <w:rFonts w:eastAsia="Times New Roman" w:cs="Calibri"/>
          <w:color w:val="000000"/>
          <w:sz w:val="16"/>
          <w:szCs w:val="16"/>
          <w:shd w:val="clear" w:color="auto" w:fill="FFFFFF"/>
          <w:lang w:eastAsia="zh-CN"/>
        </w:rPr>
        <w:t xml:space="preserve"> short amount of time.29 With the rate of mining at an all-time high,30 it is increasingly clear that historical patterns of mineral resources and development cannot simply be assumed to continue unaltered into the future.31 The </w:t>
      </w:r>
      <w:r w:rsidRPr="009D3228">
        <w:rPr>
          <w:rFonts w:eastAsia="Times New Roman" w:cs="Calibri"/>
          <w:b/>
          <w:bCs/>
          <w:color w:val="000000"/>
          <w:u w:val="single"/>
          <w:shd w:val="clear" w:color="auto" w:fill="00FF00"/>
          <w:lang w:eastAsia="zh-CN"/>
        </w:rPr>
        <w:t xml:space="preserve">platinum </w:t>
      </w:r>
      <w:r w:rsidRPr="009D3228">
        <w:rPr>
          <w:rFonts w:eastAsia="Times New Roman" w:cs="Calibri"/>
          <w:b/>
          <w:bCs/>
          <w:color w:val="000000"/>
          <w:u w:val="single"/>
          <w:shd w:val="clear" w:color="auto" w:fill="FFFFFF"/>
          <w:lang w:eastAsia="zh-CN"/>
        </w:rPr>
        <w:t xml:space="preserve">mining </w:t>
      </w:r>
      <w:r w:rsidRPr="009D3228">
        <w:rPr>
          <w:rFonts w:eastAsia="Times New Roman" w:cs="Calibri"/>
          <w:b/>
          <w:bCs/>
          <w:color w:val="000000"/>
          <w:u w:val="single"/>
          <w:shd w:val="clear" w:color="auto" w:fill="00FF00"/>
          <w:lang w:eastAsia="zh-CN"/>
        </w:rPr>
        <w:t>industry</w:t>
      </w:r>
      <w:r w:rsidRPr="009D3228">
        <w:rPr>
          <w:rFonts w:eastAsia="Times New Roman" w:cs="Calibri"/>
          <w:color w:val="000000"/>
          <w:sz w:val="16"/>
          <w:szCs w:val="16"/>
          <w:shd w:val="clear" w:color="auto" w:fill="FFFFFF"/>
          <w:lang w:eastAsia="zh-CN"/>
        </w:rPr>
        <w:t xml:space="preserve">, however, </w:t>
      </w:r>
      <w:r w:rsidRPr="009D3228">
        <w:rPr>
          <w:rFonts w:eastAsia="Times New Roman" w:cs="Calibri"/>
          <w:color w:val="000000"/>
          <w:u w:val="single"/>
          <w:shd w:val="clear" w:color="auto" w:fill="00FF00"/>
          <w:lang w:eastAsia="zh-CN"/>
        </w:rPr>
        <w:t>has</w:t>
      </w:r>
      <w:r w:rsidRPr="009D3228">
        <w:rPr>
          <w:rFonts w:eastAsia="Times New Roman" w:cs="Calibri"/>
          <w:color w:val="000000"/>
          <w:u w:val="single"/>
          <w:shd w:val="clear" w:color="auto" w:fill="FFFFFF"/>
          <w:lang w:eastAsia="zh-CN"/>
        </w:rPr>
        <w:t xml:space="preserve"> a strong </w:t>
      </w:r>
      <w:r w:rsidRPr="009D3228">
        <w:rPr>
          <w:rFonts w:eastAsia="Times New Roman" w:cs="Calibri"/>
          <w:color w:val="000000"/>
          <w:u w:val="single"/>
          <w:shd w:val="clear" w:color="auto" w:fill="00FF00"/>
          <w:lang w:eastAsia="zh-CN"/>
        </w:rPr>
        <w:t xml:space="preserve">incentive to increase </w:t>
      </w:r>
      <w:r w:rsidRPr="009D3228">
        <w:rPr>
          <w:rFonts w:eastAsia="Times New Roman" w:cs="Calibri"/>
          <w:color w:val="000000"/>
          <w:u w:val="single"/>
          <w:shd w:val="clear" w:color="auto" w:fill="FFFFFF"/>
          <w:lang w:eastAsia="zh-CN"/>
        </w:rPr>
        <w:t xml:space="preserve">its </w:t>
      </w:r>
      <w:r w:rsidRPr="009D3228">
        <w:rPr>
          <w:rFonts w:eastAsia="Times New Roman" w:cs="Calibri"/>
          <w:color w:val="000000"/>
          <w:u w:val="single"/>
          <w:shd w:val="clear" w:color="auto" w:fill="00FF00"/>
          <w:lang w:eastAsia="zh-CN"/>
        </w:rPr>
        <w:t>rate of extraction as profits grow</w:t>
      </w:r>
      <w:r w:rsidRPr="009D3228">
        <w:rPr>
          <w:rFonts w:eastAsia="Times New Roman" w:cs="Calibri"/>
          <w:color w:val="000000"/>
          <w:u w:val="single"/>
          <w:shd w:val="clear" w:color="auto" w:fill="FFFFFF"/>
          <w:lang w:eastAsia="zh-CN"/>
        </w:rPr>
        <w:t xml:space="preserve"> </w:t>
      </w:r>
      <w:r w:rsidRPr="009D3228">
        <w:rPr>
          <w:rFonts w:eastAsia="Times New Roman" w:cs="Calibri"/>
          <w:color w:val="000000"/>
          <w:u w:val="single"/>
          <w:shd w:val="clear" w:color="auto" w:fill="00FF00"/>
          <w:lang w:eastAsia="zh-CN"/>
        </w:rPr>
        <w:t>with</w:t>
      </w:r>
      <w:r w:rsidRPr="009D3228">
        <w:rPr>
          <w:rFonts w:eastAsia="Times New Roman" w:cs="Calibri"/>
          <w:color w:val="000000"/>
          <w:u w:val="single"/>
          <w:shd w:val="clear" w:color="auto" w:fill="FFFFFF"/>
          <w:lang w:eastAsia="zh-CN"/>
        </w:rPr>
        <w:t xml:space="preserve"> the rate of </w:t>
      </w:r>
      <w:r w:rsidRPr="009D3228">
        <w:rPr>
          <w:rFonts w:eastAsia="Times New Roman" w:cs="Calibri"/>
          <w:color w:val="000000"/>
          <w:u w:val="single"/>
          <w:shd w:val="clear" w:color="auto" w:fill="00FF00"/>
          <w:lang w:eastAsia="zh-CN"/>
        </w:rPr>
        <w:t>demand</w:t>
      </w:r>
      <w:r w:rsidRPr="009D3228">
        <w:rPr>
          <w:rFonts w:eastAsia="Times New Roman" w:cs="Calibri"/>
          <w:color w:val="000000"/>
          <w:u w:val="single"/>
          <w:shd w:val="clear" w:color="auto" w:fill="FFFFFF"/>
          <w:lang w:eastAsia="zh-CN"/>
        </w:rPr>
        <w:t>.</w:t>
      </w:r>
      <w:r w:rsidRPr="009D3228">
        <w:rPr>
          <w:rFonts w:eastAsia="Times New Roman" w:cs="Calibri"/>
          <w:color w:val="000000"/>
          <w:sz w:val="16"/>
          <w:szCs w:val="16"/>
          <w:shd w:val="clear" w:color="auto" w:fill="FFFFFF"/>
          <w:lang w:eastAsia="zh-CN"/>
        </w:rPr>
        <w:t xml:space="preserve"> Without any alter- native, this destructive practice will continue into the future.32 So-called platinum-group metal (PGM) ores are mined through underground or open cut techniques.33 Due to these practices, </w:t>
      </w:r>
      <w:r w:rsidRPr="009D3228">
        <w:rPr>
          <w:rFonts w:eastAsia="Times New Roman" w:cs="Calibri"/>
          <w:color w:val="000000"/>
          <w:u w:val="single"/>
          <w:shd w:val="clear" w:color="auto" w:fill="FFFFFF"/>
          <w:lang w:eastAsia="zh-CN"/>
        </w:rPr>
        <w:t xml:space="preserve">all but a very small fraction of </w:t>
      </w:r>
      <w:proofErr w:type="spellStart"/>
      <w:r w:rsidRPr="009D3228">
        <w:rPr>
          <w:rFonts w:eastAsia="Times New Roman" w:cs="Calibri"/>
          <w:color w:val="000000"/>
          <w:sz w:val="16"/>
          <w:szCs w:val="16"/>
          <w:shd w:val="clear" w:color="auto" w:fill="FFFFFF"/>
          <w:lang w:eastAsia="zh-CN"/>
        </w:rPr>
        <w:t>the</w:t>
      </w:r>
      <w:r w:rsidRPr="009D3228">
        <w:rPr>
          <w:rFonts w:eastAsia="Times New Roman" w:cs="Calibri"/>
          <w:color w:val="000000"/>
          <w:u w:val="single"/>
          <w:shd w:val="clear" w:color="auto" w:fill="FFFFFF"/>
          <w:lang w:eastAsia="zh-CN"/>
        </w:rPr>
        <w:t>mined</w:t>
      </w:r>
      <w:proofErr w:type="spellEnd"/>
      <w:r w:rsidRPr="009D3228">
        <w:rPr>
          <w:rFonts w:eastAsia="Times New Roman" w:cs="Calibri"/>
          <w:color w:val="000000"/>
          <w:u w:val="single"/>
          <w:shd w:val="clear" w:color="auto" w:fill="FFFFFF"/>
          <w:lang w:eastAsia="zh-CN"/>
        </w:rPr>
        <w:t xml:space="preserve"> platinum ore is disposed</w:t>
      </w:r>
      <w:r w:rsidRPr="009D3228">
        <w:rPr>
          <w:rFonts w:eastAsia="Times New Roman" w:cs="Calibri"/>
          <w:color w:val="000000"/>
          <w:sz w:val="16"/>
          <w:szCs w:val="16"/>
          <w:shd w:val="clear" w:color="auto" w:fill="FFFFFF"/>
          <w:lang w:eastAsia="zh-CN"/>
        </w:rPr>
        <w:t xml:space="preserve"> of </w:t>
      </w:r>
      <w:r w:rsidRPr="009D3228">
        <w:rPr>
          <w:rFonts w:eastAsia="Times New Roman" w:cs="Calibri"/>
          <w:color w:val="000000"/>
          <w:u w:val="single"/>
          <w:shd w:val="clear" w:color="auto" w:fill="FFFFFF"/>
          <w:lang w:eastAsia="zh-CN"/>
        </w:rPr>
        <w:t>as solid waste</w:t>
      </w:r>
      <w:r w:rsidRPr="009D3228">
        <w:rPr>
          <w:rFonts w:eastAsia="Times New Roman" w:cs="Calibri"/>
          <w:color w:val="000000"/>
          <w:sz w:val="16"/>
          <w:szCs w:val="16"/>
          <w:shd w:val="clear" w:color="auto" w:fill="FFFFFF"/>
          <w:lang w:eastAsia="zh-CN"/>
        </w:rPr>
        <w:t>.34 The environmental consequences of platinum production are thus quite significant, but l</w:t>
      </w:r>
      <w:r w:rsidRPr="009D3228">
        <w:rPr>
          <w:rFonts w:eastAsia="Times New Roman" w:cs="Calibri"/>
          <w:color w:val="000000"/>
          <w:u w:val="single"/>
          <w:shd w:val="clear" w:color="auto" w:fill="FFFFFF"/>
          <w:lang w:eastAsia="zh-CN"/>
        </w:rPr>
        <w:t xml:space="preserve">ike </w:t>
      </w:r>
      <w:r w:rsidRPr="009D3228">
        <w:rPr>
          <w:rFonts w:eastAsia="Times New Roman" w:cs="Calibri"/>
          <w:b/>
          <w:bCs/>
          <w:color w:val="000000"/>
          <w:u w:val="single"/>
          <w:shd w:val="clear" w:color="auto" w:fill="FFFFFF"/>
          <w:lang w:eastAsia="zh-CN"/>
        </w:rPr>
        <w:t>the mining industry</w:t>
      </w:r>
      <w:r w:rsidRPr="009D3228">
        <w:rPr>
          <w:rFonts w:eastAsia="Times New Roman" w:cs="Calibri"/>
          <w:color w:val="000000"/>
          <w:sz w:val="16"/>
          <w:szCs w:val="16"/>
          <w:shd w:val="clear" w:color="auto" w:fill="FFFFFF"/>
          <w:lang w:eastAsia="zh-CN"/>
        </w:rPr>
        <w:t xml:space="preserve"> in general, </w:t>
      </w:r>
      <w:r w:rsidRPr="009D3228">
        <w:rPr>
          <w:rFonts w:eastAsia="Times New Roman" w:cs="Calibri"/>
          <w:b/>
          <w:bCs/>
          <w:color w:val="000000"/>
          <w:u w:val="single"/>
          <w:shd w:val="clear" w:color="auto" w:fill="FFFFFF"/>
          <w:lang w:eastAsia="zh-CN"/>
        </w:rPr>
        <w:t>the amount of waste is typically under-reported</w:t>
      </w:r>
      <w:r w:rsidRPr="009D3228">
        <w:rPr>
          <w:rFonts w:eastAsia="Times New Roman" w:cs="Calibri"/>
          <w:color w:val="000000"/>
          <w:sz w:val="16"/>
          <w:szCs w:val="16"/>
          <w:shd w:val="clear" w:color="auto" w:fill="FFFFFF"/>
          <w:lang w:eastAsia="zh-CN"/>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The future environmental costs provide a major challenge in creating a sustainable system. </w:t>
      </w:r>
      <w:proofErr w:type="spellStart"/>
      <w:r w:rsidRPr="009D3228">
        <w:rPr>
          <w:rFonts w:eastAsia="Times New Roman" w:cs="Calibri"/>
          <w:color w:val="000000"/>
          <w:u w:val="single"/>
          <w:shd w:val="clear" w:color="auto" w:fill="00FF00"/>
          <w:lang w:eastAsia="zh-CN"/>
        </w:rPr>
        <w:t>Rele</w:t>
      </w:r>
      <w:proofErr w:type="spellEnd"/>
      <w:r w:rsidRPr="009D3228">
        <w:rPr>
          <w:rFonts w:eastAsia="Times New Roman" w:cs="Calibri"/>
          <w:color w:val="000000"/>
          <w:u w:val="single"/>
          <w:shd w:val="clear" w:color="auto" w:fill="00FF00"/>
          <w:lang w:eastAsia="zh-CN"/>
        </w:rPr>
        <w:t>- gating</w:t>
      </w:r>
      <w:r w:rsidRPr="009D3228">
        <w:rPr>
          <w:rFonts w:eastAsia="Times New Roman" w:cs="Calibri"/>
          <w:color w:val="000000"/>
          <w:u w:val="single"/>
          <w:shd w:val="clear" w:color="auto" w:fill="FFFFFF"/>
          <w:lang w:eastAsia="zh-CN"/>
        </w:rPr>
        <w:t xml:space="preserve"> at least </w:t>
      </w:r>
      <w:r w:rsidRPr="009D3228">
        <w:rPr>
          <w:rFonts w:eastAsia="Times New Roman" w:cs="Calibri"/>
          <w:color w:val="000000"/>
          <w:u w:val="single"/>
          <w:shd w:val="clear" w:color="auto" w:fill="00FF00"/>
          <w:lang w:eastAsia="zh-CN"/>
        </w:rPr>
        <w:t>some mining companies</w:t>
      </w:r>
      <w:r w:rsidRPr="009D3228">
        <w:rPr>
          <w:rFonts w:eastAsia="Times New Roman" w:cs="Calibri"/>
          <w:color w:val="000000"/>
          <w:u w:val="single"/>
          <w:shd w:val="clear" w:color="auto" w:fill="FFFFFF"/>
          <w:lang w:eastAsia="zh-CN"/>
        </w:rPr>
        <w:t xml:space="preserve"> to </w:t>
      </w:r>
      <w:r w:rsidRPr="009D3228">
        <w:rPr>
          <w:rFonts w:eastAsia="Times New Roman" w:cs="Calibri"/>
          <w:color w:val="000000"/>
          <w:u w:val="single"/>
          <w:shd w:val="clear" w:color="auto" w:fill="00FF00"/>
          <w:lang w:eastAsia="zh-CN"/>
        </w:rPr>
        <w:t>near-Earth asteroids</w:t>
      </w:r>
      <w:r w:rsidRPr="009D3228">
        <w:rPr>
          <w:rFonts w:eastAsia="Times New Roman" w:cs="Calibri"/>
          <w:color w:val="000000"/>
          <w:u w:val="single"/>
          <w:shd w:val="clear" w:color="auto" w:fill="FFFFFF"/>
          <w:lang w:eastAsia="zh-CN"/>
        </w:rPr>
        <w:t xml:space="preserve"> </w:t>
      </w:r>
      <w:r w:rsidRPr="009D3228">
        <w:rPr>
          <w:rFonts w:eastAsia="Times New Roman" w:cs="Calibri"/>
          <w:color w:val="000000"/>
          <w:u w:val="single"/>
          <w:shd w:val="clear" w:color="auto" w:fill="00FF00"/>
          <w:lang w:eastAsia="zh-CN"/>
        </w:rPr>
        <w:t>would reduce</w:t>
      </w:r>
      <w:r w:rsidRPr="009D3228">
        <w:rPr>
          <w:rFonts w:eastAsia="Times New Roman" w:cs="Calibri"/>
          <w:color w:val="000000"/>
          <w:u w:val="single"/>
          <w:shd w:val="clear" w:color="auto" w:fill="FFFFFF"/>
          <w:lang w:eastAsia="zh-CN"/>
        </w:rPr>
        <w:t xml:space="preserve"> the </w:t>
      </w:r>
      <w:r w:rsidRPr="009D3228">
        <w:rPr>
          <w:rFonts w:eastAsia="Times New Roman" w:cs="Calibri"/>
          <w:color w:val="000000"/>
          <w:u w:val="single"/>
          <w:shd w:val="clear" w:color="auto" w:fill="00FF00"/>
          <w:lang w:eastAsia="zh-CN"/>
        </w:rPr>
        <w:t xml:space="preserve">negative effects of future </w:t>
      </w:r>
      <w:proofErr w:type="spellStart"/>
      <w:r w:rsidRPr="009D3228">
        <w:rPr>
          <w:rFonts w:eastAsia="Times New Roman" w:cs="Calibri"/>
          <w:color w:val="000000"/>
          <w:u w:val="single"/>
          <w:shd w:val="clear" w:color="auto" w:fill="00FF00"/>
          <w:lang w:eastAsia="zh-CN"/>
        </w:rPr>
        <w:t>mining</w:t>
      </w:r>
      <w:r w:rsidRPr="009D3228">
        <w:rPr>
          <w:rFonts w:eastAsia="Times New Roman" w:cs="Calibri"/>
          <w:color w:val="000000"/>
          <w:u w:val="single"/>
          <w:shd w:val="clear" w:color="auto" w:fill="FFFFFF"/>
          <w:lang w:eastAsia="zh-CN"/>
        </w:rPr>
        <w:t>levels</w:t>
      </w:r>
      <w:proofErr w:type="spellEnd"/>
      <w:r w:rsidRPr="009D3228">
        <w:rPr>
          <w:rFonts w:eastAsia="Times New Roman" w:cs="Calibri"/>
          <w:color w:val="000000"/>
          <w:u w:val="single"/>
          <w:shd w:val="clear" w:color="auto" w:fill="FFFFFF"/>
          <w:lang w:eastAsia="zh-CN"/>
        </w:rPr>
        <w:t xml:space="preserve"> </w:t>
      </w:r>
      <w:r w:rsidRPr="009D3228">
        <w:rPr>
          <w:rFonts w:eastAsia="Times New Roman" w:cs="Calibri"/>
          <w:color w:val="000000"/>
          <w:u w:val="single"/>
          <w:shd w:val="clear" w:color="auto" w:fill="00FF00"/>
          <w:lang w:eastAsia="zh-CN"/>
        </w:rPr>
        <w:t>on Earth</w:t>
      </w:r>
      <w:r w:rsidRPr="009D3228">
        <w:rPr>
          <w:rFonts w:eastAsia="Times New Roman" w:cs="Calibri"/>
          <w:color w:val="000000"/>
          <w:u w:val="single"/>
          <w:shd w:val="clear" w:color="auto" w:fill="FFFFFF"/>
          <w:lang w:eastAsia="zh-CN"/>
        </w:rPr>
        <w:t>.</w:t>
      </w:r>
      <w:r w:rsidRPr="009D3228">
        <w:rPr>
          <w:rFonts w:eastAsia="Times New Roman" w:cs="Calibri"/>
          <w:color w:val="000000"/>
          <w:sz w:val="16"/>
          <w:szCs w:val="16"/>
          <w:shd w:val="clear" w:color="auto" w:fill="FFFFFF"/>
          <w:lang w:eastAsia="zh-CN"/>
        </w:rPr>
        <w:t xml:space="preserve"> The economic benefits of mining need not be sacrificed for the sake of the environment.38 For most of the Space Age, the role of private companies has been as that of government contractors.39 During the past fifteen years, how- ever, space flight has become increasingly the realm of private industry.40</w:t>
      </w:r>
    </w:p>
    <w:p w14:paraId="152844B9" w14:textId="77777777" w:rsidR="009D3228" w:rsidRPr="009D3228" w:rsidRDefault="009D3228" w:rsidP="009D3228">
      <w:pPr>
        <w:spacing w:before="240" w:after="40" w:line="240" w:lineRule="auto"/>
        <w:outlineLvl w:val="3"/>
        <w:rPr>
          <w:rFonts w:ascii="Times New Roman" w:eastAsia="Times New Roman" w:hAnsi="Times New Roman" w:cs="Times New Roman"/>
          <w:b/>
          <w:bCs/>
          <w:sz w:val="24"/>
          <w:szCs w:val="24"/>
          <w:lang w:eastAsia="zh-CN"/>
        </w:rPr>
      </w:pPr>
      <w:r w:rsidRPr="009D3228">
        <w:rPr>
          <w:rFonts w:eastAsia="Times New Roman" w:cs="Calibri"/>
          <w:b/>
          <w:bCs/>
          <w:color w:val="000000"/>
          <w:sz w:val="26"/>
          <w:szCs w:val="26"/>
          <w:shd w:val="clear" w:color="auto" w:fill="FFFFFF"/>
          <w:lang w:eastAsia="zh-CN"/>
        </w:rPr>
        <w:t xml:space="preserve">Earth Mining destabilizes the earth’s environment, contaminates water sources </w:t>
      </w:r>
      <w:r w:rsidRPr="009D3228">
        <w:rPr>
          <w:rFonts w:ascii="Times New Roman" w:eastAsia="Times New Roman" w:hAnsi="Times New Roman" w:cs="Times New Roman"/>
          <w:b/>
          <w:bCs/>
          <w:color w:val="000000"/>
          <w:sz w:val="26"/>
          <w:szCs w:val="26"/>
          <w:shd w:val="clear" w:color="auto" w:fill="FFFFFF"/>
          <w:lang w:eastAsia="zh-CN"/>
        </w:rPr>
        <w:t>and permanently ruins the soil</w:t>
      </w:r>
    </w:p>
    <w:p w14:paraId="44E13104"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b/>
          <w:bCs/>
          <w:color w:val="000000"/>
          <w:sz w:val="26"/>
          <w:szCs w:val="26"/>
          <w:shd w:val="clear" w:color="auto" w:fill="FFFFFF"/>
          <w:lang w:eastAsia="zh-CN"/>
        </w:rPr>
        <w:t xml:space="preserve">Earth.org 20 </w:t>
      </w:r>
      <w:r w:rsidRPr="009D3228">
        <w:rPr>
          <w:rFonts w:eastAsia="Times New Roman" w:cs="Calibri"/>
          <w:color w:val="000000"/>
          <w:shd w:val="clear" w:color="auto" w:fill="FFFFFF"/>
          <w:lang w:eastAsia="zh-CN"/>
        </w:rPr>
        <w:t>[Earth.org, Environmental News, Data Analysis, Research &amp; Policy Solutions. “How Rare-Earth Mining Has Devastated China's Environment”. 07-14-20. Earth.Org - Past | Present | Future. https://earth.org/rare-earth-mining-has-devastated-chinas-environment/. Accessed 7-18-2021]</w:t>
      </w:r>
    </w:p>
    <w:p w14:paraId="0E224F0E"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16"/>
          <w:szCs w:val="16"/>
          <w:shd w:val="clear" w:color="auto" w:fill="FFFFFF"/>
          <w:lang w:eastAsia="zh-CN"/>
        </w:rPr>
        <w:lastRenderedPageBreak/>
        <w:t> </w:t>
      </w:r>
    </w:p>
    <w:p w14:paraId="553F9571" w14:textId="77777777" w:rsidR="009D3228" w:rsidRPr="009D3228" w:rsidRDefault="009D3228" w:rsidP="009D3228">
      <w:pPr>
        <w:spacing w:after="0" w:line="240" w:lineRule="auto"/>
        <w:rPr>
          <w:rFonts w:ascii="Times New Roman" w:eastAsia="Times New Roman" w:hAnsi="Times New Roman" w:cs="Times New Roman"/>
          <w:sz w:val="24"/>
          <w:szCs w:val="24"/>
          <w:lang w:eastAsia="zh-CN"/>
        </w:rPr>
      </w:pPr>
      <w:r w:rsidRPr="009D3228">
        <w:rPr>
          <w:rFonts w:eastAsia="Times New Roman" w:cs="Calibri"/>
          <w:color w:val="000000"/>
          <w:sz w:val="16"/>
          <w:szCs w:val="16"/>
          <w:shd w:val="clear" w:color="auto" w:fill="FFFFFF"/>
          <w:lang w:eastAsia="zh-CN"/>
        </w:rPr>
        <w:t xml:space="preserve">It’s challenging to mine and process rare earths without harming the environment. The problems are related to the two primary extraction methods. </w:t>
      </w:r>
      <w:r w:rsidRPr="009D3228">
        <w:rPr>
          <w:rFonts w:eastAsia="Times New Roman" w:cs="Calibri"/>
          <w:color w:val="000000"/>
          <w:u w:val="single"/>
          <w:shd w:val="clear" w:color="auto" w:fill="FFFFFF"/>
          <w:lang w:eastAsia="zh-CN"/>
        </w:rPr>
        <w:t xml:space="preserve">The first involves </w:t>
      </w:r>
      <w:r w:rsidRPr="009D3228">
        <w:rPr>
          <w:rFonts w:eastAsia="Times New Roman" w:cs="Calibri"/>
          <w:color w:val="000000"/>
          <w:u w:val="single"/>
          <w:shd w:val="clear" w:color="auto" w:fill="00FF00"/>
          <w:lang w:eastAsia="zh-CN"/>
        </w:rPr>
        <w:t>removing</w:t>
      </w:r>
      <w:r w:rsidRPr="009D3228">
        <w:rPr>
          <w:rFonts w:eastAsia="Times New Roman" w:cs="Calibri"/>
          <w:color w:val="000000"/>
          <w:u w:val="single"/>
          <w:shd w:val="clear" w:color="auto" w:fill="FFFFFF"/>
          <w:lang w:eastAsia="zh-CN"/>
        </w:rPr>
        <w:t xml:space="preserve"> the </w:t>
      </w:r>
      <w:r w:rsidRPr="009D3228">
        <w:rPr>
          <w:rFonts w:eastAsia="Times New Roman" w:cs="Calibri"/>
          <w:color w:val="000000"/>
          <w:u w:val="single"/>
          <w:shd w:val="clear" w:color="auto" w:fill="00FF00"/>
          <w:lang w:eastAsia="zh-CN"/>
        </w:rPr>
        <w:t>topsoil</w:t>
      </w:r>
      <w:r w:rsidRPr="009D3228">
        <w:rPr>
          <w:rFonts w:eastAsia="Times New Roman" w:cs="Calibri"/>
          <w:color w:val="000000"/>
          <w:sz w:val="16"/>
          <w:szCs w:val="16"/>
          <w:shd w:val="clear" w:color="auto" w:fill="FFFFFF"/>
          <w:lang w:eastAsia="zh-CN"/>
        </w:rPr>
        <w:t xml:space="preserve">, transporting it to a leaching pond, </w:t>
      </w:r>
      <w:r w:rsidRPr="009D3228">
        <w:rPr>
          <w:rFonts w:eastAsia="Times New Roman" w:cs="Calibri"/>
          <w:b/>
          <w:bCs/>
          <w:color w:val="000000"/>
          <w:u w:val="single"/>
          <w:shd w:val="clear" w:color="auto" w:fill="00FF00"/>
          <w:lang w:eastAsia="zh-CN"/>
        </w:rPr>
        <w:t>and adding chemicals</w:t>
      </w:r>
      <w:r w:rsidRPr="009D3228">
        <w:rPr>
          <w:rFonts w:eastAsia="Times New Roman" w:cs="Calibri"/>
          <w:color w:val="000000"/>
          <w:sz w:val="16"/>
          <w:szCs w:val="16"/>
          <w:shd w:val="clear" w:color="auto" w:fill="FFFFFF"/>
          <w:lang w:eastAsia="zh-CN"/>
        </w:rPr>
        <w:t xml:space="preserve"> (such as ammonium sulfate and ammonium chloride) to separate out the metals. The chemicals used in this separation process can </w:t>
      </w:r>
      <w:r w:rsidRPr="009D3228">
        <w:rPr>
          <w:rFonts w:eastAsia="Times New Roman" w:cs="Calibri"/>
          <w:b/>
          <w:bCs/>
          <w:color w:val="000000"/>
          <w:u w:val="single"/>
          <w:shd w:val="clear" w:color="auto" w:fill="00FF00"/>
          <w:lang w:eastAsia="zh-CN"/>
        </w:rPr>
        <w:t>create air pollution, cause erosion, and leach into groundwater.</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sz w:val="16"/>
          <w:szCs w:val="16"/>
          <w:shd w:val="clear" w:color="auto" w:fill="FFFFFF"/>
          <w:lang w:eastAsia="zh-CN"/>
        </w:rPr>
        <w:t xml:space="preserve">The </w:t>
      </w:r>
      <w:r w:rsidRPr="009D3228">
        <w:rPr>
          <w:rFonts w:eastAsia="Times New Roman" w:cs="Calibri"/>
          <w:b/>
          <w:bCs/>
          <w:color w:val="000000"/>
          <w:u w:val="single"/>
          <w:shd w:val="clear" w:color="auto" w:fill="FFFFFF"/>
          <w:lang w:eastAsia="zh-CN"/>
        </w:rPr>
        <w:t>second</w:t>
      </w:r>
      <w:r w:rsidRPr="009D3228">
        <w:rPr>
          <w:rFonts w:eastAsia="Times New Roman" w:cs="Calibri"/>
          <w:color w:val="000000"/>
          <w:sz w:val="16"/>
          <w:szCs w:val="16"/>
          <w:shd w:val="clear" w:color="auto" w:fill="FFFFFF"/>
          <w:lang w:eastAsia="zh-CN"/>
        </w:rPr>
        <w:t xml:space="preserve"> processing method involves </w:t>
      </w:r>
      <w:r w:rsidRPr="009D3228">
        <w:rPr>
          <w:rFonts w:eastAsia="Times New Roman" w:cs="Calibri"/>
          <w:b/>
          <w:bCs/>
          <w:color w:val="000000"/>
          <w:u w:val="single"/>
          <w:shd w:val="clear" w:color="auto" w:fill="FFFFFF"/>
          <w:lang w:eastAsia="zh-CN"/>
        </w:rPr>
        <w:t>drilling holes into the ground,</w:t>
      </w:r>
      <w:r w:rsidRPr="009D3228">
        <w:rPr>
          <w:rFonts w:eastAsia="Times New Roman" w:cs="Calibri"/>
          <w:color w:val="000000"/>
          <w:sz w:val="16"/>
          <w:szCs w:val="16"/>
          <w:shd w:val="clear" w:color="auto" w:fill="FFFFFF"/>
          <w:lang w:eastAsia="zh-CN"/>
        </w:rPr>
        <w:t xml:space="preserve"> </w:t>
      </w:r>
      <w:r w:rsidRPr="009D3228">
        <w:rPr>
          <w:rFonts w:eastAsia="Times New Roman" w:cs="Calibri"/>
          <w:color w:val="000000"/>
          <w:u w:val="single"/>
          <w:shd w:val="clear" w:color="auto" w:fill="FFFFFF"/>
          <w:lang w:eastAsia="zh-CN"/>
        </w:rPr>
        <w:t>inserting PVC pipes and rubber hoses</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FFFFFF"/>
          <w:lang w:eastAsia="zh-CN"/>
        </w:rPr>
        <w:t>and pumping chemicals</w:t>
      </w:r>
      <w:r w:rsidRPr="009D3228">
        <w:rPr>
          <w:rFonts w:eastAsia="Times New Roman" w:cs="Calibri"/>
          <w:color w:val="000000"/>
          <w:sz w:val="16"/>
          <w:szCs w:val="16"/>
          <w:shd w:val="clear" w:color="auto" w:fill="FFFFFF"/>
          <w:lang w:eastAsia="zh-CN"/>
        </w:rPr>
        <w:t xml:space="preserve"> to flush out earth. The resulting slurry is then pumped into leaching ponds to separate out the rare-earth metal. This </w:t>
      </w:r>
      <w:r w:rsidRPr="009D3228">
        <w:rPr>
          <w:rFonts w:eastAsia="Times New Roman" w:cs="Calibri"/>
          <w:color w:val="000000"/>
          <w:u w:val="single"/>
          <w:shd w:val="clear" w:color="auto" w:fill="FFFFFF"/>
          <w:lang w:eastAsia="zh-CN"/>
        </w:rPr>
        <w:t xml:space="preserve">method </w:t>
      </w:r>
      <w:r w:rsidRPr="009D3228">
        <w:rPr>
          <w:rFonts w:eastAsia="Times New Roman" w:cs="Calibri"/>
          <w:b/>
          <w:bCs/>
          <w:color w:val="000000"/>
          <w:u w:val="single"/>
          <w:shd w:val="clear" w:color="auto" w:fill="FFFFFF"/>
          <w:lang w:eastAsia="zh-CN"/>
        </w:rPr>
        <w:t>creates</w:t>
      </w:r>
      <w:r w:rsidRPr="009D3228">
        <w:rPr>
          <w:rFonts w:eastAsia="Times New Roman" w:cs="Calibri"/>
          <w:color w:val="000000"/>
          <w:sz w:val="16"/>
          <w:szCs w:val="16"/>
          <w:shd w:val="clear" w:color="auto" w:fill="FFFFFF"/>
          <w:lang w:eastAsia="zh-CN"/>
        </w:rPr>
        <w:t xml:space="preserve"> </w:t>
      </w:r>
      <w:r w:rsidRPr="009D3228">
        <w:rPr>
          <w:rFonts w:eastAsia="Times New Roman" w:cs="Calibri"/>
          <w:color w:val="000000"/>
          <w:u w:val="single"/>
          <w:shd w:val="clear" w:color="auto" w:fill="FFFFFF"/>
          <w:lang w:eastAsia="zh-CN"/>
        </w:rPr>
        <w:t>the same problems as with</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FFFFFF"/>
          <w:lang w:eastAsia="zh-CN"/>
        </w:rPr>
        <w:t>topsoil removal</w:t>
      </w:r>
      <w:r w:rsidRPr="009D3228">
        <w:rPr>
          <w:rFonts w:eastAsia="Times New Roman" w:cs="Calibri"/>
          <w:color w:val="000000"/>
          <w:sz w:val="16"/>
          <w:szCs w:val="16"/>
          <w:shd w:val="clear" w:color="auto" w:fill="FFFFFF"/>
          <w:lang w:eastAsia="zh-CN"/>
        </w:rPr>
        <w:t xml:space="preserve"> with the addition of the PVC pipes, rubber hoses and other sundry used by mining crews remaining littered in the mines. Abandoned mines pose ongoing environmental hazards. </w:t>
      </w:r>
      <w:r w:rsidRPr="009D3228">
        <w:rPr>
          <w:rFonts w:eastAsia="Times New Roman" w:cs="Calibri"/>
          <w:b/>
          <w:bCs/>
          <w:color w:val="000000"/>
          <w:u w:val="single"/>
          <w:shd w:val="clear" w:color="auto" w:fill="FFFFFF"/>
          <w:lang w:eastAsia="zh-CN"/>
        </w:rPr>
        <w:t>Remaining chemicals</w:t>
      </w:r>
      <w:r w:rsidRPr="009D3228">
        <w:rPr>
          <w:rFonts w:eastAsia="Times New Roman" w:cs="Calibri"/>
          <w:color w:val="000000"/>
          <w:sz w:val="16"/>
          <w:szCs w:val="16"/>
          <w:shd w:val="clear" w:color="auto" w:fill="FFFFFF"/>
          <w:lang w:eastAsia="zh-CN"/>
        </w:rPr>
        <w:t xml:space="preserve"> can </w:t>
      </w:r>
      <w:r w:rsidRPr="009D3228">
        <w:rPr>
          <w:rFonts w:eastAsia="Times New Roman" w:cs="Calibri"/>
          <w:b/>
          <w:bCs/>
          <w:color w:val="000000"/>
          <w:u w:val="single"/>
          <w:shd w:val="clear" w:color="auto" w:fill="FFFFFF"/>
          <w:lang w:eastAsia="zh-CN"/>
        </w:rPr>
        <w:t xml:space="preserve">continue to leach into groundwater. </w:t>
      </w:r>
      <w:r w:rsidRPr="009D3228">
        <w:rPr>
          <w:rFonts w:eastAsia="Times New Roman" w:cs="Calibri"/>
          <w:color w:val="000000"/>
          <w:sz w:val="16"/>
          <w:szCs w:val="16"/>
          <w:shd w:val="clear" w:color="auto" w:fill="FFFFFF"/>
          <w:lang w:eastAsia="zh-CN"/>
        </w:rPr>
        <w:t xml:space="preserve">Mines may also contain pools of wastewater that can potentially pour into local waterways. For example, </w:t>
      </w:r>
      <w:r w:rsidRPr="009D3228">
        <w:rPr>
          <w:rFonts w:eastAsia="Times New Roman" w:cs="Calibri"/>
          <w:b/>
          <w:bCs/>
          <w:color w:val="000000"/>
          <w:u w:val="single"/>
          <w:shd w:val="clear" w:color="auto" w:fill="00FF00"/>
          <w:lang w:eastAsia="zh-CN"/>
        </w:rPr>
        <w:t>in</w:t>
      </w:r>
      <w:r w:rsidRPr="009D3228">
        <w:rPr>
          <w:rFonts w:eastAsia="Times New Roman" w:cs="Calibri"/>
          <w:color w:val="000000"/>
          <w:sz w:val="16"/>
          <w:szCs w:val="16"/>
          <w:shd w:val="clear" w:color="auto" w:fill="FFFFFF"/>
          <w:lang w:eastAsia="zh-CN"/>
        </w:rPr>
        <w:t xml:space="preserve"> its </w:t>
      </w:r>
      <w:r w:rsidRPr="009D3228">
        <w:rPr>
          <w:rFonts w:eastAsia="Times New Roman" w:cs="Calibri"/>
          <w:b/>
          <w:bCs/>
          <w:color w:val="000000"/>
          <w:u w:val="single"/>
          <w:shd w:val="clear" w:color="auto" w:fill="00FF00"/>
          <w:lang w:eastAsia="zh-CN"/>
        </w:rPr>
        <w:t>2016 report</w:t>
      </w:r>
      <w:r w:rsidRPr="009D3228">
        <w:rPr>
          <w:rFonts w:eastAsia="Times New Roman" w:cs="Calibri"/>
          <w:color w:val="000000"/>
          <w:sz w:val="16"/>
          <w:szCs w:val="16"/>
          <w:shd w:val="clear" w:color="auto" w:fill="FFFFFF"/>
          <w:lang w:eastAsia="zh-CN"/>
        </w:rPr>
        <w:t xml:space="preserve">, </w:t>
      </w:r>
      <w:r w:rsidRPr="009D3228">
        <w:rPr>
          <w:rFonts w:eastAsia="Times New Roman" w:cs="Calibri"/>
          <w:b/>
          <w:bCs/>
          <w:color w:val="000000"/>
          <w:u w:val="single"/>
          <w:shd w:val="clear" w:color="auto" w:fill="00FF00"/>
          <w:lang w:eastAsia="zh-CN"/>
        </w:rPr>
        <w:t>China Water Risk highlighted</w:t>
      </w:r>
      <w:r w:rsidRPr="009D3228">
        <w:rPr>
          <w:rFonts w:eastAsia="Times New Roman" w:cs="Calibri"/>
          <w:color w:val="000000"/>
          <w:sz w:val="16"/>
          <w:szCs w:val="16"/>
          <w:shd w:val="clear" w:color="auto" w:fill="FFFFFF"/>
          <w:lang w:eastAsia="zh-CN"/>
        </w:rPr>
        <w:t xml:space="preserve"> an </w:t>
      </w:r>
      <w:r w:rsidRPr="009D3228">
        <w:rPr>
          <w:rFonts w:eastAsia="Times New Roman" w:cs="Calibri"/>
          <w:b/>
          <w:bCs/>
          <w:color w:val="000000"/>
          <w:u w:val="single"/>
          <w:shd w:val="clear" w:color="auto" w:fill="00FF00"/>
          <w:lang w:eastAsia="zh-CN"/>
        </w:rPr>
        <w:t xml:space="preserve">abandoned mine in Ganzhou where </w:t>
      </w:r>
      <w:r w:rsidRPr="009D3228">
        <w:rPr>
          <w:rFonts w:eastAsia="Times New Roman" w:cs="Calibri"/>
          <w:color w:val="000000"/>
          <w:sz w:val="16"/>
          <w:szCs w:val="16"/>
          <w:shd w:val="clear" w:color="auto" w:fill="FFFFFF"/>
          <w:lang w:eastAsia="zh-CN"/>
        </w:rPr>
        <w:t>untreated</w:t>
      </w:r>
      <w:r w:rsidRPr="009D3228">
        <w:rPr>
          <w:rFonts w:eastAsia="Times New Roman" w:cs="Calibri"/>
          <w:b/>
          <w:bCs/>
          <w:color w:val="000000"/>
          <w:u w:val="single"/>
          <w:shd w:val="clear" w:color="auto" w:fill="00FF00"/>
          <w:lang w:eastAsia="zh-CN"/>
        </w:rPr>
        <w:t xml:space="preserve"> chemicals flow from leaching ponds</w:t>
      </w:r>
      <w:r w:rsidRPr="009D3228">
        <w:rPr>
          <w:rFonts w:eastAsia="Times New Roman" w:cs="Calibri"/>
          <w:color w:val="000000"/>
          <w:sz w:val="16"/>
          <w:szCs w:val="16"/>
          <w:shd w:val="clear" w:color="auto" w:fill="FFFFFF"/>
          <w:lang w:eastAsia="zh-CN"/>
        </w:rPr>
        <w:t xml:space="preserve"> when it rains. Problems in China The </w:t>
      </w:r>
      <w:r w:rsidRPr="009D3228">
        <w:rPr>
          <w:rFonts w:eastAsia="Times New Roman" w:cs="Calibri"/>
          <w:b/>
          <w:bCs/>
          <w:color w:val="000000"/>
          <w:u w:val="single"/>
          <w:shd w:val="clear" w:color="auto" w:fill="00FF00"/>
          <w:lang w:eastAsia="zh-CN"/>
        </w:rPr>
        <w:t>pollution</w:t>
      </w:r>
      <w:r w:rsidRPr="009D3228">
        <w:rPr>
          <w:rFonts w:eastAsia="Times New Roman" w:cs="Calibri"/>
          <w:color w:val="000000"/>
          <w:sz w:val="16"/>
          <w:szCs w:val="16"/>
          <w:shd w:val="clear" w:color="auto" w:fill="FFFFFF"/>
          <w:lang w:eastAsia="zh-CN"/>
        </w:rPr>
        <w:t xml:space="preserve"> resulting </w:t>
      </w:r>
      <w:r w:rsidRPr="009D3228">
        <w:rPr>
          <w:rFonts w:eastAsia="Times New Roman" w:cs="Calibri"/>
          <w:b/>
          <w:bCs/>
          <w:color w:val="000000"/>
          <w:u w:val="single"/>
          <w:shd w:val="clear" w:color="auto" w:fill="00FF00"/>
          <w:lang w:eastAsia="zh-CN"/>
        </w:rPr>
        <w:t xml:space="preserve">from rare-earth </w:t>
      </w:r>
      <w:r w:rsidRPr="009D3228">
        <w:rPr>
          <w:rFonts w:eastAsia="Times New Roman" w:cs="Calibri"/>
          <w:color w:val="000000"/>
          <w:u w:val="single"/>
          <w:shd w:val="clear" w:color="auto" w:fill="00FF00"/>
          <w:lang w:eastAsia="zh-CN"/>
        </w:rPr>
        <w:t>mining</w:t>
      </w:r>
      <w:r w:rsidRPr="009D3228">
        <w:rPr>
          <w:rFonts w:eastAsia="Times New Roman" w:cs="Calibri"/>
          <w:color w:val="000000"/>
          <w:u w:val="single"/>
          <w:shd w:val="clear" w:color="auto" w:fill="FFFFFF"/>
          <w:lang w:eastAsia="zh-CN"/>
        </w:rPr>
        <w:t xml:space="preserve"> has </w:t>
      </w:r>
      <w:r w:rsidRPr="009D3228">
        <w:rPr>
          <w:rFonts w:eastAsia="Times New Roman" w:cs="Calibri"/>
          <w:b/>
          <w:bCs/>
          <w:color w:val="000000"/>
          <w:u w:val="single"/>
          <w:shd w:val="clear" w:color="auto" w:fill="00FF00"/>
          <w:lang w:eastAsia="zh-CN"/>
        </w:rPr>
        <w:t>created soil</w:t>
      </w:r>
      <w:r w:rsidRPr="009D3228">
        <w:rPr>
          <w:rFonts w:eastAsia="Times New Roman" w:cs="Calibri"/>
          <w:color w:val="000000"/>
          <w:u w:val="single"/>
          <w:shd w:val="clear" w:color="auto" w:fill="FFFFFF"/>
          <w:lang w:eastAsia="zh-CN"/>
        </w:rPr>
        <w:t xml:space="preserve"> </w:t>
      </w:r>
      <w:r w:rsidRPr="009D3228">
        <w:rPr>
          <w:rFonts w:eastAsia="Times New Roman" w:cs="Calibri"/>
          <w:b/>
          <w:bCs/>
          <w:color w:val="000000"/>
          <w:u w:val="single"/>
          <w:shd w:val="clear" w:color="auto" w:fill="00FF00"/>
          <w:lang w:eastAsia="zh-CN"/>
        </w:rPr>
        <w:t>incapable of</w:t>
      </w:r>
      <w:r w:rsidRPr="009D3228">
        <w:rPr>
          <w:rFonts w:eastAsia="Times New Roman" w:cs="Calibri"/>
          <w:b/>
          <w:bCs/>
          <w:color w:val="000000"/>
          <w:u w:val="single"/>
          <w:shd w:val="clear" w:color="auto" w:fill="FFFFFF"/>
          <w:lang w:eastAsia="zh-CN"/>
        </w:rPr>
        <w:t xml:space="preserve"> </w:t>
      </w:r>
      <w:r w:rsidRPr="009D3228">
        <w:rPr>
          <w:rFonts w:eastAsia="Times New Roman" w:cs="Calibri"/>
          <w:color w:val="000000"/>
          <w:u w:val="single"/>
          <w:shd w:val="clear" w:color="auto" w:fill="FFFFFF"/>
          <w:lang w:eastAsia="zh-CN"/>
        </w:rPr>
        <w:t xml:space="preserve">supporting </w:t>
      </w:r>
      <w:r w:rsidRPr="009D3228">
        <w:rPr>
          <w:rFonts w:eastAsia="Times New Roman" w:cs="Calibri"/>
          <w:b/>
          <w:bCs/>
          <w:color w:val="000000"/>
          <w:u w:val="single"/>
          <w:shd w:val="clear" w:color="auto" w:fill="00FF00"/>
          <w:lang w:eastAsia="zh-CN"/>
        </w:rPr>
        <w:t>crops</w:t>
      </w:r>
      <w:r w:rsidRPr="009D3228">
        <w:rPr>
          <w:rFonts w:eastAsia="Times New Roman" w:cs="Calibri"/>
          <w:color w:val="000000"/>
          <w:u w:val="single"/>
          <w:shd w:val="clear" w:color="auto" w:fill="FFFFFF"/>
          <w:lang w:eastAsia="zh-CN"/>
        </w:rPr>
        <w:t xml:space="preserve"> and water supplies have been contaminated.</w:t>
      </w:r>
      <w:r w:rsidRPr="009D3228">
        <w:rPr>
          <w:rFonts w:eastAsia="Times New Roman" w:cs="Calibri"/>
          <w:color w:val="000000"/>
          <w:sz w:val="16"/>
          <w:szCs w:val="16"/>
          <w:shd w:val="clear" w:color="auto" w:fill="FFFFFF"/>
          <w:lang w:eastAsia="zh-CN"/>
        </w:rPr>
        <w:t xml:space="preserve"> Chinese officials have attempted to counteract these threats by shutting down a large number of mines, especially the smaller and the illegal ones, but there are still severe, large-scale threats that remain unresolved.</w:t>
      </w:r>
    </w:p>
    <w:p w14:paraId="57B3871E" w14:textId="77777777" w:rsidR="009D3228" w:rsidRPr="009D3228" w:rsidRDefault="009D3228" w:rsidP="009D3228"/>
    <w:sectPr w:rsidR="009D3228" w:rsidRPr="009D3228">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2724B6"/>
    <w:multiLevelType w:val="multilevel"/>
    <w:tmpl w:val="1DE8B0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BB7474"/>
    <w:multiLevelType w:val="multilevel"/>
    <w:tmpl w:val="B8C27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1EB6"/>
    <w:rsid w:val="000139A3"/>
    <w:rsid w:val="00040B19"/>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91EB6"/>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64DDF"/>
    <w:rsid w:val="0048005E"/>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3228"/>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17D0A"/>
    <w:rsid w:val="00D325A9"/>
    <w:rsid w:val="00D36A8A"/>
    <w:rsid w:val="00D41B9B"/>
    <w:rsid w:val="00D61409"/>
    <w:rsid w:val="00D6691E"/>
    <w:rsid w:val="00D71170"/>
    <w:rsid w:val="00DA1C92"/>
    <w:rsid w:val="00DA25D4"/>
    <w:rsid w:val="00DA6538"/>
    <w:rsid w:val="00DE3AE2"/>
    <w:rsid w:val="00E15E75"/>
    <w:rsid w:val="00E33BF7"/>
    <w:rsid w:val="00E5262C"/>
    <w:rsid w:val="00E72483"/>
    <w:rsid w:val="00E94A18"/>
    <w:rsid w:val="00EA7EAB"/>
    <w:rsid w:val="00EB5CE7"/>
    <w:rsid w:val="00EC7DC4"/>
    <w:rsid w:val="00ED30CF"/>
    <w:rsid w:val="00ED7EE2"/>
    <w:rsid w:val="00EF10A3"/>
    <w:rsid w:val="00F03FB5"/>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D2470"/>
  <w15:chartTrackingRefBased/>
  <w15:docId w15:val="{5169C168-6D17-4E4A-B1AC-5CBEA1794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EB6"/>
    <w:rPr>
      <w:rFonts w:ascii="Calibri" w:hAnsi="Calibri"/>
    </w:rPr>
  </w:style>
  <w:style w:type="paragraph" w:styleId="Heading1">
    <w:name w:val="heading 1"/>
    <w:aliases w:val="Pocket"/>
    <w:basedOn w:val="Normal"/>
    <w:next w:val="Normal"/>
    <w:link w:val="Heading1Char"/>
    <w:uiPriority w:val="9"/>
    <w:qFormat/>
    <w:rsid w:val="00291E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E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291E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9"/>
    <w:unhideWhenUsed/>
    <w:qFormat/>
    <w:rsid w:val="00291E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1E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EB6"/>
  </w:style>
  <w:style w:type="character" w:customStyle="1" w:styleId="Heading1Char">
    <w:name w:val="Heading 1 Char"/>
    <w:aliases w:val="Pocket Char"/>
    <w:basedOn w:val="DefaultParagraphFont"/>
    <w:link w:val="Heading1"/>
    <w:uiPriority w:val="9"/>
    <w:rsid w:val="00291E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1E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291EB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9"/>
    <w:rsid w:val="00291EB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291E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291EB6"/>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291EB6"/>
    <w:rPr>
      <w:b w:val="0"/>
      <w:sz w:val="22"/>
      <w:u w:val="single"/>
    </w:rPr>
  </w:style>
  <w:style w:type="character" w:styleId="Hyperlink">
    <w:name w:val="Hyperlink"/>
    <w:basedOn w:val="DefaultParagraphFont"/>
    <w:uiPriority w:val="99"/>
    <w:unhideWhenUsed/>
    <w:rsid w:val="00291EB6"/>
    <w:rPr>
      <w:color w:val="auto"/>
      <w:u w:val="none"/>
    </w:rPr>
  </w:style>
  <w:style w:type="character" w:styleId="FollowedHyperlink">
    <w:name w:val="FollowedHyperlink"/>
    <w:basedOn w:val="DefaultParagraphFont"/>
    <w:uiPriority w:val="99"/>
    <w:semiHidden/>
    <w:unhideWhenUsed/>
    <w:rsid w:val="00291EB6"/>
    <w:rPr>
      <w:color w:val="auto"/>
      <w:u w:val="none"/>
    </w:rPr>
  </w:style>
  <w:style w:type="paragraph" w:customStyle="1" w:styleId="textbold">
    <w:name w:val="text bold"/>
    <w:basedOn w:val="Normal"/>
    <w:link w:val="Emphasis"/>
    <w:uiPriority w:val="7"/>
    <w:qFormat/>
    <w:rsid w:val="009D322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semiHidden/>
    <w:unhideWhenUsed/>
    <w:rsid w:val="009D322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77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reports.weforum.org/future-of-jobs-2018/shareable-infographics/" TargetMode="External"/><Relationship Id="rId13" Type="http://schemas.openxmlformats.org/officeDocument/2006/relationships/hyperlink" Target="http://www.washingtonpost.com/wp-srv/special/national/nasa-newspac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www.nasa.gov/sites/default/files/files/Benefits-Stemming-from-Space-Exploration-2013-TAGGED.pdf" TargetMode="External"/><Relationship Id="rId12" Type="http://schemas.openxmlformats.org/officeDocument/2006/relationships/hyperlink" Target="https://www.cfr.org/backgrounder/space-exploration-and-us-competitiveness" TargetMode="External"/><Relationship Id="rId17" Type="http://schemas.openxmlformats.org/officeDocument/2006/relationships/hyperlink" Target="https://www.space.com/mars-habitats-on-should-be-tested-on-moon.html" TargetMode="External"/><Relationship Id="rId2" Type="http://schemas.openxmlformats.org/officeDocument/2006/relationships/customXml" Target="../customXml/item1.xml"/><Relationship Id="rId16" Type="http://schemas.openxmlformats.org/officeDocument/2006/relationships/hyperlink" Target="https://www.nasa.gov/press-release/nasa-report-details-how-agency-significantly-benefits-us-econom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ibm.com/blogs/industries/ibm-space-tech-business-innovation-space-exploration/" TargetMode="External"/><Relationship Id="rId5" Type="http://schemas.openxmlformats.org/officeDocument/2006/relationships/settings" Target="settings.xml"/><Relationship Id="rId15" Type="http://schemas.openxmlformats.org/officeDocument/2006/relationships/hyperlink" Target="https://www.space.com/nasa-produces-65-billion-dollar-economic-impact-2019" TargetMode="External"/><Relationship Id="rId10" Type="http://schemas.openxmlformats.org/officeDocument/2006/relationships/hyperlink" Target="https://www.economist.com/open-future/2018/08/07/why-competition-matter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reports.weforum.org/future-of-jobs-2018/shareable-infographics/" TargetMode="External"/><Relationship Id="rId14" Type="http://schemas.openxmlformats.org/officeDocument/2006/relationships/hyperlink" Target="https://bigthink.com/videos/neil-degrasse-tyson-bringing-commercial-space-fantasies-back-to-ea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7</Pages>
  <Words>3717</Words>
  <Characters>21192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2022-01-08T19:14:00Z</dcterms:created>
  <dcterms:modified xsi:type="dcterms:W3CDTF">2022-01-08T19:33:00Z</dcterms:modified>
</cp:coreProperties>
</file>