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51A9A" w14:textId="77777777" w:rsidR="00282196" w:rsidRPr="00090960" w:rsidRDefault="00282196" w:rsidP="00282196">
      <w:pPr>
        <w:pStyle w:val="Heading2"/>
      </w:pPr>
      <w:r w:rsidRPr="00090960">
        <w:t>1AC</w:t>
      </w:r>
    </w:p>
    <w:p w14:paraId="56CA8A45" w14:textId="77777777" w:rsidR="00282196" w:rsidRPr="00090960" w:rsidRDefault="00282196" w:rsidP="00282196">
      <w:pPr>
        <w:pStyle w:val="Heading3"/>
      </w:pPr>
      <w:r w:rsidRPr="00090960">
        <w:lastRenderedPageBreak/>
        <w:t>Advantage 1: Nukes</w:t>
      </w:r>
    </w:p>
    <w:p w14:paraId="33274A84" w14:textId="77777777" w:rsidR="00282196" w:rsidRPr="00090960" w:rsidRDefault="00282196" w:rsidP="00282196">
      <w:pPr>
        <w:pStyle w:val="Heading4"/>
      </w:pPr>
      <w:r w:rsidRPr="00090960">
        <w:t>Strikes are key to safety of nuclear weapons facilities, Williams 10-18</w:t>
      </w:r>
    </w:p>
    <w:p w14:paraId="05626E71" w14:textId="77777777" w:rsidR="00282196" w:rsidRPr="00090960" w:rsidRDefault="00282196" w:rsidP="00282196">
      <w:r w:rsidRPr="00090960">
        <w:t>[Martin Williams, 10-18-2021, "Clyde nuclear base emergency staff to strike from tomorrow over safety fears", https://www.heraldscotland.com/news/homenews/19655524.clyde-nuclear-base-emergency-staff-strike-tomorrow-safety-fears/, date accessed 10-24-2021] //Lex AT</w:t>
      </w:r>
    </w:p>
    <w:p w14:paraId="2C339947" w14:textId="77777777" w:rsidR="00282196" w:rsidRPr="00090960" w:rsidRDefault="00282196" w:rsidP="00282196">
      <w:pPr>
        <w:rPr>
          <w:sz w:val="14"/>
        </w:rPr>
      </w:pPr>
      <w:r w:rsidRPr="00090960">
        <w:rPr>
          <w:rStyle w:val="StyleUnderline"/>
        </w:rPr>
        <w:t xml:space="preserve">EMERGENCY workers at </w:t>
      </w:r>
      <w:r w:rsidRPr="00090960">
        <w:rPr>
          <w:rStyle w:val="StyleUnderline"/>
          <w:highlight w:val="yellow"/>
        </w:rPr>
        <w:t>the home of Britain's nuclear weapons</w:t>
      </w:r>
      <w:r w:rsidRPr="00090960">
        <w:rPr>
          <w:rStyle w:val="StyleUnderline"/>
        </w:rPr>
        <w:t xml:space="preserve"> on the Clyde are </w:t>
      </w:r>
      <w:r w:rsidRPr="00090960">
        <w:rPr>
          <w:rStyle w:val="StyleUnderline"/>
          <w:highlight w:val="yellow"/>
        </w:rPr>
        <w:t>set</w:t>
      </w:r>
      <w:r w:rsidRPr="00090960">
        <w:rPr>
          <w:rStyle w:val="StyleUnderline"/>
        </w:rPr>
        <w:t xml:space="preserve"> to strike over </w:t>
      </w:r>
      <w:r w:rsidRPr="00090960">
        <w:rPr>
          <w:rStyle w:val="StyleUnderline"/>
          <w:highlight w:val="yellow"/>
        </w:rPr>
        <w:t>"major safety concerns</w:t>
      </w:r>
      <w:r w:rsidRPr="00090960">
        <w:rPr>
          <w:sz w:val="14"/>
        </w:rPr>
        <w:t xml:space="preserve">" </w:t>
      </w:r>
      <w:r w:rsidRPr="00090960">
        <w:rPr>
          <w:rStyle w:val="StyleUnderline"/>
          <w:highlight w:val="yellow"/>
        </w:rPr>
        <w:t>after managers</w:t>
      </w:r>
      <w:r w:rsidRPr="00090960">
        <w:rPr>
          <w:rStyle w:val="StyleUnderline"/>
        </w:rPr>
        <w:t xml:space="preserve"> </w:t>
      </w:r>
      <w:r w:rsidRPr="00090960">
        <w:rPr>
          <w:rStyle w:val="StyleUnderline"/>
          <w:highlight w:val="yellow"/>
        </w:rPr>
        <w:t>slashed firefighter numbers</w:t>
      </w:r>
      <w:r w:rsidRPr="00090960">
        <w:rPr>
          <w:rStyle w:val="StyleUnderline"/>
        </w:rPr>
        <w:t xml:space="preserve">. </w:t>
      </w:r>
      <w:r w:rsidRPr="00090960">
        <w:rPr>
          <w:sz w:val="14"/>
        </w:rPr>
        <w:t xml:space="preserve">Action has been previously been given the go-ahead following a ballot of workers after managers proceeded with cuts to eight posts from </w:t>
      </w:r>
      <w:r w:rsidRPr="00090960">
        <w:rPr>
          <w:rStyle w:val="StyleUnderline"/>
        </w:rPr>
        <w:t>the specialist fire safety crew at HM Naval Base Clyde</w:t>
      </w:r>
      <w:r w:rsidRPr="00090960">
        <w:rPr>
          <w:sz w:val="14"/>
        </w:rPr>
        <w:t xml:space="preserve">, a </w:t>
      </w:r>
      <w:r w:rsidRPr="00090960">
        <w:rPr>
          <w:rStyle w:val="StyleUnderline"/>
          <w:highlight w:val="yellow"/>
        </w:rPr>
        <w:t>reduction</w:t>
      </w:r>
      <w:r w:rsidRPr="00090960">
        <w:rPr>
          <w:rStyle w:val="StyleUnderline"/>
        </w:rPr>
        <w:t xml:space="preserve"> in strength </w:t>
      </w:r>
      <w:r w:rsidRPr="00090960">
        <w:rPr>
          <w:rStyle w:val="StyleUnderline"/>
          <w:highlight w:val="yellow"/>
        </w:rPr>
        <w:t>of 15 percent</w:t>
      </w:r>
      <w:r w:rsidRPr="00090960">
        <w:rPr>
          <w:sz w:val="14"/>
        </w:rPr>
        <w:t xml:space="preserve">, with </w:t>
      </w:r>
      <w:proofErr w:type="gramStart"/>
      <w:r w:rsidRPr="00090960">
        <w:rPr>
          <w:sz w:val="14"/>
        </w:rPr>
        <w:t>the a</w:t>
      </w:r>
      <w:proofErr w:type="gramEnd"/>
      <w:r w:rsidRPr="00090960">
        <w:rPr>
          <w:sz w:val="14"/>
        </w:rPr>
        <w:t xml:space="preserve"> union describing it as an "an accident waiting to happen". Unite members working for outsourcing services firm Capita </w:t>
      </w:r>
      <w:hyperlink r:id="rId7" w:history="1">
        <w:r w:rsidRPr="00090960">
          <w:rPr>
            <w:rStyle w:val="Hyperlink"/>
            <w:sz w:val="14"/>
          </w:rPr>
          <w:t>Business</w:t>
        </w:r>
      </w:hyperlink>
      <w:r w:rsidRPr="00090960">
        <w:rPr>
          <w:sz w:val="14"/>
        </w:rPr>
        <w:t xml:space="preserve"> Services will now start strike action from Tuesday in a dispute over cuts to fire and rescue crew levels, and a lack of consultation. </w:t>
      </w:r>
      <w:r w:rsidRPr="00090960">
        <w:rPr>
          <w:rStyle w:val="StyleUnderline"/>
        </w:rPr>
        <w:t xml:space="preserve">The Unite members </w:t>
      </w:r>
      <w:r w:rsidRPr="00090960">
        <w:rPr>
          <w:sz w:val="14"/>
        </w:rPr>
        <w:t xml:space="preserve">on the Clyde employed by Capita, </w:t>
      </w:r>
      <w:r w:rsidRPr="00090960">
        <w:rPr>
          <w:rStyle w:val="StyleUnderline"/>
        </w:rPr>
        <w:t>who provide onsite fire cover for both Faslane and Coulport naval bases</w:t>
      </w:r>
      <w:r w:rsidRPr="00090960">
        <w:rPr>
          <w:sz w:val="14"/>
        </w:rPr>
        <w:t xml:space="preserve">, have been involved in an overtime ban since September 16 but are </w:t>
      </w:r>
      <w:r w:rsidRPr="00090960">
        <w:rPr>
          <w:rStyle w:val="StyleUnderline"/>
        </w:rPr>
        <w:t>now</w:t>
      </w:r>
      <w:r w:rsidRPr="00090960">
        <w:rPr>
          <w:sz w:val="14"/>
        </w:rPr>
        <w:t xml:space="preserve"> stepping up their action to include discontinuous </w:t>
      </w:r>
      <w:r w:rsidRPr="00090960">
        <w:rPr>
          <w:rStyle w:val="StyleUnderline"/>
        </w:rPr>
        <w:t>strike</w:t>
      </w:r>
      <w:r w:rsidRPr="0009096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w:t>
      </w:r>
      <w:proofErr w:type="spellStart"/>
      <w:r w:rsidRPr="00090960">
        <w:rPr>
          <w:sz w:val="14"/>
        </w:rPr>
        <w:t>Defence</w:t>
      </w:r>
      <w:proofErr w:type="spellEnd"/>
      <w:r w:rsidRPr="00090960">
        <w:rPr>
          <w:sz w:val="14"/>
        </w:rPr>
        <w:t xml:space="preserve"> and insists the cuts would actually improve safety. The union Unite </w:t>
      </w:r>
      <w:hyperlink r:id="rId8" w:history="1">
        <w:r w:rsidRPr="00090960">
          <w:rPr>
            <w:rStyle w:val="Hyperlink"/>
            <w:sz w:val="14"/>
          </w:rPr>
          <w:t>Scotland</w:t>
        </w:r>
      </w:hyperlink>
      <w:r w:rsidRPr="00090960">
        <w:rPr>
          <w:sz w:val="14"/>
        </w:rPr>
        <w:t xml:space="preserve"> </w:t>
      </w:r>
      <w:proofErr w:type="spellStart"/>
      <w:r w:rsidRPr="00090960">
        <w:rPr>
          <w:sz w:val="14"/>
        </w:rPr>
        <w:t>hasslammed</w:t>
      </w:r>
      <w:proofErr w:type="spellEnd"/>
      <w:r w:rsidRPr="00090960">
        <w:rPr>
          <w:sz w:val="14"/>
        </w:rPr>
        <w:t xml:space="preserve"> the decision taken by </w:t>
      </w:r>
      <w:r w:rsidRPr="00090960">
        <w:rPr>
          <w:rStyle w:val="StyleUnderline"/>
          <w:highlight w:val="yellow"/>
        </w:rPr>
        <w:t>Capita management</w:t>
      </w:r>
      <w:r w:rsidRPr="00090960">
        <w:rPr>
          <w:rStyle w:val="StyleUnderline"/>
        </w:rPr>
        <w:t xml:space="preserve"> in consultation with the Ministry of </w:t>
      </w:r>
      <w:proofErr w:type="spellStart"/>
      <w:r w:rsidRPr="00090960">
        <w:rPr>
          <w:rStyle w:val="StyleUnderline"/>
        </w:rPr>
        <w:t>Defence</w:t>
      </w:r>
      <w:proofErr w:type="spellEnd"/>
      <w:r w:rsidRPr="00090960">
        <w:rPr>
          <w:rStyle w:val="StyleUnderline"/>
        </w:rPr>
        <w:t xml:space="preserve"> to </w:t>
      </w:r>
      <w:r w:rsidRPr="00090960">
        <w:rPr>
          <w:rStyle w:val="StyleUnderline"/>
          <w:highlight w:val="yellow"/>
        </w:rPr>
        <w:t>press ahead with cuts</w:t>
      </w:r>
      <w:r w:rsidRPr="00090960">
        <w:rPr>
          <w:rStyle w:val="StyleUnderline"/>
        </w:rPr>
        <w:t xml:space="preserve"> to fire crews </w:t>
      </w:r>
      <w:r w:rsidRPr="00090960">
        <w:rPr>
          <w:rStyle w:val="StyleUnderline"/>
          <w:highlight w:val="yellow"/>
        </w:rPr>
        <w:t>alongside</w:t>
      </w:r>
      <w:r w:rsidRPr="00090960">
        <w:rPr>
          <w:rStyle w:val="StyleUnderline"/>
        </w:rPr>
        <w:t xml:space="preserve"> the </w:t>
      </w:r>
      <w:r w:rsidRPr="00090960">
        <w:rPr>
          <w:rStyle w:val="StyleUnderline"/>
          <w:highlight w:val="yellow"/>
        </w:rPr>
        <w:t>lack of promised new fire vehicles and</w:t>
      </w:r>
      <w:r w:rsidRPr="00090960">
        <w:rPr>
          <w:rStyle w:val="StyleUnderline"/>
        </w:rPr>
        <w:t xml:space="preserve"> updated </w:t>
      </w:r>
      <w:r w:rsidRPr="00090960">
        <w:rPr>
          <w:rStyle w:val="StyleUnderline"/>
          <w:highlight w:val="yellow"/>
        </w:rPr>
        <w:t>equipment</w:t>
      </w:r>
      <w:r w:rsidRPr="00090960">
        <w:rPr>
          <w:sz w:val="14"/>
        </w:rPr>
        <w:t xml:space="preserve">. The trade union representing around 45 fire safety crew workers has made repeated representations to Capita management which have raised ‘more concerns’, in addition to those around staffing levels. Debbie Hutchings, </w:t>
      </w:r>
      <w:proofErr w:type="gramStart"/>
      <w:r w:rsidRPr="00090960">
        <w:rPr>
          <w:sz w:val="14"/>
        </w:rPr>
        <w:t>Unite</w:t>
      </w:r>
      <w:proofErr w:type="gramEnd"/>
      <w:r w:rsidRPr="00090960">
        <w:rPr>
          <w:sz w:val="14"/>
        </w:rPr>
        <w:t xml:space="preserve"> industrial officer, said: “</w:t>
      </w:r>
      <w:proofErr w:type="spellStart"/>
      <w:r w:rsidRPr="00090960">
        <w:rPr>
          <w:sz w:val="14"/>
        </w:rPr>
        <w:t>Unite’s</w:t>
      </w:r>
      <w:proofErr w:type="spellEnd"/>
      <w:r w:rsidRPr="00090960">
        <w:rPr>
          <w:sz w:val="14"/>
        </w:rPr>
        <w:t xml:space="preserve"> members are stepping up their industrial action this week at Coulport and Faslane due to the ongoing concerns around safety. This dispute is about our members not being given the assurances and guarantees over their </w:t>
      </w:r>
      <w:hyperlink r:id="rId9" w:history="1">
        <w:r w:rsidRPr="00090960">
          <w:rPr>
            <w:rStyle w:val="Hyperlink"/>
            <w:sz w:val="14"/>
          </w:rPr>
          <w:t>health</w:t>
        </w:r>
      </w:hyperlink>
      <w:r w:rsidRPr="0009096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090960">
        <w:rPr>
          <w:rStyle w:val="StyleUnderline"/>
        </w:rPr>
        <w:t xml:space="preserve">Unite remains open to dialogue with Capita but our members have simply had enough and feel that their employer has not yet done enough. The </w:t>
      </w:r>
      <w:r w:rsidRPr="00090960">
        <w:rPr>
          <w:rStyle w:val="StyleUnderline"/>
          <w:highlight w:val="yellow"/>
        </w:rPr>
        <w:t>workers</w:t>
      </w:r>
      <w:r w:rsidRPr="00090960">
        <w:rPr>
          <w:rStyle w:val="StyleUnderline"/>
        </w:rPr>
        <w:t xml:space="preserve"> </w:t>
      </w:r>
      <w:r w:rsidRPr="00090960">
        <w:rPr>
          <w:rStyle w:val="StyleUnderline"/>
          <w:highlight w:val="yellow"/>
        </w:rPr>
        <w:t xml:space="preserve">will </w:t>
      </w:r>
      <w:r w:rsidRPr="00090960">
        <w:rPr>
          <w:rStyle w:val="StyleUnderline"/>
        </w:rPr>
        <w:t xml:space="preserve">be taking </w:t>
      </w:r>
      <w:r w:rsidRPr="00090960">
        <w:rPr>
          <w:rStyle w:val="StyleUnderline"/>
          <w:highlight w:val="yellow"/>
        </w:rPr>
        <w:t xml:space="preserve">strike </w:t>
      </w:r>
      <w:r w:rsidRPr="00090960">
        <w:rPr>
          <w:rStyle w:val="StyleUnderline"/>
        </w:rPr>
        <w:t xml:space="preserve">action </w:t>
      </w:r>
      <w:r w:rsidRPr="00090960">
        <w:rPr>
          <w:rStyle w:val="StyleUnderline"/>
          <w:highlight w:val="yellow"/>
        </w:rPr>
        <w:t>in</w:t>
      </w:r>
      <w:r w:rsidRPr="00090960">
        <w:rPr>
          <w:rStyle w:val="StyleUnderline"/>
        </w:rPr>
        <w:t xml:space="preserve"> the </w:t>
      </w:r>
      <w:r w:rsidRPr="00090960">
        <w:rPr>
          <w:rStyle w:val="StyleUnderline"/>
          <w:highlight w:val="yellow"/>
        </w:rPr>
        <w:t>interests of</w:t>
      </w:r>
      <w:r w:rsidRPr="00090960">
        <w:rPr>
          <w:rStyle w:val="StyleUnderline"/>
        </w:rPr>
        <w:t xml:space="preserve"> their safety, and </w:t>
      </w:r>
      <w:r w:rsidRPr="00090960">
        <w:rPr>
          <w:rStyle w:val="StyleUnderline"/>
          <w:highlight w:val="yellow"/>
        </w:rPr>
        <w:t>the safety of the public.”</w:t>
      </w:r>
      <w:r w:rsidRPr="0009096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090960">
        <w:rPr>
          <w:u w:val="single"/>
        </w:rPr>
        <w:t xml:space="preserve">Workers believe the </w:t>
      </w:r>
      <w:r w:rsidRPr="00090960">
        <w:rPr>
          <w:highlight w:val="yellow"/>
          <w:u w:val="single"/>
        </w:rPr>
        <w:t>cuts impair the abilities of</w:t>
      </w:r>
      <w:r w:rsidRPr="00090960">
        <w:rPr>
          <w:u w:val="single"/>
        </w:rPr>
        <w:t xml:space="preserve"> the </w:t>
      </w:r>
      <w:r w:rsidRPr="00090960">
        <w:rPr>
          <w:highlight w:val="yellow"/>
          <w:u w:val="single"/>
        </w:rPr>
        <w:t>onsite fire crews</w:t>
      </w:r>
      <w:r w:rsidRPr="00090960">
        <w:rPr>
          <w:u w:val="single"/>
        </w:rPr>
        <w:t xml:space="preserve"> to do their jobs properly</w:t>
      </w:r>
      <w:r w:rsidRPr="0009096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090960">
        <w:rPr>
          <w:highlight w:val="yellow"/>
          <w:u w:val="single"/>
        </w:rPr>
        <w:t>no</w:t>
      </w:r>
      <w:r w:rsidRPr="00090960">
        <w:rPr>
          <w:sz w:val="14"/>
        </w:rPr>
        <w:t xml:space="preserve">t aware of </w:t>
      </w:r>
      <w:r w:rsidRPr="00090960">
        <w:rPr>
          <w:u w:val="single"/>
        </w:rPr>
        <w:t xml:space="preserve">any </w:t>
      </w:r>
      <w:r w:rsidRPr="00090960">
        <w:rPr>
          <w:highlight w:val="yellow"/>
          <w:u w:val="single"/>
        </w:rPr>
        <w:t>new</w:t>
      </w:r>
      <w:r w:rsidRPr="00090960">
        <w:rPr>
          <w:u w:val="single"/>
        </w:rPr>
        <w:t xml:space="preserve"> </w:t>
      </w:r>
      <w:r w:rsidRPr="00090960">
        <w:rPr>
          <w:highlight w:val="yellow"/>
          <w:u w:val="single"/>
        </w:rPr>
        <w:t>tech</w:t>
      </w:r>
      <w:r w:rsidRPr="00090960">
        <w:rPr>
          <w:u w:val="single"/>
        </w:rPr>
        <w:t xml:space="preserve">nology which </w:t>
      </w:r>
      <w:r w:rsidRPr="00090960">
        <w:rPr>
          <w:highlight w:val="yellow"/>
          <w:u w:val="single"/>
        </w:rPr>
        <w:t>would address ongoing safety concerns</w:t>
      </w:r>
      <w:r w:rsidRPr="00090960">
        <w:rPr>
          <w:sz w:val="14"/>
        </w:rPr>
        <w:t>.</w:t>
      </w:r>
    </w:p>
    <w:p w14:paraId="528C036C" w14:textId="77777777" w:rsidR="00282196" w:rsidRPr="00090960" w:rsidRDefault="00282196" w:rsidP="00282196">
      <w:pPr>
        <w:pStyle w:val="Heading4"/>
      </w:pPr>
      <w:r w:rsidRPr="00090960">
        <w:t>Fires are a huge threat to nuclear explosions—UK is on the brink, Ritchie 14</w:t>
      </w:r>
    </w:p>
    <w:p w14:paraId="606C1CC6" w14:textId="77777777" w:rsidR="00282196" w:rsidRPr="00090960" w:rsidRDefault="00282196" w:rsidP="00282196">
      <w:r w:rsidRPr="00090960">
        <w:t>[Dr Nick Ritchie, 2014, "Nuclear risk: the British case", University of York, https://eprints.whiterose.ac.uk/78773/1/Nuclear_risk_paper.pdf, date accessed 10-24-2021] //Lex AT</w:t>
      </w:r>
    </w:p>
    <w:p w14:paraId="2E98D044" w14:textId="77777777" w:rsidR="00282196" w:rsidRPr="00090960" w:rsidRDefault="00282196" w:rsidP="00282196">
      <w:pPr>
        <w:rPr>
          <w:sz w:val="16"/>
        </w:rPr>
      </w:pPr>
      <w:r w:rsidRPr="00090960">
        <w:rPr>
          <w:highlight w:val="yellow"/>
          <w:u w:val="single"/>
        </w:rPr>
        <w:t>Nuclear deterrence is</w:t>
      </w:r>
      <w:r w:rsidRPr="00090960">
        <w:rPr>
          <w:u w:val="single"/>
        </w:rPr>
        <w:t xml:space="preserve"> a </w:t>
      </w:r>
      <w:r w:rsidRPr="00090960">
        <w:rPr>
          <w:highlight w:val="yellow"/>
          <w:u w:val="single"/>
        </w:rPr>
        <w:t>risky</w:t>
      </w:r>
      <w:r w:rsidRPr="00090960">
        <w:rPr>
          <w:u w:val="single"/>
        </w:rPr>
        <w:t xml:space="preserve"> business</w:t>
      </w:r>
      <w:r w:rsidRPr="0009096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090960">
        <w:rPr>
          <w:highlight w:val="yellow"/>
          <w:u w:val="single"/>
        </w:rPr>
        <w:t>In</w:t>
      </w:r>
      <w:r w:rsidRPr="00090960">
        <w:rPr>
          <w:u w:val="single"/>
        </w:rPr>
        <w:t xml:space="preserve"> the </w:t>
      </w:r>
      <w:r w:rsidRPr="00090960">
        <w:rPr>
          <w:highlight w:val="yellow"/>
          <w:u w:val="single"/>
        </w:rPr>
        <w:t>UK</w:t>
      </w:r>
      <w:r w:rsidRPr="00090960">
        <w:rPr>
          <w:u w:val="single"/>
        </w:rPr>
        <w:t xml:space="preserve"> context </w:t>
      </w:r>
      <w:proofErr w:type="gramStart"/>
      <w:r w:rsidRPr="00090960">
        <w:rPr>
          <w:highlight w:val="yellow"/>
          <w:u w:val="single"/>
        </w:rPr>
        <w:t>alone</w:t>
      </w:r>
      <w:proofErr w:type="gramEnd"/>
      <w:r w:rsidRPr="00090960">
        <w:rPr>
          <w:u w:val="single"/>
        </w:rPr>
        <w:t xml:space="preserve"> we outline 16 submarine collisions since 1979, </w:t>
      </w:r>
      <w:r w:rsidRPr="00090960">
        <w:rPr>
          <w:highlight w:val="yellow"/>
          <w:u w:val="single"/>
        </w:rPr>
        <w:t>266 submarine fires</w:t>
      </w:r>
      <w:r w:rsidRPr="00090960">
        <w:rPr>
          <w:u w:val="single"/>
        </w:rPr>
        <w:t xml:space="preserve"> in the past 25 years, numerous safety shortfalls with nuclear-armed submarines and at the Atomic Weapons Establishment, </w:t>
      </w:r>
      <w:r w:rsidRPr="00090960">
        <w:rPr>
          <w:highlight w:val="yellow"/>
          <w:u w:val="single"/>
        </w:rPr>
        <w:t>158 fires at the Atomic Weapons Establishment</w:t>
      </w:r>
      <w:r w:rsidRPr="00090960">
        <w:rPr>
          <w:u w:val="single"/>
        </w:rPr>
        <w:t xml:space="preserve"> between 2000-2011, </w:t>
      </w:r>
      <w:r w:rsidRPr="00090960">
        <w:rPr>
          <w:highlight w:val="yellow"/>
          <w:u w:val="single"/>
        </w:rPr>
        <w:t>and serious</w:t>
      </w:r>
      <w:r w:rsidRPr="00090960">
        <w:rPr>
          <w:u w:val="single"/>
        </w:rPr>
        <w:t xml:space="preserve"> unresolved </w:t>
      </w:r>
      <w:r w:rsidRPr="00090960">
        <w:rPr>
          <w:highlight w:val="yellow"/>
          <w:u w:val="single"/>
        </w:rPr>
        <w:t>safety concerns</w:t>
      </w:r>
      <w:r w:rsidRPr="00090960">
        <w:rPr>
          <w:u w:val="single"/>
        </w:rPr>
        <w:t xml:space="preserve"> </w:t>
      </w:r>
      <w:r w:rsidRPr="00090960">
        <w:rPr>
          <w:highlight w:val="yellow"/>
          <w:u w:val="single"/>
        </w:rPr>
        <w:t>with</w:t>
      </w:r>
      <w:r w:rsidRPr="00090960">
        <w:rPr>
          <w:u w:val="single"/>
        </w:rPr>
        <w:t xml:space="preserve"> the </w:t>
      </w:r>
      <w:r w:rsidRPr="00090960">
        <w:rPr>
          <w:highlight w:val="yellow"/>
          <w:u w:val="single"/>
        </w:rPr>
        <w:t>Trident</w:t>
      </w:r>
      <w:r w:rsidRPr="00090960">
        <w:rPr>
          <w:u w:val="single"/>
        </w:rPr>
        <w:t xml:space="preserve"> warhead</w:t>
      </w:r>
      <w:r w:rsidRPr="00090960">
        <w:rPr>
          <w:sz w:val="16"/>
        </w:rPr>
        <w:t xml:space="preserve">. These two dimensions of nuclear risk – deterrence and safety – are outlined below. </w:t>
      </w:r>
      <w:r w:rsidRPr="00090960">
        <w:rPr>
          <w:highlight w:val="yellow"/>
          <w:u w:val="single"/>
        </w:rPr>
        <w:t>Considering the very harmful</w:t>
      </w:r>
      <w:r w:rsidRPr="00090960">
        <w:rPr>
          <w:u w:val="single"/>
        </w:rPr>
        <w:t xml:space="preserve"> and potentially catastrophic </w:t>
      </w:r>
      <w:r w:rsidRPr="00090960">
        <w:rPr>
          <w:highlight w:val="yellow"/>
          <w:u w:val="single"/>
        </w:rPr>
        <w:t>consequences</w:t>
      </w:r>
      <w:r w:rsidRPr="00090960">
        <w:rPr>
          <w:u w:val="single"/>
        </w:rPr>
        <w:t xml:space="preserve"> </w:t>
      </w:r>
      <w:r w:rsidRPr="00090960">
        <w:rPr>
          <w:highlight w:val="yellow"/>
          <w:u w:val="single"/>
        </w:rPr>
        <w:t>of a nuclear</w:t>
      </w:r>
      <w:r w:rsidRPr="00090960">
        <w:rPr>
          <w:u w:val="single"/>
        </w:rPr>
        <w:t xml:space="preserve"> weapon </w:t>
      </w:r>
      <w:r w:rsidRPr="00090960">
        <w:rPr>
          <w:highlight w:val="yellow"/>
          <w:u w:val="single"/>
        </w:rPr>
        <w:t>explosion</w:t>
      </w:r>
      <w:r w:rsidRPr="00090960">
        <w:rPr>
          <w:u w:val="single"/>
        </w:rPr>
        <w:t xml:space="preserve">, the existence of </w:t>
      </w:r>
      <w:r w:rsidRPr="00090960">
        <w:rPr>
          <w:highlight w:val="yellow"/>
          <w:u w:val="single"/>
        </w:rPr>
        <w:t>nuclear weapons generate</w:t>
      </w:r>
      <w:r w:rsidRPr="00090960">
        <w:rPr>
          <w:u w:val="single"/>
        </w:rPr>
        <w:t xml:space="preserve">s an </w:t>
      </w:r>
      <w:r w:rsidRPr="00090960">
        <w:rPr>
          <w:highlight w:val="yellow"/>
          <w:u w:val="single"/>
        </w:rPr>
        <w:t>unacceptable risk</w:t>
      </w:r>
      <w:r w:rsidRPr="00090960">
        <w:rPr>
          <w:sz w:val="16"/>
        </w:rPr>
        <w:t xml:space="preserve">. The international community has worked hard over the past century to regulate and constrain the means of violence at the disposal of states, most recently through further regulation of the arms trade. </w:t>
      </w:r>
      <w:r w:rsidRPr="00090960">
        <w:rPr>
          <w:u w:val="single"/>
        </w:rPr>
        <w:t>Yet nuclear violence remains unencumbered despite the very severe risks nuclear weapons pose</w:t>
      </w:r>
      <w:r w:rsidRPr="0009096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377A8F9A" w14:textId="77777777" w:rsidR="00282196" w:rsidRPr="00090960" w:rsidRDefault="00282196" w:rsidP="00282196">
      <w:pPr>
        <w:pStyle w:val="Heading4"/>
      </w:pPr>
      <w:r w:rsidRPr="00090960">
        <w:lastRenderedPageBreak/>
        <w:t>One explosion escalates,</w:t>
      </w:r>
    </w:p>
    <w:p w14:paraId="73E3EB0C" w14:textId="77777777" w:rsidR="00282196" w:rsidRPr="00090960" w:rsidRDefault="00282196" w:rsidP="00282196">
      <w:r w:rsidRPr="00090960">
        <w:rPr>
          <w:rStyle w:val="Style13ptBold"/>
        </w:rPr>
        <w:t>Roth and Burn 17</w:t>
      </w:r>
      <w:r w:rsidRPr="00090960">
        <w:t xml:space="preserve">, 9-28-2017, Matthew Bunn is a professor of practice at the Harvard Kennedy School. A former advisor in the White House Office of Science and Technology Policy,  Nickolas Roth is a research associate at the </w:t>
      </w:r>
      <w:proofErr w:type="spellStart"/>
      <w:r w:rsidRPr="00090960">
        <w:t>Belfer</w:t>
      </w:r>
      <w:proofErr w:type="spellEnd"/>
      <w:r w:rsidRPr="00090960">
        <w:t xml:space="preserve"> Center’s Project on Managing the Atom at Harvard </w:t>
      </w:r>
      <w:proofErr w:type="spellStart"/>
      <w:r w:rsidRPr="00090960">
        <w:t>University."The</w:t>
      </w:r>
      <w:proofErr w:type="spellEnd"/>
      <w:r w:rsidRPr="00090960">
        <w:t xml:space="preserve"> effects of a single terrorist nuclear bomb," Bulletin of the Atomic Scientists, </w:t>
      </w:r>
      <w:hyperlink r:id="rId10" w:history="1">
        <w:r w:rsidRPr="00090960">
          <w:rPr>
            <w:rStyle w:val="Hyperlink"/>
          </w:rPr>
          <w:t>https://thebulletin.org/2017/09/the-effects-of-a-single-terrorist-nuclear-bomb/</w:t>
        </w:r>
      </w:hyperlink>
      <w:r w:rsidRPr="00090960">
        <w:t>, 3/29/20)//</w:t>
      </w:r>
      <w:proofErr w:type="spellStart"/>
      <w:r w:rsidRPr="00090960">
        <w:t>ww</w:t>
      </w:r>
      <w:proofErr w:type="spellEnd"/>
      <w:r w:rsidRPr="00090960">
        <w:t xml:space="preserve"> BJ</w:t>
      </w:r>
    </w:p>
    <w:p w14:paraId="09BD1EFA" w14:textId="77777777" w:rsidR="00282196" w:rsidRPr="00090960" w:rsidRDefault="00282196" w:rsidP="00282196">
      <w:pPr>
        <w:rPr>
          <w:sz w:val="10"/>
        </w:rPr>
      </w:pPr>
      <w:r w:rsidRPr="0009096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090960">
        <w:rPr>
          <w:rStyle w:val="Emphasis"/>
          <w:highlight w:val="yellow"/>
        </w:rPr>
        <w:t>A 10-kiloton weapon</w:t>
      </w:r>
      <w:r w:rsidRPr="00090960">
        <w:rPr>
          <w:rStyle w:val="Emphasis"/>
        </w:rPr>
        <w:t xml:space="preserve"> detonated there might well </w:t>
      </w:r>
      <w:r w:rsidRPr="00090960">
        <w:rPr>
          <w:rStyle w:val="Emphasis"/>
          <w:highlight w:val="yellow"/>
        </w:rPr>
        <w:t>kill half a million people</w:t>
      </w:r>
      <w:r w:rsidRPr="00090960">
        <w:rPr>
          <w:rStyle w:val="Emphasis"/>
        </w:rPr>
        <w:t>—</w:t>
      </w:r>
      <w:r w:rsidRPr="00090960">
        <w:rPr>
          <w:rStyle w:val="Emphasis"/>
          <w:highlight w:val="yellow"/>
        </w:rPr>
        <w:t>not counting</w:t>
      </w:r>
      <w:r w:rsidRPr="00090960">
        <w:rPr>
          <w:rStyle w:val="Emphasis"/>
        </w:rPr>
        <w:t xml:space="preserve"> those who might die of </w:t>
      </w:r>
      <w:r w:rsidRPr="00090960">
        <w:rPr>
          <w:rStyle w:val="Emphasis"/>
          <w:highlight w:val="yellow"/>
        </w:rPr>
        <w:t>radiation</w:t>
      </w:r>
      <w:r w:rsidRPr="00090960">
        <w:rPr>
          <w:rStyle w:val="Emphasis"/>
        </w:rPr>
        <w:t xml:space="preserve"> sickness from the fallout.</w:t>
      </w:r>
      <w:r w:rsidRPr="0009096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090960">
        <w:rPr>
          <w:sz w:val="10"/>
        </w:rPr>
        <w:t>groundburst</w:t>
      </w:r>
      <w:proofErr w:type="spellEnd"/>
      <w:r w:rsidRPr="0009096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090960">
        <w:rPr>
          <w:sz w:val="10"/>
        </w:rPr>
        <w:t>groundburst</w:t>
      </w:r>
      <w:proofErr w:type="spellEnd"/>
      <w:r w:rsidRPr="0009096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090960">
        <w:rPr>
          <w:rStyle w:val="StyleUnderline"/>
        </w:rPr>
        <w:t xml:space="preserve">Even the far smaller 9/11 attacks are estimated to have caused </w:t>
      </w:r>
      <w:r w:rsidRPr="00090960">
        <w:rPr>
          <w:rStyle w:val="StyleUnderline"/>
          <w:highlight w:val="yellow"/>
        </w:rPr>
        <w:t>economic aftershocks</w:t>
      </w:r>
      <w:r w:rsidRPr="00090960">
        <w:rPr>
          <w:rStyle w:val="StyleUnderline"/>
        </w:rPr>
        <w:t xml:space="preserve"> costing almost </w:t>
      </w:r>
      <w:r w:rsidRPr="00090960">
        <w:rPr>
          <w:rStyle w:val="StyleUnderline"/>
          <w:highlight w:val="yellow"/>
        </w:rPr>
        <w:t>$1 trillion</w:t>
      </w:r>
      <w:r w:rsidRPr="00090960">
        <w:rPr>
          <w:rStyle w:val="StyleUnderline"/>
        </w:rPr>
        <w:t xml:space="preserve"> even </w:t>
      </w:r>
      <w:r w:rsidRPr="00090960">
        <w:rPr>
          <w:rStyle w:val="StyleUnderline"/>
          <w:highlight w:val="yellow"/>
        </w:rPr>
        <w:t>excluding</w:t>
      </w:r>
      <w:r w:rsidRPr="00090960">
        <w:rPr>
          <w:rStyle w:val="StyleUnderline"/>
        </w:rPr>
        <w:t xml:space="preserve"> the </w:t>
      </w:r>
      <w:r w:rsidRPr="00090960">
        <w:rPr>
          <w:rStyle w:val="StyleUnderline"/>
          <w:highlight w:val="yellow"/>
        </w:rPr>
        <w:t>multi-trillion-dollar</w:t>
      </w:r>
      <w:r w:rsidRPr="00090960">
        <w:rPr>
          <w:rStyle w:val="StyleUnderline"/>
        </w:rPr>
        <w:t xml:space="preserve"> costs of the </w:t>
      </w:r>
      <w:r w:rsidRPr="00090960">
        <w:rPr>
          <w:rStyle w:val="StyleUnderline"/>
          <w:highlight w:val="yellow"/>
        </w:rPr>
        <w:t>wars</w:t>
      </w:r>
      <w:r w:rsidRPr="00090960">
        <w:rPr>
          <w:rStyle w:val="StyleUnderline"/>
        </w:rPr>
        <w:t xml:space="preserve"> that ensued.</w:t>
      </w:r>
      <w:r w:rsidRPr="00090960">
        <w:rPr>
          <w:sz w:val="10"/>
        </w:rPr>
        <w:t xml:space="preserve"> The cost of a terrorist nuclear attack in a major city would likely be many times higher. </w:t>
      </w:r>
      <w:r w:rsidRPr="00090960">
        <w:rPr>
          <w:rStyle w:val="StyleUnderline"/>
        </w:rPr>
        <w:t xml:space="preserve">The most severe effects would be local, but the effects of </w:t>
      </w:r>
      <w:r w:rsidRPr="00090960">
        <w:rPr>
          <w:rStyle w:val="StyleUnderline"/>
          <w:highlight w:val="yellow"/>
        </w:rPr>
        <w:t>trade disruptions, reduced economic activity</w:t>
      </w:r>
      <w:r w:rsidRPr="00090960">
        <w:rPr>
          <w:rStyle w:val="StyleUnderline"/>
        </w:rPr>
        <w:t>, and more would reverberate around the world</w:t>
      </w:r>
      <w:r w:rsidRPr="00090960">
        <w:rPr>
          <w:sz w:val="10"/>
        </w:rPr>
        <w:t xml:space="preserve">. Consequently, while some countries may feel that nuclear terrorism is only a concern for the </w:t>
      </w:r>
      <w:proofErr w:type="spellStart"/>
      <w:r w:rsidRPr="00090960">
        <w:rPr>
          <w:sz w:val="10"/>
        </w:rPr>
        <w:t>countries</w:t>
      </w:r>
      <w:proofErr w:type="spellEnd"/>
      <w:r w:rsidRPr="00090960">
        <w:rPr>
          <w:sz w:val="10"/>
        </w:rPr>
        <w:t xml:space="preserve"> most likely to be targeted—such as the United States—in reality it is a threat to everyone, everywhere. In 2005, then-UN Secretary-General Kofi Annan warned that these global effects would push </w:t>
      </w:r>
      <w:r w:rsidRPr="00090960">
        <w:rPr>
          <w:rStyle w:val="Emphasis"/>
        </w:rPr>
        <w:t>“tens of millions of people into dire poverty,”</w:t>
      </w:r>
      <w:r w:rsidRPr="00090960">
        <w:rPr>
          <w:sz w:val="10"/>
        </w:rPr>
        <w:t xml:space="preserve"> creating “a second death toll throughout the developing world.” </w:t>
      </w:r>
      <w:r w:rsidRPr="00090960">
        <w:rPr>
          <w:rStyle w:val="Emphasis"/>
        </w:rPr>
        <w:t xml:space="preserve">One recent estimate suggested that a nuclear attack in an urban area would cause a </w:t>
      </w:r>
      <w:r w:rsidRPr="00090960">
        <w:rPr>
          <w:rStyle w:val="Emphasis"/>
          <w:highlight w:val="yellow"/>
        </w:rPr>
        <w:t>global recession</w:t>
      </w:r>
      <w:r w:rsidRPr="00090960">
        <w:rPr>
          <w:rStyle w:val="StyleUnderline"/>
          <w:highlight w:val="yellow"/>
        </w:rPr>
        <w:t>, cutting global G</w:t>
      </w:r>
      <w:r w:rsidRPr="00090960">
        <w:rPr>
          <w:rStyle w:val="StyleUnderline"/>
        </w:rPr>
        <w:t xml:space="preserve">ross </w:t>
      </w:r>
      <w:r w:rsidRPr="00090960">
        <w:rPr>
          <w:rStyle w:val="StyleUnderline"/>
          <w:highlight w:val="yellow"/>
        </w:rPr>
        <w:t>D</w:t>
      </w:r>
      <w:r w:rsidRPr="00090960">
        <w:rPr>
          <w:rStyle w:val="StyleUnderline"/>
        </w:rPr>
        <w:t xml:space="preserve">omestic </w:t>
      </w:r>
      <w:r w:rsidRPr="00090960">
        <w:rPr>
          <w:rStyle w:val="StyleUnderline"/>
          <w:highlight w:val="yellow"/>
        </w:rPr>
        <w:t>P</w:t>
      </w:r>
      <w:r w:rsidRPr="00090960">
        <w:rPr>
          <w:rStyle w:val="StyleUnderline"/>
        </w:rPr>
        <w:t xml:space="preserve">roduct by some </w:t>
      </w:r>
      <w:r w:rsidRPr="00090960">
        <w:rPr>
          <w:rStyle w:val="StyleUnderline"/>
          <w:highlight w:val="yellow"/>
        </w:rPr>
        <w:t>two percent</w:t>
      </w:r>
      <w:r w:rsidRPr="00090960">
        <w:rPr>
          <w:rStyle w:val="StyleUnderline"/>
        </w:rPr>
        <w:t xml:space="preserve">, and pushing an additional </w:t>
      </w:r>
      <w:r w:rsidRPr="00090960">
        <w:rPr>
          <w:rStyle w:val="StyleUnderline"/>
          <w:highlight w:val="yellow"/>
        </w:rPr>
        <w:t>30 million people</w:t>
      </w:r>
      <w:r w:rsidRPr="00090960">
        <w:rPr>
          <w:rStyle w:val="StyleUnderline"/>
        </w:rPr>
        <w:t xml:space="preserve"> in the developing world into </w:t>
      </w:r>
      <w:r w:rsidRPr="00090960">
        <w:rPr>
          <w:rStyle w:val="StyleUnderline"/>
          <w:highlight w:val="yellow"/>
        </w:rPr>
        <w:t>extreme poverty</w:t>
      </w:r>
      <w:r w:rsidRPr="00090960">
        <w:rPr>
          <w:rStyle w:val="StyleUnderline"/>
        </w:rPr>
        <w:t xml:space="preserve">. </w:t>
      </w:r>
      <w:r w:rsidRPr="00090960">
        <w:rPr>
          <w:sz w:val="10"/>
        </w:rPr>
        <w:t>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090960">
        <w:rPr>
          <w:sz w:val="10"/>
        </w:rPr>
        <w:t>), and</w:t>
      </w:r>
      <w:proofErr w:type="gramEnd"/>
      <w:r w:rsidRPr="00090960">
        <w:rPr>
          <w:sz w:val="10"/>
        </w:rPr>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090960">
        <w:rPr>
          <w:rStyle w:val="StyleUnderline"/>
        </w:rPr>
        <w:t xml:space="preserve">The </w:t>
      </w:r>
      <w:r w:rsidRPr="00090960">
        <w:rPr>
          <w:rStyle w:val="StyleUnderline"/>
          <w:highlight w:val="yellow"/>
        </w:rPr>
        <w:t>country</w:t>
      </w:r>
      <w:r w:rsidRPr="00090960">
        <w:rPr>
          <w:rStyle w:val="StyleUnderline"/>
        </w:rPr>
        <w:t xml:space="preserve"> attacked might well </w:t>
      </w:r>
      <w:r w:rsidRPr="00090960">
        <w:rPr>
          <w:rStyle w:val="StyleUnderline"/>
          <w:highlight w:val="yellow"/>
        </w:rPr>
        <w:t>lash out militarily</w:t>
      </w:r>
      <w:r w:rsidRPr="00090960">
        <w:rPr>
          <w:rStyle w:val="StyleUnderline"/>
        </w:rPr>
        <w:t xml:space="preserve"> at </w:t>
      </w:r>
      <w:r w:rsidRPr="00090960">
        <w:rPr>
          <w:rStyle w:val="StyleUnderline"/>
          <w:highlight w:val="yellow"/>
        </w:rPr>
        <w:t>whatever countries</w:t>
      </w:r>
      <w:r w:rsidRPr="00090960">
        <w:rPr>
          <w:rStyle w:val="StyleUnderline"/>
        </w:rPr>
        <w:t xml:space="preserve"> it thought might </w:t>
      </w:r>
      <w:r w:rsidRPr="00090960">
        <w:rPr>
          <w:rStyle w:val="StyleUnderline"/>
          <w:highlight w:val="yellow"/>
        </w:rPr>
        <w:t>bear</w:t>
      </w:r>
      <w:r w:rsidRPr="00090960">
        <w:rPr>
          <w:rStyle w:val="StyleUnderline"/>
        </w:rPr>
        <w:t xml:space="preserve"> a </w:t>
      </w:r>
      <w:r w:rsidRPr="00090960">
        <w:rPr>
          <w:rStyle w:val="StyleUnderline"/>
          <w:highlight w:val="yellow"/>
        </w:rPr>
        <w:t>portion of responsibility</w:t>
      </w:r>
      <w:r w:rsidRPr="00090960">
        <w:rPr>
          <w:rStyle w:val="StyleUnderline"/>
        </w:rPr>
        <w:t>.</w:t>
      </w:r>
      <w:r w:rsidRPr="00090960">
        <w:rPr>
          <w:sz w:val="10"/>
        </w:rPr>
        <w:t xml:space="preserve"> (A terrifying description of the kinds of discussions that might occur appeared in Brian Jenkins’ book, Will Terrorists Go Nuclear?) </w:t>
      </w:r>
      <w:r w:rsidRPr="00090960">
        <w:rPr>
          <w:rStyle w:val="StyleUnderline"/>
        </w:rPr>
        <w:t xml:space="preserve">With the nuclear threshold already crossed in this scenario—at least by terrorists—it is conceivable that some of the </w:t>
      </w:r>
      <w:r w:rsidRPr="00090960">
        <w:rPr>
          <w:rStyle w:val="StyleUnderline"/>
          <w:highlight w:val="yellow"/>
        </w:rPr>
        <w:t>resulting conflicts</w:t>
      </w:r>
      <w:r w:rsidRPr="00090960">
        <w:rPr>
          <w:rStyle w:val="StyleUnderline"/>
        </w:rPr>
        <w:t xml:space="preserve"> might </w:t>
      </w:r>
      <w:r w:rsidRPr="00090960">
        <w:rPr>
          <w:rStyle w:val="StyleUnderline"/>
          <w:highlight w:val="yellow"/>
        </w:rPr>
        <w:t>escalate</w:t>
      </w:r>
      <w:r w:rsidRPr="00090960">
        <w:rPr>
          <w:rStyle w:val="StyleUnderline"/>
        </w:rPr>
        <w:t xml:space="preserve"> to </w:t>
      </w:r>
      <w:r w:rsidRPr="00090960">
        <w:rPr>
          <w:rStyle w:val="StyleUnderline"/>
          <w:highlight w:val="yellow"/>
        </w:rPr>
        <w:t>nuclear use. International politics</w:t>
      </w:r>
      <w:r w:rsidRPr="00090960">
        <w:rPr>
          <w:rStyle w:val="StyleUnderline"/>
        </w:rPr>
        <w:t xml:space="preserve"> could become </w:t>
      </w:r>
      <w:r w:rsidRPr="00090960">
        <w:rPr>
          <w:rStyle w:val="StyleUnderline"/>
          <w:highlight w:val="yellow"/>
        </w:rPr>
        <w:t>more brutish and violent</w:t>
      </w:r>
      <w:r w:rsidRPr="00090960">
        <w:rPr>
          <w:rStyle w:val="StyleUnderline"/>
        </w:rPr>
        <w:t xml:space="preserve">, with </w:t>
      </w:r>
      <w:r w:rsidRPr="00090960">
        <w:rPr>
          <w:rStyle w:val="StyleUnderline"/>
          <w:highlight w:val="yellow"/>
        </w:rPr>
        <w:t>powerful states taking unilateral action</w:t>
      </w:r>
      <w:r w:rsidRPr="00090960">
        <w:rPr>
          <w:rStyle w:val="StyleUnderline"/>
        </w:rPr>
        <w:t>, by force if necessary, in an effort to ensure their security.</w:t>
      </w:r>
      <w:r w:rsidRPr="0009096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090960">
        <w:rPr>
          <w:rStyle w:val="StyleUnderline"/>
          <w:highlight w:val="yellow"/>
        </w:rPr>
        <w:t>Powerful states</w:t>
      </w:r>
      <w:r w:rsidRPr="00090960">
        <w:rPr>
          <w:rStyle w:val="StyleUnderline"/>
        </w:rPr>
        <w:t xml:space="preserve"> would likely </w:t>
      </w:r>
      <w:r w:rsidRPr="00090960">
        <w:rPr>
          <w:rStyle w:val="StyleUnderline"/>
          <w:highlight w:val="yellow"/>
        </w:rPr>
        <w:t>demand</w:t>
      </w:r>
      <w:r w:rsidRPr="00090960">
        <w:rPr>
          <w:rStyle w:val="StyleUnderline"/>
        </w:rPr>
        <w:t xml:space="preserve"> that </w:t>
      </w:r>
      <w:r w:rsidRPr="00090960">
        <w:rPr>
          <w:rStyle w:val="StyleUnderline"/>
          <w:highlight w:val="yellow"/>
        </w:rPr>
        <w:t>others surrender</w:t>
      </w:r>
      <w:r w:rsidRPr="00090960">
        <w:rPr>
          <w:rStyle w:val="StyleUnderline"/>
        </w:rPr>
        <w:t xml:space="preserve"> their </w:t>
      </w:r>
      <w:r w:rsidRPr="00090960">
        <w:rPr>
          <w:rStyle w:val="StyleUnderline"/>
          <w:highlight w:val="yellow"/>
        </w:rPr>
        <w:t>nuclear material or accept foreign troops</w:t>
      </w:r>
      <w:r w:rsidRPr="00090960">
        <w:rPr>
          <w:sz w:val="10"/>
        </w:rPr>
        <w:t xml:space="preserve"> (or other imposed security measures) to guard it. That could well be the first step toward a more profound transformation of the international system. </w:t>
      </w:r>
      <w:r w:rsidRPr="00090960">
        <w:rPr>
          <w:rStyle w:val="StyleUnderline"/>
        </w:rPr>
        <w:t xml:space="preserve">After such a catastrophe, major powers may feel compelled to more freely engage in preventive war, </w:t>
      </w:r>
      <w:r w:rsidRPr="00090960">
        <w:rPr>
          <w:rStyle w:val="StyleUnderline"/>
          <w:highlight w:val="yellow"/>
        </w:rPr>
        <w:t>seizing territories</w:t>
      </w:r>
      <w:r w:rsidRPr="0009096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090960">
        <w:rPr>
          <w:rStyle w:val="StyleUnderline"/>
          <w:highlight w:val="yellow"/>
        </w:rPr>
        <w:t>conventional rules of sovereignty</w:t>
      </w:r>
      <w:r w:rsidRPr="00090960">
        <w:rPr>
          <w:rStyle w:val="StyleUnderline"/>
        </w:rPr>
        <w:t xml:space="preserve"> would be </w:t>
      </w:r>
      <w:r w:rsidRPr="00090960">
        <w:rPr>
          <w:rStyle w:val="StyleUnderline"/>
          <w:highlight w:val="yellow"/>
        </w:rPr>
        <w:t>abandoned overnight</w:t>
      </w:r>
      <w:r w:rsidRPr="00090960">
        <w:rPr>
          <w:sz w:val="10"/>
        </w:rPr>
        <w:t xml:space="preserve">.” Confidence in both the national security institutions of </w:t>
      </w:r>
      <w:r w:rsidRPr="0009096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375A1AC9" w14:textId="77777777" w:rsidR="00282196" w:rsidRPr="00090960" w:rsidRDefault="00282196" w:rsidP="00282196">
      <w:pPr>
        <w:pStyle w:val="Heading4"/>
      </w:pPr>
      <w:r w:rsidRPr="00090960">
        <w:t xml:space="preserve">Nuke war causes extinction </w:t>
      </w:r>
    </w:p>
    <w:p w14:paraId="16C2732E" w14:textId="77777777" w:rsidR="00282196" w:rsidRPr="00090960" w:rsidRDefault="00282196" w:rsidP="00282196">
      <w:r w:rsidRPr="00090960">
        <w:rPr>
          <w:rStyle w:val="Style13ptBold"/>
        </w:rPr>
        <w:t>PND 16</w:t>
      </w:r>
      <w:r w:rsidRPr="00090960">
        <w:t xml:space="preserve">. internally citing Zbigniew Brzezinski, Council of Foreign Relations and former national security adviser to President Carter, Toon and </w:t>
      </w:r>
      <w:proofErr w:type="spellStart"/>
      <w:r w:rsidRPr="00090960">
        <w:t>Robock’s</w:t>
      </w:r>
      <w:proofErr w:type="spellEnd"/>
      <w:r w:rsidRPr="00090960">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090960">
          <w:rPr>
            <w:rStyle w:val="Hyperlink"/>
          </w:rPr>
          <w:t>http://www.reachingcriticalwill.org/images/documents/Disarmament-fora/OEWG/2016/Documents/NGO13.pdf</w:t>
        </w:r>
      </w:hyperlink>
      <w:r w:rsidRPr="00090960">
        <w:t xml:space="preserve"> //Re-cut by Elmer</w:t>
      </w:r>
    </w:p>
    <w:p w14:paraId="3CC95D3D" w14:textId="77777777" w:rsidR="00282196" w:rsidRPr="00090960" w:rsidRDefault="00282196" w:rsidP="00282196">
      <w:pPr>
        <w:rPr>
          <w:sz w:val="14"/>
        </w:rPr>
      </w:pPr>
      <w:r w:rsidRPr="00090960">
        <w:rPr>
          <w:sz w:val="14"/>
        </w:rPr>
        <w:t xml:space="preserve">Consequences human survival 12. </w:t>
      </w:r>
      <w:r w:rsidRPr="00090960">
        <w:rPr>
          <w:rStyle w:val="StyleUnderline"/>
          <w:sz w:val="24"/>
          <w:highlight w:val="yellow"/>
        </w:rPr>
        <w:t>Even if the 'other'</w:t>
      </w:r>
      <w:r w:rsidRPr="00090960">
        <w:rPr>
          <w:rStyle w:val="StyleUnderline"/>
          <w:sz w:val="24"/>
        </w:rPr>
        <w:t xml:space="preserve"> side </w:t>
      </w:r>
      <w:r w:rsidRPr="00090960">
        <w:rPr>
          <w:rStyle w:val="StyleUnderline"/>
          <w:sz w:val="24"/>
          <w:highlight w:val="yellow"/>
        </w:rPr>
        <w:t>does NOT launch</w:t>
      </w:r>
      <w:r w:rsidRPr="00090960">
        <w:rPr>
          <w:rStyle w:val="StyleUnderline"/>
          <w:sz w:val="24"/>
        </w:rPr>
        <w:t xml:space="preserve"> in response the smoke</w:t>
      </w:r>
      <w:r w:rsidRPr="00090960">
        <w:rPr>
          <w:sz w:val="14"/>
        </w:rPr>
        <w:t xml:space="preserve"> from 'their' burning cities (incinerated by 'us') </w:t>
      </w:r>
      <w:r w:rsidRPr="00090960">
        <w:rPr>
          <w:rStyle w:val="StyleUnderline"/>
          <w:sz w:val="24"/>
          <w:highlight w:val="yellow"/>
        </w:rPr>
        <w:t>will still make</w:t>
      </w:r>
      <w:r w:rsidRPr="00090960">
        <w:rPr>
          <w:sz w:val="14"/>
        </w:rPr>
        <w:t xml:space="preserve"> 'our' country (and </w:t>
      </w:r>
      <w:r w:rsidRPr="00090960">
        <w:rPr>
          <w:rStyle w:val="StyleUnderline"/>
          <w:sz w:val="24"/>
        </w:rPr>
        <w:t xml:space="preserve">the rest of </w:t>
      </w:r>
      <w:r w:rsidRPr="00090960">
        <w:rPr>
          <w:rStyle w:val="StyleUnderline"/>
          <w:sz w:val="24"/>
          <w:highlight w:val="yellow"/>
        </w:rPr>
        <w:t>the world</w:t>
      </w:r>
      <w:r w:rsidRPr="00090960">
        <w:rPr>
          <w:sz w:val="14"/>
        </w:rPr>
        <w:t xml:space="preserve">) </w:t>
      </w:r>
      <w:r w:rsidRPr="00090960">
        <w:rPr>
          <w:rStyle w:val="Emphasis"/>
          <w:sz w:val="24"/>
          <w:highlight w:val="yellow"/>
        </w:rPr>
        <w:t>uninhabitable</w:t>
      </w:r>
      <w:r w:rsidRPr="00090960">
        <w:rPr>
          <w:sz w:val="14"/>
        </w:rPr>
        <w:t xml:space="preserve">, potentially </w:t>
      </w:r>
      <w:r w:rsidRPr="00090960">
        <w:rPr>
          <w:rStyle w:val="StyleUnderline"/>
          <w:sz w:val="24"/>
          <w:highlight w:val="yellow"/>
        </w:rPr>
        <w:t>inducing global famine lasting</w:t>
      </w:r>
      <w:r w:rsidRPr="00090960">
        <w:rPr>
          <w:sz w:val="14"/>
        </w:rPr>
        <w:t xml:space="preserve"> up to </w:t>
      </w:r>
      <w:r w:rsidRPr="00090960">
        <w:rPr>
          <w:rStyle w:val="Emphasis"/>
          <w:sz w:val="24"/>
          <w:highlight w:val="yellow"/>
        </w:rPr>
        <w:t>decades</w:t>
      </w:r>
      <w:r w:rsidRPr="00090960">
        <w:rPr>
          <w:sz w:val="14"/>
        </w:rPr>
        <w:t xml:space="preserve">. </w:t>
      </w:r>
      <w:r w:rsidRPr="00090960">
        <w:rPr>
          <w:rStyle w:val="Emphasis"/>
          <w:sz w:val="24"/>
        </w:rPr>
        <w:t xml:space="preserve">Toon and </w:t>
      </w:r>
      <w:proofErr w:type="spellStart"/>
      <w:r w:rsidRPr="00090960">
        <w:rPr>
          <w:rStyle w:val="Emphasis"/>
          <w:sz w:val="24"/>
        </w:rPr>
        <w:t>Robock</w:t>
      </w:r>
      <w:proofErr w:type="spellEnd"/>
      <w:r w:rsidRPr="00090960">
        <w:rPr>
          <w:rStyle w:val="StyleUnderline"/>
          <w:sz w:val="24"/>
        </w:rPr>
        <w:t xml:space="preserve"> note</w:t>
      </w:r>
      <w:r w:rsidRPr="00090960">
        <w:rPr>
          <w:sz w:val="14"/>
        </w:rPr>
        <w:t xml:space="preserve"> in ‘Self Assured Destruction’, in the Bulletin of Atomic Scientists 68/5, 2012, that: 13. “</w:t>
      </w:r>
      <w:r w:rsidRPr="00090960">
        <w:rPr>
          <w:highlight w:val="yellow"/>
          <w:u w:val="single"/>
        </w:rPr>
        <w:t xml:space="preserve">A nuclear war </w:t>
      </w:r>
      <w:r w:rsidRPr="00090960">
        <w:rPr>
          <w:u w:val="single"/>
        </w:rPr>
        <w:t xml:space="preserve">between Russia and the United States, even after the arsenal reductions planned under New START, </w:t>
      </w:r>
      <w:r w:rsidRPr="00090960">
        <w:rPr>
          <w:highlight w:val="yellow"/>
          <w:u w:val="single"/>
        </w:rPr>
        <w:t>could produce a nuclear winter</w:t>
      </w:r>
      <w:r w:rsidRPr="00090960">
        <w:rPr>
          <w:sz w:val="14"/>
        </w:rPr>
        <w:t xml:space="preserve">. Hence, an attack by either side could be suicidal, </w:t>
      </w:r>
      <w:r w:rsidRPr="00090960">
        <w:rPr>
          <w:rStyle w:val="StyleUnderline"/>
          <w:sz w:val="24"/>
          <w:highlight w:val="yellow"/>
        </w:rPr>
        <w:t xml:space="preserve">resulting in </w:t>
      </w:r>
      <w:proofErr w:type="spellStart"/>
      <w:r w:rsidRPr="00090960">
        <w:rPr>
          <w:rStyle w:val="Emphasis"/>
          <w:sz w:val="24"/>
          <w:highlight w:val="yellow"/>
        </w:rPr>
        <w:t>self assured</w:t>
      </w:r>
      <w:proofErr w:type="spellEnd"/>
      <w:r w:rsidRPr="00090960">
        <w:rPr>
          <w:rStyle w:val="Emphasis"/>
          <w:sz w:val="24"/>
          <w:highlight w:val="yellow"/>
        </w:rPr>
        <w:t xml:space="preserve"> destruction</w:t>
      </w:r>
      <w:r w:rsidRPr="00090960">
        <w:rPr>
          <w:rStyle w:val="StyleUnderline"/>
          <w:sz w:val="24"/>
          <w:highlight w:val="yellow"/>
        </w:rPr>
        <w:t xml:space="preserve">. </w:t>
      </w:r>
      <w:r w:rsidRPr="00090960">
        <w:rPr>
          <w:rStyle w:val="StyleUnderline"/>
          <w:sz w:val="24"/>
        </w:rPr>
        <w:t xml:space="preserve">Even </w:t>
      </w:r>
      <w:r w:rsidRPr="00090960">
        <w:rPr>
          <w:rStyle w:val="StyleUnderline"/>
          <w:sz w:val="24"/>
          <w:highlight w:val="yellow"/>
        </w:rPr>
        <w:t xml:space="preserve">a 'small' nuclear war </w:t>
      </w:r>
      <w:r w:rsidRPr="00090960">
        <w:rPr>
          <w:sz w:val="14"/>
        </w:rPr>
        <w:t xml:space="preserve">between India and Pakistan, with each country detonating 50 Hiroshima-size atom bombs--only about 0.03 percent of the global nuclear arsenal's explosive power--as air bursts in urban areas, </w:t>
      </w:r>
      <w:r w:rsidRPr="00090960">
        <w:rPr>
          <w:rStyle w:val="StyleUnderline"/>
          <w:sz w:val="24"/>
        </w:rPr>
        <w:t xml:space="preserve">could </w:t>
      </w:r>
      <w:r w:rsidRPr="00090960">
        <w:rPr>
          <w:rStyle w:val="StyleUnderline"/>
          <w:sz w:val="24"/>
          <w:highlight w:val="yellow"/>
        </w:rPr>
        <w:t>produce</w:t>
      </w:r>
      <w:r w:rsidRPr="00090960">
        <w:rPr>
          <w:rStyle w:val="StyleUnderline"/>
          <w:sz w:val="24"/>
        </w:rPr>
        <w:t xml:space="preserve"> so much </w:t>
      </w:r>
      <w:r w:rsidRPr="00090960">
        <w:rPr>
          <w:rStyle w:val="StyleUnderline"/>
          <w:sz w:val="24"/>
          <w:highlight w:val="yellow"/>
        </w:rPr>
        <w:t>smoke</w:t>
      </w:r>
      <w:r w:rsidRPr="00090960">
        <w:rPr>
          <w:rStyle w:val="StyleUnderline"/>
          <w:sz w:val="24"/>
        </w:rPr>
        <w:t xml:space="preserve"> that temperatures would fall below those </w:t>
      </w:r>
      <w:r w:rsidRPr="00090960">
        <w:rPr>
          <w:rStyle w:val="StyleUnderline"/>
          <w:sz w:val="24"/>
          <w:highlight w:val="yellow"/>
        </w:rPr>
        <w:t xml:space="preserve">of the </w:t>
      </w:r>
      <w:r w:rsidRPr="00090960">
        <w:rPr>
          <w:rStyle w:val="StyleUnderline"/>
          <w:sz w:val="24"/>
        </w:rPr>
        <w:t xml:space="preserve">Little </w:t>
      </w:r>
      <w:r w:rsidRPr="00090960">
        <w:rPr>
          <w:rStyle w:val="StyleUnderline"/>
          <w:sz w:val="24"/>
          <w:highlight w:val="yellow"/>
        </w:rPr>
        <w:t>Ice Age</w:t>
      </w:r>
      <w:r w:rsidRPr="00090960">
        <w:rPr>
          <w:sz w:val="14"/>
        </w:rPr>
        <w:t xml:space="preserve"> of the fourteenth to nineteenth centuries, </w:t>
      </w:r>
      <w:r w:rsidRPr="00090960">
        <w:rPr>
          <w:rStyle w:val="StyleUnderline"/>
          <w:sz w:val="24"/>
        </w:rPr>
        <w:t>shortening the growing season around the world and threatening the global food supply</w:t>
      </w:r>
      <w:r w:rsidRPr="00090960">
        <w:rPr>
          <w:sz w:val="14"/>
        </w:rPr>
        <w:t xml:space="preserve">. Furthermore, there would be </w:t>
      </w:r>
      <w:r w:rsidRPr="00090960">
        <w:rPr>
          <w:rStyle w:val="StyleUnderline"/>
          <w:sz w:val="24"/>
        </w:rPr>
        <w:t xml:space="preserve">massive ozone depletion, </w:t>
      </w:r>
      <w:r w:rsidRPr="00090960">
        <w:rPr>
          <w:rStyle w:val="StyleUnderline"/>
          <w:sz w:val="24"/>
          <w:highlight w:val="yellow"/>
        </w:rPr>
        <w:t xml:space="preserve">allowing </w:t>
      </w:r>
      <w:r w:rsidRPr="00090960">
        <w:rPr>
          <w:rStyle w:val="StyleUnderline"/>
          <w:sz w:val="24"/>
        </w:rPr>
        <w:t xml:space="preserve">more </w:t>
      </w:r>
      <w:r w:rsidRPr="00090960">
        <w:rPr>
          <w:rStyle w:val="Emphasis"/>
          <w:sz w:val="24"/>
          <w:highlight w:val="yellow"/>
        </w:rPr>
        <w:t>ultraviolet</w:t>
      </w:r>
      <w:r w:rsidRPr="00090960">
        <w:rPr>
          <w:rStyle w:val="StyleUnderline"/>
          <w:sz w:val="24"/>
        </w:rPr>
        <w:t xml:space="preserve"> </w:t>
      </w:r>
      <w:r w:rsidRPr="00090960">
        <w:rPr>
          <w:rStyle w:val="StyleUnderline"/>
          <w:sz w:val="24"/>
          <w:highlight w:val="yellow"/>
        </w:rPr>
        <w:t>radiation</w:t>
      </w:r>
      <w:r w:rsidRPr="00090960">
        <w:rPr>
          <w:sz w:val="14"/>
        </w:rPr>
        <w:t xml:space="preserve"> to reach Earth's surface. </w:t>
      </w:r>
      <w:r w:rsidRPr="00090960">
        <w:rPr>
          <w:rStyle w:val="Emphasis"/>
          <w:sz w:val="24"/>
        </w:rPr>
        <w:t xml:space="preserve">Recent </w:t>
      </w:r>
      <w:r w:rsidRPr="00090960">
        <w:rPr>
          <w:rStyle w:val="Emphasis"/>
          <w:sz w:val="24"/>
          <w:highlight w:val="yellow"/>
        </w:rPr>
        <w:t>studies</w:t>
      </w:r>
      <w:r w:rsidRPr="00090960">
        <w:rPr>
          <w:rStyle w:val="StyleUnderline"/>
          <w:sz w:val="24"/>
          <w:highlight w:val="yellow"/>
        </w:rPr>
        <w:t xml:space="preserve"> predict </w:t>
      </w:r>
      <w:r w:rsidRPr="00090960">
        <w:rPr>
          <w:rStyle w:val="StyleUnderline"/>
          <w:sz w:val="24"/>
        </w:rPr>
        <w:t xml:space="preserve">that </w:t>
      </w:r>
      <w:r w:rsidRPr="00090960">
        <w:rPr>
          <w:rStyle w:val="StyleUnderline"/>
          <w:sz w:val="24"/>
          <w:highlight w:val="yellow"/>
        </w:rPr>
        <w:t>agricultural production</w:t>
      </w:r>
      <w:r w:rsidRPr="00090960">
        <w:rPr>
          <w:rStyle w:val="StyleUnderline"/>
          <w:sz w:val="24"/>
        </w:rPr>
        <w:t xml:space="preserve"> in parts of the </w:t>
      </w:r>
      <w:r w:rsidRPr="00090960">
        <w:rPr>
          <w:rStyle w:val="Emphasis"/>
          <w:sz w:val="24"/>
        </w:rPr>
        <w:t>U</w:t>
      </w:r>
      <w:r w:rsidRPr="00090960">
        <w:rPr>
          <w:sz w:val="14"/>
        </w:rPr>
        <w:t xml:space="preserve">nited </w:t>
      </w:r>
      <w:r w:rsidRPr="00090960">
        <w:rPr>
          <w:rStyle w:val="Emphasis"/>
          <w:sz w:val="24"/>
        </w:rPr>
        <w:t>S</w:t>
      </w:r>
      <w:r w:rsidRPr="00090960">
        <w:rPr>
          <w:sz w:val="14"/>
        </w:rPr>
        <w:t xml:space="preserve">tates </w:t>
      </w:r>
      <w:r w:rsidRPr="00090960">
        <w:rPr>
          <w:rStyle w:val="StyleUnderline"/>
          <w:sz w:val="24"/>
        </w:rPr>
        <w:t xml:space="preserve">and </w:t>
      </w:r>
      <w:r w:rsidRPr="00090960">
        <w:rPr>
          <w:rStyle w:val="Emphasis"/>
          <w:sz w:val="24"/>
        </w:rPr>
        <w:t>China</w:t>
      </w:r>
      <w:r w:rsidRPr="00090960">
        <w:rPr>
          <w:rStyle w:val="StyleUnderline"/>
          <w:sz w:val="24"/>
        </w:rPr>
        <w:t xml:space="preserve"> </w:t>
      </w:r>
      <w:r w:rsidRPr="00090960">
        <w:rPr>
          <w:rStyle w:val="StyleUnderline"/>
          <w:sz w:val="24"/>
          <w:highlight w:val="yellow"/>
        </w:rPr>
        <w:t>would decline</w:t>
      </w:r>
      <w:r w:rsidRPr="00090960">
        <w:rPr>
          <w:u w:val="single"/>
        </w:rPr>
        <w:t xml:space="preserve"> </w:t>
      </w:r>
      <w:r w:rsidRPr="00090960">
        <w:rPr>
          <w:highlight w:val="yellow"/>
          <w:u w:val="single"/>
        </w:rPr>
        <w:t xml:space="preserve">by </w:t>
      </w:r>
      <w:r w:rsidRPr="00090960">
        <w:rPr>
          <w:u w:val="single"/>
        </w:rPr>
        <w:t xml:space="preserve">about </w:t>
      </w:r>
      <w:r w:rsidRPr="00090960">
        <w:rPr>
          <w:b/>
          <w:bCs/>
          <w:highlight w:val="yellow"/>
          <w:u w:val="single"/>
        </w:rPr>
        <w:t>20 percent</w:t>
      </w:r>
      <w:r w:rsidRPr="00090960">
        <w:rPr>
          <w:sz w:val="14"/>
        </w:rPr>
        <w:t xml:space="preserve"> for four years, and by 10 percent for a decade.” 14. A conflagration involving USA/NATO forces and those of Russian federation would </w:t>
      </w:r>
      <w:r w:rsidRPr="00090960">
        <w:rPr>
          <w:rStyle w:val="StyleUnderline"/>
          <w:sz w:val="24"/>
        </w:rPr>
        <w:t xml:space="preserve">most likely </w:t>
      </w:r>
      <w:r w:rsidRPr="00090960">
        <w:rPr>
          <w:rStyle w:val="StyleUnderline"/>
          <w:sz w:val="24"/>
          <w:highlight w:val="yellow"/>
        </w:rPr>
        <w:t>cause the deaths of</w:t>
      </w:r>
      <w:r w:rsidRPr="00090960">
        <w:rPr>
          <w:rStyle w:val="StyleUnderline"/>
          <w:sz w:val="24"/>
        </w:rPr>
        <w:t xml:space="preserve"> most/nearly all/</w:t>
      </w:r>
      <w:r w:rsidRPr="00090960">
        <w:rPr>
          <w:rStyle w:val="Emphasis"/>
          <w:sz w:val="24"/>
          <w:highlight w:val="yellow"/>
        </w:rPr>
        <w:t>all humans</w:t>
      </w:r>
      <w:r w:rsidRPr="00090960">
        <w:rPr>
          <w:rStyle w:val="StyleUnderline"/>
          <w:sz w:val="24"/>
        </w:rPr>
        <w:t xml:space="preserve"> (</w:t>
      </w:r>
      <w:r w:rsidRPr="00090960">
        <w:rPr>
          <w:rStyle w:val="StyleUnderline"/>
          <w:sz w:val="24"/>
          <w:highlight w:val="yellow"/>
        </w:rPr>
        <w:t>and</w:t>
      </w:r>
      <w:r w:rsidRPr="00090960">
        <w:rPr>
          <w:rStyle w:val="StyleUnderline"/>
          <w:sz w:val="24"/>
        </w:rPr>
        <w:t xml:space="preserve"> severely impact/extinguish </w:t>
      </w:r>
      <w:r w:rsidRPr="00090960">
        <w:rPr>
          <w:rStyle w:val="Emphasis"/>
          <w:sz w:val="24"/>
          <w:highlight w:val="yellow"/>
        </w:rPr>
        <w:t>other species</w:t>
      </w:r>
      <w:r w:rsidRPr="0009096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90960">
        <w:rPr>
          <w:rStyle w:val="StyleUnderline"/>
          <w:sz w:val="24"/>
        </w:rPr>
        <w:t>tonnes</w:t>
      </w:r>
      <w:proofErr w:type="spellEnd"/>
      <w:r w:rsidRPr="00090960">
        <w:rPr>
          <w:rStyle w:val="StyleUnderline"/>
          <w:sz w:val="24"/>
        </w:rPr>
        <w:t xml:space="preserve"> of very black soot into the stratosphere where it would remain for decades</w:t>
      </w:r>
      <w:r w:rsidRPr="00090960">
        <w:rPr>
          <w:sz w:val="14"/>
        </w:rPr>
        <w:t xml:space="preserve">. 15. </w:t>
      </w:r>
      <w:r w:rsidRPr="00090960">
        <w:rPr>
          <w:rStyle w:val="StyleUnderline"/>
          <w:sz w:val="24"/>
        </w:rPr>
        <w:t>Though human ingenuity and resilience shouldn't be underestimated, human survival itself is arguably problematic</w:t>
      </w:r>
      <w:r w:rsidRPr="00090960">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90960">
        <w:rPr>
          <w:rStyle w:val="Emphasis"/>
          <w:sz w:val="24"/>
        </w:rPr>
        <w:t>Gareth Evans</w:t>
      </w:r>
      <w:r w:rsidRPr="00090960">
        <w:rPr>
          <w:rStyle w:val="StyleUnderline"/>
          <w:sz w:val="24"/>
        </w:rPr>
        <w:t xml:space="preserve">’ ICNND (International Commission on Nuclear Non-proliferation and Disarmament) Report made it clear that it saw the threat posed by </w:t>
      </w:r>
      <w:r w:rsidRPr="00090960">
        <w:rPr>
          <w:rStyle w:val="StyleUnderline"/>
          <w:sz w:val="24"/>
          <w:highlight w:val="yellow"/>
        </w:rPr>
        <w:t>nuclear weapons use</w:t>
      </w:r>
      <w:r w:rsidRPr="00090960">
        <w:rPr>
          <w:rStyle w:val="StyleUnderline"/>
          <w:sz w:val="24"/>
        </w:rPr>
        <w:t xml:space="preserve"> as one that</w:t>
      </w:r>
      <w:r w:rsidRPr="00090960">
        <w:rPr>
          <w:sz w:val="14"/>
        </w:rPr>
        <w:t xml:space="preserve"> at least threatens what we now call 'civilization' and that potentially </w:t>
      </w:r>
      <w:r w:rsidRPr="00090960">
        <w:rPr>
          <w:rStyle w:val="Emphasis"/>
          <w:sz w:val="24"/>
          <w:highlight w:val="yellow"/>
        </w:rPr>
        <w:t xml:space="preserve">threatens human survival </w:t>
      </w:r>
      <w:r w:rsidRPr="00090960">
        <w:rPr>
          <w:sz w:val="14"/>
        </w:rPr>
        <w:t xml:space="preserve">with an immediacy that even climate change does not, though we can see the results of climate change here and now and of course the immediate post-nuclear results for Hiroshima and Nagasaki as well. </w:t>
      </w:r>
    </w:p>
    <w:p w14:paraId="140AC97A" w14:textId="77777777" w:rsidR="00282196" w:rsidRPr="00090960" w:rsidRDefault="00282196" w:rsidP="00282196">
      <w:pPr>
        <w:rPr>
          <w:sz w:val="10"/>
        </w:rPr>
      </w:pPr>
    </w:p>
    <w:p w14:paraId="7CDFF867" w14:textId="77777777" w:rsidR="00282196" w:rsidRPr="00090960" w:rsidRDefault="00282196" w:rsidP="00282196">
      <w:pPr>
        <w:pStyle w:val="Heading3"/>
      </w:pPr>
      <w:r w:rsidRPr="00090960">
        <w:lastRenderedPageBreak/>
        <w:t>Advantage 2: Teachers</w:t>
      </w:r>
    </w:p>
    <w:p w14:paraId="37497244" w14:textId="77777777" w:rsidR="00282196" w:rsidRPr="00090960" w:rsidRDefault="00282196" w:rsidP="00282196">
      <w:pPr>
        <w:pStyle w:val="Heading4"/>
      </w:pPr>
      <w:r w:rsidRPr="00090960">
        <w:t>Education is on the decline—STEM is hit hardest, Signal 20</w:t>
      </w:r>
    </w:p>
    <w:p w14:paraId="17B17572" w14:textId="77777777" w:rsidR="00282196" w:rsidRPr="00090960" w:rsidRDefault="00282196" w:rsidP="00282196">
      <w:r w:rsidRPr="00090960">
        <w:t>[The Signal, 8-20-2020, "A Closer Look at the Current UK Teacher Shortage", Santa Clarita Valley Signal, https://signalscv.com/2020/08/a-closer-look-at-the-current-uk-teacher-shortage/, date accessed 10-24-2021] //Lex AT</w:t>
      </w:r>
    </w:p>
    <w:p w14:paraId="0DF3489F" w14:textId="77777777" w:rsidR="00282196" w:rsidRPr="00090960" w:rsidRDefault="00282196" w:rsidP="00282196">
      <w:pPr>
        <w:rPr>
          <w:sz w:val="14"/>
        </w:rPr>
      </w:pPr>
      <w:r w:rsidRPr="00090960">
        <w:rPr>
          <w:sz w:val="14"/>
        </w:rPr>
        <w:t>Let’s take a closer look at the current state of the British education system, and the shortages that have been plaguing it. We’ll then discuss some of the factors contributing to the </w:t>
      </w:r>
      <w:hyperlink r:id="rId12" w:history="1">
        <w:r w:rsidRPr="00090960">
          <w:rPr>
            <w:rStyle w:val="Hyperlink"/>
            <w:sz w:val="14"/>
          </w:rPr>
          <w:t>teacher shortfall before we share a number of potential solutions</w:t>
        </w:r>
      </w:hyperlink>
      <w:r w:rsidRPr="00090960">
        <w:rPr>
          <w:sz w:val="14"/>
        </w:rPr>
        <w:t xml:space="preserve"> suggested by the data. We’ll also look at how the coronavirus crisis has affected the teacher shortage. The State of the British Education System While the number of students in the UK has remained constant </w:t>
      </w:r>
      <w:r w:rsidRPr="00090960">
        <w:rPr>
          <w:highlight w:val="yellow"/>
          <w:u w:val="single"/>
        </w:rPr>
        <w:t>over the years</w:t>
      </w:r>
      <w:r w:rsidRPr="00090960">
        <w:rPr>
          <w:sz w:val="14"/>
        </w:rPr>
        <w:t xml:space="preserve">, </w:t>
      </w:r>
      <w:r w:rsidRPr="00090960">
        <w:rPr>
          <w:u w:val="single"/>
        </w:rPr>
        <w:t xml:space="preserve">the number of </w:t>
      </w:r>
      <w:r w:rsidRPr="00090960">
        <w:rPr>
          <w:highlight w:val="yellow"/>
          <w:u w:val="single"/>
        </w:rPr>
        <w:t>teachers in the UK fell by 7%.</w:t>
      </w:r>
      <w:r w:rsidRPr="00090960">
        <w:rPr>
          <w:sz w:val="14"/>
        </w:rPr>
        <w:t xml:space="preserve"> </w:t>
      </w:r>
      <w:r w:rsidRPr="00090960">
        <w:rPr>
          <w:highlight w:val="yellow"/>
          <w:u w:val="single"/>
        </w:rPr>
        <w:t>Matters</w:t>
      </w:r>
      <w:r w:rsidRPr="00090960">
        <w:rPr>
          <w:u w:val="single"/>
        </w:rPr>
        <w:t xml:space="preserve"> will only be </w:t>
      </w:r>
      <w:r w:rsidRPr="00090960">
        <w:rPr>
          <w:highlight w:val="yellow"/>
          <w:u w:val="single"/>
        </w:rPr>
        <w:t>made worse by</w:t>
      </w:r>
      <w:r w:rsidRPr="00090960">
        <w:rPr>
          <w:u w:val="single"/>
        </w:rPr>
        <w:t xml:space="preserve"> the </w:t>
      </w:r>
      <w:r w:rsidRPr="00090960">
        <w:rPr>
          <w:highlight w:val="yellow"/>
          <w:u w:val="single"/>
        </w:rPr>
        <w:t>population</w:t>
      </w:r>
      <w:r w:rsidRPr="00090960">
        <w:rPr>
          <w:u w:val="single"/>
        </w:rPr>
        <w:t xml:space="preserve"> bulge</w:t>
      </w:r>
      <w:r w:rsidRPr="00090960">
        <w:rPr>
          <w:sz w:val="14"/>
        </w:rPr>
        <w:t xml:space="preserve"> hitting secondary schools. The </w:t>
      </w:r>
      <w:r w:rsidRPr="00090960">
        <w:rPr>
          <w:u w:val="single"/>
        </w:rPr>
        <w:t xml:space="preserve">number </w:t>
      </w:r>
      <w:r w:rsidRPr="00090960">
        <w:rPr>
          <w:highlight w:val="yellow"/>
          <w:u w:val="single"/>
        </w:rPr>
        <w:t>of secondary students</w:t>
      </w:r>
      <w:r w:rsidRPr="00090960">
        <w:rPr>
          <w:u w:val="single"/>
        </w:rPr>
        <w:t xml:space="preserve"> is </w:t>
      </w:r>
      <w:r w:rsidRPr="00090960">
        <w:rPr>
          <w:highlight w:val="yellow"/>
          <w:u w:val="single"/>
        </w:rPr>
        <w:t>expected to</w:t>
      </w:r>
      <w:r w:rsidRPr="00090960">
        <w:rPr>
          <w:u w:val="single"/>
        </w:rPr>
        <w:t xml:space="preserve"> </w:t>
      </w:r>
      <w:r w:rsidRPr="00090960">
        <w:rPr>
          <w:highlight w:val="yellow"/>
          <w:u w:val="single"/>
        </w:rPr>
        <w:t>rise</w:t>
      </w:r>
      <w:r w:rsidRPr="00090960">
        <w:rPr>
          <w:u w:val="single"/>
        </w:rPr>
        <w:t xml:space="preserve"> by </w:t>
      </w:r>
      <w:r w:rsidRPr="00090960">
        <w:rPr>
          <w:highlight w:val="yellow"/>
          <w:u w:val="single"/>
        </w:rPr>
        <w:t>10%</w:t>
      </w:r>
      <w:r w:rsidRPr="00090960">
        <w:rPr>
          <w:u w:val="single"/>
        </w:rPr>
        <w:t xml:space="preserve"> between now and 2023</w:t>
      </w:r>
      <w:r w:rsidRPr="00090960">
        <w:rPr>
          <w:sz w:val="14"/>
        </w:rPr>
        <w:t xml:space="preserve">. Not only that, but </w:t>
      </w:r>
      <w:r w:rsidRPr="00090960">
        <w:rPr>
          <w:u w:val="single"/>
        </w:rPr>
        <w:t xml:space="preserve">it has been </w:t>
      </w:r>
      <w:r w:rsidRPr="00090960">
        <w:rPr>
          <w:highlight w:val="yellow"/>
          <w:u w:val="single"/>
        </w:rPr>
        <w:t>estimate</w:t>
      </w:r>
      <w:r w:rsidRPr="00090960">
        <w:rPr>
          <w:u w:val="single"/>
        </w:rPr>
        <w:t xml:space="preserve">d that roughly </w:t>
      </w:r>
      <w:r w:rsidRPr="00090960">
        <w:rPr>
          <w:highlight w:val="yellow"/>
          <w:u w:val="single"/>
        </w:rPr>
        <w:t>1 in 5 teachers</w:t>
      </w:r>
      <w:r w:rsidRPr="00090960">
        <w:rPr>
          <w:u w:val="single"/>
        </w:rPr>
        <w:t xml:space="preserve"> </w:t>
      </w:r>
      <w:r w:rsidRPr="00090960">
        <w:rPr>
          <w:highlight w:val="yellow"/>
          <w:u w:val="single"/>
        </w:rPr>
        <w:t>leave within two years</w:t>
      </w:r>
      <w:r w:rsidRPr="00090960">
        <w:rPr>
          <w:u w:val="single"/>
        </w:rPr>
        <w:t xml:space="preserve">, and </w:t>
      </w:r>
      <w:r w:rsidRPr="00090960">
        <w:rPr>
          <w:highlight w:val="yellow"/>
          <w:u w:val="single"/>
        </w:rPr>
        <w:t>40% within 5</w:t>
      </w:r>
      <w:r w:rsidRPr="00090960">
        <w:rPr>
          <w:u w:val="single"/>
        </w:rPr>
        <w:t xml:space="preserve"> years</w:t>
      </w:r>
      <w:r w:rsidRPr="00090960">
        <w:rPr>
          <w:sz w:val="14"/>
        </w:rPr>
        <w:t xml:space="preserve">. This means that we are losing many of the new teachers that are coming in. </w:t>
      </w:r>
      <w:proofErr w:type="gramStart"/>
      <w:r w:rsidRPr="00090960">
        <w:rPr>
          <w:sz w:val="14"/>
        </w:rPr>
        <w:t>Teacher</w:t>
      </w:r>
      <w:proofErr w:type="gramEnd"/>
      <w:r w:rsidRPr="00090960">
        <w:rPr>
          <w:sz w:val="14"/>
        </w:rPr>
        <w:t xml:space="preserve"> </w:t>
      </w:r>
      <w:r w:rsidRPr="00090960">
        <w:rPr>
          <w:highlight w:val="yellow"/>
          <w:u w:val="single"/>
        </w:rPr>
        <w:t>exit rates are</w:t>
      </w:r>
      <w:r w:rsidRPr="00090960">
        <w:rPr>
          <w:u w:val="single"/>
        </w:rPr>
        <w:t xml:space="preserve"> also </w:t>
      </w:r>
      <w:r w:rsidRPr="00090960">
        <w:rPr>
          <w:highlight w:val="yellow"/>
          <w:u w:val="single"/>
        </w:rPr>
        <w:t>higher</w:t>
      </w:r>
      <w:r w:rsidRPr="00090960">
        <w:rPr>
          <w:u w:val="single"/>
        </w:rPr>
        <w:t xml:space="preserve"> </w:t>
      </w:r>
      <w:r w:rsidRPr="00090960">
        <w:rPr>
          <w:highlight w:val="yellow"/>
          <w:u w:val="single"/>
        </w:rPr>
        <w:t>in</w:t>
      </w:r>
      <w:r w:rsidRPr="00090960">
        <w:rPr>
          <w:u w:val="single"/>
        </w:rPr>
        <w:t xml:space="preserve"> shortage areas</w:t>
      </w:r>
      <w:r w:rsidRPr="00090960">
        <w:rPr>
          <w:sz w:val="14"/>
        </w:rPr>
        <w:t xml:space="preserve">. This </w:t>
      </w:r>
      <w:r w:rsidRPr="00090960">
        <w:rPr>
          <w:u w:val="single"/>
        </w:rPr>
        <w:t xml:space="preserve">includes </w:t>
      </w:r>
      <w:proofErr w:type="spellStart"/>
      <w:r w:rsidRPr="00090960">
        <w:rPr>
          <w:highlight w:val="yellow"/>
          <w:u w:val="single"/>
        </w:rPr>
        <w:t>math</w:t>
      </w:r>
      <w:r w:rsidRPr="00090960">
        <w:rPr>
          <w:u w:val="single"/>
        </w:rPr>
        <w:t>s</w:t>
      </w:r>
      <w:proofErr w:type="spellEnd"/>
      <w:r w:rsidRPr="00090960">
        <w:rPr>
          <w:u w:val="single"/>
        </w:rPr>
        <w:t xml:space="preserve">, </w:t>
      </w:r>
      <w:r w:rsidRPr="00090960">
        <w:rPr>
          <w:highlight w:val="yellow"/>
          <w:u w:val="single"/>
        </w:rPr>
        <w:t>science</w:t>
      </w:r>
      <w:r w:rsidRPr="00090960">
        <w:rPr>
          <w:sz w:val="14"/>
        </w:rPr>
        <w:t xml:space="preserve"> and foreign languages. Up to half of these teachers leave within 5 years, but we’re also seeing shortages in normally popular subjects like English and Geography. </w:t>
      </w:r>
      <w:r w:rsidRPr="00090960">
        <w:rPr>
          <w:highlight w:val="yellow"/>
          <w:u w:val="single"/>
        </w:rPr>
        <w:t>Teachers Need Better Pay</w:t>
      </w:r>
      <w:r w:rsidRPr="00090960">
        <w:rPr>
          <w:u w:val="single"/>
        </w:rPr>
        <w:t xml:space="preserve"> </w:t>
      </w:r>
      <w:r w:rsidRPr="00090960">
        <w:rPr>
          <w:sz w:val="14"/>
        </w:rPr>
        <w:t xml:space="preserve">Studies show that </w:t>
      </w:r>
      <w:r w:rsidRPr="00090960">
        <w:rPr>
          <w:u w:val="single"/>
        </w:rPr>
        <w:t xml:space="preserve">many </w:t>
      </w:r>
      <w:r w:rsidRPr="00090960">
        <w:rPr>
          <w:highlight w:val="yellow"/>
          <w:u w:val="single"/>
        </w:rPr>
        <w:t>teachers</w:t>
      </w:r>
      <w:r w:rsidRPr="00090960">
        <w:rPr>
          <w:u w:val="single"/>
        </w:rPr>
        <w:t xml:space="preserve"> leaving </w:t>
      </w:r>
      <w:proofErr w:type="gramStart"/>
      <w:r w:rsidRPr="00090960">
        <w:rPr>
          <w:highlight w:val="yellow"/>
          <w:u w:val="single"/>
        </w:rPr>
        <w:t>are</w:t>
      </w:r>
      <w:proofErr w:type="gramEnd"/>
      <w:r w:rsidRPr="00090960">
        <w:rPr>
          <w:highlight w:val="yellow"/>
          <w:u w:val="single"/>
        </w:rPr>
        <w:t xml:space="preserve"> heading to</w:t>
      </w:r>
      <w:r w:rsidRPr="00090960">
        <w:rPr>
          <w:u w:val="single"/>
        </w:rPr>
        <w:t xml:space="preserve"> non-teaching </w:t>
      </w:r>
      <w:r w:rsidRPr="00090960">
        <w:rPr>
          <w:highlight w:val="yellow"/>
          <w:u w:val="single"/>
        </w:rPr>
        <w:t>jobs that pay more</w:t>
      </w:r>
      <w:r w:rsidRPr="00090960">
        <w:rPr>
          <w:sz w:val="14"/>
        </w:rPr>
        <w:t xml:space="preserve">. This suggests that we could reduce turnover by increasing pay. </w:t>
      </w:r>
      <w:r w:rsidRPr="00090960">
        <w:rPr>
          <w:u w:val="single"/>
        </w:rPr>
        <w:t xml:space="preserve">This is </w:t>
      </w:r>
      <w:r w:rsidRPr="00090960">
        <w:rPr>
          <w:highlight w:val="yellow"/>
          <w:u w:val="single"/>
        </w:rPr>
        <w:t xml:space="preserve">especially true for </w:t>
      </w:r>
      <w:proofErr w:type="spellStart"/>
      <w:r w:rsidRPr="00090960">
        <w:rPr>
          <w:highlight w:val="yellow"/>
          <w:u w:val="single"/>
        </w:rPr>
        <w:t>math</w:t>
      </w:r>
      <w:r w:rsidRPr="00090960">
        <w:rPr>
          <w:u w:val="single"/>
        </w:rPr>
        <w:t>s</w:t>
      </w:r>
      <w:proofErr w:type="spellEnd"/>
      <w:r w:rsidRPr="00090960">
        <w:rPr>
          <w:u w:val="single"/>
        </w:rPr>
        <w:t xml:space="preserve"> </w:t>
      </w:r>
      <w:r w:rsidRPr="00090960">
        <w:rPr>
          <w:highlight w:val="yellow"/>
          <w:u w:val="single"/>
        </w:rPr>
        <w:t>and science</w:t>
      </w:r>
      <w:r w:rsidRPr="00090960">
        <w:rPr>
          <w:u w:val="single"/>
        </w:rPr>
        <w:t xml:space="preserve"> teachers who can earn much more in professional jobs</w:t>
      </w:r>
      <w:r w:rsidRPr="00090960">
        <w:rPr>
          <w:sz w:val="14"/>
        </w:rPr>
        <w:t xml:space="preserve">. Schools filled with disadvantaged students have trouble recruiting and keeping teachers. This issue is more severe for </w:t>
      </w:r>
      <w:proofErr w:type="spellStart"/>
      <w:r w:rsidRPr="00090960">
        <w:rPr>
          <w:sz w:val="14"/>
        </w:rPr>
        <w:t>maths</w:t>
      </w:r>
      <w:proofErr w:type="spellEnd"/>
      <w:r w:rsidRPr="00090960">
        <w:rPr>
          <w:sz w:val="14"/>
        </w:rPr>
        <w:t xml:space="preserve"> and science teachers. One solution is </w:t>
      </w:r>
      <w:hyperlink r:id="rId13" w:history="1">
        <w:r w:rsidRPr="00090960">
          <w:rPr>
            <w:rStyle w:val="Hyperlink"/>
            <w:sz w:val="14"/>
          </w:rPr>
          <w:t>taking advantage of the Pupil Premium</w:t>
        </w:r>
      </w:hyperlink>
      <w:r w:rsidRPr="0009096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4" w:history="1">
        <w:r w:rsidRPr="00090960">
          <w:rPr>
            <w:rStyle w:val="Hyperlink"/>
            <w:sz w:val="14"/>
          </w:rPr>
          <w:t>master’s in education distance learning</w:t>
        </w:r>
      </w:hyperlink>
      <w:r w:rsidRPr="00090960">
        <w:rPr>
          <w:sz w:val="14"/>
        </w:rPr>
        <w:t xml:space="preserve"> without having to visit campus and get a degree from a globally </w:t>
      </w:r>
      <w:proofErr w:type="spellStart"/>
      <w:r w:rsidRPr="00090960">
        <w:rPr>
          <w:sz w:val="14"/>
        </w:rPr>
        <w:t>recognised</w:t>
      </w:r>
      <w:proofErr w:type="spellEnd"/>
      <w:r w:rsidRPr="00090960">
        <w:rPr>
          <w:sz w:val="14"/>
        </w:rPr>
        <w:t xml:space="preserve">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090960">
        <w:rPr>
          <w:highlight w:val="yellow"/>
          <w:u w:val="single"/>
        </w:rPr>
        <w:t>Protect Teachers</w:t>
      </w:r>
      <w:r w:rsidRPr="00090960">
        <w:rPr>
          <w:u w:val="single"/>
        </w:rPr>
        <w:t xml:space="preserve"> </w:t>
      </w:r>
      <w:proofErr w:type="spellStart"/>
      <w:r w:rsidRPr="00090960">
        <w:rPr>
          <w:sz w:val="14"/>
        </w:rPr>
        <w:t>Teachers</w:t>
      </w:r>
      <w:proofErr w:type="spellEnd"/>
      <w:r w:rsidRPr="00090960">
        <w:rPr>
          <w:sz w:val="14"/>
        </w:rPr>
        <w:t xml:space="preserve"> don’t just leave because they can earn more money elsewhere. </w:t>
      </w:r>
      <w:r w:rsidRPr="00090960">
        <w:rPr>
          <w:highlight w:val="yellow"/>
          <w:u w:val="single"/>
        </w:rPr>
        <w:t>Teachers</w:t>
      </w:r>
      <w:r w:rsidRPr="00090960">
        <w:rPr>
          <w:u w:val="single"/>
        </w:rPr>
        <w:t xml:space="preserve"> may </w:t>
      </w:r>
      <w:r w:rsidRPr="00090960">
        <w:rPr>
          <w:highlight w:val="yellow"/>
          <w:u w:val="single"/>
        </w:rPr>
        <w:t>leave because of violence</w:t>
      </w:r>
      <w:r w:rsidRPr="00090960">
        <w:rPr>
          <w:u w:val="single"/>
        </w:rPr>
        <w:t xml:space="preserve"> in the classroom </w:t>
      </w:r>
      <w:r w:rsidRPr="00090960">
        <w:rPr>
          <w:highlight w:val="yellow"/>
          <w:u w:val="single"/>
        </w:rPr>
        <w:t>or</w:t>
      </w:r>
      <w:r w:rsidRPr="00090960">
        <w:rPr>
          <w:u w:val="single"/>
        </w:rPr>
        <w:t xml:space="preserve"> an </w:t>
      </w:r>
      <w:r w:rsidRPr="00090960">
        <w:rPr>
          <w:highlight w:val="yellow"/>
          <w:u w:val="single"/>
        </w:rPr>
        <w:t>excessive workload</w:t>
      </w:r>
      <w:r w:rsidRPr="00090960">
        <w:rPr>
          <w:u w:val="single"/>
        </w:rPr>
        <w:t>.</w:t>
      </w:r>
      <w:r w:rsidRPr="0009096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4935A3B3" w14:textId="77777777" w:rsidR="00282196" w:rsidRPr="00090960" w:rsidRDefault="00282196" w:rsidP="00282196">
      <w:pPr>
        <w:pStyle w:val="Heading4"/>
      </w:pPr>
      <w:r w:rsidRPr="00090960">
        <w:t xml:space="preserve">Recognition from strikes is key to teacher satisfaction, </w:t>
      </w:r>
      <w:proofErr w:type="spellStart"/>
      <w:r w:rsidRPr="00090960">
        <w:t>Weale</w:t>
      </w:r>
      <w:proofErr w:type="spellEnd"/>
      <w:r w:rsidRPr="00090960">
        <w:t xml:space="preserve"> 21</w:t>
      </w:r>
    </w:p>
    <w:p w14:paraId="29D5DCC0" w14:textId="77777777" w:rsidR="00282196" w:rsidRPr="00090960" w:rsidRDefault="00282196" w:rsidP="00282196">
      <w:r w:rsidRPr="00090960">
        <w:t>[</w:t>
      </w:r>
      <w:hyperlink r:id="rId15" w:history="1">
        <w:r w:rsidRPr="00090960">
          <w:rPr>
            <w:rStyle w:val="Hyperlink"/>
          </w:rPr>
          <w:t>Sally Weale</w:t>
        </w:r>
      </w:hyperlink>
      <w:r w:rsidRPr="00090960">
        <w:t>, 4-8-2021, "One in three teachers plan to quit, says National Education Union survey", Guardian, https://www.theguardian.com/uk-news/2021/apr/08/one-in-three-uk-teachers-plan-to-quit-says-national-education-union-survey, date accessed 10-24-2021] //Lex AT</w:t>
      </w:r>
    </w:p>
    <w:p w14:paraId="0C82799C" w14:textId="77777777" w:rsidR="00282196" w:rsidRPr="00090960" w:rsidRDefault="00282196" w:rsidP="00282196">
      <w:pPr>
        <w:rPr>
          <w:sz w:val="14"/>
        </w:rPr>
      </w:pPr>
      <w:r w:rsidRPr="00090960">
        <w:rPr>
          <w:u w:val="single"/>
        </w:rPr>
        <w:t>One in three </w:t>
      </w:r>
      <w:hyperlink r:id="rId16" w:history="1">
        <w:r w:rsidRPr="00090960">
          <w:rPr>
            <w:rStyle w:val="Hyperlink"/>
            <w:u w:val="single"/>
          </w:rPr>
          <w:t>teachers</w:t>
        </w:r>
      </w:hyperlink>
      <w:r w:rsidRPr="00090960">
        <w:rPr>
          <w:u w:val="single"/>
        </w:rPr>
        <w:t> plan to quit the classroom within five years</w:t>
      </w:r>
      <w:r w:rsidRPr="00090960">
        <w:rPr>
          <w:sz w:val="14"/>
        </w:rPr>
        <w:t xml:space="preserve"> </w:t>
      </w:r>
      <w:r w:rsidRPr="00090960">
        <w:rPr>
          <w:u w:val="single"/>
        </w:rPr>
        <w:t xml:space="preserve">because of increased workload and diminishing respect for the profession, </w:t>
      </w:r>
      <w:r w:rsidRPr="00090960">
        <w:rPr>
          <w:highlight w:val="yellow"/>
          <w:u w:val="single"/>
        </w:rPr>
        <w:t>according to a major union survey</w:t>
      </w:r>
      <w:r w:rsidRPr="00090960">
        <w:rPr>
          <w:sz w:val="14"/>
        </w:rPr>
        <w:t xml:space="preserve">. </w:t>
      </w:r>
      <w:r w:rsidRPr="00090960">
        <w:rPr>
          <w:u w:val="single"/>
        </w:rPr>
        <w:t xml:space="preserve">The poll </w:t>
      </w:r>
      <w:r w:rsidRPr="00090960">
        <w:rPr>
          <w:highlight w:val="yellow"/>
          <w:u w:val="single"/>
        </w:rPr>
        <w:t>by the National Education Union</w:t>
      </w:r>
      <w:r w:rsidRPr="00090960">
        <w:rPr>
          <w:u w:val="single"/>
        </w:rPr>
        <w:t>,</w:t>
      </w:r>
      <w:r w:rsidRPr="00090960">
        <w:rPr>
          <w:sz w:val="14"/>
        </w:rPr>
        <w:t xml:space="preserve"> which was conducted among teachers, </w:t>
      </w:r>
      <w:hyperlink r:id="rId17" w:history="1">
        <w:r w:rsidRPr="00090960">
          <w:rPr>
            <w:rStyle w:val="Hyperlink"/>
            <w:sz w:val="14"/>
          </w:rPr>
          <w:t>school</w:t>
        </w:r>
      </w:hyperlink>
      <w:r w:rsidRPr="00090960">
        <w:rPr>
          <w:sz w:val="14"/>
        </w:rPr>
        <w:t xml:space="preserve"> leaders and support staff in schools in England, Wales and Northern Ireland, revealed an </w:t>
      </w:r>
      <w:r w:rsidRPr="00090960">
        <w:rPr>
          <w:highlight w:val="yellow"/>
          <w:u w:val="single"/>
        </w:rPr>
        <w:t>education workforce</w:t>
      </w:r>
      <w:r w:rsidRPr="00090960">
        <w:rPr>
          <w:u w:val="single"/>
        </w:rPr>
        <w:t xml:space="preserve"> </w:t>
      </w:r>
      <w:hyperlink r:id="rId18" w:history="1">
        <w:r w:rsidRPr="00090960">
          <w:rPr>
            <w:rStyle w:val="Hyperlink"/>
            <w:u w:val="single"/>
          </w:rPr>
          <w:t>exhausted after a year of Covid</w:t>
        </w:r>
      </w:hyperlink>
      <w:r w:rsidRPr="00090960">
        <w:rPr>
          <w:u w:val="single"/>
        </w:rPr>
        <w:t xml:space="preserve"> disruption, with </w:t>
      </w:r>
      <w:r w:rsidRPr="00090960">
        <w:rPr>
          <w:highlight w:val="yellow"/>
          <w:u w:val="single"/>
        </w:rPr>
        <w:t>70% report</w:t>
      </w:r>
      <w:r w:rsidRPr="00090960">
        <w:rPr>
          <w:u w:val="single"/>
        </w:rPr>
        <w:t xml:space="preserve">ing </w:t>
      </w:r>
      <w:r w:rsidRPr="00090960">
        <w:rPr>
          <w:highlight w:val="yellow"/>
          <w:u w:val="single"/>
        </w:rPr>
        <w:t>increased workload</w:t>
      </w:r>
      <w:r w:rsidRPr="00090960">
        <w:rPr>
          <w:u w:val="single"/>
        </w:rPr>
        <w:t xml:space="preserve"> over the last 12 months </w:t>
      </w:r>
      <w:r w:rsidRPr="00090960">
        <w:rPr>
          <w:highlight w:val="yellow"/>
          <w:u w:val="single"/>
        </w:rPr>
        <w:t>and 95% worried about</w:t>
      </w:r>
      <w:r w:rsidRPr="00090960">
        <w:rPr>
          <w:u w:val="single"/>
        </w:rPr>
        <w:t xml:space="preserve"> the impact on </w:t>
      </w:r>
      <w:r w:rsidRPr="00090960">
        <w:rPr>
          <w:highlight w:val="yellow"/>
          <w:u w:val="single"/>
        </w:rPr>
        <w:t>their wellbeing</w:t>
      </w:r>
      <w:r w:rsidRPr="00090960">
        <w:rPr>
          <w:u w:val="single"/>
        </w:rPr>
        <w:t>.</w:t>
      </w:r>
      <w:r w:rsidRPr="00090960">
        <w:rPr>
          <w:sz w:val="14"/>
        </w:rPr>
        <w:t xml:space="preserve"> </w:t>
      </w:r>
      <w:r w:rsidRPr="00090960">
        <w:rPr>
          <w:u w:val="single"/>
        </w:rPr>
        <w:t>Out of a poll of 10,000 members</w:t>
      </w:r>
      <w:r w:rsidRPr="00090960">
        <w:rPr>
          <w:sz w:val="14"/>
        </w:rPr>
        <w:t xml:space="preserve">, 35% said they would “definitely” not be working in education by 2026, while </w:t>
      </w:r>
      <w:r w:rsidRPr="00090960">
        <w:rPr>
          <w:u w:val="single"/>
        </w:rPr>
        <w:t xml:space="preserve">two-thirds (66%) said the status of the profession has got worse and </w:t>
      </w:r>
      <w:r w:rsidRPr="00090960">
        <w:rPr>
          <w:highlight w:val="yellow"/>
          <w:u w:val="single"/>
        </w:rPr>
        <w:t xml:space="preserve">blamed government for </w:t>
      </w:r>
      <w:hyperlink r:id="rId19" w:history="1">
        <w:r w:rsidRPr="00090960">
          <w:rPr>
            <w:rStyle w:val="Hyperlink"/>
            <w:highlight w:val="yellow"/>
            <w:u w:val="single"/>
          </w:rPr>
          <w:t>failing to listen to or value teachers</w:t>
        </w:r>
      </w:hyperlink>
      <w:r w:rsidRPr="0009096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09096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0" w:history="1">
        <w:r w:rsidRPr="00090960">
          <w:rPr>
            <w:rStyle w:val="Hyperlink"/>
            <w:sz w:val="14"/>
          </w:rPr>
          <w:t>exams</w:t>
        </w:r>
      </w:hyperlink>
      <w:r w:rsidRPr="00090960">
        <w:rPr>
          <w:sz w:val="14"/>
        </w:rPr>
        <w:t xml:space="preserve"> because of Covid, Duncan Morrison, from </w:t>
      </w:r>
      <w:proofErr w:type="spellStart"/>
      <w:r w:rsidRPr="00090960">
        <w:rPr>
          <w:sz w:val="14"/>
        </w:rPr>
        <w:t>Lewisham</w:t>
      </w:r>
      <w:proofErr w:type="spellEnd"/>
      <w:r w:rsidRPr="0009096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090960">
        <w:rPr>
          <w:highlight w:val="yellow"/>
          <w:u w:val="single"/>
        </w:rPr>
        <w:t>the NEU</w:t>
      </w:r>
      <w:r w:rsidRPr="00090960">
        <w:rPr>
          <w:u w:val="single"/>
        </w:rPr>
        <w:t xml:space="preserve"> </w:t>
      </w:r>
      <w:r w:rsidRPr="00090960">
        <w:rPr>
          <w:highlight w:val="yellow"/>
          <w:u w:val="single"/>
        </w:rPr>
        <w:t xml:space="preserve">called for a 7% pay </w:t>
      </w:r>
      <w:proofErr w:type="spellStart"/>
      <w:r w:rsidRPr="00090960">
        <w:rPr>
          <w:highlight w:val="yellow"/>
          <w:u w:val="single"/>
        </w:rPr>
        <w:t>rise</w:t>
      </w:r>
      <w:proofErr w:type="spellEnd"/>
      <w:r w:rsidRPr="00090960">
        <w:rPr>
          <w:highlight w:val="yellow"/>
          <w:u w:val="single"/>
        </w:rPr>
        <w:t xml:space="preserve"> for teachers</w:t>
      </w:r>
      <w:r w:rsidRPr="00090960">
        <w:rPr>
          <w:u w:val="single"/>
        </w:rPr>
        <w:t xml:space="preserve"> this year </w:t>
      </w:r>
      <w:r w:rsidRPr="00090960">
        <w:rPr>
          <w:highlight w:val="yellow"/>
          <w:u w:val="single"/>
        </w:rPr>
        <w:t>and agreed</w:t>
      </w:r>
      <w:r w:rsidRPr="00090960">
        <w:rPr>
          <w:u w:val="single"/>
        </w:rPr>
        <w:t xml:space="preserve"> to survey members </w:t>
      </w:r>
      <w:r w:rsidRPr="00090960">
        <w:rPr>
          <w:highlight w:val="yellow"/>
          <w:u w:val="single"/>
        </w:rPr>
        <w:t>to</w:t>
      </w:r>
      <w:r w:rsidRPr="00090960">
        <w:rPr>
          <w:u w:val="single"/>
        </w:rPr>
        <w:t xml:space="preserve"> build towards a ballot for national </w:t>
      </w:r>
      <w:r w:rsidRPr="00090960">
        <w:rPr>
          <w:highlight w:val="yellow"/>
          <w:u w:val="single"/>
        </w:rPr>
        <w:t>strike</w:t>
      </w:r>
      <w:r w:rsidRPr="00090960">
        <w:rPr>
          <w:u w:val="single"/>
        </w:rPr>
        <w:t>s</w:t>
      </w:r>
      <w:r w:rsidRPr="00090960">
        <w:rPr>
          <w:sz w:val="14"/>
        </w:rPr>
        <w:t xml:space="preserve"> </w:t>
      </w:r>
      <w:r w:rsidRPr="00090960">
        <w:rPr>
          <w:highlight w:val="yellow"/>
          <w:u w:val="single"/>
        </w:rPr>
        <w:t>if ministers fail</w:t>
      </w:r>
      <w:r w:rsidRPr="00090960">
        <w:rPr>
          <w:u w:val="single"/>
        </w:rPr>
        <w:t xml:space="preserve"> to meet their pay demands</w:t>
      </w:r>
      <w:r w:rsidRPr="00090960">
        <w:rPr>
          <w:sz w:val="14"/>
        </w:rPr>
        <w:t>.</w:t>
      </w:r>
    </w:p>
    <w:p w14:paraId="04801092" w14:textId="77777777" w:rsidR="00282196" w:rsidRPr="00090960" w:rsidRDefault="00282196" w:rsidP="00282196">
      <w:pPr>
        <w:pStyle w:val="Heading4"/>
      </w:pPr>
      <w:r w:rsidRPr="00090960">
        <w:t>Strong STEM education solves climate change, SITU 10-4</w:t>
      </w:r>
    </w:p>
    <w:p w14:paraId="40085BAC" w14:textId="77777777" w:rsidR="00282196" w:rsidRPr="00090960" w:rsidRDefault="00282196" w:rsidP="00282196">
      <w:r w:rsidRPr="00090960">
        <w:t>[</w:t>
      </w:r>
      <w:proofErr w:type="spellStart"/>
      <w:r w:rsidRPr="00090960">
        <w:t>StudyUSA</w:t>
      </w:r>
      <w:proofErr w:type="spellEnd"/>
      <w:r w:rsidRPr="00090960">
        <w:t>, 10-4-2021, "Why Is STEM Important? The Impact of STEM Education on Society", Study in the USA, https://www.studyusa.com/en/a/2157/why-is-stem-important-the-impact-of-stem-education-on-society, date accessed 10-25-2021] //Lex AT</w:t>
      </w:r>
    </w:p>
    <w:p w14:paraId="1BB1BCE3" w14:textId="77777777" w:rsidR="00282196" w:rsidRPr="00090960" w:rsidRDefault="00282196" w:rsidP="00282196">
      <w:pPr>
        <w:rPr>
          <w:sz w:val="14"/>
        </w:rPr>
      </w:pPr>
      <w:r w:rsidRPr="0009096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090960">
        <w:rPr>
          <w:highlight w:val="yellow"/>
          <w:u w:val="single"/>
        </w:rPr>
        <w:t>Science gives learners</w:t>
      </w:r>
      <w:r w:rsidRPr="00090960">
        <w:rPr>
          <w:u w:val="single"/>
        </w:rPr>
        <w:t xml:space="preserve"> an in-depth understanding of the world around us. It helps them to become better at </w:t>
      </w:r>
      <w:r w:rsidRPr="00090960">
        <w:rPr>
          <w:highlight w:val="yellow"/>
          <w:u w:val="single"/>
        </w:rPr>
        <w:t>research and critical thinking</w:t>
      </w:r>
      <w:r w:rsidRPr="00090960">
        <w:rPr>
          <w:u w:val="single"/>
        </w:rPr>
        <w:t xml:space="preserve">. </w:t>
      </w:r>
      <w:r w:rsidRPr="00090960">
        <w:rPr>
          <w:highlight w:val="yellow"/>
          <w:u w:val="single"/>
        </w:rPr>
        <w:t>Tech</w:t>
      </w:r>
      <w:r w:rsidRPr="00090960">
        <w:rPr>
          <w:u w:val="single"/>
        </w:rPr>
        <w:t xml:space="preserve">nology </w:t>
      </w:r>
      <w:r w:rsidRPr="00090960">
        <w:rPr>
          <w:highlight w:val="yellow"/>
          <w:u w:val="single"/>
        </w:rPr>
        <w:t>prepares</w:t>
      </w:r>
      <w:r w:rsidRPr="00090960">
        <w:rPr>
          <w:u w:val="single"/>
        </w:rPr>
        <w:t xml:space="preserve"> young people to </w:t>
      </w:r>
      <w:r w:rsidRPr="00090960">
        <w:rPr>
          <w:highlight w:val="yellow"/>
          <w:u w:val="single"/>
        </w:rPr>
        <w:t>work in</w:t>
      </w:r>
      <w:r w:rsidRPr="00090960">
        <w:rPr>
          <w:u w:val="single"/>
        </w:rPr>
        <w:t xml:space="preserve"> an environment full of high-tech </w:t>
      </w:r>
      <w:r w:rsidRPr="00090960">
        <w:rPr>
          <w:highlight w:val="yellow"/>
          <w:u w:val="single"/>
        </w:rPr>
        <w:t>innovation</w:t>
      </w:r>
      <w:r w:rsidRPr="00090960">
        <w:rPr>
          <w:u w:val="single"/>
        </w:rPr>
        <w:t xml:space="preserve">s. </w:t>
      </w:r>
      <w:r w:rsidRPr="00090960">
        <w:rPr>
          <w:highlight w:val="yellow"/>
          <w:u w:val="single"/>
        </w:rPr>
        <w:t>Engineering</w:t>
      </w:r>
      <w:r w:rsidRPr="00090960">
        <w:rPr>
          <w:u w:val="single"/>
        </w:rPr>
        <w:t xml:space="preserve"> allows students to </w:t>
      </w:r>
      <w:r w:rsidRPr="00090960">
        <w:rPr>
          <w:highlight w:val="yellow"/>
          <w:u w:val="single"/>
        </w:rPr>
        <w:t>enhance problem-solving skills</w:t>
      </w:r>
      <w:r w:rsidRPr="00090960">
        <w:rPr>
          <w:u w:val="single"/>
        </w:rPr>
        <w:t xml:space="preserve"> and apply knowledge in new projects. </w:t>
      </w:r>
      <w:r w:rsidRPr="00090960">
        <w:rPr>
          <w:highlight w:val="yellow"/>
          <w:u w:val="single"/>
        </w:rPr>
        <w:t>Math</w:t>
      </w:r>
      <w:r w:rsidRPr="00090960">
        <w:rPr>
          <w:u w:val="single"/>
        </w:rPr>
        <w:t xml:space="preserve">ematics </w:t>
      </w:r>
      <w:r w:rsidRPr="00090960">
        <w:rPr>
          <w:highlight w:val="yellow"/>
          <w:u w:val="single"/>
        </w:rPr>
        <w:t>enables</w:t>
      </w:r>
      <w:r w:rsidRPr="00090960">
        <w:rPr>
          <w:u w:val="single"/>
        </w:rPr>
        <w:t xml:space="preserve"> people to </w:t>
      </w:r>
      <w:r w:rsidRPr="00090960">
        <w:rPr>
          <w:highlight w:val="yellow"/>
          <w:u w:val="single"/>
        </w:rPr>
        <w:t>analyze info</w:t>
      </w:r>
      <w:r w:rsidRPr="00090960">
        <w:rPr>
          <w:u w:val="single"/>
        </w:rPr>
        <w:t>rmation, eliminate errors, and make conscious decisions when designing solutions</w:t>
      </w:r>
      <w:r w:rsidRPr="00090960">
        <w:rPr>
          <w:sz w:val="14"/>
        </w:rPr>
        <w:t xml:space="preserve">. </w:t>
      </w:r>
      <w:r w:rsidRPr="00090960">
        <w:rPr>
          <w:highlight w:val="yellow"/>
          <w:u w:val="single"/>
        </w:rPr>
        <w:t>STEM</w:t>
      </w:r>
      <w:r w:rsidRPr="00090960">
        <w:rPr>
          <w:sz w:val="14"/>
        </w:rPr>
        <w:t xml:space="preserve"> education links these disciplines into a cohesive system. </w:t>
      </w:r>
      <w:r w:rsidRPr="00090960">
        <w:rPr>
          <w:u w:val="single"/>
        </w:rPr>
        <w:t xml:space="preserve">Thus, it </w:t>
      </w:r>
      <w:r w:rsidRPr="00090960">
        <w:rPr>
          <w:highlight w:val="yellow"/>
          <w:u w:val="single"/>
        </w:rPr>
        <w:t>prepares professionals</w:t>
      </w:r>
      <w:r w:rsidRPr="00090960">
        <w:rPr>
          <w:u w:val="single"/>
        </w:rPr>
        <w:t xml:space="preserve"> who can transform society </w:t>
      </w:r>
      <w:r w:rsidRPr="00090960">
        <w:rPr>
          <w:highlight w:val="yellow"/>
          <w:u w:val="single"/>
        </w:rPr>
        <w:t>with innovation and sustainable solutions</w:t>
      </w:r>
      <w:r w:rsidRPr="0009096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1" w:tgtFrame="_blank" w:history="1">
        <w:r w:rsidRPr="00090960">
          <w:rPr>
            <w:rStyle w:val="Hyperlink"/>
            <w:sz w:val="14"/>
          </w:rPr>
          <w:t xml:space="preserve"> inquiry-based assignments</w:t>
        </w:r>
      </w:hyperlink>
      <w:r w:rsidRPr="0009096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090960">
        <w:rPr>
          <w:sz w:val="14"/>
        </w:rPr>
        <w:t>Scientists</w:t>
      </w:r>
      <w:proofErr w:type="gramEnd"/>
      <w:r w:rsidRPr="0009096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2" w:tgtFrame="_blank" w:history="1">
        <w:r w:rsidRPr="00090960">
          <w:rPr>
            <w:rStyle w:val="Hyperlink"/>
            <w:sz w:val="14"/>
          </w:rPr>
          <w:t xml:space="preserve"> essay writing service</w:t>
        </w:r>
      </w:hyperlink>
      <w:r w:rsidRPr="0009096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3" w:tgtFrame="_blank" w:history="1">
        <w:r w:rsidRPr="00090960">
          <w:rPr>
            <w:rStyle w:val="Hyperlink"/>
            <w:sz w:val="14"/>
          </w:rPr>
          <w:t>1 million more STEM experts</w:t>
        </w:r>
      </w:hyperlink>
      <w:r w:rsidRPr="0009096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090960">
        <w:rPr>
          <w:u w:val="single"/>
        </w:rPr>
        <w:t>STEM subjects are focused on providing solutions</w:t>
      </w:r>
      <w:r w:rsidRPr="00090960">
        <w:rPr>
          <w:rStyle w:val="StyleUnderline"/>
        </w:rPr>
        <w:t xml:space="preserve"> to the </w:t>
      </w:r>
      <w:proofErr w:type="gramStart"/>
      <w:r w:rsidRPr="00090960">
        <w:rPr>
          <w:rStyle w:val="StyleUnderline"/>
        </w:rPr>
        <w:t>concerns</w:t>
      </w:r>
      <w:proofErr w:type="gramEnd"/>
      <w:r w:rsidRPr="00090960">
        <w:rPr>
          <w:rStyle w:val="StyleUnderline"/>
        </w:rPr>
        <w:t xml:space="preserve"> society has today</w:t>
      </w:r>
      <w:r w:rsidRPr="00090960">
        <w:rPr>
          <w:sz w:val="14"/>
        </w:rPr>
        <w:t xml:space="preserve">. </w:t>
      </w:r>
      <w:r w:rsidRPr="00090960">
        <w:rPr>
          <w:rStyle w:val="StyleUnderline"/>
          <w:highlight w:val="yellow"/>
        </w:rPr>
        <w:t>Human history</w:t>
      </w:r>
      <w:r w:rsidRPr="00090960">
        <w:rPr>
          <w:rStyle w:val="StyleUnderline"/>
        </w:rPr>
        <w:t xml:space="preserve"> </w:t>
      </w:r>
      <w:r w:rsidRPr="00090960">
        <w:rPr>
          <w:rStyle w:val="StyleUnderline"/>
          <w:highlight w:val="yellow"/>
        </w:rPr>
        <w:t>had seen</w:t>
      </w:r>
      <w:r w:rsidRPr="00090960">
        <w:rPr>
          <w:rStyle w:val="StyleUnderline"/>
        </w:rPr>
        <w:t xml:space="preserve"> years of thoughtless </w:t>
      </w:r>
      <w:r w:rsidRPr="00090960">
        <w:rPr>
          <w:rStyle w:val="StyleUnderline"/>
          <w:highlight w:val="yellow"/>
        </w:rPr>
        <w:t>exhaustion</w:t>
      </w:r>
      <w:r w:rsidRPr="00090960">
        <w:rPr>
          <w:rStyle w:val="StyleUnderline"/>
        </w:rPr>
        <w:t xml:space="preserve"> </w:t>
      </w:r>
      <w:r w:rsidRPr="00090960">
        <w:rPr>
          <w:rStyle w:val="StyleUnderline"/>
          <w:highlight w:val="yellow"/>
        </w:rPr>
        <w:t>of natural resources</w:t>
      </w:r>
      <w:r w:rsidRPr="00090960">
        <w:rPr>
          <w:sz w:val="14"/>
        </w:rPr>
        <w:t xml:space="preserve">. Such a </w:t>
      </w:r>
      <w:r w:rsidRPr="00090960">
        <w:rPr>
          <w:rStyle w:val="StyleUnderline"/>
          <w:highlight w:val="yellow"/>
        </w:rPr>
        <w:t>lack of environmental education</w:t>
      </w:r>
      <w:r w:rsidRPr="00090960">
        <w:rPr>
          <w:rStyle w:val="StyleUnderline"/>
        </w:rPr>
        <w:t xml:space="preserve"> led to numerous challenges</w:t>
      </w:r>
      <w:r w:rsidRPr="00090960">
        <w:rPr>
          <w:sz w:val="14"/>
        </w:rPr>
        <w:t xml:space="preserve">. These issues affect the health and well-being of all living organisms on our planet. Our environment needs protection. Thus, </w:t>
      </w:r>
      <w:r w:rsidRPr="00090960">
        <w:rPr>
          <w:rStyle w:val="StyleUnderline"/>
          <w:highlight w:val="yellow"/>
        </w:rPr>
        <w:t>sustainability</w:t>
      </w:r>
      <w:r w:rsidRPr="00090960">
        <w:rPr>
          <w:rStyle w:val="StyleUnderline"/>
        </w:rPr>
        <w:t xml:space="preserve"> became one of the most </w:t>
      </w:r>
      <w:r w:rsidRPr="00090960">
        <w:rPr>
          <w:rStyle w:val="StyleUnderline"/>
          <w:highlight w:val="yellow"/>
        </w:rPr>
        <w:t>urgent</w:t>
      </w:r>
      <w:r w:rsidRPr="00090960">
        <w:rPr>
          <w:rStyle w:val="StyleUnderline"/>
        </w:rPr>
        <w:t xml:space="preserve"> aspects studied </w:t>
      </w:r>
      <w:r w:rsidRPr="00090960">
        <w:rPr>
          <w:rStyle w:val="StyleUnderline"/>
          <w:highlight w:val="yellow"/>
        </w:rPr>
        <w:t>by STEM</w:t>
      </w:r>
      <w:r w:rsidRPr="00090960">
        <w:rPr>
          <w:rStyle w:val="StyleUnderline"/>
        </w:rPr>
        <w:t xml:space="preserve"> disciplines</w:t>
      </w:r>
      <w:r w:rsidRPr="00090960">
        <w:rPr>
          <w:sz w:val="14"/>
        </w:rPr>
        <w:t xml:space="preserve">. </w:t>
      </w:r>
      <w:r w:rsidRPr="00090960">
        <w:rPr>
          <w:rStyle w:val="StyleUnderline"/>
          <w:highlight w:val="yellow"/>
        </w:rPr>
        <w:t>The youth is more worried about climate</w:t>
      </w:r>
      <w:r w:rsidRPr="00090960">
        <w:rPr>
          <w:rStyle w:val="StyleUnderline"/>
        </w:rPr>
        <w:t xml:space="preserve"> change than the older generation.</w:t>
      </w:r>
      <w:r w:rsidRPr="00090960">
        <w:rPr>
          <w:sz w:val="14"/>
        </w:rPr>
        <w:t xml:space="preserve"> As statistics shows,</w:t>
      </w:r>
      <w:hyperlink r:id="rId24" w:tgtFrame="_blank" w:history="1">
        <w:r w:rsidRPr="00090960">
          <w:rPr>
            <w:rStyle w:val="StyleUnderline"/>
          </w:rPr>
          <w:t xml:space="preserve"> </w:t>
        </w:r>
        <w:r w:rsidRPr="00090960">
          <w:rPr>
            <w:rStyle w:val="StyleUnderline"/>
            <w:highlight w:val="yellow"/>
          </w:rPr>
          <w:t>70%</w:t>
        </w:r>
        <w:r w:rsidRPr="00090960">
          <w:rPr>
            <w:rStyle w:val="StyleUnderline"/>
          </w:rPr>
          <w:t xml:space="preserve"> of young people</w:t>
        </w:r>
      </w:hyperlink>
      <w:r w:rsidRPr="00090960">
        <w:rPr>
          <w:rStyle w:val="StyleUnderline"/>
        </w:rPr>
        <w:t xml:space="preserve"> </w:t>
      </w:r>
      <w:r w:rsidRPr="00090960">
        <w:rPr>
          <w:sz w:val="14"/>
        </w:rPr>
        <w:t xml:space="preserve">aged 18 to 34 </w:t>
      </w:r>
      <w:r w:rsidRPr="00090960">
        <w:rPr>
          <w:rStyle w:val="StyleUnderline"/>
          <w:highlight w:val="yellow"/>
        </w:rPr>
        <w:t>worry</w:t>
      </w:r>
      <w:r w:rsidRPr="00090960">
        <w:rPr>
          <w:rStyle w:val="StyleUnderline"/>
        </w:rPr>
        <w:t xml:space="preserve"> about global warming</w:t>
      </w:r>
      <w:r w:rsidRPr="00090960">
        <w:rPr>
          <w:sz w:val="14"/>
        </w:rPr>
        <w:t xml:space="preserve">. </w:t>
      </w:r>
      <w:r w:rsidRPr="00090960">
        <w:rPr>
          <w:rStyle w:val="StyleUnderline"/>
          <w:highlight w:val="yellow"/>
        </w:rPr>
        <w:t>STEM education can</w:t>
      </w:r>
      <w:r w:rsidRPr="00090960">
        <w:rPr>
          <w:rStyle w:val="StyleUnderline"/>
        </w:rPr>
        <w:t xml:space="preserve"> answer their questions. It can </w:t>
      </w:r>
      <w:r w:rsidRPr="00090960">
        <w:rPr>
          <w:rStyle w:val="StyleUnderline"/>
          <w:highlight w:val="yellow"/>
        </w:rPr>
        <w:t>teach</w:t>
      </w:r>
      <w:r w:rsidRPr="00090960">
        <w:rPr>
          <w:rStyle w:val="StyleUnderline"/>
        </w:rPr>
        <w:t xml:space="preserve"> them </w:t>
      </w:r>
      <w:r w:rsidRPr="00090960">
        <w:rPr>
          <w:rStyle w:val="StyleUnderline"/>
          <w:highlight w:val="yellow"/>
        </w:rPr>
        <w:t>how to find</w:t>
      </w:r>
      <w:r w:rsidRPr="00090960">
        <w:rPr>
          <w:rStyle w:val="StyleUnderline"/>
        </w:rPr>
        <w:t xml:space="preserve"> the </w:t>
      </w:r>
      <w:r w:rsidRPr="00090960">
        <w:rPr>
          <w:rStyle w:val="StyleUnderline"/>
          <w:highlight w:val="yellow"/>
        </w:rPr>
        <w:t>necessary solutions for sustainable development</w:t>
      </w:r>
      <w:r w:rsidRPr="00090960">
        <w:rPr>
          <w:rStyle w:val="StyleUnderline"/>
        </w:rPr>
        <w:t>.</w:t>
      </w:r>
      <w:r w:rsidRPr="00090960">
        <w:rPr>
          <w:sz w:val="14"/>
        </w:rPr>
        <w:t xml:space="preserve"> Education is a powerful tool that ensures the rise of STEM literate society. Well-</w:t>
      </w:r>
      <w:r w:rsidRPr="00090960">
        <w:rPr>
          <w:rStyle w:val="StyleUnderline"/>
        </w:rPr>
        <w:t>educated community members can find ways to work in a competitive world. They will use sustainable practices that do not harm nature.</w:t>
      </w:r>
      <w:r w:rsidRPr="00090960">
        <w:rPr>
          <w:sz w:val="14"/>
        </w:rPr>
        <w:t xml:space="preserve"> In the bigger picture, </w:t>
      </w:r>
      <w:r w:rsidRPr="00090960">
        <w:rPr>
          <w:rStyle w:val="StyleUnderline"/>
        </w:rPr>
        <w:t>economic and social progress is tightly connected to the environment</w:t>
      </w:r>
      <w:r w:rsidRPr="00090960">
        <w:rPr>
          <w:sz w:val="14"/>
        </w:rPr>
        <w:t xml:space="preserve">. We need to work our way to a </w:t>
      </w:r>
      <w:r w:rsidRPr="00090960">
        <w:rPr>
          <w:rStyle w:val="StyleUnderline"/>
        </w:rPr>
        <w:t>sustainable future</w:t>
      </w:r>
      <w:r w:rsidRPr="00090960">
        <w:rPr>
          <w:sz w:val="14"/>
        </w:rPr>
        <w:t xml:space="preserve">. Yet, </w:t>
      </w:r>
      <w:r w:rsidRPr="00090960">
        <w:rPr>
          <w:rStyle w:val="StyleUnderline"/>
        </w:rPr>
        <w:t>it is possible to accomplish only with STEM skills, experiences, and a multi-disciplinary approach</w:t>
      </w:r>
      <w:r w:rsidRPr="00090960">
        <w:rPr>
          <w:sz w:val="14"/>
        </w:rPr>
        <w:t>. </w:t>
      </w:r>
    </w:p>
    <w:p w14:paraId="0CA81D6B" w14:textId="77777777" w:rsidR="00282196" w:rsidRPr="00090960" w:rsidRDefault="00282196" w:rsidP="00282196"/>
    <w:p w14:paraId="287D5A41" w14:textId="77777777" w:rsidR="00282196" w:rsidRPr="00090960" w:rsidRDefault="00282196" w:rsidP="00282196">
      <w:pPr>
        <w:pStyle w:val="Heading4"/>
        <w:rPr>
          <w:rFonts w:cs="Calibri"/>
          <w:iCs w:val="0"/>
          <w:color w:val="000000" w:themeColor="text1"/>
        </w:rPr>
      </w:pPr>
      <w:r w:rsidRPr="00090960">
        <w:rPr>
          <w:rFonts w:cs="Calibri"/>
          <w:color w:val="000000" w:themeColor="text1"/>
        </w:rPr>
        <w:t xml:space="preserve">Climate change </w:t>
      </w:r>
      <w:r w:rsidRPr="00090960">
        <w:rPr>
          <w:rFonts w:cs="Calibri"/>
          <w:color w:val="000000" w:themeColor="text1"/>
          <w:u w:val="single"/>
        </w:rPr>
        <w:t>destroys the world</w:t>
      </w:r>
      <w:r w:rsidRPr="00090960">
        <w:rPr>
          <w:rFonts w:cs="Calibri"/>
          <w:color w:val="000000" w:themeColor="text1"/>
        </w:rPr>
        <w:t>.</w:t>
      </w:r>
    </w:p>
    <w:p w14:paraId="6BFC34EB" w14:textId="77777777" w:rsidR="00282196" w:rsidRPr="00090960" w:rsidRDefault="00282196" w:rsidP="00282196">
      <w:pPr>
        <w:rPr>
          <w:color w:val="000000" w:themeColor="text1"/>
          <w:sz w:val="16"/>
          <w:szCs w:val="16"/>
        </w:rPr>
      </w:pPr>
      <w:proofErr w:type="spellStart"/>
      <w:r w:rsidRPr="00090960">
        <w:rPr>
          <w:rStyle w:val="Style13ptBold"/>
          <w:color w:val="000000" w:themeColor="text1"/>
        </w:rPr>
        <w:t>Specktor</w:t>
      </w:r>
      <w:proofErr w:type="spellEnd"/>
      <w:r w:rsidRPr="00090960">
        <w:rPr>
          <w:rStyle w:val="Style13ptBold"/>
          <w:color w:val="000000" w:themeColor="text1"/>
        </w:rPr>
        <w:t xml:space="preserve"> 19</w:t>
      </w:r>
      <w:r w:rsidRPr="0009096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090960">
        <w:rPr>
          <w:color w:val="000000" w:themeColor="text1"/>
        </w:rPr>
        <w:t>livescience</w:t>
      </w:r>
      <w:proofErr w:type="spellEnd"/>
      <w:r w:rsidRPr="00090960">
        <w:rPr>
          <w:color w:val="000000" w:themeColor="text1"/>
        </w:rPr>
        <w:t xml:space="preserve">, 6/4/19; </w:t>
      </w:r>
      <w:hyperlink r:id="rId25" w:history="1">
        <w:r w:rsidRPr="00090960">
          <w:rPr>
            <w:color w:val="000000" w:themeColor="text1"/>
          </w:rPr>
          <w:t>https://www.livescience.com/65633-climate-change-dooms-humans-by-2050.html</w:t>
        </w:r>
      </w:hyperlink>
      <w:r w:rsidRPr="00090960">
        <w:rPr>
          <w:color w:val="000000" w:themeColor="text1"/>
        </w:rPr>
        <w:t>] Justin</w:t>
      </w:r>
    </w:p>
    <w:p w14:paraId="45871C3F" w14:textId="77777777" w:rsidR="00282196" w:rsidRPr="00090960" w:rsidRDefault="00282196" w:rsidP="00282196">
      <w:pPr>
        <w:rPr>
          <w:color w:val="000000" w:themeColor="text1"/>
          <w:u w:val="single"/>
        </w:rPr>
      </w:pPr>
      <w:r w:rsidRPr="00090960">
        <w:rPr>
          <w:color w:val="000000" w:themeColor="text1"/>
          <w:sz w:val="16"/>
        </w:rPr>
        <w:t xml:space="preserve">The current climate crisis, they say, is larger and more complex than any humans have ever dealt with before. </w:t>
      </w:r>
      <w:r w:rsidRPr="00090960">
        <w:rPr>
          <w:color w:val="000000" w:themeColor="text1"/>
          <w:u w:val="single"/>
        </w:rPr>
        <w:t xml:space="preserve">General climate </w:t>
      </w:r>
      <w:r w:rsidRPr="00090960">
        <w:rPr>
          <w:color w:val="000000" w:themeColor="text1"/>
          <w:highlight w:val="yellow"/>
          <w:u w:val="single"/>
        </w:rPr>
        <w:t>models</w:t>
      </w:r>
      <w:r w:rsidRPr="00090960">
        <w:rPr>
          <w:color w:val="000000" w:themeColor="text1"/>
          <w:sz w:val="16"/>
        </w:rPr>
        <w:t xml:space="preserve"> — like the one that the </w:t>
      </w:r>
      <w:hyperlink r:id="rId26" w:history="1">
        <w:r w:rsidRPr="00090960">
          <w:rPr>
            <w:rStyle w:val="Hyperlink"/>
            <w:color w:val="000000" w:themeColor="text1"/>
            <w:u w:val="single"/>
            <w:bdr w:val="none" w:sz="0" w:space="0" w:color="auto" w:frame="1"/>
          </w:rPr>
          <w:t>United Nations' Panel on Climate Change</w:t>
        </w:r>
      </w:hyperlink>
      <w:r w:rsidRPr="00090960">
        <w:rPr>
          <w:color w:val="000000" w:themeColor="text1"/>
          <w:sz w:val="16"/>
        </w:rPr>
        <w:t xml:space="preserve"> (IPCC) used in 2018 to predict that a global temperature increase of 3.6 degrees Fahrenheit (2 degrees Celsius) could put hundreds of millions of people at risk — </w:t>
      </w:r>
      <w:r w:rsidRPr="00090960">
        <w:rPr>
          <w:color w:val="000000" w:themeColor="text1"/>
          <w:highlight w:val="yellow"/>
          <w:u w:val="single"/>
        </w:rPr>
        <w:t>fail to account for</w:t>
      </w:r>
      <w:r w:rsidRPr="00090960">
        <w:rPr>
          <w:color w:val="000000" w:themeColor="text1"/>
          <w:u w:val="single"/>
        </w:rPr>
        <w:t xml:space="preserve"> the </w:t>
      </w:r>
      <w:r w:rsidRPr="00090960">
        <w:rPr>
          <w:b/>
          <w:bCs/>
          <w:color w:val="000000" w:themeColor="text1"/>
          <w:u w:val="single"/>
        </w:rPr>
        <w:t xml:space="preserve">sheer complexity of Earth's many </w:t>
      </w:r>
      <w:r w:rsidRPr="00090960">
        <w:rPr>
          <w:b/>
          <w:bCs/>
          <w:color w:val="000000" w:themeColor="text1"/>
          <w:highlight w:val="yellow"/>
          <w:u w:val="single"/>
        </w:rPr>
        <w:t xml:space="preserve">interlinked </w:t>
      </w:r>
      <w:r w:rsidRPr="00090960">
        <w:rPr>
          <w:b/>
          <w:bCs/>
          <w:color w:val="000000" w:themeColor="text1"/>
          <w:u w:val="single"/>
        </w:rPr>
        <w:t xml:space="preserve">geological </w:t>
      </w:r>
      <w:r w:rsidRPr="00090960">
        <w:rPr>
          <w:b/>
          <w:bCs/>
          <w:color w:val="000000" w:themeColor="text1"/>
          <w:highlight w:val="yellow"/>
          <w:u w:val="single"/>
        </w:rPr>
        <w:t>processes</w:t>
      </w:r>
      <w:r w:rsidRPr="0009096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090960">
        <w:rPr>
          <w:color w:val="000000" w:themeColor="text1"/>
          <w:u w:val="single"/>
        </w:rPr>
        <w:t xml:space="preserve">world </w:t>
      </w:r>
      <w:r w:rsidRPr="00090960">
        <w:rPr>
          <w:color w:val="000000" w:themeColor="text1"/>
          <w:highlight w:val="yellow"/>
          <w:u w:val="single"/>
        </w:rPr>
        <w:t>governments</w:t>
      </w:r>
      <w:r w:rsidRPr="00090960">
        <w:rPr>
          <w:color w:val="000000" w:themeColor="text1"/>
          <w:u w:val="single"/>
        </w:rPr>
        <w:t xml:space="preserve"> "politely </w:t>
      </w:r>
      <w:r w:rsidRPr="00090960">
        <w:rPr>
          <w:color w:val="000000" w:themeColor="text1"/>
          <w:highlight w:val="yellow"/>
          <w:u w:val="single"/>
        </w:rPr>
        <w:t>ignor</w:t>
      </w:r>
      <w:r w:rsidRPr="00090960">
        <w:rPr>
          <w:color w:val="000000" w:themeColor="text1"/>
          <w:u w:val="single"/>
        </w:rPr>
        <w:t>ing"</w:t>
      </w:r>
      <w:r w:rsidRPr="00090960">
        <w:rPr>
          <w:color w:val="000000" w:themeColor="text1"/>
          <w:sz w:val="16"/>
        </w:rPr>
        <w:t xml:space="preserve"> the advice of </w:t>
      </w:r>
      <w:r w:rsidRPr="00090960">
        <w:rPr>
          <w:color w:val="000000" w:themeColor="text1"/>
          <w:highlight w:val="yellow"/>
          <w:u w:val="single"/>
        </w:rPr>
        <w:t>scientists</w:t>
      </w:r>
      <w:r w:rsidRPr="00090960">
        <w:rPr>
          <w:color w:val="000000" w:themeColor="text1"/>
          <w:sz w:val="16"/>
        </w:rPr>
        <w:t xml:space="preserve"> and the will of the public to decarbonize the economy (finding alternative energy sources), resulting in a global temperature increase 5.4 F (3 C) by the year 2050. At this point, </w:t>
      </w:r>
      <w:r w:rsidRPr="00090960">
        <w:rPr>
          <w:color w:val="000000" w:themeColor="text1"/>
          <w:u w:val="single"/>
        </w:rPr>
        <w:t xml:space="preserve">the world's </w:t>
      </w:r>
      <w:r w:rsidRPr="00090960">
        <w:rPr>
          <w:color w:val="000000" w:themeColor="text1"/>
          <w:highlight w:val="yellow"/>
          <w:u w:val="single"/>
        </w:rPr>
        <w:t>ice sheets vanish</w:t>
      </w:r>
      <w:r w:rsidRPr="00090960">
        <w:rPr>
          <w:color w:val="000000" w:themeColor="text1"/>
          <w:u w:val="single"/>
        </w:rPr>
        <w:t>; brutal droughts kill many</w:t>
      </w:r>
      <w:r w:rsidRPr="00090960">
        <w:rPr>
          <w:color w:val="000000" w:themeColor="text1"/>
          <w:sz w:val="16"/>
        </w:rPr>
        <w:t xml:space="preserve"> of the trees in the </w:t>
      </w:r>
      <w:hyperlink r:id="rId27" w:history="1">
        <w:r w:rsidRPr="00090960">
          <w:rPr>
            <w:rStyle w:val="Hyperlink"/>
            <w:color w:val="000000" w:themeColor="text1"/>
            <w:u w:val="single"/>
            <w:bdr w:val="none" w:sz="0" w:space="0" w:color="auto" w:frame="1"/>
          </w:rPr>
          <w:t>Amazon rainforest</w:t>
        </w:r>
      </w:hyperlink>
      <w:r w:rsidRPr="00090960">
        <w:rPr>
          <w:color w:val="000000" w:themeColor="text1"/>
          <w:sz w:val="16"/>
        </w:rPr>
        <w:t xml:space="preserve"> (removing one of the world's largest carbon offsets); </w:t>
      </w:r>
      <w:r w:rsidRPr="00090960">
        <w:rPr>
          <w:color w:val="000000" w:themeColor="text1"/>
          <w:u w:val="single"/>
        </w:rPr>
        <w:t xml:space="preserve">and the planet plunges into a </w:t>
      </w:r>
      <w:r w:rsidRPr="00090960">
        <w:rPr>
          <w:color w:val="000000" w:themeColor="text1"/>
          <w:highlight w:val="yellow"/>
          <w:u w:val="single"/>
        </w:rPr>
        <w:t>feedback loop</w:t>
      </w:r>
      <w:r w:rsidRPr="00090960">
        <w:rPr>
          <w:color w:val="000000" w:themeColor="text1"/>
          <w:u w:val="single"/>
        </w:rPr>
        <w:t xml:space="preserve"> of ever-hotter</w:t>
      </w:r>
      <w:r w:rsidRPr="00090960">
        <w:rPr>
          <w:color w:val="000000" w:themeColor="text1"/>
          <w:sz w:val="16"/>
        </w:rPr>
        <w:t xml:space="preserve">, ever-deadlier </w:t>
      </w:r>
      <w:r w:rsidRPr="00090960">
        <w:rPr>
          <w:color w:val="000000" w:themeColor="text1"/>
          <w:u w:val="single"/>
        </w:rPr>
        <w:t>conditions</w:t>
      </w:r>
      <w:r w:rsidRPr="00090960">
        <w:rPr>
          <w:color w:val="000000" w:themeColor="text1"/>
          <w:sz w:val="16"/>
        </w:rPr>
        <w:t>. "</w:t>
      </w:r>
      <w:r w:rsidRPr="00090960">
        <w:rPr>
          <w:color w:val="000000" w:themeColor="text1"/>
          <w:highlight w:val="yellow"/>
          <w:u w:val="single"/>
        </w:rPr>
        <w:t>Thirty-five percent of</w:t>
      </w:r>
      <w:r w:rsidRPr="00090960">
        <w:rPr>
          <w:color w:val="000000" w:themeColor="text1"/>
          <w:u w:val="single"/>
        </w:rPr>
        <w:t xml:space="preserve"> the global </w:t>
      </w:r>
      <w:r w:rsidRPr="00090960">
        <w:rPr>
          <w:color w:val="000000" w:themeColor="text1"/>
          <w:highlight w:val="yellow"/>
          <w:u w:val="single"/>
        </w:rPr>
        <w:t>land</w:t>
      </w:r>
      <w:r w:rsidRPr="00090960">
        <w:rPr>
          <w:color w:val="000000" w:themeColor="text1"/>
          <w:u w:val="single"/>
        </w:rPr>
        <w:t xml:space="preserve"> area, </w:t>
      </w:r>
      <w:r w:rsidRPr="00090960">
        <w:rPr>
          <w:color w:val="000000" w:themeColor="text1"/>
          <w:highlight w:val="yellow"/>
          <w:u w:val="single"/>
        </w:rPr>
        <w:t xml:space="preserve">and </w:t>
      </w:r>
      <w:r w:rsidRPr="00090960">
        <w:rPr>
          <w:b/>
          <w:bCs/>
          <w:color w:val="000000" w:themeColor="text1"/>
          <w:highlight w:val="yellow"/>
          <w:u w:val="single"/>
        </w:rPr>
        <w:t xml:space="preserve">55 percent of </w:t>
      </w:r>
      <w:r w:rsidRPr="00090960">
        <w:rPr>
          <w:b/>
          <w:bCs/>
          <w:color w:val="000000" w:themeColor="text1"/>
          <w:u w:val="single"/>
        </w:rPr>
        <w:t xml:space="preserve">the global </w:t>
      </w:r>
      <w:r w:rsidRPr="00090960">
        <w:rPr>
          <w:b/>
          <w:bCs/>
          <w:color w:val="000000" w:themeColor="text1"/>
          <w:highlight w:val="yellow"/>
          <w:u w:val="single"/>
        </w:rPr>
        <w:t>population</w:t>
      </w:r>
      <w:r w:rsidRPr="00090960">
        <w:rPr>
          <w:b/>
          <w:bCs/>
          <w:color w:val="000000" w:themeColor="text1"/>
          <w:u w:val="single"/>
        </w:rPr>
        <w:t xml:space="preserve">, are </w:t>
      </w:r>
      <w:r w:rsidRPr="00090960">
        <w:rPr>
          <w:b/>
          <w:bCs/>
          <w:color w:val="000000" w:themeColor="text1"/>
          <w:highlight w:val="yellow"/>
          <w:u w:val="single"/>
        </w:rPr>
        <w:t>subject to</w:t>
      </w:r>
      <w:r w:rsidRPr="00090960">
        <w:rPr>
          <w:b/>
          <w:bCs/>
          <w:color w:val="000000" w:themeColor="text1"/>
          <w:u w:val="single"/>
        </w:rPr>
        <w:t xml:space="preserve"> more than 20 days a year of </w:t>
      </w:r>
      <w:hyperlink r:id="rId28" w:history="1">
        <w:r w:rsidRPr="00090960">
          <w:rPr>
            <w:rStyle w:val="Hyperlink"/>
            <w:b/>
            <w:bCs/>
            <w:color w:val="000000" w:themeColor="text1"/>
            <w:highlight w:val="yellow"/>
            <w:u w:val="single"/>
          </w:rPr>
          <w:t>lethal heat</w:t>
        </w:r>
        <w:r w:rsidRPr="00090960">
          <w:rPr>
            <w:rStyle w:val="Hyperlink"/>
            <w:b/>
            <w:bCs/>
            <w:color w:val="000000" w:themeColor="text1"/>
            <w:u w:val="single"/>
          </w:rPr>
          <w:t xml:space="preserve"> conditions</w:t>
        </w:r>
      </w:hyperlink>
      <w:r w:rsidRPr="00090960">
        <w:rPr>
          <w:color w:val="000000" w:themeColor="text1"/>
          <w:u w:val="single"/>
        </w:rPr>
        <w:t>, beyond</w:t>
      </w:r>
      <w:r w:rsidRPr="00090960">
        <w:rPr>
          <w:color w:val="000000" w:themeColor="text1"/>
          <w:sz w:val="16"/>
        </w:rPr>
        <w:t xml:space="preserve"> the threshold of human </w:t>
      </w:r>
      <w:r w:rsidRPr="00090960">
        <w:rPr>
          <w:color w:val="000000" w:themeColor="text1"/>
          <w:u w:val="single"/>
        </w:rPr>
        <w:t>survivability</w:t>
      </w:r>
      <w:r w:rsidRPr="00090960">
        <w:rPr>
          <w:color w:val="000000" w:themeColor="text1"/>
          <w:sz w:val="16"/>
        </w:rPr>
        <w:t xml:space="preserve">," the authors hypothesized. Meanwhile, </w:t>
      </w:r>
      <w:r w:rsidRPr="00090960">
        <w:rPr>
          <w:color w:val="000000" w:themeColor="text1"/>
          <w:highlight w:val="yellow"/>
          <w:u w:val="single"/>
        </w:rPr>
        <w:t>droughts, floods and wildfires</w:t>
      </w:r>
      <w:r w:rsidRPr="00090960">
        <w:rPr>
          <w:color w:val="000000" w:themeColor="text1"/>
          <w:u w:val="single"/>
        </w:rPr>
        <w:t xml:space="preserve"> regularly </w:t>
      </w:r>
      <w:r w:rsidRPr="00090960">
        <w:rPr>
          <w:color w:val="000000" w:themeColor="text1"/>
          <w:highlight w:val="yellow"/>
          <w:u w:val="single"/>
        </w:rPr>
        <w:t>ravage the land</w:t>
      </w:r>
      <w:r w:rsidRPr="00090960">
        <w:rPr>
          <w:color w:val="000000" w:themeColor="text1"/>
          <w:u w:val="single"/>
        </w:rPr>
        <w:t xml:space="preserve">. Nearly </w:t>
      </w:r>
      <w:r w:rsidRPr="00090960">
        <w:rPr>
          <w:b/>
          <w:bCs/>
          <w:color w:val="000000" w:themeColor="text1"/>
          <w:highlight w:val="yellow"/>
          <w:u w:val="single"/>
        </w:rPr>
        <w:t xml:space="preserve">one-third </w:t>
      </w:r>
      <w:r w:rsidRPr="00090960">
        <w:rPr>
          <w:b/>
          <w:bCs/>
          <w:color w:val="000000" w:themeColor="text1"/>
          <w:u w:val="single"/>
        </w:rPr>
        <w:t xml:space="preserve">of the world's land surface </w:t>
      </w:r>
      <w:r w:rsidRPr="00090960">
        <w:rPr>
          <w:b/>
          <w:bCs/>
          <w:color w:val="000000" w:themeColor="text1"/>
          <w:highlight w:val="yellow"/>
          <w:u w:val="single"/>
        </w:rPr>
        <w:t>turns to desert</w:t>
      </w:r>
      <w:r w:rsidRPr="00090960">
        <w:rPr>
          <w:color w:val="000000" w:themeColor="text1"/>
          <w:u w:val="single"/>
        </w:rPr>
        <w:t>.</w:t>
      </w:r>
      <w:r w:rsidRPr="00090960">
        <w:rPr>
          <w:color w:val="000000" w:themeColor="text1"/>
          <w:sz w:val="16"/>
        </w:rPr>
        <w:t xml:space="preserve"> Entire </w:t>
      </w:r>
      <w:r w:rsidRPr="00090960">
        <w:rPr>
          <w:b/>
          <w:bCs/>
          <w:color w:val="000000" w:themeColor="text1"/>
          <w:highlight w:val="yellow"/>
          <w:u w:val="single"/>
        </w:rPr>
        <w:t>ecosystems collapse</w:t>
      </w:r>
      <w:r w:rsidRPr="00090960">
        <w:rPr>
          <w:color w:val="000000" w:themeColor="text1"/>
          <w:u w:val="single"/>
        </w:rPr>
        <w:t xml:space="preserve">, beginning with the </w:t>
      </w:r>
      <w:r w:rsidRPr="00090960">
        <w:rPr>
          <w:b/>
          <w:bCs/>
          <w:color w:val="000000" w:themeColor="text1"/>
          <w:u w:val="single"/>
        </w:rPr>
        <w:t>planet's coral reefs</w:t>
      </w:r>
      <w:r w:rsidRPr="00090960">
        <w:rPr>
          <w:color w:val="000000" w:themeColor="text1"/>
          <w:u w:val="single"/>
        </w:rPr>
        <w:t xml:space="preserve">, the </w:t>
      </w:r>
      <w:r w:rsidRPr="00090960">
        <w:rPr>
          <w:b/>
          <w:bCs/>
          <w:color w:val="000000" w:themeColor="text1"/>
          <w:u w:val="single"/>
        </w:rPr>
        <w:t>rainforest and the Arctic ice sheets</w:t>
      </w:r>
      <w:r w:rsidRPr="00090960">
        <w:rPr>
          <w:b/>
          <w:bCs/>
          <w:color w:val="000000" w:themeColor="text1"/>
          <w:sz w:val="16"/>
        </w:rPr>
        <w:t>.</w:t>
      </w:r>
      <w:r w:rsidRPr="00090960">
        <w:rPr>
          <w:color w:val="000000" w:themeColor="text1"/>
          <w:sz w:val="16"/>
        </w:rPr>
        <w:t xml:space="preserve"> The world's tropics are hit hardest by these new climate extremes, </w:t>
      </w:r>
      <w:r w:rsidRPr="00090960">
        <w:rPr>
          <w:color w:val="000000" w:themeColor="text1"/>
          <w:highlight w:val="yellow"/>
          <w:u w:val="single"/>
        </w:rPr>
        <w:t>destroying</w:t>
      </w:r>
      <w:r w:rsidRPr="00090960">
        <w:rPr>
          <w:color w:val="000000" w:themeColor="text1"/>
          <w:u w:val="single"/>
        </w:rPr>
        <w:t xml:space="preserve"> the region's </w:t>
      </w:r>
      <w:r w:rsidRPr="00090960">
        <w:rPr>
          <w:color w:val="000000" w:themeColor="text1"/>
          <w:highlight w:val="yellow"/>
          <w:u w:val="single"/>
        </w:rPr>
        <w:t>ag</w:t>
      </w:r>
      <w:r w:rsidRPr="00090960">
        <w:rPr>
          <w:color w:val="000000" w:themeColor="text1"/>
          <w:u w:val="single"/>
        </w:rPr>
        <w:t xml:space="preserve">riculture and </w:t>
      </w:r>
      <w:r w:rsidRPr="00090960">
        <w:rPr>
          <w:color w:val="000000" w:themeColor="text1"/>
          <w:highlight w:val="yellow"/>
          <w:u w:val="single"/>
        </w:rPr>
        <w:t>turning</w:t>
      </w:r>
      <w:r w:rsidRPr="00090960">
        <w:rPr>
          <w:color w:val="000000" w:themeColor="text1"/>
          <w:u w:val="single"/>
        </w:rPr>
        <w:t xml:space="preserve"> more than </w:t>
      </w:r>
      <w:r w:rsidRPr="00090960">
        <w:rPr>
          <w:color w:val="000000" w:themeColor="text1"/>
          <w:highlight w:val="yellow"/>
          <w:u w:val="single"/>
        </w:rPr>
        <w:t>1 bil</w:t>
      </w:r>
      <w:r w:rsidRPr="00090960">
        <w:rPr>
          <w:color w:val="000000" w:themeColor="text1"/>
          <w:u w:val="single"/>
        </w:rPr>
        <w:t xml:space="preserve">lion people </w:t>
      </w:r>
      <w:r w:rsidRPr="00090960">
        <w:rPr>
          <w:color w:val="000000" w:themeColor="text1"/>
          <w:highlight w:val="yellow"/>
          <w:u w:val="single"/>
        </w:rPr>
        <w:t>into refugees</w:t>
      </w:r>
      <w:r w:rsidRPr="00090960">
        <w:rPr>
          <w:color w:val="000000" w:themeColor="text1"/>
          <w:u w:val="single"/>
        </w:rPr>
        <w:t xml:space="preserve">. </w:t>
      </w:r>
      <w:r w:rsidRPr="00090960">
        <w:rPr>
          <w:color w:val="000000" w:themeColor="text1"/>
          <w:sz w:val="16"/>
        </w:rPr>
        <w:t xml:space="preserve">This mass movement of </w:t>
      </w:r>
      <w:r w:rsidRPr="00090960">
        <w:rPr>
          <w:color w:val="000000" w:themeColor="text1"/>
          <w:u w:val="single"/>
        </w:rPr>
        <w:t xml:space="preserve">refugees — coupled with </w:t>
      </w:r>
      <w:hyperlink r:id="rId29" w:history="1">
        <w:r w:rsidRPr="00090960">
          <w:rPr>
            <w:rStyle w:val="Hyperlink"/>
            <w:color w:val="000000" w:themeColor="text1"/>
            <w:highlight w:val="yellow"/>
            <w:u w:val="single"/>
          </w:rPr>
          <w:t>shrinking coastlines</w:t>
        </w:r>
      </w:hyperlink>
      <w:r w:rsidRPr="00090960">
        <w:rPr>
          <w:color w:val="000000" w:themeColor="text1"/>
          <w:highlight w:val="yellow"/>
          <w:u w:val="single"/>
        </w:rPr>
        <w:t xml:space="preserve"> and</w:t>
      </w:r>
      <w:r w:rsidRPr="00090960">
        <w:rPr>
          <w:color w:val="000000" w:themeColor="text1"/>
          <w:u w:val="single"/>
        </w:rPr>
        <w:t xml:space="preserve"> severe </w:t>
      </w:r>
      <w:r w:rsidRPr="00090960">
        <w:rPr>
          <w:color w:val="000000" w:themeColor="text1"/>
          <w:highlight w:val="yellow"/>
          <w:u w:val="single"/>
        </w:rPr>
        <w:t>drops in food and water</w:t>
      </w:r>
      <w:r w:rsidRPr="00090960">
        <w:rPr>
          <w:color w:val="000000" w:themeColor="text1"/>
          <w:u w:val="single"/>
        </w:rPr>
        <w:t xml:space="preserve"> availability — begin to </w:t>
      </w:r>
      <w:r w:rsidRPr="00090960">
        <w:rPr>
          <w:b/>
          <w:bCs/>
          <w:color w:val="000000" w:themeColor="text1"/>
          <w:highlight w:val="yellow"/>
          <w:u w:val="single"/>
        </w:rPr>
        <w:t>stress</w:t>
      </w:r>
      <w:r w:rsidRPr="00090960">
        <w:rPr>
          <w:b/>
          <w:bCs/>
          <w:color w:val="000000" w:themeColor="text1"/>
          <w:u w:val="single"/>
        </w:rPr>
        <w:t xml:space="preserve"> the fabric of the world's largest </w:t>
      </w:r>
      <w:r w:rsidRPr="00090960">
        <w:rPr>
          <w:b/>
          <w:bCs/>
          <w:color w:val="000000" w:themeColor="text1"/>
          <w:highlight w:val="yellow"/>
          <w:u w:val="single"/>
        </w:rPr>
        <w:t>nations</w:t>
      </w:r>
      <w:r w:rsidRPr="00090960">
        <w:rPr>
          <w:color w:val="000000" w:themeColor="text1"/>
          <w:sz w:val="16"/>
        </w:rPr>
        <w:t xml:space="preserve">, including the United States. </w:t>
      </w:r>
      <w:r w:rsidRPr="00090960">
        <w:rPr>
          <w:color w:val="000000" w:themeColor="text1"/>
          <w:u w:val="single"/>
        </w:rPr>
        <w:t xml:space="preserve">Armed conflicts over resources, perhaps culminating in </w:t>
      </w:r>
      <w:r w:rsidRPr="00090960">
        <w:rPr>
          <w:b/>
          <w:bCs/>
          <w:color w:val="000000" w:themeColor="text1"/>
          <w:highlight w:val="yellow"/>
          <w:u w:val="single"/>
        </w:rPr>
        <w:t>nuclear war</w:t>
      </w:r>
      <w:r w:rsidRPr="00090960">
        <w:rPr>
          <w:b/>
          <w:bCs/>
          <w:color w:val="000000" w:themeColor="text1"/>
          <w:u w:val="single"/>
        </w:rPr>
        <w:t xml:space="preserve">, are </w:t>
      </w:r>
      <w:r w:rsidRPr="00090960">
        <w:rPr>
          <w:b/>
          <w:bCs/>
          <w:color w:val="000000" w:themeColor="text1"/>
          <w:highlight w:val="yellow"/>
          <w:u w:val="single"/>
        </w:rPr>
        <w:t>likely</w:t>
      </w:r>
      <w:r w:rsidRPr="00090960">
        <w:rPr>
          <w:color w:val="000000" w:themeColor="text1"/>
          <w:u w:val="single"/>
        </w:rPr>
        <w:t>. The result</w:t>
      </w:r>
      <w:r w:rsidRPr="00090960">
        <w:rPr>
          <w:color w:val="000000" w:themeColor="text1"/>
          <w:sz w:val="16"/>
        </w:rPr>
        <w:t xml:space="preserve">, according to the new paper, </w:t>
      </w:r>
      <w:r w:rsidRPr="00090960">
        <w:rPr>
          <w:color w:val="000000" w:themeColor="text1"/>
          <w:u w:val="single"/>
        </w:rPr>
        <w:t xml:space="preserve">is "outright chaos" and perhaps "the </w:t>
      </w:r>
      <w:r w:rsidRPr="00090960">
        <w:rPr>
          <w:color w:val="000000" w:themeColor="text1"/>
          <w:highlight w:val="yellow"/>
          <w:u w:val="single"/>
        </w:rPr>
        <w:t>end of</w:t>
      </w:r>
      <w:r w:rsidRPr="00090960">
        <w:rPr>
          <w:color w:val="000000" w:themeColor="text1"/>
          <w:u w:val="single"/>
        </w:rPr>
        <w:t xml:space="preserve"> human global </w:t>
      </w:r>
      <w:r w:rsidRPr="00090960">
        <w:rPr>
          <w:color w:val="000000" w:themeColor="text1"/>
          <w:highlight w:val="yellow"/>
          <w:u w:val="single"/>
        </w:rPr>
        <w:t>civilization</w:t>
      </w:r>
      <w:r w:rsidRPr="00090960">
        <w:rPr>
          <w:color w:val="000000" w:themeColor="text1"/>
          <w:u w:val="single"/>
        </w:rPr>
        <w:t xml:space="preserve"> as we know it."</w:t>
      </w:r>
      <w:hyperlink r:id="rId30" w:history="1">
        <w:r w:rsidRPr="00090960">
          <w:rPr>
            <w:rFonts w:ascii="Times New Roman" w:eastAsia="Times New Roman" w:hAnsi="Times New Roman" w:cs="Times New Roman"/>
            <w:color w:val="000000"/>
            <w:sz w:val="24"/>
            <w:szCs w:val="24"/>
            <w:u w:val="single"/>
            <w:lang w:eastAsia="zh-CN"/>
          </w:rPr>
          <w:br/>
        </w:r>
      </w:hyperlink>
    </w:p>
    <w:p w14:paraId="6B5386E8" w14:textId="77777777" w:rsidR="00282196" w:rsidRPr="00090960" w:rsidRDefault="00282196" w:rsidP="00282196">
      <w:pPr>
        <w:pStyle w:val="Heading3"/>
      </w:pPr>
      <w:r w:rsidRPr="00090960">
        <w:lastRenderedPageBreak/>
        <w:t>Solvency</w:t>
      </w:r>
    </w:p>
    <w:p w14:paraId="7E6B734E" w14:textId="77777777" w:rsidR="00282196" w:rsidRPr="00090960" w:rsidRDefault="00282196" w:rsidP="00282196">
      <w:pPr>
        <w:pStyle w:val="Heading4"/>
      </w:pPr>
      <w:r w:rsidRPr="00090960">
        <w:t>Plan - The United Kingdom of Great Britain and Northern Ireland ought to recognize an unconditional right of workers to strike.</w:t>
      </w:r>
    </w:p>
    <w:p w14:paraId="7B336F71" w14:textId="77777777" w:rsidR="00282196" w:rsidRPr="00090960" w:rsidRDefault="00282196" w:rsidP="00282196">
      <w:pPr>
        <w:pStyle w:val="Heading4"/>
      </w:pPr>
      <w:r w:rsidRPr="00090960">
        <w:t>I’ll defend enforcement through modelling the NLRA, Bondi 95</w:t>
      </w:r>
    </w:p>
    <w:p w14:paraId="7F4748D8" w14:textId="77777777" w:rsidR="00282196" w:rsidRPr="00090960" w:rsidRDefault="00282196" w:rsidP="00282196">
      <w:r w:rsidRPr="00090960">
        <w:t xml:space="preserve">Victor Bondi , 1995, "American Decades: 1940-1949," No Publication, </w:t>
      </w:r>
      <w:hyperlink r:id="rId31" w:history="1">
        <w:r w:rsidRPr="00090960">
          <w:rPr>
            <w:rStyle w:val="Hyperlink"/>
          </w:rPr>
          <w:t>https://www.cengage.com/search/productOverview.do?N=197+4294921854+4294916915+4294904579&amp;amp;Ntk=P_EPI&amp;amp;Ntt=15051676421114137871909840985170930831&amp;amp;Ntx=mode%2Bmatchallpartial</w:t>
        </w:r>
      </w:hyperlink>
    </w:p>
    <w:p w14:paraId="6CC27DFA" w14:textId="77777777" w:rsidR="00282196" w:rsidRPr="00090960" w:rsidRDefault="00282196" w:rsidP="00282196">
      <w:pPr>
        <w:rPr>
          <w:sz w:val="16"/>
        </w:rPr>
      </w:pPr>
      <w:proofErr w:type="spellStart"/>
      <w:r w:rsidRPr="00090960">
        <w:rPr>
          <w:sz w:val="16"/>
        </w:rPr>
        <w:t>Durin</w:t>
      </w:r>
      <w:proofErr w:type="spellEnd"/>
      <w:r w:rsidRPr="0009096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090960">
        <w:rPr>
          <w:u w:val="single"/>
        </w:rPr>
        <w:t>Congress passed the Taft-Hartley Act over the veto of President Harry S Truman, reducing or eliminating many labor union advantages provided for in the</w:t>
      </w:r>
      <w:r w:rsidRPr="00090960">
        <w:rPr>
          <w:b/>
          <w:highlight w:val="yellow"/>
          <w:u w:val="single"/>
        </w:rPr>
        <w:t xml:space="preserve"> N</w:t>
      </w:r>
      <w:r w:rsidRPr="00090960">
        <w:rPr>
          <w:b/>
          <w:u w:val="single"/>
        </w:rPr>
        <w:t xml:space="preserve">ational </w:t>
      </w:r>
      <w:r w:rsidRPr="00090960">
        <w:rPr>
          <w:b/>
          <w:highlight w:val="yellow"/>
          <w:u w:val="single"/>
        </w:rPr>
        <w:t>L</w:t>
      </w:r>
      <w:r w:rsidRPr="00090960">
        <w:rPr>
          <w:b/>
          <w:u w:val="single"/>
        </w:rPr>
        <w:t xml:space="preserve">abor </w:t>
      </w:r>
      <w:r w:rsidRPr="00090960">
        <w:rPr>
          <w:b/>
          <w:highlight w:val="yellow"/>
          <w:u w:val="single"/>
        </w:rPr>
        <w:t>R</w:t>
      </w:r>
      <w:r w:rsidRPr="00090960">
        <w:rPr>
          <w:b/>
          <w:u w:val="single"/>
        </w:rPr>
        <w:t xml:space="preserve">elations </w:t>
      </w:r>
      <w:r w:rsidRPr="00090960">
        <w:rPr>
          <w:b/>
          <w:highlight w:val="yellow"/>
          <w:u w:val="single"/>
        </w:rPr>
        <w:t>A</w:t>
      </w:r>
      <w:r w:rsidRPr="00090960">
        <w:rPr>
          <w:b/>
          <w:u w:val="single"/>
        </w:rPr>
        <w:t xml:space="preserve">ct </w:t>
      </w:r>
      <w:r w:rsidRPr="00090960">
        <w:rPr>
          <w:b/>
          <w:highlight w:val="yellow"/>
          <w:u w:val="single"/>
        </w:rPr>
        <w:t>of 1935</w:t>
      </w:r>
      <w:r w:rsidRPr="00090960">
        <w:rPr>
          <w:sz w:val="16"/>
        </w:rPr>
        <w:t xml:space="preserve">. These </w:t>
      </w:r>
      <w:r w:rsidRPr="00090960">
        <w:rPr>
          <w:b/>
          <w:highlight w:val="yellow"/>
          <w:u w:val="single"/>
        </w:rPr>
        <w:t>included</w:t>
      </w:r>
      <w:r w:rsidRPr="00090960">
        <w:rPr>
          <w:sz w:val="16"/>
        </w:rPr>
        <w:t xml:space="preserve"> the unconditional closed shop; the checkoff system, which enabled unions to collect dues from all employed members; the </w:t>
      </w:r>
      <w:r w:rsidRPr="00090960">
        <w:rPr>
          <w:b/>
          <w:highlight w:val="yellow"/>
          <w:u w:val="single"/>
        </w:rPr>
        <w:t>unconditional right to strike at any time;</w:t>
      </w:r>
      <w:r w:rsidRPr="00090960">
        <w:rPr>
          <w:sz w:val="16"/>
        </w:rPr>
        <w:t xml:space="preserve"> and immunity from employer lawsuits over breaches of contract and strike damages.</w:t>
      </w:r>
    </w:p>
    <w:p w14:paraId="7C67D53B" w14:textId="77777777" w:rsidR="00282196" w:rsidRPr="00090960" w:rsidRDefault="00282196" w:rsidP="00282196">
      <w:pPr>
        <w:pStyle w:val="Heading4"/>
      </w:pPr>
      <w:r w:rsidRPr="00090960">
        <w:t>The Unconditional Right to Strike is defined in the NLRA as,</w:t>
      </w:r>
    </w:p>
    <w:p w14:paraId="366C2A8D" w14:textId="77777777" w:rsidR="00282196" w:rsidRPr="00090960" w:rsidRDefault="00282196" w:rsidP="00282196">
      <w:hyperlink r:id="rId32" w:tooltip="Home" w:history="1">
        <w:r w:rsidRPr="00090960">
          <w:rPr>
            <w:rStyle w:val="Hyperlink"/>
          </w:rPr>
          <w:t>National Labor Relations Board</w:t>
        </w:r>
      </w:hyperlink>
      <w:r w:rsidRPr="0009096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090960">
        <w:t>xxxx</w:t>
      </w:r>
      <w:proofErr w:type="spellEnd"/>
      <w:r w:rsidRPr="00090960">
        <w:t>, "NLRA and the Right to Strike," No Publication, https://www.nlrb.gov/about-nlrb/rights-we-protect/your-rights/nlra-and-the-right-to-strike</w:t>
      </w:r>
    </w:p>
    <w:p w14:paraId="6EA92F46" w14:textId="77777777" w:rsidR="00282196" w:rsidRPr="00090960" w:rsidRDefault="00282196" w:rsidP="00282196">
      <w:pPr>
        <w:rPr>
          <w:sz w:val="16"/>
        </w:rPr>
      </w:pPr>
      <w:r w:rsidRPr="00090960">
        <w:rPr>
          <w:sz w:val="16"/>
        </w:rPr>
        <w:t xml:space="preserve">NLRA and the Right to Strike </w:t>
      </w:r>
      <w:proofErr w:type="gramStart"/>
      <w:r w:rsidRPr="00090960">
        <w:rPr>
          <w:sz w:val="16"/>
        </w:rPr>
        <w:t>The</w:t>
      </w:r>
      <w:proofErr w:type="gramEnd"/>
      <w:r w:rsidRPr="00090960">
        <w:rPr>
          <w:sz w:val="16"/>
        </w:rPr>
        <w:t xml:space="preserve"> Right to Strike. Section 7 of the Act states in part, “Employees shall have the right. . . </w:t>
      </w:r>
      <w:r w:rsidRPr="00090960">
        <w:rPr>
          <w:highlight w:val="yellow"/>
          <w:u w:val="single"/>
        </w:rPr>
        <w:t>to engage in</w:t>
      </w:r>
      <w:r w:rsidRPr="00090960">
        <w:rPr>
          <w:u w:val="single"/>
        </w:rPr>
        <w:t xml:space="preserve"> other </w:t>
      </w:r>
      <w:r w:rsidRPr="00090960">
        <w:rPr>
          <w:highlight w:val="yellow"/>
          <w:u w:val="single"/>
        </w:rPr>
        <w:t>concerted activities for the purpose of collective bargaining</w:t>
      </w:r>
      <w:r w:rsidRPr="00090960">
        <w:rPr>
          <w:u w:val="single"/>
        </w:rPr>
        <w:t xml:space="preserve"> or other mutual aid or protection</w:t>
      </w:r>
      <w:r w:rsidRPr="0009096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090960">
        <w:rPr>
          <w:b/>
          <w:highlight w:val="yellow"/>
          <w:u w:val="single"/>
        </w:rPr>
        <w:t>provisions</w:t>
      </w:r>
      <w:r w:rsidRPr="00090960">
        <w:rPr>
          <w:sz w:val="16"/>
        </w:rPr>
        <w:t xml:space="preserve"> that: the law not only guarantees the right of employees to strike, but also </w:t>
      </w:r>
      <w:r w:rsidRPr="00090960">
        <w:rPr>
          <w:b/>
          <w:highlight w:val="yellow"/>
          <w:u w:val="single"/>
        </w:rPr>
        <w:t>places limitations</w:t>
      </w:r>
      <w:r w:rsidRPr="00090960">
        <w:rPr>
          <w:sz w:val="16"/>
        </w:rPr>
        <w:t xml:space="preserve"> and qualifications </w:t>
      </w:r>
      <w:r w:rsidRPr="00090960">
        <w:rPr>
          <w:b/>
          <w:highlight w:val="yellow"/>
          <w:u w:val="single"/>
        </w:rPr>
        <w:t>on</w:t>
      </w:r>
      <w:r w:rsidRPr="00090960">
        <w:rPr>
          <w:sz w:val="16"/>
        </w:rPr>
        <w:t xml:space="preserve"> the exercise of </w:t>
      </w:r>
      <w:r w:rsidRPr="00090960">
        <w:rPr>
          <w:b/>
          <w:highlight w:val="yellow"/>
          <w:u w:val="single"/>
        </w:rPr>
        <w:t>that right</w:t>
      </w:r>
      <w:r w:rsidRPr="00090960">
        <w:rPr>
          <w:sz w:val="16"/>
        </w:rPr>
        <w:t xml:space="preserve">. </w:t>
      </w:r>
      <w:r w:rsidRPr="00090960">
        <w:rPr>
          <w:b/>
          <w:u w:val="single"/>
        </w:rPr>
        <w:t>Lawful</w:t>
      </w:r>
      <w:r w:rsidRPr="00090960">
        <w:rPr>
          <w:sz w:val="16"/>
        </w:rPr>
        <w:t xml:space="preserve"> and unlawful strikes. The lawfulness of a </w:t>
      </w:r>
      <w:r w:rsidRPr="00090960">
        <w:rPr>
          <w:b/>
          <w:u w:val="single"/>
        </w:rPr>
        <w:t>strike</w:t>
      </w:r>
      <w:r w:rsidRPr="00090960">
        <w:rPr>
          <w:sz w:val="16"/>
        </w:rPr>
        <w:t xml:space="preserve"> may </w:t>
      </w:r>
      <w:r w:rsidRPr="00090960">
        <w:rPr>
          <w:b/>
          <w:u w:val="single"/>
        </w:rPr>
        <w:t>depend on the object, or purpose, of the strike, on its timing, or on the conduct of the strikers.</w:t>
      </w:r>
      <w:r w:rsidRPr="0009096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090960">
        <w:rPr>
          <w:u w:val="single"/>
        </w:rPr>
        <w:t>lawful object fall into two classes: economic strikers and unfair labor practice strikers.</w:t>
      </w:r>
      <w:r w:rsidRPr="0009096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90960">
        <w:rPr>
          <w:u w:val="single"/>
        </w:rPr>
        <w:t>economic strikers. They retain their status as employees and cannot be discharged, but they can be replaced by their employer</w:t>
      </w:r>
      <w:r w:rsidRPr="0009096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090960">
        <w:rPr>
          <w:sz w:val="16"/>
        </w:rPr>
        <w:lastRenderedPageBreak/>
        <w:t xml:space="preserve">unconditional request for reinstatement have been unlawfully denied reinstatement by their employer, the Board may award such strikers backpay starting at the time they should have been reinstated. </w:t>
      </w:r>
      <w:r w:rsidRPr="00090960">
        <w:rPr>
          <w:b/>
          <w:highlight w:val="yellow"/>
          <w:u w:val="single"/>
        </w:rPr>
        <w:t>Strikes unlawful because of purpose</w:t>
      </w:r>
      <w:r w:rsidRPr="00090960">
        <w:rPr>
          <w:sz w:val="16"/>
        </w:rPr>
        <w:t xml:space="preserve">. A strike may be unlawful because an object, or purpose, of the strike is unlawful. </w:t>
      </w:r>
      <w:r w:rsidRPr="00090960">
        <w:rPr>
          <w:b/>
          <w:highlight w:val="yellow"/>
          <w:u w:val="single"/>
        </w:rPr>
        <w:t xml:space="preserve">A strike in support of </w:t>
      </w:r>
      <w:r w:rsidRPr="00090960">
        <w:rPr>
          <w:u w:val="single"/>
        </w:rPr>
        <w:t>a union</w:t>
      </w:r>
      <w:r w:rsidRPr="00090960">
        <w:rPr>
          <w:b/>
          <w:highlight w:val="yellow"/>
          <w:u w:val="single"/>
        </w:rPr>
        <w:t xml:space="preserve"> unfair labor practice</w:t>
      </w:r>
      <w:r w:rsidRPr="00090960">
        <w:rPr>
          <w:sz w:val="16"/>
        </w:rPr>
        <w:t xml:space="preserve">, or one that would cause an employer to commit an unfair labor practice, may be a strike for an unlawful object. </w:t>
      </w:r>
      <w:r w:rsidRPr="00090960">
        <w:rPr>
          <w:u w:val="single"/>
        </w:rPr>
        <w:t>For example, it is an unfair labor practice for an employer to discharge an employee for failure to make certain lawful payments to the union when there is no union security agreement in effect</w:t>
      </w:r>
      <w:r w:rsidRPr="0009096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090960">
        <w:rPr>
          <w:highlight w:val="yellow"/>
          <w:u w:val="single"/>
        </w:rPr>
        <w:t>Strikes unlawful because of timing</w:t>
      </w:r>
      <w:r w:rsidRPr="00090960">
        <w:rPr>
          <w:u w:val="single"/>
        </w:rPr>
        <w:t xml:space="preserve">—Effect of no-strike contract. </w:t>
      </w:r>
      <w:r w:rsidRPr="00090960">
        <w:rPr>
          <w:highlight w:val="yellow"/>
          <w:u w:val="single"/>
        </w:rPr>
        <w:t>A strike that violates a no-strike</w:t>
      </w:r>
      <w:r w:rsidRPr="00090960">
        <w:rPr>
          <w:u w:val="single"/>
        </w:rPr>
        <w:t xml:space="preserve"> provision</w:t>
      </w:r>
      <w:r w:rsidRPr="00090960">
        <w:rPr>
          <w:sz w:val="16"/>
        </w:rPr>
        <w:t xml:space="preserve"> </w:t>
      </w:r>
      <w:r w:rsidRPr="00090960">
        <w:rPr>
          <w:u w:val="single"/>
        </w:rPr>
        <w:t xml:space="preserve">of a </w:t>
      </w:r>
      <w:r w:rsidRPr="00090960">
        <w:rPr>
          <w:highlight w:val="yellow"/>
          <w:u w:val="single"/>
        </w:rPr>
        <w:t>contract is not protected</w:t>
      </w:r>
      <w:r w:rsidRPr="00090960">
        <w:rPr>
          <w:u w:val="single"/>
        </w:rPr>
        <w:t xml:space="preserve"> </w:t>
      </w:r>
      <w:r w:rsidRPr="0009096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090960">
        <w:rPr>
          <w:highlight w:val="yellow"/>
          <w:u w:val="single"/>
        </w:rPr>
        <w:t>A walkout because of conditions abnormally dangerous to health</w:t>
      </w:r>
      <w:r w:rsidRPr="00090960">
        <w:rPr>
          <w:u w:val="single"/>
        </w:rPr>
        <w:t>, such as a defective ventilation system in a spray-painting shop, has been held not to violate a no-strike provision.</w:t>
      </w:r>
      <w:r w:rsidRPr="0009096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090960">
        <w:rPr>
          <w:highlight w:val="yellow"/>
          <w:u w:val="single"/>
        </w:rPr>
        <w:t>Strikes unlawful because of misconduct</w:t>
      </w:r>
      <w:r w:rsidRPr="0009096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090960">
        <w:rPr>
          <w:sz w:val="16"/>
        </w:rPr>
        <w:t>sitdown</w:t>
      </w:r>
      <w:proofErr w:type="spellEnd"/>
      <w:r w:rsidRPr="0009096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090960">
        <w:rPr>
          <w:highlight w:val="yellow"/>
          <w:u w:val="single"/>
        </w:rPr>
        <w:t>physically blocking persons</w:t>
      </w:r>
      <w:r w:rsidRPr="00090960">
        <w:rPr>
          <w:sz w:val="16"/>
        </w:rPr>
        <w:t xml:space="preserve"> from entering or leaving a struck plant. • Strikers </w:t>
      </w:r>
      <w:r w:rsidRPr="00090960">
        <w:rPr>
          <w:highlight w:val="yellow"/>
          <w:u w:val="single"/>
        </w:rPr>
        <w:t>threatening violence</w:t>
      </w:r>
      <w:r w:rsidRPr="00090960">
        <w:rPr>
          <w:sz w:val="16"/>
        </w:rPr>
        <w:t xml:space="preserve"> against </w:t>
      </w:r>
      <w:proofErr w:type="spellStart"/>
      <w:r w:rsidRPr="00090960">
        <w:rPr>
          <w:sz w:val="16"/>
        </w:rPr>
        <w:t>nonstriking</w:t>
      </w:r>
      <w:proofErr w:type="spellEnd"/>
      <w:r w:rsidRPr="00090960">
        <w:rPr>
          <w:sz w:val="16"/>
        </w:rPr>
        <w:t xml:space="preserve"> employees. • Strikers </w:t>
      </w:r>
      <w:r w:rsidRPr="00090960">
        <w:rPr>
          <w:highlight w:val="yellow"/>
          <w:u w:val="single"/>
        </w:rPr>
        <w:t>attacking management</w:t>
      </w:r>
      <w:r w:rsidRPr="00090960">
        <w:rPr>
          <w:sz w:val="16"/>
        </w:rPr>
        <w:t xml:space="preserve"> representatives.</w:t>
      </w:r>
    </w:p>
    <w:p w14:paraId="6B877847" w14:textId="77777777" w:rsidR="00282196" w:rsidRPr="00090960" w:rsidRDefault="00282196" w:rsidP="00282196">
      <w:pPr>
        <w:pStyle w:val="Heading4"/>
      </w:pPr>
      <w:r w:rsidRPr="00090960">
        <w:t>Covid makes organized strikes impossible--status quo efforts are doomed to fail, Gall 20</w:t>
      </w:r>
    </w:p>
    <w:p w14:paraId="471E32B4" w14:textId="77777777" w:rsidR="00282196" w:rsidRPr="00090960" w:rsidRDefault="00282196" w:rsidP="00282196">
      <w:r w:rsidRPr="00090960">
        <w:t>[Gregor Gall, 4-16-2020, "Right Now in the UK, Strikes Are Effectively Illegal", Tribune Magazine, https://tribunemag.co.uk/2020/04/right-now-in-the-uk-strikes-are-effectively-illegal, date accessed 10-24-2021] //Lex AT</w:t>
      </w:r>
    </w:p>
    <w:p w14:paraId="6C8C076B" w14:textId="77777777" w:rsidR="00282196" w:rsidRPr="00090960" w:rsidRDefault="00282196" w:rsidP="00282196">
      <w:pPr>
        <w:rPr>
          <w:sz w:val="12"/>
        </w:rPr>
      </w:pPr>
      <w:r w:rsidRPr="00090960">
        <w:rPr>
          <w:sz w:val="12"/>
        </w:rPr>
        <w:t xml:space="preserve">At the moment </w:t>
      </w:r>
      <w:r w:rsidRPr="00090960">
        <w:rPr>
          <w:rStyle w:val="StyleUnderline"/>
          <w:highlight w:val="yellow"/>
        </w:rPr>
        <w:t>in Britain</w:t>
      </w:r>
      <w:r w:rsidRPr="00090960">
        <w:rPr>
          <w:rStyle w:val="StyleUnderline"/>
        </w:rPr>
        <w:t xml:space="preserve">, </w:t>
      </w:r>
      <w:r w:rsidRPr="00090960">
        <w:rPr>
          <w:rStyle w:val="StyleUnderline"/>
          <w:highlight w:val="yellow"/>
        </w:rPr>
        <w:t>there is no</w:t>
      </w:r>
      <w:r w:rsidRPr="00090960">
        <w:rPr>
          <w:rStyle w:val="StyleUnderline"/>
        </w:rPr>
        <w:t xml:space="preserve"> lawful </w:t>
      </w:r>
      <w:r w:rsidRPr="00090960">
        <w:rPr>
          <w:rStyle w:val="StyleUnderline"/>
          <w:highlight w:val="yellow"/>
        </w:rPr>
        <w:t>right to strike</w:t>
      </w:r>
      <w:r w:rsidRPr="00090960">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090960">
        <w:rPr>
          <w:rStyle w:val="StyleUnderline"/>
          <w:highlight w:val="yellow"/>
        </w:rPr>
        <w:t>in</w:t>
      </w:r>
      <w:r w:rsidRPr="00090960">
        <w:rPr>
          <w:rStyle w:val="StyleUnderline"/>
        </w:rPr>
        <w:t xml:space="preserve"> the midst of the </w:t>
      </w:r>
      <w:r w:rsidRPr="00090960">
        <w:rPr>
          <w:rStyle w:val="StyleUnderline"/>
          <w:highlight w:val="yellow"/>
        </w:rPr>
        <w:t>corona</w:t>
      </w:r>
      <w:r w:rsidRPr="00090960">
        <w:rPr>
          <w:rStyle w:val="StyleUnderline"/>
        </w:rPr>
        <w:t xml:space="preserve">virus crisis, </w:t>
      </w:r>
      <w:r w:rsidRPr="00090960">
        <w:rPr>
          <w:rStyle w:val="StyleUnderline"/>
          <w:highlight w:val="yellow"/>
        </w:rPr>
        <w:t>the government</w:t>
      </w:r>
      <w:r w:rsidRPr="00090960">
        <w:rPr>
          <w:rStyle w:val="StyleUnderline"/>
        </w:rPr>
        <w:t xml:space="preserve"> designated balloting </w:t>
      </w:r>
      <w:proofErr w:type="spellStart"/>
      <w:r w:rsidRPr="00090960">
        <w:rPr>
          <w:rStyle w:val="StyleUnderline"/>
        </w:rPr>
        <w:t>organisations</w:t>
      </w:r>
      <w:proofErr w:type="spellEnd"/>
      <w:r w:rsidRPr="00090960">
        <w:rPr>
          <w:sz w:val="12"/>
        </w:rPr>
        <w:t xml:space="preserve"> like </w:t>
      </w:r>
      <w:proofErr w:type="spellStart"/>
      <w:r w:rsidRPr="00090960">
        <w:rPr>
          <w:sz w:val="12"/>
        </w:rPr>
        <w:t>Civica</w:t>
      </w:r>
      <w:proofErr w:type="spellEnd"/>
      <w:r w:rsidRPr="00090960">
        <w:rPr>
          <w:sz w:val="12"/>
        </w:rPr>
        <w:t xml:space="preserve"> Election Services (formerly Electoral Reform Services) </w:t>
      </w:r>
      <w:r w:rsidRPr="00090960">
        <w:rPr>
          <w:rStyle w:val="StyleUnderline"/>
        </w:rPr>
        <w:t xml:space="preserve">are </w:t>
      </w:r>
      <w:r w:rsidRPr="00090960">
        <w:rPr>
          <w:rStyle w:val="StyleUnderline"/>
          <w:highlight w:val="yellow"/>
        </w:rPr>
        <w:t>no longer able to</w:t>
      </w:r>
      <w:r w:rsidRPr="00090960">
        <w:rPr>
          <w:rStyle w:val="StyleUnderline"/>
        </w:rPr>
        <w:t xml:space="preserve"> take and </w:t>
      </w:r>
      <w:r w:rsidRPr="00090960">
        <w:rPr>
          <w:rStyle w:val="StyleUnderline"/>
          <w:highlight w:val="yellow"/>
        </w:rPr>
        <w:t>process</w:t>
      </w:r>
      <w:r w:rsidRPr="00090960">
        <w:rPr>
          <w:rStyle w:val="StyleUnderline"/>
        </w:rPr>
        <w:t xml:space="preserve"> </w:t>
      </w:r>
      <w:r w:rsidRPr="00090960">
        <w:rPr>
          <w:rStyle w:val="StyleUnderline"/>
          <w:highlight w:val="yellow"/>
        </w:rPr>
        <w:t xml:space="preserve">requests </w:t>
      </w:r>
      <w:r w:rsidRPr="00090960">
        <w:rPr>
          <w:rStyle w:val="StyleUnderline"/>
        </w:rPr>
        <w:t>from unions for ballots</w:t>
      </w:r>
      <w:r w:rsidRPr="00090960">
        <w:rPr>
          <w:rStyle w:val="StyleUnderline"/>
          <w:highlight w:val="yellow"/>
        </w:rPr>
        <w:t xml:space="preserve"> to </w:t>
      </w:r>
      <w:r w:rsidRPr="00090960">
        <w:rPr>
          <w:rStyle w:val="StyleUnderline"/>
        </w:rPr>
        <w:t xml:space="preserve">be </w:t>
      </w:r>
      <w:proofErr w:type="spellStart"/>
      <w:r w:rsidRPr="00090960">
        <w:rPr>
          <w:rStyle w:val="StyleUnderline"/>
          <w:highlight w:val="yellow"/>
        </w:rPr>
        <w:t>organise</w:t>
      </w:r>
      <w:r w:rsidRPr="00090960">
        <w:rPr>
          <w:rStyle w:val="StyleUnderline"/>
        </w:rPr>
        <w:t>d</w:t>
      </w:r>
      <w:proofErr w:type="spellEnd"/>
      <w:r w:rsidRPr="00090960">
        <w:rPr>
          <w:sz w:val="12"/>
        </w:rPr>
        <w:t xml:space="preserve">. </w:t>
      </w:r>
      <w:r w:rsidRPr="00090960">
        <w:rPr>
          <w:rStyle w:val="StyleUnderline"/>
          <w:highlight w:val="yellow"/>
        </w:rPr>
        <w:t>This is</w:t>
      </w:r>
      <w:r w:rsidRPr="00090960">
        <w:rPr>
          <w:rStyle w:val="StyleUnderline"/>
        </w:rPr>
        <w:t xml:space="preserve"> because the </w:t>
      </w:r>
      <w:r w:rsidRPr="00090960">
        <w:rPr>
          <w:rStyle w:val="StyleUnderline"/>
          <w:highlight w:val="yellow"/>
        </w:rPr>
        <w:t>ballots are postal</w:t>
      </w:r>
      <w:r w:rsidRPr="00090960">
        <w:rPr>
          <w:rStyle w:val="StyleUnderline"/>
        </w:rPr>
        <w:t xml:space="preserve"> ballots</w:t>
      </w:r>
      <w:r w:rsidRPr="00090960">
        <w:rPr>
          <w:sz w:val="12"/>
        </w:rPr>
        <w:t xml:space="preserve">. </w:t>
      </w:r>
      <w:r w:rsidRPr="00090960">
        <w:rPr>
          <w:rStyle w:val="StyleUnderline"/>
        </w:rPr>
        <w:t xml:space="preserve">They are </w:t>
      </w:r>
      <w:r w:rsidRPr="00090960">
        <w:rPr>
          <w:rStyle w:val="StyleUnderline"/>
          <w:highlight w:val="yellow"/>
        </w:rPr>
        <w:t>mandatory under the Trade Union Act</w:t>
      </w:r>
      <w:r w:rsidRPr="00090960">
        <w:rPr>
          <w:rStyle w:val="StyleUnderline"/>
        </w:rPr>
        <w:t xml:space="preserve"> 1984 and the only form they can take is the postal form</w:t>
      </w:r>
      <w:r w:rsidRPr="00090960">
        <w:rPr>
          <w:sz w:val="12"/>
        </w:rPr>
        <w:t xml:space="preserve">. </w:t>
      </w:r>
      <w:r w:rsidRPr="00090960">
        <w:rPr>
          <w:rStyle w:val="StyleUnderline"/>
        </w:rPr>
        <w:t xml:space="preserve">The ballot papers have to be </w:t>
      </w:r>
      <w:proofErr w:type="spellStart"/>
      <w:r w:rsidRPr="00090960">
        <w:rPr>
          <w:rStyle w:val="StyleUnderline"/>
        </w:rPr>
        <w:t>despatched</w:t>
      </w:r>
      <w:proofErr w:type="spellEnd"/>
      <w:r w:rsidRPr="00090960">
        <w:rPr>
          <w:rStyle w:val="StyleUnderline"/>
        </w:rPr>
        <w:t xml:space="preserve"> to home addresses of union members, filled in, posted back, opened, counted and then the result verified</w:t>
      </w:r>
      <w:r w:rsidRPr="00090960">
        <w:rPr>
          <w:sz w:val="12"/>
        </w:rPr>
        <w:t xml:space="preserve">. But at this moment, those balloting </w:t>
      </w:r>
      <w:proofErr w:type="spellStart"/>
      <w:r w:rsidRPr="00090960">
        <w:rPr>
          <w:sz w:val="12"/>
        </w:rPr>
        <w:t>organisations</w:t>
      </w:r>
      <w:proofErr w:type="spellEnd"/>
      <w:r w:rsidRPr="00090960">
        <w:rPr>
          <w:sz w:val="12"/>
        </w:rPr>
        <w:t xml:space="preserve"> are following government advice on the safety for employees in terms of social distancing and public safety. This situation has gone on for a number of weeks. </w:t>
      </w:r>
      <w:r w:rsidRPr="00090960">
        <w:rPr>
          <w:rStyle w:val="StyleUnderline"/>
          <w:highlight w:val="yellow"/>
        </w:rPr>
        <w:t>This</w:t>
      </w:r>
      <w:r w:rsidRPr="00090960">
        <w:rPr>
          <w:rStyle w:val="StyleUnderline"/>
        </w:rPr>
        <w:t xml:space="preserve"> bizarre </w:t>
      </w:r>
      <w:r w:rsidRPr="00090960">
        <w:rPr>
          <w:rStyle w:val="StyleUnderline"/>
          <w:highlight w:val="yellow"/>
        </w:rPr>
        <w:t>situation is</w:t>
      </w:r>
      <w:r w:rsidRPr="00090960">
        <w:rPr>
          <w:rStyle w:val="StyleUnderline"/>
        </w:rPr>
        <w:t xml:space="preserve"> entirely </w:t>
      </w:r>
      <w:r w:rsidRPr="00090960">
        <w:rPr>
          <w:rStyle w:val="StyleUnderline"/>
          <w:highlight w:val="yellow"/>
        </w:rPr>
        <w:t>unnecessary</w:t>
      </w:r>
      <w:r w:rsidRPr="00090960">
        <w:rPr>
          <w:sz w:val="12"/>
        </w:rPr>
        <w:t xml:space="preserve">. When the last round of trade union laws were being drawn up, </w:t>
      </w:r>
      <w:r w:rsidRPr="00090960">
        <w:rPr>
          <w:rStyle w:val="StyleUnderline"/>
        </w:rPr>
        <w:t xml:space="preserve">trade </w:t>
      </w:r>
      <w:r w:rsidRPr="00090960">
        <w:rPr>
          <w:rStyle w:val="StyleUnderline"/>
          <w:highlight w:val="yellow"/>
        </w:rPr>
        <w:t>unions</w:t>
      </w:r>
      <w:r w:rsidRPr="00090960">
        <w:rPr>
          <w:rStyle w:val="StyleUnderline"/>
        </w:rPr>
        <w:t xml:space="preserve"> </w:t>
      </w:r>
      <w:r w:rsidRPr="00090960">
        <w:rPr>
          <w:rStyle w:val="StyleUnderline"/>
          <w:highlight w:val="yellow"/>
        </w:rPr>
        <w:t>specifically requested</w:t>
      </w:r>
      <w:r w:rsidRPr="00090960">
        <w:rPr>
          <w:rStyle w:val="StyleUnderline"/>
        </w:rPr>
        <w:t xml:space="preserve"> that </w:t>
      </w:r>
      <w:hyperlink r:id="rId33" w:history="1">
        <w:r w:rsidRPr="00090960">
          <w:rPr>
            <w:rStyle w:val="StyleUnderline"/>
          </w:rPr>
          <w:t xml:space="preserve">provisions </w:t>
        </w:r>
        <w:r w:rsidRPr="00090960">
          <w:rPr>
            <w:rStyle w:val="StyleUnderline"/>
            <w:highlight w:val="yellow"/>
          </w:rPr>
          <w:t>for electronic voting</w:t>
        </w:r>
      </w:hyperlink>
      <w:r w:rsidRPr="00090960">
        <w:rPr>
          <w:rStyle w:val="StyleUnderline"/>
        </w:rPr>
        <w:t xml:space="preserve"> be included</w:t>
      </w:r>
      <w:r w:rsidRPr="00090960">
        <w:rPr>
          <w:sz w:val="12"/>
        </w:rPr>
        <w:t xml:space="preserve"> in the bill. </w:t>
      </w:r>
      <w:r w:rsidRPr="00090960">
        <w:rPr>
          <w:rStyle w:val="StyleUnderline"/>
          <w:highlight w:val="yellow"/>
        </w:rPr>
        <w:t>In</w:t>
      </w:r>
      <w:r w:rsidRPr="00090960">
        <w:rPr>
          <w:rStyle w:val="StyleUnderline"/>
        </w:rPr>
        <w:t xml:space="preserve"> the </w:t>
      </w:r>
      <w:r w:rsidRPr="00090960">
        <w:rPr>
          <w:rStyle w:val="StyleUnderline"/>
          <w:highlight w:val="yellow"/>
        </w:rPr>
        <w:t>years</w:t>
      </w:r>
      <w:r w:rsidRPr="00090960">
        <w:rPr>
          <w:rStyle w:val="StyleUnderline"/>
        </w:rPr>
        <w:t xml:space="preserve"> since, </w:t>
      </w:r>
      <w:r w:rsidRPr="00090960">
        <w:rPr>
          <w:rStyle w:val="StyleUnderline"/>
          <w:highlight w:val="yellow"/>
        </w:rPr>
        <w:t>those</w:t>
      </w:r>
      <w:r w:rsidRPr="00090960">
        <w:rPr>
          <w:rStyle w:val="StyleUnderline"/>
        </w:rPr>
        <w:t xml:space="preserve"> </w:t>
      </w:r>
      <w:r w:rsidRPr="00090960">
        <w:rPr>
          <w:rStyle w:val="StyleUnderline"/>
          <w:highlight w:val="yellow"/>
        </w:rPr>
        <w:t>calls</w:t>
      </w:r>
      <w:r w:rsidRPr="00090960">
        <w:rPr>
          <w:rStyle w:val="StyleUnderline"/>
        </w:rPr>
        <w:t xml:space="preserve"> have </w:t>
      </w:r>
      <w:r w:rsidRPr="00090960">
        <w:rPr>
          <w:rStyle w:val="StyleUnderline"/>
          <w:highlight w:val="yellow"/>
        </w:rPr>
        <w:t>continued</w:t>
      </w:r>
      <w:r w:rsidRPr="00090960">
        <w:rPr>
          <w:rStyle w:val="StyleUnderline"/>
        </w:rPr>
        <w:t xml:space="preserve"> – but </w:t>
      </w:r>
      <w:r w:rsidRPr="00090960">
        <w:rPr>
          <w:rStyle w:val="StyleUnderline"/>
          <w:highlight w:val="yellow"/>
        </w:rPr>
        <w:t>without success</w:t>
      </w:r>
      <w:r w:rsidRPr="00090960">
        <w:rPr>
          <w:sz w:val="12"/>
        </w:rPr>
        <w:t xml:space="preserve">. Electronic voting would still involve some element of risk to the employees of the balloting </w:t>
      </w:r>
      <w:proofErr w:type="spellStart"/>
      <w:r w:rsidRPr="00090960">
        <w:rPr>
          <w:sz w:val="12"/>
        </w:rPr>
        <w:t>organisations</w:t>
      </w:r>
      <w:proofErr w:type="spellEnd"/>
      <w:r w:rsidRPr="00090960">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090960">
        <w:rPr>
          <w:sz w:val="12"/>
        </w:rPr>
        <w:t>Organisations</w:t>
      </w:r>
      <w:proofErr w:type="spellEnd"/>
      <w:r w:rsidRPr="00090960">
        <w:rPr>
          <w:sz w:val="12"/>
        </w:rPr>
        <w:t xml:space="preserve"> like </w:t>
      </w:r>
      <w:proofErr w:type="spellStart"/>
      <w:r w:rsidRPr="00090960">
        <w:rPr>
          <w:sz w:val="12"/>
        </w:rPr>
        <w:t>Civica</w:t>
      </w:r>
      <w:proofErr w:type="spellEnd"/>
      <w:r w:rsidRPr="00090960">
        <w:rPr>
          <w:sz w:val="12"/>
        </w:rPr>
        <w:t xml:space="preserve"> conduct electronic balloting and have done so for nearly twenty years for a variety of </w:t>
      </w:r>
      <w:proofErr w:type="spellStart"/>
      <w:r w:rsidRPr="00090960">
        <w:rPr>
          <w:sz w:val="12"/>
        </w:rPr>
        <w:t>organisations</w:t>
      </w:r>
      <w:proofErr w:type="spellEnd"/>
      <w:r w:rsidRPr="00090960">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090960">
        <w:rPr>
          <w:highlight w:val="yellow"/>
          <w:u w:val="single"/>
        </w:rPr>
        <w:t>this means</w:t>
      </w:r>
      <w:r w:rsidRPr="00090960">
        <w:rPr>
          <w:u w:val="single"/>
        </w:rPr>
        <w:t xml:space="preserve"> that </w:t>
      </w:r>
      <w:r w:rsidRPr="00090960">
        <w:rPr>
          <w:highlight w:val="yellow"/>
          <w:u w:val="single"/>
        </w:rPr>
        <w:t>all</w:t>
      </w:r>
      <w:r w:rsidRPr="00090960">
        <w:rPr>
          <w:u w:val="single"/>
        </w:rPr>
        <w:t xml:space="preserve"> of the fifty or </w:t>
      </w:r>
      <w:r w:rsidRPr="00090960">
        <w:rPr>
          <w:highlight w:val="yellow"/>
          <w:u w:val="single"/>
        </w:rPr>
        <w:t>strikes</w:t>
      </w:r>
      <w:r w:rsidRPr="00090960">
        <w:rPr>
          <w:u w:val="single"/>
        </w:rPr>
        <w:t xml:space="preserve"> so far </w:t>
      </w:r>
      <w:r w:rsidRPr="00090960">
        <w:rPr>
          <w:highlight w:val="yellow"/>
          <w:u w:val="single"/>
        </w:rPr>
        <w:t>in</w:t>
      </w:r>
      <w:r w:rsidRPr="00090960">
        <w:rPr>
          <w:u w:val="single"/>
        </w:rPr>
        <w:t xml:space="preserve"> response to </w:t>
      </w:r>
      <w:r w:rsidRPr="00090960">
        <w:rPr>
          <w:highlight w:val="yellow"/>
          <w:u w:val="single"/>
        </w:rPr>
        <w:t>corona</w:t>
      </w:r>
      <w:r w:rsidRPr="00090960">
        <w:rPr>
          <w:u w:val="single"/>
        </w:rPr>
        <w:t xml:space="preserve">virus issues in the </w:t>
      </w:r>
      <w:r w:rsidRPr="00090960">
        <w:rPr>
          <w:u w:val="single"/>
        </w:rPr>
        <w:lastRenderedPageBreak/>
        <w:t xml:space="preserve">workplace (over social distancing, personal protective equipment, washing facilities and so on) </w:t>
      </w:r>
      <w:r w:rsidRPr="00090960">
        <w:rPr>
          <w:highlight w:val="yellow"/>
          <w:u w:val="single"/>
        </w:rPr>
        <w:t>have</w:t>
      </w:r>
      <w:r w:rsidRPr="00090960">
        <w:rPr>
          <w:u w:val="single"/>
        </w:rPr>
        <w:t xml:space="preserve"> been unofficial strikes and have probably also </w:t>
      </w:r>
      <w:r w:rsidRPr="00090960">
        <w:rPr>
          <w:highlight w:val="yellow"/>
          <w:u w:val="single"/>
        </w:rPr>
        <w:t>been unlawful</w:t>
      </w:r>
      <w:r w:rsidRPr="00090960">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090960">
        <w:rPr>
          <w:sz w:val="12"/>
        </w:rPr>
        <w:t>situations, but</w:t>
      </w:r>
      <w:proofErr w:type="gramEnd"/>
      <w:r w:rsidRPr="00090960">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090960">
        <w:rPr>
          <w:highlight w:val="yellow"/>
          <w:u w:val="single"/>
        </w:rPr>
        <w:t>without a ballot</w:t>
      </w:r>
      <w:r w:rsidRPr="00090960">
        <w:rPr>
          <w:u w:val="single"/>
        </w:rPr>
        <w:t xml:space="preserve">. And the </w:t>
      </w:r>
      <w:r w:rsidRPr="00090960">
        <w:rPr>
          <w:highlight w:val="yellow"/>
          <w:u w:val="single"/>
        </w:rPr>
        <w:t>fines</w:t>
      </w:r>
      <w:r w:rsidRPr="00090960">
        <w:rPr>
          <w:u w:val="single"/>
        </w:rPr>
        <w:t xml:space="preserve"> can be </w:t>
      </w:r>
      <w:r w:rsidRPr="00090960">
        <w:rPr>
          <w:highlight w:val="yellow"/>
          <w:u w:val="single"/>
        </w:rPr>
        <w:t>steep</w:t>
      </w:r>
      <w:r w:rsidRPr="00090960">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090960">
        <w:rPr>
          <w:highlight w:val="yellow"/>
          <w:u w:val="single"/>
        </w:rPr>
        <w:t xml:space="preserve">In situations of critical </w:t>
      </w:r>
      <w:r w:rsidRPr="00090960">
        <w:rPr>
          <w:u w:val="single"/>
        </w:rPr>
        <w:t xml:space="preserve">health and </w:t>
      </w:r>
      <w:r w:rsidRPr="00090960">
        <w:rPr>
          <w:highlight w:val="yellow"/>
          <w:u w:val="single"/>
        </w:rPr>
        <w:t>safety concerns</w:t>
      </w:r>
      <w:r w:rsidRPr="00090960">
        <w:rPr>
          <w:u w:val="single"/>
        </w:rPr>
        <w:t xml:space="preserve"> – like those faced by many workers during the current coronavirus crisis – </w:t>
      </w:r>
      <w:r w:rsidRPr="00090960">
        <w:rPr>
          <w:highlight w:val="yellow"/>
          <w:u w:val="single"/>
        </w:rPr>
        <w:t>workers need</w:t>
      </w:r>
      <w:r w:rsidRPr="00090960">
        <w:rPr>
          <w:u w:val="single"/>
        </w:rPr>
        <w:t xml:space="preserve"> to be able to walkout immediately and with the </w:t>
      </w:r>
      <w:r w:rsidRPr="00090960">
        <w:rPr>
          <w:highlight w:val="yellow"/>
          <w:u w:val="single"/>
        </w:rPr>
        <w:t>full</w:t>
      </w:r>
      <w:r w:rsidRPr="00090960">
        <w:rPr>
          <w:u w:val="single"/>
        </w:rPr>
        <w:t xml:space="preserve"> </w:t>
      </w:r>
      <w:r w:rsidRPr="00090960">
        <w:rPr>
          <w:highlight w:val="yellow"/>
          <w:u w:val="single"/>
        </w:rPr>
        <w:t>protection</w:t>
      </w:r>
      <w:r w:rsidRPr="00090960">
        <w:rPr>
          <w:u w:val="single"/>
        </w:rPr>
        <w:t xml:space="preserve"> of the law. At present, they enjoy no such rights</w:t>
      </w:r>
      <w:r w:rsidRPr="00090960">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090960">
        <w:rPr>
          <w:highlight w:val="yellow"/>
          <w:u w:val="single"/>
        </w:rPr>
        <w:t>union members</w:t>
      </w:r>
      <w:r w:rsidRPr="00090960">
        <w:rPr>
          <w:u w:val="single"/>
        </w:rPr>
        <w:t xml:space="preserve"> subject to these collective bargaining agreements </w:t>
      </w:r>
      <w:r w:rsidRPr="00090960">
        <w:rPr>
          <w:highlight w:val="yellow"/>
          <w:u w:val="single"/>
        </w:rPr>
        <w:t>have</w:t>
      </w:r>
      <w:r w:rsidRPr="00090960">
        <w:rPr>
          <w:u w:val="single"/>
        </w:rPr>
        <w:t xml:space="preserve"> effectively </w:t>
      </w:r>
      <w:r w:rsidRPr="00090960">
        <w:rPr>
          <w:highlight w:val="yellow"/>
          <w:u w:val="single"/>
        </w:rPr>
        <w:t>no recourse to</w:t>
      </w:r>
      <w:r w:rsidRPr="00090960">
        <w:rPr>
          <w:u w:val="single"/>
        </w:rPr>
        <w:t xml:space="preserve"> take </w:t>
      </w:r>
      <w:r w:rsidRPr="00090960">
        <w:rPr>
          <w:highlight w:val="yellow"/>
          <w:u w:val="single"/>
        </w:rPr>
        <w:t>lawful</w:t>
      </w:r>
      <w:r w:rsidRPr="00090960">
        <w:rPr>
          <w:u w:val="single"/>
        </w:rPr>
        <w:t xml:space="preserve"> industrial </w:t>
      </w:r>
      <w:r w:rsidRPr="00090960">
        <w:rPr>
          <w:highlight w:val="yellow"/>
          <w:u w:val="single"/>
        </w:rPr>
        <w:t>action to create</w:t>
      </w:r>
      <w:r w:rsidRPr="00090960">
        <w:rPr>
          <w:u w:val="single"/>
        </w:rPr>
        <w:t xml:space="preserve"> the </w:t>
      </w:r>
      <w:r w:rsidRPr="00090960">
        <w:rPr>
          <w:highlight w:val="yellow"/>
          <w:u w:val="single"/>
        </w:rPr>
        <w:t>leverage needed to</w:t>
      </w:r>
      <w:r w:rsidRPr="00090960">
        <w:rPr>
          <w:u w:val="single"/>
        </w:rPr>
        <w:t xml:space="preserve"> win their demands in pay </w:t>
      </w:r>
      <w:r w:rsidRPr="00090960">
        <w:rPr>
          <w:highlight w:val="yellow"/>
          <w:u w:val="single"/>
        </w:rPr>
        <w:t>negotiations</w:t>
      </w:r>
      <w:r w:rsidRPr="00090960">
        <w:rPr>
          <w:u w:val="single"/>
        </w:rPr>
        <w:t>. That is the reality of Britain’s draconian anti-union laws.</w:t>
      </w:r>
      <w:r w:rsidRPr="00090960">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53058084" w14:textId="77777777" w:rsidR="00282196" w:rsidRPr="00090960" w:rsidRDefault="00282196" w:rsidP="00282196">
      <w:pPr>
        <w:rPr>
          <w:sz w:val="16"/>
        </w:rPr>
      </w:pPr>
    </w:p>
    <w:p w14:paraId="1520307B" w14:textId="77777777" w:rsidR="00282196" w:rsidRPr="00090960" w:rsidRDefault="00282196" w:rsidP="00282196">
      <w:pPr>
        <w:pStyle w:val="Heading3"/>
      </w:pPr>
      <w:r w:rsidRPr="00090960">
        <w:lastRenderedPageBreak/>
        <w:t>Framework</w:t>
      </w:r>
    </w:p>
    <w:p w14:paraId="0EF0A113" w14:textId="77777777" w:rsidR="00282196" w:rsidRPr="00090960" w:rsidRDefault="00282196" w:rsidP="00282196">
      <w:pPr>
        <w:pStyle w:val="Heading4"/>
      </w:pPr>
      <w:r w:rsidRPr="00090960">
        <w:t xml:space="preserve">The standard is maximizing expected </w:t>
      </w:r>
      <w:proofErr w:type="spellStart"/>
      <w:r w:rsidRPr="00090960">
        <w:t>well being</w:t>
      </w:r>
      <w:proofErr w:type="spellEnd"/>
      <w:r w:rsidRPr="00090960">
        <w:t xml:space="preserve"> or saving lives.</w:t>
      </w:r>
    </w:p>
    <w:p w14:paraId="406006D5" w14:textId="77777777" w:rsidR="00282196" w:rsidRPr="00090960" w:rsidRDefault="00282196" w:rsidP="00282196">
      <w:pPr>
        <w:pStyle w:val="Heading4"/>
        <w:rPr>
          <w:rFonts w:cs="Calibri"/>
          <w:color w:val="000000" w:themeColor="text1"/>
        </w:rPr>
      </w:pPr>
      <w:r w:rsidRPr="00090960">
        <w:t xml:space="preserve">1] Death is bad and outweighs – </w:t>
      </w:r>
      <w:r w:rsidRPr="00090960">
        <w:rPr>
          <w:rFonts w:cs="Calibri"/>
        </w:rPr>
        <w:t xml:space="preserve">it </w:t>
      </w:r>
      <w:r w:rsidRPr="00090960">
        <w:rPr>
          <w:rFonts w:cs="Calibri"/>
          <w:color w:val="000000" w:themeColor="text1"/>
        </w:rPr>
        <w:t>destroys the subject itself – kills any ability to achieve value in ethics since life is a prerequisite.</w:t>
      </w:r>
    </w:p>
    <w:p w14:paraId="3EF2E44F" w14:textId="77777777" w:rsidR="00282196" w:rsidRPr="00090960" w:rsidRDefault="00282196" w:rsidP="00282196">
      <w:pPr>
        <w:pStyle w:val="Heading4"/>
      </w:pPr>
      <w:r w:rsidRPr="00090960">
        <w:t>2] Extinction outweighs –</w:t>
      </w:r>
    </w:p>
    <w:p w14:paraId="76318B99" w14:textId="19037EA0" w:rsidR="00282196" w:rsidRPr="00090960" w:rsidRDefault="003902AB" w:rsidP="00282196">
      <w:pPr>
        <w:pStyle w:val="Heading4"/>
      </w:pPr>
      <w:r>
        <w:t>1</w:t>
      </w:r>
      <w:r w:rsidR="00282196" w:rsidRPr="00090960">
        <w:t xml:space="preserve"> – Suffering – mass death causes suffering because people can’t get access to resources and basic necessities</w:t>
      </w:r>
    </w:p>
    <w:p w14:paraId="65C56357" w14:textId="2533123D" w:rsidR="00282196" w:rsidRPr="00090960" w:rsidRDefault="003902AB" w:rsidP="00282196">
      <w:pPr>
        <w:pStyle w:val="Heading4"/>
      </w:pPr>
      <w:r>
        <w:t>2</w:t>
      </w:r>
      <w:r w:rsidR="00282196" w:rsidRPr="00090960">
        <w:t xml:space="preserve"> – Moral uncertainty – if we’re unsure about which interpretation of the world is true – we ought to preserve the world to keep debating about it</w:t>
      </w:r>
    </w:p>
    <w:p w14:paraId="6080FD0F" w14:textId="77777777" w:rsidR="00282196" w:rsidRPr="00090960" w:rsidRDefault="00282196" w:rsidP="00282196">
      <w:pPr>
        <w:pStyle w:val="Heading4"/>
      </w:pPr>
      <w:r w:rsidRPr="00090960">
        <w:t xml:space="preserve">3] Util forces you to justify why actions are good and bad – intuitions fail in the real world. </w:t>
      </w:r>
    </w:p>
    <w:p w14:paraId="4F791D56" w14:textId="77777777" w:rsidR="00282196" w:rsidRPr="00090960" w:rsidRDefault="00282196" w:rsidP="00282196">
      <w:pPr>
        <w:rPr>
          <w:sz w:val="18"/>
          <w:szCs w:val="18"/>
        </w:rPr>
      </w:pPr>
      <w:r w:rsidRPr="00090960">
        <w:rPr>
          <w:rStyle w:val="StyleUnderline"/>
          <w:szCs w:val="26"/>
        </w:rPr>
        <w:t>Hare 79</w:t>
      </w:r>
      <w:r w:rsidRPr="00090960">
        <w:t xml:space="preserve">, </w:t>
      </w:r>
      <w:r w:rsidRPr="00090960">
        <w:rPr>
          <w:sz w:val="18"/>
          <w:szCs w:val="18"/>
        </w:rPr>
        <w:t xml:space="preserve">R.M. What Is Wrong with Slavery. Philosophy and Public Affairs, 1979, </w:t>
      </w:r>
      <w:proofErr w:type="gramStart"/>
      <w:r w:rsidRPr="00090960">
        <w:rPr>
          <w:sz w:val="18"/>
          <w:szCs w:val="18"/>
        </w:rPr>
        <w:t>links,jstor.org/sici?sici=0048-3915%28197924%298%3A2%3C103%3AWIWWS%3E2.0.CO</w:t>
      </w:r>
      <w:proofErr w:type="gramEnd"/>
      <w:r w:rsidRPr="00090960">
        <w:rPr>
          <w:sz w:val="18"/>
          <w:szCs w:val="18"/>
        </w:rPr>
        <w:t>%3B2-6. // TG</w:t>
      </w:r>
    </w:p>
    <w:p w14:paraId="746753DD" w14:textId="77777777" w:rsidR="00282196" w:rsidRPr="00090960" w:rsidRDefault="00282196" w:rsidP="00282196">
      <w:pPr>
        <w:rPr>
          <w:rStyle w:val="Emphasis"/>
        </w:rPr>
      </w:pPr>
      <w:proofErr w:type="gramStart"/>
      <w:r w:rsidRPr="00090960">
        <w:rPr>
          <w:rStyle w:val="Emphasis"/>
        </w:rPr>
        <w:t>Utilitarianism</w:t>
      </w:r>
      <w:proofErr w:type="gramEnd"/>
      <w:r w:rsidRPr="00090960">
        <w:rPr>
          <w:sz w:val="14"/>
        </w:rPr>
        <w:t xml:space="preserve"> therefore, </w:t>
      </w:r>
      <w:r w:rsidRPr="00090960">
        <w:rPr>
          <w:rStyle w:val="Emphasis"/>
        </w:rPr>
        <w:t>unlike some other theories, is exposed to the facts.</w:t>
      </w:r>
      <w:r w:rsidRPr="00090960">
        <w:rPr>
          <w:sz w:val="14"/>
        </w:rPr>
        <w:t xml:space="preserve"> </w:t>
      </w:r>
      <w:r w:rsidRPr="00090960">
        <w:rPr>
          <w:rStyle w:val="Emphasis"/>
        </w:rPr>
        <w:t>The utilitarian cannot reason a priori that whatever the facts about the world and human nature, slavery is wrong.</w:t>
      </w:r>
      <w:r w:rsidRPr="00090960">
        <w:rPr>
          <w:sz w:val="14"/>
        </w:rPr>
        <w:t xml:space="preserve"> He </w:t>
      </w:r>
      <w:r w:rsidRPr="00090960">
        <w:rPr>
          <w:rStyle w:val="Emphasis"/>
        </w:rPr>
        <w:t xml:space="preserve">has to </w:t>
      </w:r>
      <w:r w:rsidRPr="00090960">
        <w:rPr>
          <w:rStyle w:val="Emphasis"/>
          <w:highlight w:val="green"/>
        </w:rPr>
        <w:t xml:space="preserve">show </w:t>
      </w:r>
      <w:r w:rsidRPr="00090960">
        <w:rPr>
          <w:rStyle w:val="Emphasis"/>
        </w:rPr>
        <w:t xml:space="preserve">that </w:t>
      </w:r>
      <w:r w:rsidRPr="00090960">
        <w:rPr>
          <w:rStyle w:val="Emphasis"/>
          <w:highlight w:val="green"/>
        </w:rPr>
        <w:t>it is wrong by showing</w:t>
      </w:r>
      <w:r w:rsidRPr="00090960">
        <w:rPr>
          <w:rStyle w:val="Emphasis"/>
        </w:rPr>
        <w:t xml:space="preserve">, through a study of history and other factual observation, that </w:t>
      </w:r>
      <w:r w:rsidRPr="00090960">
        <w:rPr>
          <w:rStyle w:val="Emphasis"/>
          <w:highlight w:val="green"/>
        </w:rPr>
        <w:t>slavery does have</w:t>
      </w:r>
      <w:r w:rsidRPr="00090960">
        <w:rPr>
          <w:rStyle w:val="Emphasis"/>
        </w:rPr>
        <w:t xml:space="preserve"> the effects</w:t>
      </w:r>
      <w:r w:rsidRPr="00090960">
        <w:rPr>
          <w:sz w:val="14"/>
        </w:rPr>
        <w:t xml:space="preserve"> (</w:t>
      </w:r>
      <w:r w:rsidRPr="00090960">
        <w:rPr>
          <w:rStyle w:val="Emphasis"/>
        </w:rPr>
        <w:t xml:space="preserve">namely the production of </w:t>
      </w:r>
      <w:r w:rsidRPr="00090960">
        <w:rPr>
          <w:rStyle w:val="Emphasis"/>
          <w:highlight w:val="green"/>
        </w:rPr>
        <w:t>misery) which make it wrong</w:t>
      </w:r>
      <w:r w:rsidRPr="00090960">
        <w:rPr>
          <w:sz w:val="14"/>
        </w:rPr>
        <w:t xml:space="preserve">. </w:t>
      </w:r>
      <w:r w:rsidRPr="00090960">
        <w:rPr>
          <w:rStyle w:val="Emphasis"/>
          <w:highlight w:val="green"/>
        </w:rPr>
        <w:t>This</w:t>
      </w:r>
      <w:r w:rsidRPr="00090960">
        <w:rPr>
          <w:sz w:val="14"/>
        </w:rPr>
        <w:t xml:space="preserve">, though it may at first sight appear a weakness in the doctrine, </w:t>
      </w:r>
      <w:r w:rsidRPr="00090960">
        <w:rPr>
          <w:rStyle w:val="Emphasis"/>
          <w:highlight w:val="green"/>
        </w:rPr>
        <w:t>is</w:t>
      </w:r>
      <w:r w:rsidRPr="00090960">
        <w:rPr>
          <w:rStyle w:val="Emphasis"/>
        </w:rPr>
        <w:t xml:space="preserve"> in fact </w:t>
      </w:r>
      <w:r w:rsidRPr="00090960">
        <w:rPr>
          <w:rStyle w:val="Emphasis"/>
          <w:highlight w:val="green"/>
        </w:rPr>
        <w:t>its strength</w:t>
      </w:r>
      <w:r w:rsidRPr="00090960">
        <w:rPr>
          <w:sz w:val="14"/>
        </w:rPr>
        <w:t xml:space="preserve">. </w:t>
      </w:r>
      <w:r w:rsidRPr="00090960">
        <w:rPr>
          <w:rStyle w:val="Emphasis"/>
        </w:rPr>
        <w:t>A doctrine, like some kinds of intuitionism</w:t>
      </w:r>
      <w:r w:rsidRPr="00090960">
        <w:rPr>
          <w:sz w:val="14"/>
        </w:rPr>
        <w:t xml:space="preserve">, according to which we can think up examples as fantastic as we please and the doctrine will still come up with the same old answers, </w:t>
      </w:r>
      <w:r w:rsidRPr="00090960">
        <w:rPr>
          <w:rStyle w:val="Emphasis"/>
        </w:rPr>
        <w:t>is really showing that it has lost contact with the actual world with which the intuitions it relies on were designed to cope</w:t>
      </w:r>
      <w:r w:rsidRPr="00090960">
        <w:rPr>
          <w:sz w:val="14"/>
        </w:rPr>
        <w:t xml:space="preserve">. </w:t>
      </w:r>
      <w:r w:rsidRPr="00090960">
        <w:rPr>
          <w:rStyle w:val="Emphasis"/>
        </w:rPr>
        <w:t>Intuitionists think they can face the world armed with nothing but their inbred intuitions</w:t>
      </w:r>
      <w:r w:rsidRPr="00090960">
        <w:rPr>
          <w:sz w:val="14"/>
        </w:rPr>
        <w:t xml:space="preserve">; </w:t>
      </w:r>
      <w:proofErr w:type="spellStart"/>
      <w:r w:rsidRPr="00090960">
        <w:rPr>
          <w:rStyle w:val="Emphasis"/>
          <w:highlight w:val="green"/>
        </w:rPr>
        <w:t>utilitarians</w:t>
      </w:r>
      <w:proofErr w:type="spellEnd"/>
      <w:r w:rsidRPr="00090960">
        <w:rPr>
          <w:rStyle w:val="Emphasis"/>
          <w:highlight w:val="green"/>
        </w:rPr>
        <w:t xml:space="preserve"> </w:t>
      </w:r>
      <w:r w:rsidRPr="00090960">
        <w:rPr>
          <w:rStyle w:val="Emphasis"/>
        </w:rPr>
        <w:t xml:space="preserve">know that they have to look at what actually goes on in the world and </w:t>
      </w:r>
      <w:r w:rsidRPr="00090960">
        <w:rPr>
          <w:rStyle w:val="Emphasis"/>
          <w:highlight w:val="green"/>
        </w:rPr>
        <w:t xml:space="preserve">see if the intuitions are </w:t>
      </w:r>
      <w:r w:rsidRPr="00090960">
        <w:rPr>
          <w:rStyle w:val="Emphasis"/>
        </w:rPr>
        <w:t xml:space="preserve">really </w:t>
      </w:r>
      <w:r w:rsidRPr="00090960">
        <w:rPr>
          <w:rStyle w:val="Emphasis"/>
          <w:highlight w:val="green"/>
        </w:rPr>
        <w:t>the best ones</w:t>
      </w:r>
      <w:r w:rsidRPr="00090960">
        <w:rPr>
          <w:rStyle w:val="Emphasis"/>
        </w:rPr>
        <w:t xml:space="preserve"> to have in that sort of world</w:t>
      </w:r>
      <w:r w:rsidRPr="00090960">
        <w:rPr>
          <w:sz w:val="14"/>
        </w:rPr>
        <w:t xml:space="preserve">. I come now to the second horn of the dilemma, on which the </w:t>
      </w:r>
      <w:proofErr w:type="spellStart"/>
      <w:r w:rsidRPr="00090960">
        <w:rPr>
          <w:sz w:val="14"/>
        </w:rPr>
        <w:t>utili</w:t>
      </w:r>
      <w:proofErr w:type="spellEnd"/>
      <w:r w:rsidRPr="00090960">
        <w:rPr>
          <w:sz w:val="14"/>
        </w:rPr>
        <w:t xml:space="preserve">- </w:t>
      </w:r>
      <w:proofErr w:type="spellStart"/>
      <w:r w:rsidRPr="00090960">
        <w:rPr>
          <w:sz w:val="14"/>
        </w:rPr>
        <w:t>tarian</w:t>
      </w:r>
      <w:proofErr w:type="spellEnd"/>
      <w:r w:rsidRPr="00090960">
        <w:rPr>
          <w:sz w:val="14"/>
        </w:rPr>
        <w:t xml:space="preserve"> is allowed to say, 'Your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w:t>
      </w:r>
      <w:proofErr w:type="spellStart"/>
      <w:r w:rsidRPr="00090960">
        <w:rPr>
          <w:sz w:val="14"/>
        </w:rPr>
        <w:t>Camaica</w:t>
      </w:r>
      <w:proofErr w:type="spellEnd"/>
      <w:r w:rsidRPr="00090960">
        <w:rPr>
          <w:sz w:val="14"/>
        </w:rPr>
        <w:t xml:space="preserve">?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w:t>
      </w:r>
      <w:proofErr w:type="spellStart"/>
      <w:r w:rsidRPr="00090960">
        <w:rPr>
          <w:sz w:val="14"/>
        </w:rPr>
        <w:t>ticular</w:t>
      </w:r>
      <w:proofErr w:type="spellEnd"/>
      <w:r w:rsidRPr="00090960">
        <w:rPr>
          <w:sz w:val="14"/>
        </w:rPr>
        <w:t xml:space="preserve"> contribute very much to the prosperity of Juba that could not have been achieved by other means? And likewise, need the govern- </w:t>
      </w:r>
      <w:proofErr w:type="spellStart"/>
      <w:r w:rsidRPr="00090960">
        <w:rPr>
          <w:sz w:val="14"/>
        </w:rPr>
        <w:t>ment</w:t>
      </w:r>
      <w:proofErr w:type="spellEnd"/>
      <w:r w:rsidRPr="00090960">
        <w:rPr>
          <w:sz w:val="14"/>
        </w:rPr>
        <w:t xml:space="preserve"> of </w:t>
      </w:r>
      <w:proofErr w:type="spellStart"/>
      <w:r w:rsidRPr="00090960">
        <w:rPr>
          <w:sz w:val="14"/>
        </w:rPr>
        <w:t>Camaica</w:t>
      </w:r>
      <w:proofErr w:type="spellEnd"/>
      <w:r w:rsidRPr="00090960">
        <w:rPr>
          <w:sz w:val="14"/>
        </w:rPr>
        <w:t xml:space="preserve"> have been so incompetent? Could it not, without reintroducing slavery, have kept the economy on the rails by such controls as are compatible with a free society? In short, did not the optimum solution lie somewhere between the systems adopted in Juba and </w:t>
      </w:r>
      <w:proofErr w:type="spellStart"/>
      <w:r w:rsidRPr="00090960">
        <w:rPr>
          <w:sz w:val="14"/>
        </w:rPr>
        <w:t>Camaica</w:t>
      </w:r>
      <w:proofErr w:type="spellEnd"/>
      <w:r w:rsidRPr="00090960">
        <w:rPr>
          <w:sz w:val="14"/>
        </w:rPr>
        <w:t xml:space="preserve">, but on the free side of the boundary between </w:t>
      </w:r>
      <w:proofErr w:type="spellStart"/>
      <w:r w:rsidRPr="00090960">
        <w:rPr>
          <w:sz w:val="14"/>
        </w:rPr>
        <w:t>slav</w:t>
      </w:r>
      <w:proofErr w:type="spellEnd"/>
      <w:r w:rsidRPr="00090960">
        <w:rPr>
          <w:sz w:val="14"/>
        </w:rPr>
        <w:t xml:space="preserve">- </w:t>
      </w:r>
      <w:proofErr w:type="spellStart"/>
      <w:r w:rsidRPr="00090960">
        <w:rPr>
          <w:sz w:val="14"/>
        </w:rPr>
        <w:t>ery</w:t>
      </w:r>
      <w:proofErr w:type="spellEnd"/>
      <w:r w:rsidRPr="00090960">
        <w:rPr>
          <w:sz w:val="14"/>
        </w:rPr>
        <w:t xml:space="preserve">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w:t>
      </w:r>
      <w:proofErr w:type="spellStart"/>
      <w:r w:rsidRPr="00090960">
        <w:rPr>
          <w:sz w:val="14"/>
        </w:rPr>
        <w:t>haine</w:t>
      </w:r>
      <w:proofErr w:type="spellEnd"/>
      <w:r w:rsidRPr="00090960">
        <w:rPr>
          <w:sz w:val="14"/>
        </w:rPr>
        <w:t xml:space="preserve"> du </w:t>
      </w:r>
      <w:proofErr w:type="spellStart"/>
      <w:r w:rsidRPr="00090960">
        <w:rPr>
          <w:sz w:val="14"/>
        </w:rPr>
        <w:t>noorly</w:t>
      </w:r>
      <w:proofErr w:type="spellEnd"/>
      <w:r w:rsidRPr="00090960">
        <w:rPr>
          <w:sz w:val="14"/>
        </w:rPr>
        <w:t xml:space="preserve"> </w:t>
      </w:r>
      <w:proofErr w:type="spellStart"/>
      <w:r w:rsidRPr="00090960">
        <w:rPr>
          <w:sz w:val="14"/>
        </w:rPr>
        <w:t>luovo</w:t>
      </w:r>
      <w:proofErr w:type="spellEnd"/>
      <w:r w:rsidRPr="00090960">
        <w:rPr>
          <w:sz w:val="14"/>
        </w:rPr>
        <w:t xml:space="preserve"> </w:t>
      </w:r>
      <w:proofErr w:type="spellStart"/>
      <w:r w:rsidRPr="00090960">
        <w:rPr>
          <w:sz w:val="14"/>
        </w:rPr>
        <w:t>evrloit</w:t>
      </w:r>
      <w:proofErr w:type="spellEnd"/>
      <w:r w:rsidRPr="00090960">
        <w:rPr>
          <w:sz w:val="14"/>
        </w:rPr>
        <w:t xml:space="preserve"> those </w:t>
      </w:r>
      <w:proofErr w:type="spellStart"/>
      <w:r w:rsidRPr="00090960">
        <w:rPr>
          <w:sz w:val="14"/>
        </w:rPr>
        <w:t>vor</w:t>
      </w:r>
      <w:proofErr w:type="spellEnd"/>
      <w:r w:rsidRPr="00090960">
        <w:rPr>
          <w:sz w:val="14"/>
        </w:rPr>
        <w:t xml:space="preserve"> </w:t>
      </w:r>
      <w:proofErr w:type="spellStart"/>
      <w:r w:rsidRPr="00090960">
        <w:rPr>
          <w:sz w:val="14"/>
        </w:rPr>
        <w:t>utham</w:t>
      </w:r>
      <w:proofErr w:type="spellEnd"/>
      <w:r w:rsidRPr="00090960">
        <w:rPr>
          <w:sz w:val="14"/>
        </w:rPr>
        <w:t xml:space="preserve">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w:t>
      </w:r>
      <w:proofErr w:type="spellStart"/>
      <w:r w:rsidRPr="00090960">
        <w:rPr>
          <w:sz w:val="14"/>
        </w:rPr>
        <w:t>inani</w:t>
      </w:r>
      <w:proofErr w:type="spellEnd"/>
      <w:r w:rsidRPr="00090960">
        <w:rPr>
          <w:sz w:val="14"/>
        </w:rPr>
        <w:t xml:space="preserve">- mate property or even a brute animal in a man's possession, can be subjected to a sort of terror from which other kinds of property are immune; </w:t>
      </w:r>
      <w:proofErr w:type="gramStart"/>
      <w:r w:rsidRPr="00090960">
        <w:rPr>
          <w:sz w:val="14"/>
        </w:rPr>
        <w:t>and,</w:t>
      </w:r>
      <w:proofErr w:type="gramEnd"/>
      <w:r w:rsidRPr="00090960">
        <w:rPr>
          <w:sz w:val="14"/>
        </w:rPr>
        <w:t xml:space="preserve"> human owners being what they are, many will </w:t>
      </w:r>
      <w:proofErr w:type="spellStart"/>
      <w:r w:rsidRPr="00090960">
        <w:rPr>
          <w:sz w:val="14"/>
        </w:rPr>
        <w:t>inevi</w:t>
      </w:r>
      <w:proofErr w:type="spellEnd"/>
      <w:r w:rsidRPr="00090960">
        <w:rPr>
          <w:sz w:val="14"/>
        </w:rPr>
        <w:t xml:space="preserve">- </w:t>
      </w:r>
      <w:proofErr w:type="spellStart"/>
      <w:r w:rsidRPr="00090960">
        <w:rPr>
          <w:sz w:val="14"/>
        </w:rPr>
        <w:t>tably</w:t>
      </w:r>
      <w:proofErr w:type="spellEnd"/>
      <w:r w:rsidRPr="00090960">
        <w:rPr>
          <w:sz w:val="14"/>
        </w:rPr>
        <w:t xml:space="preserve"> take advantage of this fact. That is the reason for </w:t>
      </w:r>
      <w:r w:rsidRPr="00090960">
        <w:rPr>
          <w:sz w:val="14"/>
        </w:rPr>
        <w:lastRenderedPageBreak/>
        <w:t xml:space="preserve">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w:t>
      </w:r>
      <w:proofErr w:type="spellStart"/>
      <w:r w:rsidRPr="00090960">
        <w:rPr>
          <w:sz w:val="14"/>
        </w:rPr>
        <w:t>defences</w:t>
      </w:r>
      <w:proofErr w:type="spellEnd"/>
      <w:r w:rsidRPr="00090960">
        <w:rPr>
          <w:sz w:val="14"/>
        </w:rPr>
        <w:t xml:space="preserve"> against its abuse (since he has no say in what the laws are to be, nor much ability to avail himself of such laws as there are) the slave </w:t>
      </w:r>
      <w:proofErr w:type="gramStart"/>
      <w:r w:rsidRPr="00090960">
        <w:rPr>
          <w:sz w:val="14"/>
        </w:rPr>
        <w:t>becomes, or</w:t>
      </w:r>
      <w:proofErr w:type="gramEnd"/>
      <w:r w:rsidRPr="00090960">
        <w:rPr>
          <w:sz w:val="14"/>
        </w:rPr>
        <w:t xml:space="preserve"> is likely to become if his master is an ordinary human, the most miserable of all creatures. No doubt there are other facts I could have adduced. But I will end by reiterating the general point I have been trying to illustrate. </w:t>
      </w:r>
      <w:r w:rsidRPr="00090960">
        <w:rPr>
          <w:rStyle w:val="Emphasis"/>
        </w:rPr>
        <w:t>The wrongness of slavery, like the wrongness of anything else, has to be shown in the world as it actually is</w:t>
      </w:r>
      <w:r w:rsidRPr="00090960">
        <w:rPr>
          <w:sz w:val="14"/>
        </w:rPr>
        <w:t xml:space="preserve">. We can do this by first reaching an understanding of the meaning of this and the other moral words, which brings with </w:t>
      </w:r>
      <w:proofErr w:type="gramStart"/>
      <w:r w:rsidRPr="00090960">
        <w:rPr>
          <w:sz w:val="14"/>
        </w:rPr>
        <w:t>it</w:t>
      </w:r>
      <w:proofErr w:type="gramEnd"/>
      <w:r w:rsidRPr="00090960">
        <w:rPr>
          <w:sz w:val="14"/>
        </w:rPr>
        <w:t xml:space="preserve"> certain rules of moral reasoning, as I have tried to show in other places. 16 One of the most important of these rules is a formal requirement reflected in the Golden Rule: the requirement that what we say we ought to do to others we have to be able to say ought to be done to ourselves were we in precisely their situation with their interests. And this leads to a way of moral reasoning (</w:t>
      </w:r>
      <w:r w:rsidRPr="00090960">
        <w:rPr>
          <w:rStyle w:val="Emphasis"/>
          <w:highlight w:val="green"/>
        </w:rPr>
        <w:t>util</w:t>
      </w:r>
      <w:r w:rsidRPr="00090960">
        <w:rPr>
          <w:rStyle w:val="Emphasis"/>
        </w:rPr>
        <w:t xml:space="preserve">itarian- ism) which </w:t>
      </w:r>
      <w:r w:rsidRPr="00090960">
        <w:rPr>
          <w:rStyle w:val="Emphasis"/>
          <w:highlight w:val="green"/>
        </w:rPr>
        <w:t xml:space="preserve">treats </w:t>
      </w:r>
      <w:r w:rsidRPr="00090960">
        <w:rPr>
          <w:rStyle w:val="Emphasis"/>
        </w:rPr>
        <w:t xml:space="preserve">the equal </w:t>
      </w:r>
      <w:r w:rsidRPr="00090960">
        <w:rPr>
          <w:rStyle w:val="Emphasis"/>
          <w:highlight w:val="green"/>
        </w:rPr>
        <w:t xml:space="preserve">interests </w:t>
      </w:r>
      <w:r w:rsidRPr="00090960">
        <w:rPr>
          <w:rStyle w:val="Emphasis"/>
        </w:rPr>
        <w:t xml:space="preserve">of all </w:t>
      </w:r>
      <w:r w:rsidRPr="00090960">
        <w:rPr>
          <w:rStyle w:val="Emphasis"/>
          <w:highlight w:val="green"/>
        </w:rPr>
        <w:t>as having equal weight</w:t>
      </w:r>
      <w:r w:rsidRPr="00090960">
        <w:rPr>
          <w:sz w:val="14"/>
        </w:rPr>
        <w:t xml:space="preserve">. Then </w:t>
      </w:r>
      <w:r w:rsidRPr="00090960">
        <w:rPr>
          <w:rStyle w:val="Emphasis"/>
          <w:highlight w:val="green"/>
        </w:rPr>
        <w:t>we have to apply this reasoning to the world</w:t>
      </w:r>
      <w:r w:rsidRPr="00090960">
        <w:rPr>
          <w:rStyle w:val="Emphasis"/>
        </w:rPr>
        <w:t xml:space="preserve"> as it actually is</w:t>
      </w:r>
      <w:r w:rsidRPr="00090960">
        <w:rPr>
          <w:sz w:val="14"/>
        </w:rPr>
        <w:t xml:space="preserve">, </w:t>
      </w:r>
      <w:r w:rsidRPr="00090960">
        <w:rPr>
          <w:rStyle w:val="Emphasis"/>
          <w:highlight w:val="green"/>
        </w:rPr>
        <w:t>which will mean ascertaining what will</w:t>
      </w:r>
      <w:r w:rsidRPr="00090960">
        <w:rPr>
          <w:rStyle w:val="Emphasis"/>
        </w:rPr>
        <w:t xml:space="preserve"> actually </w:t>
      </w:r>
      <w:r w:rsidRPr="00090960">
        <w:rPr>
          <w:rStyle w:val="Emphasis"/>
          <w:highlight w:val="green"/>
        </w:rPr>
        <w:t>be the result of adopting certain</w:t>
      </w:r>
      <w:r w:rsidRPr="00090960">
        <w:rPr>
          <w:rStyle w:val="Emphasis"/>
        </w:rPr>
        <w:t xml:space="preserve"> principles and </w:t>
      </w:r>
      <w:r w:rsidRPr="00090960">
        <w:rPr>
          <w:rStyle w:val="Emphasis"/>
          <w:highlight w:val="green"/>
        </w:rPr>
        <w:t>policies</w:t>
      </w:r>
      <w:r w:rsidRPr="00090960">
        <w:rPr>
          <w:rStyle w:val="Emphasis"/>
        </w:rPr>
        <w:t xml:space="preserve">, and </w:t>
      </w:r>
      <w:r w:rsidRPr="00090960">
        <w:rPr>
          <w:rStyle w:val="Emphasis"/>
          <w:highlight w:val="green"/>
        </w:rPr>
        <w:t xml:space="preserve">how this will </w:t>
      </w:r>
      <w:r w:rsidRPr="00090960">
        <w:rPr>
          <w:rStyle w:val="Emphasis"/>
        </w:rPr>
        <w:t xml:space="preserve">actually </w:t>
      </w:r>
      <w:r w:rsidRPr="00090960">
        <w:rPr>
          <w:rStyle w:val="Emphasis"/>
          <w:highlight w:val="green"/>
        </w:rPr>
        <w:t xml:space="preserve">impinge </w:t>
      </w:r>
      <w:r w:rsidRPr="00090960">
        <w:rPr>
          <w:rStyle w:val="Emphasis"/>
        </w:rPr>
        <w:t xml:space="preserve">upon the </w:t>
      </w:r>
      <w:r w:rsidRPr="00090960">
        <w:rPr>
          <w:rStyle w:val="Emphasis"/>
          <w:highlight w:val="green"/>
        </w:rPr>
        <w:t xml:space="preserve">interests </w:t>
      </w:r>
      <w:r w:rsidRPr="00090960">
        <w:rPr>
          <w:rStyle w:val="Emphasis"/>
        </w:rPr>
        <w:t>of ourselves and others</w:t>
      </w:r>
      <w:r w:rsidRPr="00090960">
        <w:rPr>
          <w:sz w:val="14"/>
        </w:rPr>
        <w:t xml:space="preserve">. </w:t>
      </w:r>
      <w:r w:rsidRPr="00090960">
        <w:rPr>
          <w:rStyle w:val="Emphasis"/>
        </w:rPr>
        <w:t xml:space="preserve">Only so can we </w:t>
      </w:r>
      <w:r w:rsidRPr="00090960">
        <w:rPr>
          <w:rStyle w:val="Emphasis"/>
          <w:highlight w:val="green"/>
        </w:rPr>
        <w:t>achieve</w:t>
      </w:r>
      <w:r w:rsidRPr="00090960">
        <w:rPr>
          <w:rStyle w:val="Emphasis"/>
        </w:rPr>
        <w:t xml:space="preserve"> a </w:t>
      </w:r>
      <w:r w:rsidRPr="00090960">
        <w:rPr>
          <w:rStyle w:val="Emphasis"/>
          <w:highlight w:val="green"/>
        </w:rPr>
        <w:t>morality suited for use in real life</w:t>
      </w:r>
      <w:r w:rsidRPr="00090960">
        <w:rPr>
          <w:rStyle w:val="Emphasis"/>
        </w:rPr>
        <w:t>; and nobody who goes through this reasoning in real life will adopt principles which permit slavery</w:t>
      </w:r>
      <w:r w:rsidRPr="00090960">
        <w:rPr>
          <w:sz w:val="14"/>
        </w:rPr>
        <w:t xml:space="preserve">, be- cause of the miseries which in real life it causes. </w:t>
      </w:r>
      <w:r w:rsidRPr="00090960">
        <w:rPr>
          <w:rStyle w:val="Emphasis"/>
        </w:rPr>
        <w:t xml:space="preserve">Utilitarianism can thus show what is wrong with slavery; and so </w:t>
      </w:r>
      <w:proofErr w:type="gramStart"/>
      <w:r w:rsidRPr="00090960">
        <w:rPr>
          <w:rStyle w:val="Emphasis"/>
        </w:rPr>
        <w:t>far</w:t>
      </w:r>
      <w:proofErr w:type="gramEnd"/>
      <w:r w:rsidRPr="00090960">
        <w:rPr>
          <w:rStyle w:val="Emphasis"/>
        </w:rPr>
        <w:t xml:space="preserve"> as I can see it is the kind of moral reasoning best able to show this, as opposed to merely protesting that slavery is wrong.</w:t>
      </w:r>
    </w:p>
    <w:p w14:paraId="1B1E98AC" w14:textId="77777777" w:rsidR="00282196" w:rsidRPr="00090960" w:rsidRDefault="00282196" w:rsidP="00282196">
      <w:pPr>
        <w:pStyle w:val="Heading3"/>
      </w:pPr>
      <w:r w:rsidRPr="00090960">
        <w:lastRenderedPageBreak/>
        <w:t>Method</w:t>
      </w:r>
    </w:p>
    <w:p w14:paraId="7FD3B960" w14:textId="77777777" w:rsidR="00282196" w:rsidRPr="00090960" w:rsidRDefault="00282196" w:rsidP="00282196">
      <w:pPr>
        <w:pStyle w:val="Heading4"/>
      </w:pPr>
      <w:r w:rsidRPr="00090960">
        <w:t xml:space="preserve">Strikes expand disabled </w:t>
      </w:r>
      <w:proofErr w:type="spellStart"/>
      <w:proofErr w:type="gramStart"/>
      <w:r w:rsidRPr="00090960">
        <w:t>peoples</w:t>
      </w:r>
      <w:proofErr w:type="spellEnd"/>
      <w:proofErr w:type="gramEnd"/>
      <w:r w:rsidRPr="00090960">
        <w:t xml:space="preserve"> rights, </w:t>
      </w:r>
      <w:proofErr w:type="spellStart"/>
      <w:r w:rsidRPr="00090960">
        <w:t>Bagenstos</w:t>
      </w:r>
      <w:proofErr w:type="spellEnd"/>
      <w:r w:rsidRPr="00090960">
        <w:t xml:space="preserve"> 17</w:t>
      </w:r>
    </w:p>
    <w:p w14:paraId="787B8F3C" w14:textId="77777777" w:rsidR="00282196" w:rsidRPr="00090960" w:rsidRDefault="00282196" w:rsidP="00282196">
      <w:r w:rsidRPr="00090960">
        <w:t xml:space="preserve">(Samuel R. </w:t>
      </w:r>
      <w:proofErr w:type="spellStart"/>
      <w:r w:rsidRPr="00090960">
        <w:t>Bagenstos</w:t>
      </w:r>
      <w:proofErr w:type="spellEnd"/>
      <w:r w:rsidRPr="00090960">
        <w:t xml:space="preserve">, 6-1-2017, "Disability Rights and Labor: Is This Conflict Really </w:t>
      </w:r>
      <w:proofErr w:type="gramStart"/>
      <w:r w:rsidRPr="00090960">
        <w:t>Necessary?,</w:t>
      </w:r>
      <w:proofErr w:type="gramEnd"/>
      <w:r w:rsidRPr="00090960">
        <w:t xml:space="preserve">" University of Michigan Law School Scholarship Repository, </w:t>
      </w:r>
      <w:hyperlink r:id="rId34">
        <w:r w:rsidRPr="00090960">
          <w:rPr>
            <w:rStyle w:val="Hyperlink"/>
          </w:rPr>
          <w:t>https://repository.law.umich.edu/articles/1852/</w:t>
        </w:r>
      </w:hyperlink>
      <w:r w:rsidRPr="00090960">
        <w:t xml:space="preserve"> ))</w:t>
      </w:r>
    </w:p>
    <w:p w14:paraId="3732D846" w14:textId="77777777" w:rsidR="00282196" w:rsidRPr="00090960" w:rsidRDefault="00282196" w:rsidP="00282196">
      <w:pPr>
        <w:shd w:val="clear" w:color="auto" w:fill="FFFFFF"/>
        <w:spacing w:before="320" w:after="320"/>
        <w:jc w:val="both"/>
        <w:rPr>
          <w:sz w:val="14"/>
          <w:szCs w:val="24"/>
        </w:rPr>
      </w:pPr>
      <w:r w:rsidRPr="00090960">
        <w:rPr>
          <w:sz w:val="14"/>
          <w:szCs w:val="24"/>
        </w:rPr>
        <w:t xml:space="preserve">Having read up to this point, you might agree that there are important interests on both sides here. </w:t>
      </w:r>
      <w:proofErr w:type="gramStart"/>
      <w:r w:rsidRPr="00090960">
        <w:rPr>
          <w:sz w:val="14"/>
          <w:szCs w:val="24"/>
        </w:rPr>
        <w:t>But,</w:t>
      </w:r>
      <w:proofErr w:type="gramEnd"/>
      <w:r w:rsidRPr="00090960">
        <w:rPr>
          <w:sz w:val="14"/>
          <w:szCs w:val="24"/>
        </w:rPr>
        <w:t xml:space="preserve"> you might say, all that shows is that there is a conflict; it doesn’t show how that conflict ought to be resolved. After all, regardless of which side we favor in any particular policy choice, we may well be, at the margins, favoring one legitimate interest over another perfectly legitimate interest. And that’s particularly true in our fallen world, where we are quite far from implementing the ideal set of arrangements that could in fact accommodate the legitimate interests of both warring sides here. In this last Part, I will move from the idealistic register of normative analysis to a more hard-headed pragmatism. I will argue that, for two pragmatic reasons, disability rights advocates will better serve the interests of the disability rights movement by advocating for employment-law protections for personal-assistance workers. One reason has to do with labor markets; </w:t>
      </w:r>
      <w:r w:rsidRPr="00090960">
        <w:rPr>
          <w:sz w:val="14"/>
        </w:rPr>
        <w:t>employment-law protections can be crucial to attracting and retaining high-quality attendant-services workers. The other reason has to do with politics. The disability rights movement needs allies, and the labor movement can be a very helpful ally in arguing for the expansion of the services on which disabled people rely to promote full inclusion in the community. Start with labor markets. We know that consumer-controlled personal-assistance services are a key tool for achieving independence and integration for disabled people. But adequate personal-assistance services depend on having a stable labor force of people willing to serve as personal assistants. And individuals with disabilities have often found it difficult to attract and retain workers for those positions. One set of researchers found that “[c]</w:t>
      </w:r>
      <w:proofErr w:type="spellStart"/>
      <w:r w:rsidRPr="00090960">
        <w:rPr>
          <w:sz w:val="14"/>
        </w:rPr>
        <w:t>onsumers</w:t>
      </w:r>
      <w:proofErr w:type="spellEnd"/>
      <w:r w:rsidRPr="00090960">
        <w:rPr>
          <w:sz w:val="14"/>
        </w:rPr>
        <w:t xml:space="preserve"> of PAS [personal-assistance services] consistently report difficulty in recruiting and retaining personal assistants.”86 Others have described attendant-services positions as marked by “unacceptably high rates of vacancies and turnover.” 87 As a result of this labor-market “churning,” many disabled individuals are unable to find people willing to provide personal-assistance services.88 Even when disabled individuals can find workers, frequent turnover means frequently facing the burden of identifying, hiring, and training new attendant-services workers.89 High vacancy and turnover rates thus have what one set of researchers calls “a profoundly negative effect on consumers’ ability to achieve full community integration.”90 And they place many individuals with disabilities at risk of reinstitutionalization.</w:t>
      </w:r>
      <w:r w:rsidRPr="00090960">
        <w:rPr>
          <w:sz w:val="14"/>
          <w:szCs w:val="24"/>
        </w:rPr>
        <w:t>91 And why are there such high vacancy and turnover rates for personal-assistance positions? Because too few workers are willing to do these jobs at the rates they are paid.92 Attendant-services work is stressful and grueling, and many people will choose not to do it if they can find better-paying alternative jobs. An array of studies finds that low wages and poor benefits are the most significant reason for the churning in this part of the labor market.93</w:t>
      </w:r>
      <w:r w:rsidRPr="00090960">
        <w:rPr>
          <w:b/>
          <w:sz w:val="24"/>
          <w:szCs w:val="24"/>
          <w:u w:val="single"/>
        </w:rPr>
        <w:t xml:space="preserve"> </w:t>
      </w:r>
      <w:r w:rsidRPr="00090960">
        <w:rPr>
          <w:b/>
          <w:sz w:val="24"/>
          <w:szCs w:val="24"/>
          <w:highlight w:val="yellow"/>
          <w:u w:val="single"/>
        </w:rPr>
        <w:t xml:space="preserve">Increased </w:t>
      </w:r>
      <w:r w:rsidRPr="00090960">
        <w:rPr>
          <w:b/>
          <w:sz w:val="24"/>
          <w:szCs w:val="24"/>
          <w:u w:val="single"/>
        </w:rPr>
        <w:t xml:space="preserve">wage protections and </w:t>
      </w:r>
      <w:r w:rsidRPr="00090960">
        <w:rPr>
          <w:b/>
          <w:sz w:val="24"/>
          <w:szCs w:val="24"/>
          <w:highlight w:val="yellow"/>
          <w:u w:val="single"/>
        </w:rPr>
        <w:t xml:space="preserve">unionization can </w:t>
      </w:r>
      <w:r w:rsidRPr="00090960">
        <w:rPr>
          <w:b/>
          <w:sz w:val="24"/>
          <w:szCs w:val="24"/>
          <w:u w:val="single"/>
        </w:rPr>
        <w:t xml:space="preserve">therefore </w:t>
      </w:r>
      <w:r w:rsidRPr="00090960">
        <w:rPr>
          <w:b/>
          <w:sz w:val="24"/>
          <w:szCs w:val="24"/>
          <w:highlight w:val="yellow"/>
          <w:u w:val="single"/>
        </w:rPr>
        <w:t xml:space="preserve">serve the interests of people with disabilities </w:t>
      </w:r>
      <w:r w:rsidRPr="00090960">
        <w:rPr>
          <w:b/>
          <w:sz w:val="24"/>
          <w:szCs w:val="24"/>
          <w:u w:val="single"/>
        </w:rPr>
        <w:t>by stemming the turnover among personal assistants.</w:t>
      </w:r>
      <w:r w:rsidRPr="00090960">
        <w:rPr>
          <w:sz w:val="14"/>
          <w:szCs w:val="24"/>
        </w:rPr>
        <w:t xml:space="preserve"> Reduced turnover is exactly what we have seen in states that have provided collective bargaining rights and wage increases to attendant-care workers.94 At least this is true when they have not sought to comply on the cheap. When states have imposed strict hourly caps on personal-assistance work, as Illinois has recently, they have actually harmed the interests of both workers and disabled people.95 But when states have taken increased wages as an occasion for increased investment in community services, the result has been a win-win. As a purely pragmatic matter, then, disability rights advocates should favor worker protections—not just to serve the interest of the workers, but to serve their own interests. But there is more to the pragmatic argument than just policy </w:t>
      </w:r>
      <w:proofErr w:type="spellStart"/>
      <w:r w:rsidRPr="00090960">
        <w:rPr>
          <w:sz w:val="14"/>
          <w:szCs w:val="24"/>
        </w:rPr>
        <w:t>wonkism</w:t>
      </w:r>
      <w:proofErr w:type="spellEnd"/>
      <w:r w:rsidRPr="00090960">
        <w:rPr>
          <w:sz w:val="14"/>
          <w:szCs w:val="24"/>
        </w:rPr>
        <w:t>. As some of my discussion to this point suggests, the political landscape facing disability rights advocates these days is a particularly challenging one.</w:t>
      </w:r>
      <w:r w:rsidRPr="00090960">
        <w:rPr>
          <w:b/>
          <w:sz w:val="24"/>
          <w:szCs w:val="24"/>
          <w:u w:val="single"/>
        </w:rPr>
        <w:t xml:space="preserve"> As the disability rights movement has recognized that public services, along with civil rights, are crucial to promoting integration and empowerment for people with disabilities, it has repeatedly confronted the incredibly harsh budget politics of our current era.</w:t>
      </w:r>
      <w:r w:rsidRPr="00090960">
        <w:rPr>
          <w:sz w:val="14"/>
          <w:szCs w:val="24"/>
        </w:rPr>
        <w:t xml:space="preserve"> We live in an era of austerity, particularly at the state level.96 </w:t>
      </w:r>
      <w:r w:rsidRPr="00090960">
        <w:rPr>
          <w:b/>
          <w:sz w:val="24"/>
          <w:szCs w:val="24"/>
          <w:highlight w:val="yellow"/>
          <w:u w:val="single"/>
        </w:rPr>
        <w:t>Medicaid, which finances personal-assistance services for disabled persons</w:t>
      </w:r>
      <w:r w:rsidRPr="00090960">
        <w:rPr>
          <w:b/>
          <w:sz w:val="24"/>
          <w:szCs w:val="24"/>
          <w:u w:val="single"/>
        </w:rPr>
        <w:t>, is one of those entitlement programs, and it is</w:t>
      </w:r>
      <w:r w:rsidRPr="00090960">
        <w:rPr>
          <w:b/>
          <w:sz w:val="24"/>
          <w:szCs w:val="24"/>
          <w:highlight w:val="yellow"/>
          <w:u w:val="single"/>
        </w:rPr>
        <w:t xml:space="preserve"> perpetually threatened by cuts </w:t>
      </w:r>
      <w:r w:rsidRPr="00090960">
        <w:rPr>
          <w:b/>
          <w:sz w:val="24"/>
          <w:szCs w:val="24"/>
          <w:u w:val="single"/>
        </w:rPr>
        <w:t>at the state and federal level</w:t>
      </w:r>
      <w:r w:rsidRPr="00090960">
        <w:rPr>
          <w:sz w:val="14"/>
          <w:szCs w:val="24"/>
        </w:rPr>
        <w:t xml:space="preserve">. Indeed, the political pressures on Medicaid have only increased with the adoption of the Affordable Care Act97—which dramatically expanded the program—and the Supreme Court’s National Federation of Independent Business decision98—which made the expansion optional for each state.99 Many states with Republican-controlled legislatures refused to participate in the expansion, and the entire controversy highlighted the political pressures on the Medicaid program as a whole.100 In a world like this, disability rights advocates need allies. </w:t>
      </w:r>
      <w:r w:rsidRPr="00090960">
        <w:rPr>
          <w:b/>
          <w:sz w:val="24"/>
          <w:szCs w:val="24"/>
          <w:u w:val="single"/>
        </w:rPr>
        <w:t>And</w:t>
      </w:r>
      <w:r w:rsidRPr="00090960">
        <w:rPr>
          <w:b/>
          <w:sz w:val="24"/>
          <w:szCs w:val="24"/>
          <w:highlight w:val="yellow"/>
          <w:u w:val="single"/>
        </w:rPr>
        <w:t xml:space="preserve"> unions can be important allies in the effort to </w:t>
      </w:r>
      <w:r w:rsidRPr="00090960">
        <w:rPr>
          <w:b/>
          <w:sz w:val="24"/>
          <w:szCs w:val="24"/>
          <w:u w:val="single"/>
        </w:rPr>
        <w:t>defend and</w:t>
      </w:r>
      <w:r w:rsidRPr="00090960">
        <w:rPr>
          <w:b/>
          <w:sz w:val="24"/>
          <w:szCs w:val="24"/>
          <w:highlight w:val="yellow"/>
          <w:u w:val="single"/>
        </w:rPr>
        <w:t xml:space="preserve"> enhance spending on programs like Medicaid. </w:t>
      </w:r>
      <w:r w:rsidRPr="00090960">
        <w:rPr>
          <w:sz w:val="14"/>
        </w:rPr>
        <w:t>When disability rights advocates defend the rights of workers in Medicaid programs, that cements an alliance with the representatives of those workers to defend and expand those programs.</w:t>
      </w:r>
      <w:r w:rsidRPr="00090960">
        <w:rPr>
          <w:sz w:val="14"/>
          <w:szCs w:val="24"/>
        </w:rPr>
        <w:t xml:space="preserve"> In the end, the answer to the problem of limited resources is not for disability rights activists and labor to fight increasingly pitched battles over allocation of a smaller and smaller pie. The only answer is to engage in political activism that will increase the resources that the state devotes to </w:t>
      </w:r>
      <w:proofErr w:type="gramStart"/>
      <w:r w:rsidRPr="00090960">
        <w:rPr>
          <w:sz w:val="14"/>
          <w:szCs w:val="24"/>
        </w:rPr>
        <w:t>community based</w:t>
      </w:r>
      <w:proofErr w:type="gramEnd"/>
      <w:r w:rsidRPr="00090960">
        <w:rPr>
          <w:sz w:val="14"/>
          <w:szCs w:val="24"/>
        </w:rPr>
        <w:t xml:space="preserve"> services for people with disabilities. Increased resources will promote the independence and full citizenship of disabled Americans at the same time it provides stable and well-paying jobs for personal-assistance workers. And the only way to engage in successful advocacy on this front is for people with disabilities and the labor movement—the interests that gain the most from expanded investments—to work together.</w:t>
      </w:r>
    </w:p>
    <w:p w14:paraId="349FC96D" w14:textId="77777777" w:rsidR="00282196" w:rsidRPr="00090960" w:rsidRDefault="00282196" w:rsidP="00282196">
      <w:pPr>
        <w:pStyle w:val="Heading4"/>
      </w:pPr>
      <w:r w:rsidRPr="00090960">
        <w:t xml:space="preserve">Racial Capitalism thesis is </w:t>
      </w:r>
      <w:r w:rsidRPr="00090960">
        <w:rPr>
          <w:u w:val="single"/>
        </w:rPr>
        <w:t>incorrect</w:t>
      </w:r>
      <w:r w:rsidRPr="00090960">
        <w:t xml:space="preserve"> – connection between Race and Cap is </w:t>
      </w:r>
      <w:r w:rsidRPr="00090960">
        <w:rPr>
          <w:u w:val="single"/>
        </w:rPr>
        <w:t>circumstantial</w:t>
      </w:r>
      <w:r w:rsidRPr="00090960">
        <w:t xml:space="preserve"> not </w:t>
      </w:r>
      <w:r w:rsidRPr="00090960">
        <w:rPr>
          <w:u w:val="single"/>
        </w:rPr>
        <w:t>necessary</w:t>
      </w:r>
    </w:p>
    <w:p w14:paraId="70FF25D3" w14:textId="77777777" w:rsidR="00282196" w:rsidRPr="00090960" w:rsidRDefault="00282196" w:rsidP="00282196">
      <w:proofErr w:type="spellStart"/>
      <w:r w:rsidRPr="00090960">
        <w:rPr>
          <w:rStyle w:val="Style13ptBold"/>
        </w:rPr>
        <w:t>Walzer</w:t>
      </w:r>
      <w:proofErr w:type="spellEnd"/>
      <w:r w:rsidRPr="00090960">
        <w:rPr>
          <w:rStyle w:val="Style13ptBold"/>
        </w:rPr>
        <w:t xml:space="preserve"> 20</w:t>
      </w:r>
      <w:r w:rsidRPr="00090960">
        <w:t xml:space="preserve"> Michael </w:t>
      </w:r>
      <w:proofErr w:type="spellStart"/>
      <w:r w:rsidRPr="00090960">
        <w:t>Walzer</w:t>
      </w:r>
      <w:proofErr w:type="spellEnd"/>
      <w:r w:rsidRPr="00090960">
        <w:t xml:space="preserve"> 7-29-2020 "A Note on Racial Capitalism" </w:t>
      </w:r>
      <w:hyperlink r:id="rId35" w:history="1">
        <w:r w:rsidRPr="00090960">
          <w:rPr>
            <w:rStyle w:val="Hyperlink"/>
          </w:rPr>
          <w:t>https://www.dissentmagazine.org/online_articles/a-note-on-racial-capitalism</w:t>
        </w:r>
      </w:hyperlink>
      <w:r w:rsidRPr="00090960">
        <w:t xml:space="preserve"> (a prominent American </w:t>
      </w:r>
      <w:r w:rsidRPr="00090960">
        <w:lastRenderedPageBreak/>
        <w:t>political theorist and public intellectual. A professor emeritus at the Institute for Advanced Study in Princeton, New Jersey)//Elmer</w:t>
      </w:r>
    </w:p>
    <w:p w14:paraId="075AF795" w14:textId="77777777" w:rsidR="00282196" w:rsidRPr="00090960" w:rsidRDefault="00282196" w:rsidP="00282196">
      <w:pPr>
        <w:rPr>
          <w:sz w:val="16"/>
        </w:rPr>
      </w:pPr>
      <w:r w:rsidRPr="00090960">
        <w:rPr>
          <w:u w:val="single"/>
        </w:rPr>
        <w:t>I have been puzzled for many months by the appearance of the phrase “racial capitalism” in the left press</w:t>
      </w:r>
      <w:r w:rsidRPr="00090960">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90960">
        <w:rPr>
          <w:u w:val="single"/>
        </w:rPr>
        <w:t xml:space="preserve">Here in the United </w:t>
      </w:r>
      <w:proofErr w:type="gramStart"/>
      <w:r w:rsidRPr="00090960">
        <w:rPr>
          <w:u w:val="single"/>
        </w:rPr>
        <w:t>States</w:t>
      </w:r>
      <w:proofErr w:type="gramEnd"/>
      <w:r w:rsidRPr="00090960">
        <w:rPr>
          <w:u w:val="single"/>
        </w:rPr>
        <w:t xml:space="preserve"> we have a kind of capitalism where the majority of exploited workers or a majority of the most exploited workers are people of color. The underclass and the reserve army are defined both racially and economically</w:t>
      </w:r>
      <w:r w:rsidRPr="00090960">
        <w:rPr>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090960">
        <w:rPr>
          <w:u w:val="single"/>
        </w:rPr>
        <w:t xml:space="preserve">then, is simply to </w:t>
      </w:r>
      <w:r w:rsidRPr="00090960">
        <w:rPr>
          <w:highlight w:val="green"/>
          <w:u w:val="single"/>
        </w:rPr>
        <w:t xml:space="preserve">focus </w:t>
      </w:r>
      <w:r w:rsidRPr="00090960">
        <w:rPr>
          <w:u w:val="single"/>
        </w:rPr>
        <w:t xml:space="preserve">our attention, for good reasons, </w:t>
      </w:r>
      <w:r w:rsidRPr="00090960">
        <w:rPr>
          <w:highlight w:val="green"/>
          <w:u w:val="single"/>
        </w:rPr>
        <w:t>on non-white workers</w:t>
      </w:r>
      <w:r w:rsidRPr="00090960">
        <w:rPr>
          <w:u w:val="single"/>
        </w:rPr>
        <w:t xml:space="preserve">. But </w:t>
      </w:r>
      <w:r w:rsidRPr="00090960">
        <w:rPr>
          <w:highlight w:val="green"/>
          <w:u w:val="single"/>
        </w:rPr>
        <w:t xml:space="preserve">is the exploitation of these workers a necessary feature of </w:t>
      </w:r>
      <w:r w:rsidRPr="00090960">
        <w:rPr>
          <w:u w:val="single"/>
        </w:rPr>
        <w:t xml:space="preserve">American </w:t>
      </w:r>
      <w:r w:rsidRPr="00090960">
        <w:rPr>
          <w:highlight w:val="green"/>
          <w:u w:val="single"/>
        </w:rPr>
        <w:t>capitalism</w:t>
      </w:r>
      <w:r w:rsidRPr="00090960">
        <w:rPr>
          <w:u w:val="single"/>
        </w:rPr>
        <w:t>?</w:t>
      </w:r>
      <w:r w:rsidRPr="00090960">
        <w:rPr>
          <w:sz w:val="16"/>
        </w:rPr>
        <w:t xml:space="preserve"> </w:t>
      </w:r>
      <w:r w:rsidRPr="00090960">
        <w:rPr>
          <w:u w:val="single"/>
        </w:rPr>
        <w:t>The phrase “racial capitalism” leaves us unclear about whether the hierarchical location of non-white workers is determined by race or by capitalism or by the two somehow working together.</w:t>
      </w:r>
      <w:r w:rsidRPr="00090960">
        <w:rPr>
          <w:sz w:val="16"/>
        </w:rPr>
        <w:t xml:space="preserve"> To begin to answer that question, we need to look at some examples of </w:t>
      </w:r>
      <w:r w:rsidRPr="00090960">
        <w:rPr>
          <w:u w:val="single"/>
        </w:rPr>
        <w:t>non-racial capitalism</w:t>
      </w:r>
      <w:r w:rsidRPr="00090960">
        <w:rPr>
          <w:sz w:val="16"/>
        </w:rPr>
        <w:t xml:space="preserve">. </w:t>
      </w:r>
      <w:r w:rsidRPr="00090960">
        <w:rPr>
          <w:u w:val="single"/>
        </w:rPr>
        <w:t xml:space="preserve">The form of capitalism sponsored by the </w:t>
      </w:r>
      <w:r w:rsidRPr="00090960">
        <w:rPr>
          <w:b/>
          <w:bCs/>
          <w:highlight w:val="green"/>
          <w:u w:val="single"/>
        </w:rPr>
        <w:t>Chinese communists</w:t>
      </w:r>
      <w:r w:rsidRPr="00090960">
        <w:rPr>
          <w:highlight w:val="green"/>
          <w:u w:val="single"/>
        </w:rPr>
        <w:t xml:space="preserve"> </w:t>
      </w:r>
      <w:r w:rsidRPr="00090960">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90960">
        <w:rPr>
          <w:b/>
          <w:bCs/>
          <w:u w:val="single"/>
        </w:rPr>
        <w:t>but no such importations have been reported</w:t>
      </w:r>
      <w:r w:rsidRPr="00090960">
        <w:rPr>
          <w:u w:val="single"/>
        </w:rPr>
        <w:t>.</w:t>
      </w:r>
      <w:r w:rsidRPr="00090960">
        <w:rPr>
          <w:sz w:val="16"/>
        </w:rPr>
        <w:t xml:space="preserve"> The predatory version of capitalism that prevails in </w:t>
      </w:r>
      <w:r w:rsidRPr="00090960">
        <w:rPr>
          <w:highlight w:val="green"/>
          <w:u w:val="single"/>
        </w:rPr>
        <w:t>Putin’s Russia</w:t>
      </w:r>
      <w:r w:rsidRPr="00090960">
        <w:rPr>
          <w:sz w:val="16"/>
          <w:highlight w:val="green"/>
        </w:rPr>
        <w:t xml:space="preserve"> </w:t>
      </w:r>
      <w:r w:rsidRPr="00090960">
        <w:rPr>
          <w:sz w:val="16"/>
        </w:rPr>
        <w:t>is also non-racial. It may be that Muslims are among the most exploited workers in Russia</w:t>
      </w:r>
      <w:r w:rsidRPr="00090960">
        <w:rPr>
          <w:u w:val="single"/>
        </w:rPr>
        <w:t xml:space="preserve">, but they are mostly Caucasian (some of them the original Caucasians), so we would have to talk about </w:t>
      </w:r>
      <w:r w:rsidRPr="00090960">
        <w:rPr>
          <w:highlight w:val="green"/>
          <w:u w:val="single"/>
        </w:rPr>
        <w:t>religious capitalism</w:t>
      </w:r>
      <w:r w:rsidRPr="00090960">
        <w:rPr>
          <w:u w:val="single"/>
        </w:rPr>
        <w:t>—where Orthodox Christians, not white people, are the privileged group</w:t>
      </w:r>
      <w:r w:rsidRPr="00090960">
        <w:rPr>
          <w:sz w:val="16"/>
        </w:rPr>
        <w:t xml:space="preserve">. But no one is doing that. I have no statistics, but from what I read about China and Russia, I doubt that the </w:t>
      </w:r>
      <w:r w:rsidRPr="00090960">
        <w:rPr>
          <w:highlight w:val="green"/>
          <w:u w:val="single"/>
        </w:rPr>
        <w:t>rate of exploitation is higher in the U</w:t>
      </w:r>
      <w:r w:rsidRPr="00090960">
        <w:rPr>
          <w:sz w:val="16"/>
        </w:rPr>
        <w:t xml:space="preserve">nited </w:t>
      </w:r>
      <w:r w:rsidRPr="00090960">
        <w:rPr>
          <w:highlight w:val="green"/>
          <w:u w:val="single"/>
        </w:rPr>
        <w:t>S</w:t>
      </w:r>
      <w:r w:rsidRPr="00090960">
        <w:rPr>
          <w:sz w:val="16"/>
        </w:rPr>
        <w:t xml:space="preserve">tates, in racial capitalism, than it is in those two countries, </w:t>
      </w:r>
      <w:r w:rsidRPr="00090960">
        <w:rPr>
          <w:b/>
          <w:bCs/>
          <w:highlight w:val="green"/>
          <w:u w:val="single"/>
        </w:rPr>
        <w:t>where capitalism is non-racial</w:t>
      </w:r>
      <w:r w:rsidRPr="00090960">
        <w:rPr>
          <w:sz w:val="16"/>
        </w:rPr>
        <w:t xml:space="preserve">. </w:t>
      </w:r>
      <w:r w:rsidRPr="00090960">
        <w:rPr>
          <w:b/>
          <w:bCs/>
          <w:highlight w:val="green"/>
          <w:u w:val="single"/>
          <w:bdr w:val="single" w:sz="4" w:space="0" w:color="auto"/>
        </w:rPr>
        <w:t>Capitalism “works” with and without a racialized underclass</w:t>
      </w:r>
      <w:r w:rsidRPr="00090960">
        <w:rPr>
          <w:sz w:val="16"/>
          <w:highlight w:val="green"/>
        </w:rPr>
        <w:t xml:space="preserve"> </w:t>
      </w:r>
      <w:r w:rsidRPr="00090960">
        <w:rPr>
          <w:u w:val="single"/>
        </w:rPr>
        <w:t>and reserve army. But is that right? The adjective “</w:t>
      </w:r>
      <w:r w:rsidRPr="00090960">
        <w:rPr>
          <w:highlight w:val="green"/>
          <w:u w:val="single"/>
        </w:rPr>
        <w:t>racial</w:t>
      </w:r>
      <w:r w:rsidRPr="00090960">
        <w:rPr>
          <w:u w:val="single"/>
        </w:rPr>
        <w:t xml:space="preserve">” sometimes makes a much stronger claim: it </w:t>
      </w:r>
      <w:r w:rsidRPr="00090960">
        <w:rPr>
          <w:highlight w:val="green"/>
          <w:u w:val="single"/>
        </w:rPr>
        <w:t xml:space="preserve">isn’t </w:t>
      </w:r>
      <w:r w:rsidRPr="00090960">
        <w:rPr>
          <w:u w:val="single"/>
        </w:rPr>
        <w:t xml:space="preserve">a </w:t>
      </w:r>
      <w:r w:rsidRPr="00090960">
        <w:rPr>
          <w:highlight w:val="green"/>
          <w:u w:val="single"/>
        </w:rPr>
        <w:t xml:space="preserve">qualifying but </w:t>
      </w:r>
      <w:r w:rsidRPr="00090960">
        <w:rPr>
          <w:u w:val="single"/>
        </w:rPr>
        <w:t xml:space="preserve">rather a </w:t>
      </w:r>
      <w:r w:rsidRPr="00090960">
        <w:rPr>
          <w:highlight w:val="green"/>
          <w:u w:val="single"/>
        </w:rPr>
        <w:t xml:space="preserve">definitional </w:t>
      </w:r>
      <w:r w:rsidRPr="00090960">
        <w:rPr>
          <w:u w:val="single"/>
        </w:rPr>
        <w:t>adjective</w:t>
      </w:r>
      <w:r w:rsidRPr="00090960">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90960">
        <w:rPr>
          <w:u w:val="single"/>
        </w:rPr>
        <w:t>wasn’t capitalist? No, for those workers were producing fabrics from cotton raised and harvested by Black slaves in the American South</w:t>
      </w:r>
      <w:r w:rsidRPr="00090960">
        <w:rPr>
          <w:sz w:val="16"/>
        </w:rPr>
        <w:t xml:space="preserve">. That’s true enough, but I am not sure it is sufficient for an argument about necessity. Consider a counterfactual </w:t>
      </w:r>
      <w:proofErr w:type="gramStart"/>
      <w:r w:rsidRPr="00090960">
        <w:rPr>
          <w:sz w:val="16"/>
        </w:rPr>
        <w:t>possibility:</w:t>
      </w:r>
      <w:proofErr w:type="gramEnd"/>
      <w:r w:rsidRPr="00090960">
        <w:rPr>
          <w:sz w:val="16"/>
        </w:rPr>
        <w:t xml:space="preserve"> </w:t>
      </w:r>
      <w:r w:rsidRPr="00090960">
        <w:rPr>
          <w:highlight w:val="green"/>
          <w:u w:val="single"/>
        </w:rPr>
        <w:t>had no Black slaves been available</w:t>
      </w:r>
      <w:r w:rsidRPr="00090960">
        <w:rPr>
          <w:u w:val="single"/>
        </w:rPr>
        <w:t xml:space="preserve">, </w:t>
      </w:r>
      <w:r w:rsidRPr="00090960">
        <w:rPr>
          <w:highlight w:val="green"/>
          <w:u w:val="single"/>
        </w:rPr>
        <w:t xml:space="preserve">the recruitment of Irish </w:t>
      </w:r>
      <w:r w:rsidRPr="00090960">
        <w:rPr>
          <w:u w:val="single"/>
        </w:rPr>
        <w:t xml:space="preserve">workers </w:t>
      </w:r>
      <w:r w:rsidRPr="00090960">
        <w:rPr>
          <w:highlight w:val="green"/>
          <w:u w:val="single"/>
        </w:rPr>
        <w:t xml:space="preserve">would have started much earlier </w:t>
      </w:r>
      <w:r w:rsidRPr="00090960">
        <w:rPr>
          <w:u w:val="single"/>
        </w:rPr>
        <w:t>than it did</w:t>
      </w:r>
      <w:r w:rsidRPr="00090960">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90960">
        <w:rPr>
          <w:u w:val="single"/>
        </w:rPr>
        <w:t xml:space="preserve">Here, however, it seems clear that </w:t>
      </w:r>
      <w:r w:rsidRPr="00090960">
        <w:rPr>
          <w:highlight w:val="green"/>
          <w:u w:val="single"/>
        </w:rPr>
        <w:t xml:space="preserve">the </w:t>
      </w:r>
      <w:r w:rsidRPr="00090960">
        <w:rPr>
          <w:u w:val="single"/>
        </w:rPr>
        <w:t xml:space="preserve">key </w:t>
      </w:r>
      <w:r w:rsidRPr="00090960">
        <w:rPr>
          <w:b/>
          <w:bCs/>
          <w:highlight w:val="green"/>
          <w:u w:val="single"/>
          <w:bdr w:val="single" w:sz="4" w:space="0" w:color="auto"/>
        </w:rPr>
        <w:t>issue is exploitation, not racism</w:t>
      </w:r>
      <w:r w:rsidRPr="00090960">
        <w:rPr>
          <w:sz w:val="16"/>
        </w:rPr>
        <w:t>.</w:t>
      </w:r>
    </w:p>
    <w:p w14:paraId="47D8C035" w14:textId="77777777" w:rsidR="00282196" w:rsidRPr="00090960" w:rsidRDefault="00282196" w:rsidP="00282196">
      <w:pPr>
        <w:rPr>
          <w:sz w:val="16"/>
        </w:rPr>
      </w:pPr>
      <w:r w:rsidRPr="00090960">
        <w:rPr>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90960">
        <w:rPr>
          <w:u w:val="single"/>
        </w:rPr>
        <w:t xml:space="preserve">All this suggests that </w:t>
      </w:r>
      <w:r w:rsidRPr="00090960">
        <w:rPr>
          <w:highlight w:val="green"/>
          <w:u w:val="single"/>
        </w:rPr>
        <w:t xml:space="preserve">capitalism and racism </w:t>
      </w:r>
      <w:r w:rsidRPr="00090960">
        <w:rPr>
          <w:b/>
          <w:bCs/>
          <w:highlight w:val="green"/>
          <w:u w:val="single"/>
          <w:bdr w:val="single" w:sz="4" w:space="0" w:color="auto"/>
        </w:rPr>
        <w:t>have to be analyzed separately</w:t>
      </w:r>
      <w:r w:rsidRPr="00090960">
        <w:rPr>
          <w:u w:val="single"/>
        </w:rPr>
        <w:t xml:space="preserve">. </w:t>
      </w:r>
      <w:r w:rsidRPr="00090960">
        <w:rPr>
          <w:highlight w:val="green"/>
          <w:u w:val="single"/>
        </w:rPr>
        <w:t xml:space="preserve">They overlap </w:t>
      </w:r>
      <w:r w:rsidRPr="00090960">
        <w:rPr>
          <w:u w:val="single"/>
        </w:rPr>
        <w:t xml:space="preserve">sometimes, as they do today in the United States. But the overlap is </w:t>
      </w:r>
      <w:r w:rsidRPr="00090960">
        <w:rPr>
          <w:b/>
          <w:bCs/>
          <w:highlight w:val="green"/>
          <w:u w:val="single"/>
        </w:rPr>
        <w:t>circumstantial</w:t>
      </w:r>
      <w:r w:rsidRPr="00090960">
        <w:rPr>
          <w:b/>
          <w:bCs/>
          <w:u w:val="single"/>
        </w:rPr>
        <w:t xml:space="preserve">, </w:t>
      </w:r>
      <w:r w:rsidRPr="00090960">
        <w:rPr>
          <w:b/>
          <w:bCs/>
          <w:highlight w:val="green"/>
          <w:u w:val="single"/>
        </w:rPr>
        <w:t>not necessary</w:t>
      </w:r>
      <w:r w:rsidRPr="00090960">
        <w:rPr>
          <w:sz w:val="16"/>
        </w:rPr>
        <w:t xml:space="preserve">. </w:t>
      </w:r>
      <w:r w:rsidRPr="00090960">
        <w:rPr>
          <w:b/>
          <w:bCs/>
          <w:u w:val="single"/>
        </w:rPr>
        <w:t xml:space="preserve">The two phenomena are distinct. They don’t rise and fall together. Each one, for different reasons, requires severe criticism and sustained opposition. </w:t>
      </w:r>
      <w:r w:rsidRPr="00090960">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90960">
        <w:rPr>
          <w:u w:val="single"/>
        </w:rPr>
        <w:t xml:space="preserve">Today some people on the left seem to believe that the end of racism will bring with it the downfall of capitalism. Both these theories are wrong. Overthrowing racism will still leave us with capitalism; overthrowing </w:t>
      </w:r>
      <w:r w:rsidRPr="00090960">
        <w:rPr>
          <w:u w:val="single"/>
        </w:rPr>
        <w:lastRenderedPageBreak/>
        <w:t>capitalism will still leave us with racism</w:t>
      </w:r>
      <w:r w:rsidRPr="00090960">
        <w:rPr>
          <w:sz w:val="16"/>
        </w:rPr>
        <w:t xml:space="preserve">. </w:t>
      </w:r>
      <w:r w:rsidRPr="00090960">
        <w:rPr>
          <w:highlight w:val="green"/>
          <w:u w:val="single"/>
        </w:rPr>
        <w:t xml:space="preserve">Putting </w:t>
      </w:r>
      <w:r w:rsidRPr="00090960">
        <w:rPr>
          <w:u w:val="single"/>
        </w:rPr>
        <w:t xml:space="preserve">the adjective and noun </w:t>
      </w:r>
      <w:r w:rsidRPr="00090960">
        <w:rPr>
          <w:highlight w:val="green"/>
          <w:u w:val="single"/>
        </w:rPr>
        <w:t xml:space="preserve">together gives us </w:t>
      </w:r>
      <w:r w:rsidRPr="00090960">
        <w:rPr>
          <w:u w:val="single"/>
        </w:rPr>
        <w:t xml:space="preserve">a </w:t>
      </w:r>
      <w:r w:rsidRPr="00090960">
        <w:rPr>
          <w:highlight w:val="green"/>
          <w:u w:val="single"/>
        </w:rPr>
        <w:t>false sense of t</w:t>
      </w:r>
      <w:r w:rsidRPr="00090960">
        <w:rPr>
          <w:u w:val="single"/>
        </w:rPr>
        <w:t xml:space="preserve">he </w:t>
      </w:r>
      <w:r w:rsidRPr="00090960">
        <w:rPr>
          <w:b/>
          <w:bCs/>
          <w:highlight w:val="green"/>
          <w:u w:val="single"/>
        </w:rPr>
        <w:t>relationship</w:t>
      </w:r>
      <w:r w:rsidRPr="00090960">
        <w:rPr>
          <w:highlight w:val="green"/>
          <w:u w:val="single"/>
        </w:rPr>
        <w:t xml:space="preserve"> </w:t>
      </w:r>
      <w:r w:rsidRPr="00090960">
        <w:rPr>
          <w:u w:val="single"/>
        </w:rPr>
        <w:t>between the two phenomena. It might make sense, then, to ban the phrase from the pages of left newspapers and magazines.</w:t>
      </w:r>
      <w:r w:rsidRPr="00090960">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61528A1E" w14:textId="77777777" w:rsidR="00282196" w:rsidRPr="00090960" w:rsidRDefault="00282196" w:rsidP="00282196"/>
    <w:p w14:paraId="36898B13" w14:textId="77777777" w:rsidR="00282196" w:rsidRPr="00090960" w:rsidRDefault="00282196" w:rsidP="00282196">
      <w:pPr>
        <w:pStyle w:val="Heading4"/>
      </w:pPr>
      <w:r w:rsidRPr="00090960">
        <w:t xml:space="preserve">Must weigh the consequences of plan versus the alt – its key to contesting ableism – their FW </w:t>
      </w:r>
      <w:proofErr w:type="spellStart"/>
      <w:proofErr w:type="gramStart"/>
      <w:r w:rsidRPr="00090960">
        <w:t>cant</w:t>
      </w:r>
      <w:proofErr w:type="spellEnd"/>
      <w:proofErr w:type="gramEnd"/>
      <w:r w:rsidRPr="00090960">
        <w:t xml:space="preserve"> negotiate between the multitude of opportunity costs </w:t>
      </w:r>
    </w:p>
    <w:p w14:paraId="55A91A23" w14:textId="77777777" w:rsidR="00282196" w:rsidRPr="00090960" w:rsidRDefault="00282196" w:rsidP="00282196">
      <w:r w:rsidRPr="00090960">
        <w:t xml:space="preserve">Linda </w:t>
      </w:r>
      <w:r w:rsidRPr="00090960">
        <w:rPr>
          <w:rStyle w:val="Style13ptBold"/>
        </w:rPr>
        <w:t>Barclay 11</w:t>
      </w:r>
      <w:r w:rsidRPr="00090960">
        <w:t xml:space="preserve">, Professor in the Philosophy Department at Monash University, 9/19/2011, Justice and Disability: What Kind of Theorizing Is </w:t>
      </w:r>
      <w:proofErr w:type="gramStart"/>
      <w:r w:rsidRPr="00090960">
        <w:t>Needed?,</w:t>
      </w:r>
      <w:proofErr w:type="gramEnd"/>
      <w:r w:rsidRPr="00090960">
        <w:t xml:space="preserve"> Journal of Social Philosophy Vol 42(3), http://onlinelibrary.wiley.com/doi/10.1111/j.1467-9833.2011.01533.x/full</w:t>
      </w:r>
    </w:p>
    <w:p w14:paraId="535CA06F" w14:textId="77777777" w:rsidR="00282196" w:rsidRPr="00090960" w:rsidRDefault="00282196" w:rsidP="00282196">
      <w:pPr>
        <w:rPr>
          <w:sz w:val="14"/>
        </w:rPr>
      </w:pPr>
      <w:r w:rsidRPr="00090960">
        <w:rPr>
          <w:sz w:val="14"/>
        </w:rPr>
        <w:t xml:space="preserve">Some people with disabilities have criticized this view for failing to give proper weight to the disadvantages of impairments themselves. Some impairments are the source of significant pain and frustration, quite irrespective of social organization (Morris 1991; Wendell 1996; Shakespeare 2006). However, my discussion will focus on those disadvantages to which social organization makes a clear contribution. I will argue that it is implausible to attribute all disadvantage with a clear social contribution to injustice. As I shall show, virtually no theory of social or distributive justice would support the claim that any social contribution to disadvantage can be deemed to be an injustice. If the social contribution to disability is not an injustice, then nor does it necessarily require changing. Thus, </w:t>
      </w:r>
      <w:r w:rsidRPr="00090960">
        <w:rPr>
          <w:rStyle w:val="StyleUnderline"/>
          <w:highlight w:val="yellow"/>
        </w:rPr>
        <w:t>merely identifying</w:t>
      </w:r>
      <w:r w:rsidRPr="00090960">
        <w:rPr>
          <w:rStyle w:val="StyleUnderline"/>
        </w:rPr>
        <w:t xml:space="preserve"> </w:t>
      </w:r>
      <w:r w:rsidRPr="00090960">
        <w:rPr>
          <w:rStyle w:val="StyleUnderline"/>
          <w:highlight w:val="yellow"/>
        </w:rPr>
        <w:t xml:space="preserve">some </w:t>
      </w:r>
      <w:r w:rsidRPr="00090960">
        <w:rPr>
          <w:rStyle w:val="StyleUnderline"/>
        </w:rPr>
        <w:t xml:space="preserve">social </w:t>
      </w:r>
      <w:r w:rsidRPr="00090960">
        <w:rPr>
          <w:rStyle w:val="StyleUnderline"/>
          <w:highlight w:val="yellow"/>
        </w:rPr>
        <w:t>arrangement as contributing to disadvantage</w:t>
      </w:r>
      <w:r w:rsidRPr="00090960">
        <w:rPr>
          <w:sz w:val="14"/>
        </w:rPr>
        <w:t xml:space="preserve">, as the social model does, </w:t>
      </w:r>
      <w:r w:rsidRPr="00090960">
        <w:rPr>
          <w:rStyle w:val="StyleUnderline"/>
          <w:highlight w:val="yellow"/>
        </w:rPr>
        <w:t>does not entail</w:t>
      </w:r>
      <w:r w:rsidRPr="00090960">
        <w:rPr>
          <w:rStyle w:val="StyleUnderline"/>
        </w:rPr>
        <w:t xml:space="preserve"> that social </w:t>
      </w:r>
      <w:r w:rsidRPr="00090960">
        <w:rPr>
          <w:rStyle w:val="StyleUnderline"/>
          <w:highlight w:val="yellow"/>
        </w:rPr>
        <w:t>change is demanded</w:t>
      </w:r>
      <w:r w:rsidRPr="00090960">
        <w:rPr>
          <w:sz w:val="14"/>
        </w:rPr>
        <w:t xml:space="preserve"> as a matter of </w:t>
      </w:r>
      <w:proofErr w:type="gramStart"/>
      <w:r w:rsidRPr="00090960">
        <w:rPr>
          <w:sz w:val="14"/>
        </w:rPr>
        <w:t>justice.</w:t>
      </w:r>
      <w:r w:rsidRPr="00090960">
        <w:rPr>
          <w:sz w:val="12"/>
        </w:rPr>
        <w:t>¶</w:t>
      </w:r>
      <w:proofErr w:type="gramEnd"/>
      <w:r w:rsidRPr="00090960">
        <w:rPr>
          <w:sz w:val="14"/>
        </w:rPr>
        <w:t xml:space="preserve"> There are two significant reasons for why it is implausible to characterize all social contribution to disadvantage as an injustice. First, it is doubtful that we can design a society so that no one is disadvantaged due to social arrangement. Despite the aspirations of the movement for universal design, it is not possible to design a society without features that impact differentially on some people because of their physical or mental traits. </w:t>
      </w:r>
      <w:r w:rsidRPr="00090960">
        <w:rPr>
          <w:rStyle w:val="StyleUnderline"/>
        </w:rPr>
        <w:t xml:space="preserve">From whose perspective should the justice of social design be </w:t>
      </w:r>
      <w:proofErr w:type="gramStart"/>
      <w:r w:rsidRPr="00090960">
        <w:rPr>
          <w:rStyle w:val="StyleUnderline"/>
        </w:rPr>
        <w:t>judged?</w:t>
      </w:r>
      <w:proofErr w:type="gramEnd"/>
      <w:r w:rsidRPr="00090960">
        <w:rPr>
          <w:rStyle w:val="StyleUnderline"/>
        </w:rPr>
        <w:t xml:space="preserve"> We can do so through the “interests of the nondisabled, of the blind, of the deaf, of the walking-impaired, of persons with Down syndrome or of any of an indefinite number of other groups.</w:t>
      </w:r>
      <w:r w:rsidRPr="00090960">
        <w:rPr>
          <w:sz w:val="14"/>
        </w:rPr>
        <w:t xml:space="preserve"> In many, many ways, </w:t>
      </w:r>
      <w:r w:rsidRPr="00090960">
        <w:rPr>
          <w:rStyle w:val="Emphasis"/>
          <w:highlight w:val="yellow"/>
        </w:rPr>
        <w:t>what is better for some is worse for others</w:t>
      </w:r>
      <w:r w:rsidRPr="00090960">
        <w:rPr>
          <w:sz w:val="14"/>
        </w:rPr>
        <w:t xml:space="preserve">” (Pogge 2000, 39–40; Barclay 2010). The following examples are by no means </w:t>
      </w:r>
      <w:proofErr w:type="gramStart"/>
      <w:r w:rsidRPr="00090960">
        <w:rPr>
          <w:sz w:val="14"/>
        </w:rPr>
        <w:t>unusual:</w:t>
      </w:r>
      <w:r w:rsidRPr="00090960">
        <w:rPr>
          <w:sz w:val="12"/>
        </w:rPr>
        <w:t>¶</w:t>
      </w:r>
      <w:proofErr w:type="gramEnd"/>
      <w:r w:rsidRPr="00090960">
        <w:rPr>
          <w:sz w:val="14"/>
        </w:rPr>
        <w:t xml:space="preserve"> People with mobility issues who do not use wheelchairs may find that steps are safer and easier for them than ramps. </w:t>
      </w:r>
      <w:r w:rsidRPr="00090960">
        <w:rPr>
          <w:rStyle w:val="StyleUnderline"/>
          <w:highlight w:val="yellow"/>
        </w:rPr>
        <w:t>Blind</w:t>
      </w:r>
      <w:r w:rsidRPr="00090960">
        <w:rPr>
          <w:rStyle w:val="StyleUnderline"/>
        </w:rPr>
        <w:t xml:space="preserve"> people </w:t>
      </w:r>
      <w:r w:rsidRPr="00090960">
        <w:rPr>
          <w:rStyle w:val="StyleUnderline"/>
          <w:highlight w:val="yellow"/>
        </w:rPr>
        <w:t>may find</w:t>
      </w:r>
      <w:r w:rsidRPr="00090960">
        <w:rPr>
          <w:rStyle w:val="StyleUnderline"/>
        </w:rPr>
        <w:t xml:space="preserve"> that </w:t>
      </w:r>
      <w:proofErr w:type="spellStart"/>
      <w:r w:rsidRPr="00090960">
        <w:rPr>
          <w:rStyle w:val="StyleUnderline"/>
          <w:highlight w:val="yellow"/>
        </w:rPr>
        <w:t>kerb</w:t>
      </w:r>
      <w:proofErr w:type="spellEnd"/>
      <w:r w:rsidRPr="00090960">
        <w:rPr>
          <w:rStyle w:val="StyleUnderline"/>
          <w:highlight w:val="yellow"/>
        </w:rPr>
        <w:t xml:space="preserve"> cuts which liberate wheelchair users make it difficult for them</w:t>
      </w:r>
      <w:r w:rsidRPr="00090960">
        <w:rPr>
          <w:rStyle w:val="StyleUnderline"/>
        </w:rPr>
        <w:t xml:space="preserve"> to differentiate pavement from </w:t>
      </w:r>
      <w:proofErr w:type="gramStart"/>
      <w:r w:rsidRPr="00090960">
        <w:rPr>
          <w:rStyle w:val="StyleUnderline"/>
        </w:rPr>
        <w:t>road, and</w:t>
      </w:r>
      <w:proofErr w:type="gramEnd"/>
      <w:r w:rsidRPr="00090960">
        <w:rPr>
          <w:rStyle w:val="StyleUnderline"/>
        </w:rPr>
        <w:t xml:space="preserve"> leave them vulnerable to walking into the path of a vehicle. Wheelchair users may have problems with tactile paving which gives locational cues to visually impaired people . . . Partially sighted people may request large text on white background: people with dyslexia may prefer black print on yellow paper</w:t>
      </w:r>
      <w:r w:rsidRPr="00090960">
        <w:rPr>
          <w:sz w:val="14"/>
        </w:rPr>
        <w:t xml:space="preserve">. Some people will prefer rooms to be dim, others will prefer them to be brightly lit. (Shakespeare 2006, </w:t>
      </w:r>
      <w:proofErr w:type="gramStart"/>
      <w:r w:rsidRPr="00090960">
        <w:rPr>
          <w:sz w:val="14"/>
        </w:rPr>
        <w:t>46)</w:t>
      </w:r>
      <w:r w:rsidRPr="00090960">
        <w:rPr>
          <w:sz w:val="12"/>
        </w:rPr>
        <w:t>¶</w:t>
      </w:r>
      <w:proofErr w:type="gramEnd"/>
      <w:r w:rsidRPr="00090960">
        <w:rPr>
          <w:sz w:val="14"/>
        </w:rPr>
        <w:t xml:space="preserve"> It has been noted by others that proponents of the social model often rely heavily on examples where rectifying institutional biases against some people with impairments does not impose any disadvantages on others (Pogge 2000, 51). But if the physical and mental differences between people are taken seriously, then this involves recognition that a society shaped to be equally advantageous to all people irrespective of those differences is not possible. People with severe cognitive impairments are usually absent from the raft of examples used by proponents of the social model, even though typical references to people with “sensory, physical, or cognitive impairments” would suggest they are intended to be included within its reach.3 But how should society have evolved if it was to avoid imposing disadvantages on people with cognitive impairments (Wasserman 1998, 187)? The very nature of political debate, research and technological achievement, of very many forms of social engagement, and so on, are by their nature incommodious for people with severe cognitive impairments (which is by no means to suggest that all institutions or practices need to be: see, e.g., </w:t>
      </w:r>
      <w:proofErr w:type="spellStart"/>
      <w:r w:rsidRPr="00090960">
        <w:rPr>
          <w:sz w:val="14"/>
        </w:rPr>
        <w:t>Wikler</w:t>
      </w:r>
      <w:proofErr w:type="spellEnd"/>
      <w:r w:rsidRPr="00090960">
        <w:rPr>
          <w:sz w:val="14"/>
        </w:rPr>
        <w:t xml:space="preserve"> 1977; </w:t>
      </w:r>
      <w:proofErr w:type="spellStart"/>
      <w:r w:rsidRPr="00090960">
        <w:rPr>
          <w:sz w:val="14"/>
        </w:rPr>
        <w:t>Kittay</w:t>
      </w:r>
      <w:proofErr w:type="spellEnd"/>
      <w:r w:rsidRPr="00090960">
        <w:rPr>
          <w:sz w:val="14"/>
        </w:rPr>
        <w:t xml:space="preserve"> and Carlson 2010). In no way do I wish to undermine the significant advances in research and social practice that have made possible more inclusive social practices—in education, architecture, employment, and other key areas. There are very, many ways that society can be more inclusive. The theoretical point is simply that such gains can never extend to the point where no one is differentially impacted upon by social </w:t>
      </w:r>
      <w:proofErr w:type="gramStart"/>
      <w:r w:rsidRPr="00090960">
        <w:rPr>
          <w:sz w:val="14"/>
        </w:rPr>
        <w:t>arrangements.</w:t>
      </w:r>
      <w:r w:rsidRPr="00090960">
        <w:rPr>
          <w:sz w:val="12"/>
        </w:rPr>
        <w:t>¶</w:t>
      </w:r>
      <w:proofErr w:type="gramEnd"/>
      <w:r w:rsidRPr="00090960">
        <w:rPr>
          <w:sz w:val="14"/>
        </w:rPr>
        <w:t xml:space="preserve"> These claims are compatible with a concept of disability that “relativizes” disadvantage, including limitations to functioning or personal abilities, to social organization. Just because it is not possible to design a social environment that is equally hospitable to all people irrespective of their physical and mental differences, it does not follow that one cannot coherently define disability as flowing from a poor fit between the person and her social context, thereby highlighting the social contribution. What is disputed here is the claim that any social contribution to disability is an injustice which thereby demands social redress. If it is not possible to create an equally commodious “fit” between all individuals and their shared social environment, then it is not reasonable to accuse society of an injustice when it fails to do so. Second, we cannot assume injustice even in cases where it is possible to design a society that does not impose any disadvantages on any particular group of people, but where a decision is made not to opt for that design. </w:t>
      </w:r>
      <w:r w:rsidRPr="00090960">
        <w:rPr>
          <w:rStyle w:val="StyleUnderline"/>
          <w:highlight w:val="yellow"/>
        </w:rPr>
        <w:t>If it is extremely costly to design</w:t>
      </w:r>
      <w:r w:rsidRPr="00090960">
        <w:rPr>
          <w:rStyle w:val="StyleUnderline"/>
        </w:rPr>
        <w:t xml:space="preserve"> an equally or at least maximally amenable society, </w:t>
      </w:r>
      <w:r w:rsidRPr="00090960">
        <w:rPr>
          <w:rStyle w:val="StyleUnderline"/>
          <w:highlight w:val="yellow"/>
        </w:rPr>
        <w:t>it is not obvious that a society</w:t>
      </w:r>
      <w:r w:rsidRPr="00090960">
        <w:rPr>
          <w:rStyle w:val="StyleUnderline"/>
        </w:rPr>
        <w:t xml:space="preserve"> that chooses not to bear this cost </w:t>
      </w:r>
      <w:r w:rsidRPr="00090960">
        <w:rPr>
          <w:rStyle w:val="StyleUnderline"/>
          <w:highlight w:val="yellow"/>
        </w:rPr>
        <w:t>is morally at fault</w:t>
      </w:r>
      <w:r w:rsidRPr="00090960">
        <w:rPr>
          <w:sz w:val="14"/>
        </w:rPr>
        <w:t xml:space="preserve"> (</w:t>
      </w:r>
      <w:proofErr w:type="spellStart"/>
      <w:r w:rsidRPr="00090960">
        <w:rPr>
          <w:sz w:val="14"/>
        </w:rPr>
        <w:t>Kahane</w:t>
      </w:r>
      <w:proofErr w:type="spellEnd"/>
      <w:r w:rsidRPr="00090960">
        <w:rPr>
          <w:sz w:val="14"/>
        </w:rPr>
        <w:t xml:space="preserve"> and Savulescu 2009, 41–42). </w:t>
      </w:r>
      <w:r w:rsidRPr="00090960">
        <w:rPr>
          <w:rStyle w:val="StyleUnderline"/>
        </w:rPr>
        <w:t xml:space="preserve">Suppose for example that it proves prohibitively expensive to design public transportation that is equally accessible to all people, irrespective of the physical and mental differences between them. Would it necessarily be a dereliction of social justice to design a cheaper system not </w:t>
      </w:r>
      <w:r w:rsidRPr="00090960">
        <w:rPr>
          <w:rStyle w:val="StyleUnderline"/>
        </w:rPr>
        <w:lastRenderedPageBreak/>
        <w:t xml:space="preserve">altogether accessible to everyone? </w:t>
      </w:r>
      <w:r w:rsidRPr="00090960">
        <w:rPr>
          <w:sz w:val="14"/>
        </w:rPr>
        <w:t xml:space="preserve">Or if it proves too expensive to insist that every book or document written also be automatically released in a form equally accessible to the blind, or to people who can't read, or only read poorly, would it really be unacceptable to instead opt for some less accessible system? </w:t>
      </w:r>
      <w:r w:rsidRPr="00090960">
        <w:rPr>
          <w:rStyle w:val="StyleUnderline"/>
        </w:rPr>
        <w:t>There is no compelling reason to assume without further argument that such decisions are unjust.</w:t>
      </w:r>
      <w:r w:rsidRPr="00090960">
        <w:rPr>
          <w:sz w:val="14"/>
        </w:rPr>
        <w:t xml:space="preserve"> The point has been made many times that deaf people would not experience any disadvantage in a social environment where everyone signed when they spoke. For that reason, Anita Silvers suggests that because we do not do so, we unjustly discriminate against the deaf (Silvers 1998, 258). I think most people would consider this an extraordinarily implausible claim, for the reason that equal </w:t>
      </w:r>
      <w:r w:rsidRPr="00090960">
        <w:rPr>
          <w:rStyle w:val="Emphasis"/>
          <w:highlight w:val="yellow"/>
        </w:rPr>
        <w:t>accessibility does not always trump other considerations</w:t>
      </w:r>
      <w:r w:rsidRPr="00090960">
        <w:rPr>
          <w:rStyle w:val="Emphasis"/>
        </w:rPr>
        <w:t xml:space="preserve"> that </w:t>
      </w:r>
      <w:r w:rsidRPr="00090960">
        <w:rPr>
          <w:rStyle w:val="Emphasis"/>
          <w:highlight w:val="yellow"/>
        </w:rPr>
        <w:t>must be weighed</w:t>
      </w:r>
      <w:r w:rsidRPr="00090960">
        <w:rPr>
          <w:rStyle w:val="Emphasis"/>
        </w:rPr>
        <w:t xml:space="preserve"> in determining just </w:t>
      </w:r>
      <w:proofErr w:type="gramStart"/>
      <w:r w:rsidRPr="00090960">
        <w:rPr>
          <w:rStyle w:val="Emphasis"/>
        </w:rPr>
        <w:t>outcomes</w:t>
      </w:r>
      <w:r w:rsidRPr="00090960">
        <w:rPr>
          <w:sz w:val="14"/>
        </w:rPr>
        <w:t>.</w:t>
      </w:r>
      <w:r w:rsidRPr="00090960">
        <w:rPr>
          <w:sz w:val="12"/>
        </w:rPr>
        <w:t>¶</w:t>
      </w:r>
      <w:proofErr w:type="gramEnd"/>
      <w:r w:rsidRPr="00090960">
        <w:rPr>
          <w:sz w:val="14"/>
        </w:rPr>
        <w:t xml:space="preserve"> At this point a proponent of the social model might suggest that even if society cannot always be charged with injustice when its design is not fully accessible, society still has a duty to ameliorate the disadvantageous impacts of incommodious design. I agree. There are many concrete ways that a just society should act so as to reduce the poverty and social exclusion typically experienced by people whose physical and mental traits fit poorly in some respects with their social environment. For example, the fact that the overwhelming majority of people do not sign presents clear disadvantages to the deaf. I have rejected </w:t>
      </w:r>
      <w:proofErr w:type="spellStart"/>
      <w:r w:rsidRPr="00090960">
        <w:rPr>
          <w:sz w:val="14"/>
        </w:rPr>
        <w:t>Silvers's</w:t>
      </w:r>
      <w:proofErr w:type="spellEnd"/>
      <w:r w:rsidRPr="00090960">
        <w:rPr>
          <w:sz w:val="14"/>
        </w:rPr>
        <w:t xml:space="preserve"> suggestion that our failure to simultaneously sign is an injustice. However, society can nonetheless mitigate at least some of these disadvantages by funding translators and various other services. Society can also ameliorate some of the disadvantages of not being able to read, or to read the printed word, by promoting and funding alternative communication formats. Most people with very profound disabilities cannot afford to buy accommodation with the level of extensive care they need to live decently. </w:t>
      </w:r>
      <w:r w:rsidRPr="00090960">
        <w:rPr>
          <w:rStyle w:val="StyleUnderline"/>
        </w:rPr>
        <w:t xml:space="preserve">Society can contribute to these costs. Many disabilities and the political, social, and economic disadvantages associated with them have their cause in a failure to fairly distribute shared social </w:t>
      </w:r>
      <w:proofErr w:type="gramStart"/>
      <w:r w:rsidRPr="00090960">
        <w:rPr>
          <w:rStyle w:val="StyleUnderline"/>
        </w:rPr>
        <w:t>resources.</w:t>
      </w:r>
      <w:r w:rsidRPr="00090960">
        <w:rPr>
          <w:rStyle w:val="StyleUnderline"/>
          <w:sz w:val="12"/>
          <w:u w:val="none"/>
        </w:rPr>
        <w:t>¶</w:t>
      </w:r>
      <w:proofErr w:type="gramEnd"/>
      <w:r w:rsidRPr="00090960">
        <w:rPr>
          <w:sz w:val="14"/>
        </w:rPr>
        <w:t xml:space="preserve"> Even in these cases, </w:t>
      </w:r>
      <w:r w:rsidRPr="00090960">
        <w:rPr>
          <w:rStyle w:val="StyleUnderline"/>
        </w:rPr>
        <w:t xml:space="preserve">however, one cannot assume that whenever society fails to make available resources of various kinds to ameliorate disadvantage it acts unjustly. </w:t>
      </w:r>
      <w:r w:rsidRPr="00090960">
        <w:rPr>
          <w:rStyle w:val="StyleUnderline"/>
          <w:highlight w:val="yellow"/>
        </w:rPr>
        <w:t>Resources are</w:t>
      </w:r>
      <w:r w:rsidRPr="00090960">
        <w:rPr>
          <w:rStyle w:val="StyleUnderline"/>
        </w:rPr>
        <w:t xml:space="preserve"> often </w:t>
      </w:r>
      <w:r w:rsidRPr="00090960">
        <w:rPr>
          <w:rStyle w:val="StyleUnderline"/>
          <w:highlight w:val="yellow"/>
        </w:rPr>
        <w:t>scarce</w:t>
      </w:r>
      <w:r w:rsidRPr="00090960">
        <w:rPr>
          <w:sz w:val="14"/>
          <w:highlight w:val="yellow"/>
        </w:rPr>
        <w:t xml:space="preserve">: </w:t>
      </w:r>
      <w:r w:rsidRPr="00090960">
        <w:rPr>
          <w:rStyle w:val="Emphasis"/>
          <w:highlight w:val="yellow"/>
        </w:rPr>
        <w:t>a theory</w:t>
      </w:r>
      <w:r w:rsidRPr="00090960">
        <w:rPr>
          <w:sz w:val="14"/>
        </w:rPr>
        <w:t xml:space="preserve"> of distributive justice </w:t>
      </w:r>
      <w:r w:rsidRPr="00090960">
        <w:rPr>
          <w:rStyle w:val="Emphasis"/>
          <w:highlight w:val="yellow"/>
        </w:rPr>
        <w:t>is</w:t>
      </w:r>
      <w:r w:rsidRPr="00090960">
        <w:rPr>
          <w:sz w:val="14"/>
        </w:rPr>
        <w:t xml:space="preserve"> again </w:t>
      </w:r>
      <w:r w:rsidRPr="00090960">
        <w:rPr>
          <w:rStyle w:val="Emphasis"/>
          <w:highlight w:val="yellow"/>
        </w:rPr>
        <w:t>needed to determine how limited resources should be distributed</w:t>
      </w:r>
      <w:r w:rsidRPr="00090960">
        <w:rPr>
          <w:rStyle w:val="Emphasis"/>
        </w:rPr>
        <w:t xml:space="preserve"> in the face of potentially infinite demand for those resources</w:t>
      </w:r>
      <w:r w:rsidRPr="00090960">
        <w:rPr>
          <w:sz w:val="14"/>
        </w:rPr>
        <w:t>. It is highly doubtful that any theory of justice, given limited resources, will automatically favor whatever expenditure of resources is needed to address any disadvantage connected to impairment (Arneson 2000; Buchanan et al. 2000</w:t>
      </w:r>
      <w:proofErr w:type="gramStart"/>
      <w:r w:rsidRPr="00090960">
        <w:rPr>
          <w:sz w:val="14"/>
        </w:rPr>
        <w:t>).</w:t>
      </w:r>
      <w:r w:rsidRPr="00090960">
        <w:rPr>
          <w:sz w:val="12"/>
        </w:rPr>
        <w:t>¶</w:t>
      </w:r>
      <w:proofErr w:type="gramEnd"/>
      <w:r w:rsidRPr="00090960">
        <w:rPr>
          <w:sz w:val="14"/>
        </w:rPr>
        <w:t xml:space="preserve"> At this point it is worth considering more carefully the factors that would be relevant in determining a just social response to disadvantage from a more theoretical standpoint. Some theories of distributive justice demand no particular redress for disadvantage not brought about by force, or fraud or theft. Theories widely known as “libertarian” deny that society has a duty to address even severe material inequality. Indeed, libertarians charge that measures to redistribute wealth and other forms of advantage are an immoral violation of individual liberty (cf. Nozick 1974). Fortunately, libertarian theory of this nature is of minimal influence in political philosophy. Overwhelmingly, political philosophers are persuaded by the numerous good reasons for believing that society has a duty to consider and often redress current distributive arrangements. Of the many theories that have been developed, each has different views about two core aspects of distributive justice: the currency and the rule of </w:t>
      </w:r>
      <w:proofErr w:type="gramStart"/>
      <w:r w:rsidRPr="00090960">
        <w:rPr>
          <w:sz w:val="14"/>
        </w:rPr>
        <w:t>distribution.</w:t>
      </w:r>
      <w:r w:rsidRPr="00090960">
        <w:rPr>
          <w:sz w:val="12"/>
        </w:rPr>
        <w:t>¶</w:t>
      </w:r>
      <w:proofErr w:type="gramEnd"/>
      <w:r w:rsidRPr="00090960">
        <w:rPr>
          <w:sz w:val="14"/>
        </w:rPr>
        <w:t xml:space="preserve"> First, the currency of distributive justice refers to what it is whose distribution is of relevance. When we make interpersonal comparisons in order to determine whether current distributions are just or fair, with respect to what do we make such comparisons? The answer to this question is one of the key issues that divides different theories of justice. The views debated </w:t>
      </w:r>
      <w:proofErr w:type="gramStart"/>
      <w:r w:rsidRPr="00090960">
        <w:rPr>
          <w:sz w:val="14"/>
        </w:rPr>
        <w:t>include:</w:t>
      </w:r>
      <w:proofErr w:type="gramEnd"/>
      <w:r w:rsidRPr="00090960">
        <w:rPr>
          <w:sz w:val="14"/>
        </w:rPr>
        <w:t xml:space="preserve"> resources like income and wealth (cf. Dworkin 2000); welfare (understood both subjectively and objectively) (cf. Arneson 1989); capabilities (the capacity to do and be certain things) (Anderson 1999; Nussbaum 2000); and so on. In short, any comparative claim that someone is worse off, will have to specify with respect to what. Second, the rule of distributive justice refers to how the currency should be distributed. Should everyone have an equal share of the relevant currency (e.g., income and wealth, welfare, capabilities, and so on)? Or is it only imperative that everyone has a sufficient amount of the currency? Others have argued that what justice demands is that the position of the worst off should receive priority. Again, different views about the rule of distributive justice divide the various political theories of social </w:t>
      </w:r>
      <w:proofErr w:type="gramStart"/>
      <w:r w:rsidRPr="00090960">
        <w:rPr>
          <w:sz w:val="14"/>
        </w:rPr>
        <w:t>justice.</w:t>
      </w:r>
      <w:r w:rsidRPr="00090960">
        <w:rPr>
          <w:sz w:val="12"/>
        </w:rPr>
        <w:t>¶</w:t>
      </w:r>
      <w:proofErr w:type="gramEnd"/>
      <w:r w:rsidRPr="00090960">
        <w:rPr>
          <w:sz w:val="14"/>
        </w:rPr>
        <w:t xml:space="preserve"> Even with this very brief overview of the shape of current theorizing about distributive justice, it should be apparent that no straightforward conclusions can be drawn about the justice or otherwise of any social arrangement that differentially affects people. To take a very simple example, differential wealth and income might be considered entirely irrelevant for justice from many theoretical perspectives. First, it might be denied that income and wealth—as opposed to social standing, or welfare, or capabilities—is the appropriate currency of justice. As long as everyone enjoys good social standing, or the ability to do and be what they consider valuable (and so on), then issues of differential income may be largely irrelevant. Second, income and wealth might be accepted as the currency of justice, but it might be denied that an equal measure of income and wealth is the appropriate rule of distribution. On this view, as long as everyone has sufficient income, or the income of the worst off is maximized, then inequality may not be considered an </w:t>
      </w:r>
      <w:proofErr w:type="gramStart"/>
      <w:r w:rsidRPr="00090960">
        <w:rPr>
          <w:sz w:val="14"/>
        </w:rPr>
        <w:t>injustice.</w:t>
      </w:r>
      <w:r w:rsidRPr="00090960">
        <w:rPr>
          <w:sz w:val="12"/>
        </w:rPr>
        <w:t>¶</w:t>
      </w:r>
      <w:proofErr w:type="gramEnd"/>
      <w:r w:rsidRPr="00090960">
        <w:rPr>
          <w:sz w:val="14"/>
        </w:rPr>
        <w:t xml:space="preserve"> </w:t>
      </w:r>
      <w:r w:rsidRPr="00090960">
        <w:rPr>
          <w:rStyle w:val="StyleUnderline"/>
        </w:rPr>
        <w:t>When disability theorists assume that any social arrangement that has a negative impact on a person with an impairment thereby demands social remedy, all manner of unargued assumptions are made</w:t>
      </w:r>
      <w:r w:rsidRPr="00090960">
        <w:rPr>
          <w:sz w:val="14"/>
        </w:rPr>
        <w:t xml:space="preserve"> both about the currency and the rule of distributive justice. It is fair to say that it is often assumed that inequality with respect to any measure of comparison is unjust. Such an assumption presupposes an incredibly strong position on distributive justice. It is strong both because it assumes any conceivable point of comparison should command social concern, and because it demands strict equality with respect to whatever currency is under consideration. Strict equality, as opposed to sufficiency or priority to the worst off, is very contentious for a number of reasons, especially if one considers equality beyond income or wealth. As I have already indicated in my criticisms of the social model, </w:t>
      </w:r>
      <w:r w:rsidRPr="00090960">
        <w:rPr>
          <w:rStyle w:val="Emphasis"/>
        </w:rPr>
        <w:t>achieving strict equality in any particular domain may sometimes be impossible, or achievable only at considerable cost to other valuable outcomes, including equality in other areas</w:t>
      </w:r>
      <w:r w:rsidRPr="00090960">
        <w:rPr>
          <w:sz w:val="14"/>
        </w:rPr>
        <w:t xml:space="preserve">. These are core reasons why many philosophers have favored focusing on ensuring everyone has enough, or that the interests of the worst off are prioritized, when not everyone can be made equally well-off without unacceptable </w:t>
      </w:r>
      <w:proofErr w:type="gramStart"/>
      <w:r w:rsidRPr="00090960">
        <w:rPr>
          <w:sz w:val="14"/>
        </w:rPr>
        <w:t>cost.</w:t>
      </w:r>
      <w:r w:rsidRPr="00090960">
        <w:rPr>
          <w:sz w:val="12"/>
        </w:rPr>
        <w:t>¶</w:t>
      </w:r>
      <w:proofErr w:type="gramEnd"/>
      <w:r w:rsidRPr="00090960">
        <w:rPr>
          <w:sz w:val="14"/>
        </w:rPr>
        <w:t xml:space="preserve"> In short, </w:t>
      </w:r>
      <w:r w:rsidRPr="00090960">
        <w:rPr>
          <w:rStyle w:val="StyleUnderline"/>
        </w:rPr>
        <w:t>no theory of justice can underpin the assumption that any differential impact of social decisions is an injustice.</w:t>
      </w:r>
      <w:r w:rsidRPr="00090960">
        <w:rPr>
          <w:sz w:val="14"/>
        </w:rPr>
        <w:t xml:space="preserve"> One would have to develop the core aspects of a theory of justice to argue that any given situation counts as an injustice. However, despite arguing that no theory of social justice would favor whatever expenditure of resources is needed to eliminate any comparative disadvantage experienced by a person with an impairment, I wish to reiterate the point made earlier that in fact much existing and severe disadvantage would be widely condemned by most theories of justice. Whatever the metric of justice is taken to be—income and wealth, welfare, capabilities—people with disabilities are often among those who fare most poorly. Not only are they usually unequal with respect to these metrics, </w:t>
      </w:r>
      <w:proofErr w:type="gramStart"/>
      <w:r w:rsidRPr="00090960">
        <w:rPr>
          <w:sz w:val="14"/>
        </w:rPr>
        <w:t>most societies</w:t>
      </w:r>
      <w:proofErr w:type="gramEnd"/>
      <w:r w:rsidRPr="00090960">
        <w:rPr>
          <w:sz w:val="14"/>
        </w:rPr>
        <w:t xml:space="preserve"> fail to make any serious attempt even to ensure they have a sufficient or decent amount. And despite often being among the worst off with respect to the relevant metrics, it would be laughable if not so serious to claim that the interests </w:t>
      </w:r>
      <w:r w:rsidRPr="00090960">
        <w:rPr>
          <w:sz w:val="14"/>
        </w:rPr>
        <w:lastRenderedPageBreak/>
        <w:t>of people with disabilities were prioritized in any society. Therefore, much of the disadvantage routinely endured by people with disabilities would in fact be roundly condemned by most social justice theories if applied to current social arrangements. Sources of disadvantage to one's income, or welfare or social standing that can be removed without imposing unacceptable cost on others, would clearly count as injustices. Undoubtedly, much of the disadvantage experienced by people with impairments is of this kind. There may be no good reason why stairs rather than ramps became dominant within the built environment: in the overwhelming majority of cases ramps provide equal and cost-effective access, so the failure to provide them as standard would count as an injustice, given that access issues have such a profound impact on people's income and wealth, welfare, capabilities, and general social standing. People with disability are denied access to employment which they are well qualified to execute, which is clearly also an injustice for the same reasons. In many cases, fully accessible transport could have been designed without any compromise to function or cost, so failure to do so is also an injustice. Even when social institutions can't be designed to be fully accessible, fairly modest expenditure of social resources can mitigate many of the disadvantageous impacts of inaccessibility. A person with profound disabilities only lives in squalid and undignified accommodation because society fails to provide resources for proper accommodation and care; a deaf person is only excluded from university because society fails to fund translators; a person with intellectual disability may only be excluded from political participation, or from participating in making important decisions about her own health or social engagements because society fails to fund services that translate information into easy-to-read formats, or that assist her to make her own choices.</w:t>
      </w:r>
      <w:r w:rsidRPr="00090960">
        <w:rPr>
          <w:sz w:val="12"/>
        </w:rPr>
        <w:t>¶</w:t>
      </w:r>
      <w:r w:rsidRPr="00090960">
        <w:rPr>
          <w:sz w:val="14"/>
        </w:rPr>
        <w:t xml:space="preserve"> In most of these cases, irrespective of either the metric or the rule of justice, one can plausibly conclude that failure to distribute resources in the relevant manner would count as an injustice, and injustice by its very nature demands social redress. This way of accounting for a person's disadvantage attributes the source of the disadvantage, or at least its degree, to unjust social decisions rather than to “natural facts” about a person and her traits or abilities, and this obviously demands social remedy. But importantly, these core commitments of the social model follow from a determination of what justice for people with impairments demands. It is only after we have established that social institutions and resources should be designed or distributed in a certain way that we can make full sense of the social model's claims that the social factors that contribute to disability should be changed. Merely highlighting the social contribution to disability does not get us to the normative conclusion that social remedy is required. If the social contribution to disadvantage is unavoidable, or only overcome at unacceptable cost, including opportunity cost, then it is incorrect to assume that it is a source of injustice. And if it is incorrect to characterize a social arrangement as a source of injustice, even when we fully recognize the way it contributes to disability and disadvantage, then no normative conclusions about the need to change it will necessarily follow. Rather than justifying the social changes that would deliver justice for the disabled, the social model of disability already assumes the social justice perspective needed to underpin its conclusions about social remedy. This means that effective theoretical challenge to injustice with respect to disability must place theories of social justice at the </w:t>
      </w:r>
      <w:proofErr w:type="spellStart"/>
      <w:r w:rsidRPr="00090960">
        <w:rPr>
          <w:sz w:val="14"/>
        </w:rPr>
        <w:t>centre</w:t>
      </w:r>
      <w:proofErr w:type="spellEnd"/>
      <w:r w:rsidRPr="00090960">
        <w:rPr>
          <w:sz w:val="14"/>
        </w:rPr>
        <w:t xml:space="preserve">. The demands for social redress that are rightly pressed by disability activists are grounded not merely in conceptual claims about the social contribution to disability, but in rarely articulated, let alone defended, normative claims about the entitlements of people with disability. The suggestion is that the defense of such claims, which is basic political philosophy work, should be the focus of those concerned with ongoing </w:t>
      </w:r>
      <w:proofErr w:type="gramStart"/>
      <w:r w:rsidRPr="00090960">
        <w:rPr>
          <w:sz w:val="14"/>
        </w:rPr>
        <w:t>injustice.</w:t>
      </w:r>
      <w:r w:rsidRPr="00090960">
        <w:rPr>
          <w:sz w:val="12"/>
        </w:rPr>
        <w:t>¶</w:t>
      </w:r>
      <w:proofErr w:type="gramEnd"/>
      <w:r w:rsidRPr="00090960">
        <w:rPr>
          <w:sz w:val="14"/>
        </w:rPr>
        <w:t xml:space="preserve"> </w:t>
      </w:r>
      <w:r w:rsidRPr="00090960">
        <w:rPr>
          <w:rStyle w:val="StyleUnderline"/>
        </w:rPr>
        <w:t xml:space="preserve">One might agree that </w:t>
      </w:r>
      <w:r w:rsidRPr="00090960">
        <w:rPr>
          <w:rStyle w:val="StyleUnderline"/>
          <w:highlight w:val="yellow"/>
        </w:rPr>
        <w:t>we cannot assume any particular</w:t>
      </w:r>
      <w:r w:rsidRPr="00090960">
        <w:rPr>
          <w:sz w:val="14"/>
        </w:rPr>
        <w:t xml:space="preserve"> social or </w:t>
      </w:r>
      <w:r w:rsidRPr="00090960">
        <w:rPr>
          <w:rStyle w:val="StyleUnderline"/>
          <w:highlight w:val="yellow"/>
        </w:rPr>
        <w:t xml:space="preserve">policy response follows from the mere recognition of </w:t>
      </w:r>
      <w:r w:rsidRPr="00090960">
        <w:rPr>
          <w:rStyle w:val="StyleUnderline"/>
        </w:rPr>
        <w:t xml:space="preserve">the role that </w:t>
      </w:r>
      <w:r w:rsidRPr="00090960">
        <w:rPr>
          <w:rStyle w:val="StyleUnderline"/>
          <w:highlight w:val="yellow"/>
        </w:rPr>
        <w:t>social arrangements</w:t>
      </w:r>
      <w:r w:rsidRPr="00090960">
        <w:rPr>
          <w:rStyle w:val="StyleUnderline"/>
        </w:rPr>
        <w:t xml:space="preserve"> play in causing disadvantage. It might still be claimed</w:t>
      </w:r>
      <w:r w:rsidRPr="00090960">
        <w:rPr>
          <w:sz w:val="14"/>
        </w:rPr>
        <w:t xml:space="preserve">, in defense of the social model, </w:t>
      </w:r>
      <w:r w:rsidRPr="00090960">
        <w:rPr>
          <w:rStyle w:val="StyleUnderline"/>
        </w:rPr>
        <w:t>that it makes a crucial contribution in identifying the correct cause of disability in social</w:t>
      </w:r>
      <w:r w:rsidRPr="00090960">
        <w:rPr>
          <w:sz w:val="14"/>
        </w:rPr>
        <w:t xml:space="preserve"> rather than natural </w:t>
      </w:r>
      <w:r w:rsidRPr="00090960">
        <w:rPr>
          <w:rStyle w:val="StyleUnderline"/>
        </w:rPr>
        <w:t>conditions</w:t>
      </w:r>
      <w:r w:rsidRPr="00090960">
        <w:rPr>
          <w:sz w:val="14"/>
        </w:rPr>
        <w:t xml:space="preserve">.4 Even if no conclusions about social justice follow from this alone, it is a significant victory in other respects to correctly identify the causes of disability and disadvantage. Adam Samaha, for example, embraces the social model's claim that disadvantage is caused by social factors, even though he also defends a version of the argument that no particular normative conclusions concerning how society should respond to disability follow from it (Samaha 2007). As I have already stated in the introduction, </w:t>
      </w:r>
      <w:r w:rsidRPr="00090960">
        <w:rPr>
          <w:rStyle w:val="StyleUnderline"/>
        </w:rPr>
        <w:t>I am simply skeptical of attempts to identify a singular cause, or type of cause, of disability and disadvantage</w:t>
      </w:r>
      <w:r w:rsidRPr="00090960">
        <w:rPr>
          <w:sz w:val="14"/>
        </w:rPr>
        <w:t xml:space="preserve">. I agree with Wasserman's definitive analysis that </w:t>
      </w:r>
      <w:r w:rsidRPr="00090960">
        <w:rPr>
          <w:rStyle w:val="StyleUnderline"/>
        </w:rPr>
        <w:t>attempting to identify the causes of disability in either social factors, or natural features of the person, is inevitably normatively loaded</w:t>
      </w:r>
      <w:r w:rsidRPr="00090960">
        <w:rPr>
          <w:sz w:val="14"/>
        </w:rPr>
        <w:t xml:space="preserve"> in the ways he suggests (Wasserman 2001, 225–29).5 Indeed, here too a case can be made that the social model probably assumes a certain normative view to make sense of even its more modest claims about the cause of disability. Although it is beyond the scope of this paper to develop this argument in any detail, I would suggest that if it seems intuitively compelling to identify a particular social arrangement or practice as “the” cause of functional limitation or social disadvantage this will be because the social feature is believed to be obviously unjust. It is intuitively compelling to say that the cause of a wheelchair user's inability to do her job is her employer's decision to remove the elevator and put in a new staircase for purely aesthetic reasons. It is less intuitively compelling to say that the cause of reduced mobility of a person who must lie in a bed is that society fails to ensure that all modes of transport are equally commodious for bed users. Tremendous improvements have been made in law, social policy and practice, and academic research, because disability scholars and activists have highlighted the role of social environments in creating disability and disadvantage. New, more respectful, and more efficacious ways of dealing with disability and social exclusion have occurred as a direct result of recognizing that neither functional limitation nor social and political disadvantage follow from impairment without an incommodious social environment playing a significant, sometimes decisive, part. This has been a real </w:t>
      </w:r>
      <w:proofErr w:type="gramStart"/>
      <w:r w:rsidRPr="00090960">
        <w:rPr>
          <w:sz w:val="14"/>
        </w:rPr>
        <w:t>achievement</w:t>
      </w:r>
      <w:proofErr w:type="gramEnd"/>
      <w:r w:rsidRPr="00090960">
        <w:rPr>
          <w:sz w:val="14"/>
        </w:rPr>
        <w:t xml:space="preserve"> but it shouldn't be confused with the implausible idea that social features have been identified as the sole cause of disability as some proponents of the social model claim.</w:t>
      </w:r>
    </w:p>
    <w:p w14:paraId="2383957F" w14:textId="77777777" w:rsidR="00282196" w:rsidRPr="00090960" w:rsidRDefault="00282196" w:rsidP="00282196">
      <w:pPr>
        <w:pStyle w:val="Heading4"/>
        <w:rPr>
          <w:rFonts w:cs="Calibri"/>
        </w:rPr>
      </w:pPr>
      <w:r w:rsidRPr="00090960">
        <w:rPr>
          <w:rFonts w:cs="Calibri"/>
        </w:rPr>
        <w:t xml:space="preserve">Imagining extinction is good </w:t>
      </w:r>
    </w:p>
    <w:p w14:paraId="0A0AF471" w14:textId="77777777" w:rsidR="00282196" w:rsidRPr="00090960" w:rsidRDefault="00282196" w:rsidP="00282196">
      <w:r w:rsidRPr="00090960">
        <w:t xml:space="preserve">Jessica </w:t>
      </w:r>
      <w:r w:rsidRPr="00090960">
        <w:rPr>
          <w:rStyle w:val="Style13ptBold"/>
        </w:rPr>
        <w:t>Hurley 17</w:t>
      </w:r>
      <w:r w:rsidRPr="00090960">
        <w:t>, Assistant Professor in the Humanities at the University of Chicago, “Impossible Futures: Fictions of Risk in the Longue Durée”, Duke University Press, https://read.dukeupress.edu/american-literature/article/89/4/761/132823/Impossible-Futures-Fictions-of-Risk-in-the-Longue</w:t>
      </w:r>
    </w:p>
    <w:p w14:paraId="61505B94" w14:textId="77777777" w:rsidR="00282196" w:rsidRPr="00090960" w:rsidRDefault="00282196" w:rsidP="00282196">
      <w:pPr>
        <w:rPr>
          <w:sz w:val="12"/>
        </w:rPr>
      </w:pPr>
      <w:r w:rsidRPr="00090960">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090960">
        <w:rPr>
          <w:rStyle w:val="StyleUnderline"/>
        </w:rPr>
        <w:t>Buell offers his suggestion for the appropriate literary mode for life lived within a crisis that is both unceasing and inescapable: new voices, “if wise enough</w:t>
      </w:r>
      <w:proofErr w:type="gramStart"/>
      <w:r w:rsidRPr="00090960">
        <w:rPr>
          <w:rStyle w:val="StyleUnderline"/>
        </w:rPr>
        <w:t>….will</w:t>
      </w:r>
      <w:proofErr w:type="gramEnd"/>
      <w:r w:rsidRPr="00090960">
        <w:rPr>
          <w:rStyle w:val="StyleUnderline"/>
        </w:rPr>
        <w:t xml:space="preserve"> abandon apocalypse for a sadder realism that </w:t>
      </w:r>
      <w:r w:rsidRPr="00090960">
        <w:rPr>
          <w:sz w:val="12"/>
        </w:rPr>
        <w:t xml:space="preserve">looks closely at social and environmental changes in process and </w:t>
      </w:r>
      <w:r w:rsidRPr="00090960">
        <w:rPr>
          <w:rStyle w:val="StyleUnderline"/>
        </w:rPr>
        <w:lastRenderedPageBreak/>
        <w:t>recognizes crisis as a place where people dwell</w:t>
      </w:r>
      <w:r w:rsidRPr="00090960">
        <w:rPr>
          <w:sz w:val="12"/>
        </w:rPr>
        <w:t xml:space="preserve">” (202-3). In a world of threat, Buell demands a realism that might help us see risks more clearly and aid our </w:t>
      </w:r>
      <w:proofErr w:type="gramStart"/>
      <w:r w:rsidRPr="00090960">
        <w:rPr>
          <w:sz w:val="12"/>
        </w:rPr>
        <w:t>survival.¶</w:t>
      </w:r>
      <w:proofErr w:type="gramEnd"/>
      <w:r w:rsidRPr="00090960">
        <w:rPr>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090960">
        <w:rPr>
          <w:sz w:val="12"/>
        </w:rPr>
        <w:t>practice</w:t>
      </w:r>
      <w:proofErr w:type="gramEnd"/>
      <w:r w:rsidRPr="00090960">
        <w:rPr>
          <w:sz w:val="12"/>
        </w:rPr>
        <w:t xml:space="preserve"> and that apocalypse is not something that is happening now in places that we might not see, or cannot hear. </w:t>
      </w:r>
      <w:r w:rsidRPr="00090960">
        <w:rPr>
          <w:rStyle w:val="StyleUnderline"/>
        </w:rPr>
        <w:t xml:space="preserve">This essay argues for the continuing importance of </w:t>
      </w:r>
      <w:r w:rsidRPr="00090960">
        <w:rPr>
          <w:rStyle w:val="StyleUnderline"/>
          <w:highlight w:val="yellow"/>
        </w:rPr>
        <w:t>apocalyptic narrative forms</w:t>
      </w:r>
      <w:r w:rsidRPr="00090960">
        <w:rPr>
          <w:rStyle w:val="StyleUnderline"/>
        </w:rPr>
        <w:t xml:space="preserve"> in representations of</w:t>
      </w:r>
      <w:r w:rsidRPr="00090960">
        <w:rPr>
          <w:sz w:val="12"/>
        </w:rPr>
        <w:t xml:space="preserve"> environmental </w:t>
      </w:r>
      <w:r w:rsidRPr="00090960">
        <w:rPr>
          <w:rStyle w:val="StyleUnderline"/>
        </w:rPr>
        <w:t xml:space="preserve">risk to </w:t>
      </w:r>
      <w:r w:rsidRPr="00090960">
        <w:rPr>
          <w:rStyle w:val="StyleUnderline"/>
          <w:highlight w:val="yellow"/>
        </w:rPr>
        <w:t xml:space="preserve">disrupt conservative </w:t>
      </w:r>
      <w:r w:rsidRPr="00090960">
        <w:rPr>
          <w:rStyle w:val="StyleUnderline"/>
        </w:rPr>
        <w:t xml:space="preserve">realisms that maintain the </w:t>
      </w:r>
      <w:r w:rsidRPr="00090960">
        <w:rPr>
          <w:rStyle w:val="StyleUnderline"/>
          <w:highlight w:val="yellow"/>
        </w:rPr>
        <w:t>status quo</w:t>
      </w:r>
      <w:r w:rsidRPr="00090960">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090960">
        <w:rPr>
          <w:rStyle w:val="StyleUnderline"/>
        </w:rPr>
        <w:t xml:space="preserve">state logics of </w:t>
      </w:r>
      <w:r w:rsidRPr="00090960">
        <w:rPr>
          <w:rStyle w:val="Emphasis"/>
        </w:rPr>
        <w:t xml:space="preserve">implausibility </w:t>
      </w:r>
      <w:r w:rsidRPr="00090960">
        <w:rPr>
          <w:sz w:val="12"/>
        </w:rPr>
        <w:t xml:space="preserve">that </w:t>
      </w:r>
      <w:r w:rsidRPr="00090960">
        <w:rPr>
          <w:rStyle w:val="StyleUnderline"/>
        </w:rPr>
        <w:t>have long undergirded settler colonialism in the United States</w:t>
      </w:r>
      <w:r w:rsidRPr="00090960">
        <w:rPr>
          <w:sz w:val="12"/>
        </w:rPr>
        <w:t xml:space="preserve">. In contrast, Leslie Marmon Silko’s contemporaneous novel Almanac of the Dead (1991) uses its </w:t>
      </w:r>
      <w:r w:rsidRPr="00090960">
        <w:rPr>
          <w:rStyle w:val="StyleUnderline"/>
          <w:highlight w:val="yellow"/>
        </w:rPr>
        <w:t>apocalyptic form</w:t>
      </w:r>
      <w:r w:rsidRPr="00090960">
        <w:rPr>
          <w:sz w:val="12"/>
        </w:rPr>
        <w:t xml:space="preserve"> to </w:t>
      </w:r>
      <w:r w:rsidRPr="00090960">
        <w:rPr>
          <w:rStyle w:val="StyleUnderline"/>
        </w:rPr>
        <w:t xml:space="preserve">deconstruct the claims to verisimilitude that undergird state realism, </w:t>
      </w:r>
      <w:r w:rsidRPr="00090960">
        <w:rPr>
          <w:rStyle w:val="StyleUnderline"/>
          <w:highlight w:val="yellow"/>
        </w:rPr>
        <w:t>transformi</w:t>
      </w:r>
      <w:r w:rsidRPr="00090960">
        <w:rPr>
          <w:rStyle w:val="StyleUnderline"/>
        </w:rPr>
        <w:t xml:space="preserve">ng </w:t>
      </w:r>
      <w:r w:rsidRPr="00090960">
        <w:rPr>
          <w:rStyle w:val="StyleUnderline"/>
          <w:highlight w:val="yellow"/>
        </w:rPr>
        <w:t>nuclear waste into a prophecy of the end of the United States rather than a means for imagining its continuation</w:t>
      </w:r>
      <w:r w:rsidRPr="00090960">
        <w:rPr>
          <w:rStyle w:val="StyleUnderline"/>
        </w:rPr>
        <w:t>.</w:t>
      </w:r>
      <w:r w:rsidRPr="00090960">
        <w:rPr>
          <w:sz w:val="12"/>
        </w:rPr>
        <w:t xml:space="preserve"> In Almanac of the Dead, the presence of nuclear waste introjects </w:t>
      </w:r>
      <w:r w:rsidRPr="00090960">
        <w:rPr>
          <w:rStyle w:val="StyleUnderline"/>
        </w:rPr>
        <w:t xml:space="preserve">a deep-time </w:t>
      </w:r>
      <w:r w:rsidRPr="00090960">
        <w:rPr>
          <w:rStyle w:val="StyleUnderline"/>
          <w:highlight w:val="yellow"/>
        </w:rPr>
        <w:t>perspective</w:t>
      </w:r>
      <w:r w:rsidRPr="00090960">
        <w:rPr>
          <w:rStyle w:val="StyleUnderline"/>
        </w:rPr>
        <w:t xml:space="preserve"> into contemporary America</w:t>
      </w:r>
      <w:r w:rsidRPr="00090960">
        <w:rPr>
          <w:sz w:val="12"/>
        </w:rPr>
        <w:t xml:space="preserve">, </w:t>
      </w:r>
      <w:r w:rsidRPr="00090960">
        <w:rPr>
          <w:rStyle w:val="StyleUnderline"/>
          <w:highlight w:val="yellow"/>
        </w:rPr>
        <w:t>transform</w:t>
      </w:r>
      <w:r w:rsidRPr="00090960">
        <w:rPr>
          <w:sz w:val="12"/>
        </w:rPr>
        <w:t xml:space="preserve">ing </w:t>
      </w:r>
      <w:r w:rsidRPr="00090960">
        <w:rPr>
          <w:rStyle w:val="StyleUnderline"/>
        </w:rPr>
        <w:t>the</w:t>
      </w:r>
      <w:r w:rsidRPr="00090960">
        <w:rPr>
          <w:sz w:val="12"/>
        </w:rPr>
        <w:t xml:space="preserve"> </w:t>
      </w:r>
      <w:r w:rsidRPr="00090960">
        <w:rPr>
          <w:rStyle w:val="StyleUnderline"/>
          <w:highlight w:val="yellow"/>
        </w:rPr>
        <w:t xml:space="preserve">present into a </w:t>
      </w:r>
      <w:r w:rsidRPr="00090960">
        <w:rPr>
          <w:rStyle w:val="Emphasis"/>
          <w:highlight w:val="yellow"/>
        </w:rPr>
        <w:t>speculative space</w:t>
      </w:r>
      <w:r w:rsidRPr="00090960">
        <w:rPr>
          <w:rStyle w:val="StyleUnderline"/>
          <w:highlight w:val="yellow"/>
        </w:rPr>
        <w:t xml:space="preserve"> where</w:t>
      </w:r>
      <w:r w:rsidRPr="00090960">
        <w:rPr>
          <w:sz w:val="12"/>
        </w:rPr>
        <w:t xml:space="preserve"> environmental </w:t>
      </w:r>
      <w:r w:rsidRPr="00090960">
        <w:rPr>
          <w:rStyle w:val="StyleUnderline"/>
          <w:highlight w:val="yellow"/>
        </w:rPr>
        <w:t xml:space="preserve">catastrophe produces not only </w:t>
      </w:r>
      <w:r w:rsidRPr="00090960">
        <w:rPr>
          <w:rStyle w:val="Emphasis"/>
          <w:highlight w:val="yellow"/>
        </w:rPr>
        <w:t>unevenly distributed damage</w:t>
      </w:r>
      <w:r w:rsidRPr="00090960">
        <w:rPr>
          <w:sz w:val="12"/>
        </w:rPr>
        <w:t xml:space="preserve"> </w:t>
      </w:r>
      <w:r w:rsidRPr="00090960">
        <w:rPr>
          <w:rStyle w:val="StyleUnderline"/>
          <w:highlight w:val="yellow"/>
        </w:rPr>
        <w:t>but also revolutionary forms of social justice</w:t>
      </w:r>
      <w:r w:rsidRPr="00090960">
        <w:rPr>
          <w:rStyle w:val="StyleUnderline"/>
        </w:rPr>
        <w:t xml:space="preserve"> that insist on a truth that probability modeling cannot contain: that </w:t>
      </w:r>
      <w:r w:rsidRPr="00090960">
        <w:rPr>
          <w:rStyle w:val="StyleUnderline"/>
          <w:highlight w:val="yellow"/>
        </w:rPr>
        <w:t>the future will be</w:t>
      </w:r>
      <w:r w:rsidRPr="00090960">
        <w:rPr>
          <w:sz w:val="12"/>
        </w:rPr>
        <w:t xml:space="preserve"> </w:t>
      </w:r>
      <w:r w:rsidRPr="00090960">
        <w:rPr>
          <w:rStyle w:val="Emphasis"/>
          <w:highlight w:val="yellow"/>
        </w:rPr>
        <w:t>unimaginably different</w:t>
      </w:r>
      <w:r w:rsidRPr="00090960">
        <w:rPr>
          <w:rStyle w:val="StyleUnderline"/>
          <w:highlight w:val="yellow"/>
        </w:rPr>
        <w:t xml:space="preserve"> from the present</w:t>
      </w:r>
      <w:r w:rsidRPr="00090960">
        <w:rPr>
          <w:rStyle w:val="StyleUnderline"/>
        </w:rPr>
        <w:t>, while the present, too, might yet be utterly different from the real that we think we know</w:t>
      </w:r>
      <w:r w:rsidRPr="00090960">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090960">
        <w:rPr>
          <w:sz w:val="12"/>
        </w:rPr>
        <w:t>Wyck</w:t>
      </w:r>
      <w:proofErr w:type="spellEnd"/>
      <w:r w:rsidRPr="00090960">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090960">
        <w:rPr>
          <w:rStyle w:val="StyleUnderline"/>
        </w:rPr>
        <w:t xml:space="preserve">the </w:t>
      </w:r>
      <w:r w:rsidRPr="00090960">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62D6365F" w14:textId="77777777" w:rsidR="00282196" w:rsidRPr="00090960" w:rsidRDefault="00282196" w:rsidP="00282196">
      <w:pPr>
        <w:rPr>
          <w:sz w:val="12"/>
        </w:rPr>
      </w:pPr>
    </w:p>
    <w:p w14:paraId="4EF0D325" w14:textId="77777777" w:rsidR="00282196" w:rsidRPr="00090960" w:rsidRDefault="00282196" w:rsidP="00282196">
      <w:pPr>
        <w:pStyle w:val="Heading4"/>
      </w:pPr>
      <w:r w:rsidRPr="00090960">
        <w:t>Capitalism is self-correcting and sustainable.</w:t>
      </w:r>
    </w:p>
    <w:p w14:paraId="07E11D38" w14:textId="77777777" w:rsidR="00282196" w:rsidRPr="00090960" w:rsidRDefault="00282196" w:rsidP="00282196">
      <w:pPr>
        <w:rPr>
          <w:rFonts w:eastAsia="Calibri"/>
          <w:sz w:val="16"/>
        </w:rPr>
      </w:pPr>
      <w:proofErr w:type="spellStart"/>
      <w:r w:rsidRPr="00090960">
        <w:rPr>
          <w:rStyle w:val="Style13ptBold"/>
        </w:rPr>
        <w:t>Kaletsky</w:t>
      </w:r>
      <w:proofErr w:type="spellEnd"/>
      <w:r w:rsidRPr="00090960">
        <w:rPr>
          <w:rStyle w:val="Style13ptBold"/>
        </w:rPr>
        <w:t xml:space="preserve"> ’11</w:t>
      </w:r>
      <w:r w:rsidRPr="00090960">
        <w:rPr>
          <w:rFonts w:eastAsia="Calibri"/>
          <w:sz w:val="16"/>
        </w:rPr>
        <w:t xml:space="preserve"> (Anatole, editor-at-large of </w:t>
      </w:r>
      <w:r w:rsidRPr="00090960">
        <w:rPr>
          <w:rFonts w:eastAsia="Calibri"/>
          <w:i/>
          <w:sz w:val="16"/>
        </w:rPr>
        <w:t>The Times</w:t>
      </w:r>
      <w:r w:rsidRPr="00090960">
        <w:rPr>
          <w:rFonts w:eastAsia="Calibri"/>
          <w:sz w:val="16"/>
        </w:rPr>
        <w:t xml:space="preserve"> of London, where he writes weekly columns on economics, politics, and international </w:t>
      </w:r>
      <w:proofErr w:type="spellStart"/>
      <w:r w:rsidRPr="00090960">
        <w:rPr>
          <w:rFonts w:eastAsia="Calibri"/>
          <w:sz w:val="16"/>
        </w:rPr>
        <w:t>relationsand</w:t>
      </w:r>
      <w:proofErr w:type="spellEnd"/>
      <w:r w:rsidRPr="00090960">
        <w:rPr>
          <w:rFonts w:eastAsia="Calibri"/>
          <w:sz w:val="16"/>
        </w:rPr>
        <w:t xml:space="preserve"> on the governing board of the New York-based Institute for New Economic Theory (INET), a nonprofit created after the 2007-2009 crisis to promote and finance academic resear</w:t>
      </w:r>
      <w:r w:rsidRPr="00090960">
        <w:rPr>
          <w:sz w:val="16"/>
        </w:rPr>
        <w:t>ch in economics, Capitalism 4.0: The Birth of a New Economy in the Aftermath of Crisis, p. 19-21)</w:t>
      </w:r>
    </w:p>
    <w:p w14:paraId="622A9A99" w14:textId="77777777" w:rsidR="00282196" w:rsidRPr="00090960" w:rsidRDefault="00282196" w:rsidP="00282196">
      <w:pPr>
        <w:rPr>
          <w:sz w:val="16"/>
        </w:rPr>
      </w:pPr>
      <w:r w:rsidRPr="00090960">
        <w:rPr>
          <w:sz w:val="16"/>
        </w:rPr>
        <w:t xml:space="preserve">Democratic </w:t>
      </w:r>
      <w:r w:rsidRPr="00090960">
        <w:rPr>
          <w:rStyle w:val="Emphasis"/>
          <w:highlight w:val="green"/>
        </w:rPr>
        <w:t>cap</w:t>
      </w:r>
      <w:r w:rsidRPr="00090960">
        <w:rPr>
          <w:rStyle w:val="Emphasis"/>
        </w:rPr>
        <w:t xml:space="preserve">italism </w:t>
      </w:r>
      <w:r w:rsidRPr="00090960">
        <w:rPr>
          <w:u w:val="single"/>
        </w:rPr>
        <w:t>is a system built for survival. It</w:t>
      </w:r>
      <w:r w:rsidRPr="00090960">
        <w:rPr>
          <w:rStyle w:val="Emphasis"/>
        </w:rPr>
        <w:t xml:space="preserve"> </w:t>
      </w:r>
      <w:r w:rsidRPr="00090960">
        <w:rPr>
          <w:rStyle w:val="Emphasis"/>
          <w:highlight w:val="green"/>
        </w:rPr>
        <w:t>has</w:t>
      </w:r>
      <w:r w:rsidRPr="00090960">
        <w:rPr>
          <w:rStyle w:val="Emphasis"/>
        </w:rPr>
        <w:t xml:space="preserve"> </w:t>
      </w:r>
      <w:r w:rsidRPr="00090960">
        <w:rPr>
          <w:rStyle w:val="Emphasis"/>
          <w:highlight w:val="green"/>
        </w:rPr>
        <w:t>adapted successfully to shocks</w:t>
      </w:r>
      <w:r w:rsidRPr="00090960">
        <w:rPr>
          <w:rStyle w:val="Emphasis"/>
        </w:rPr>
        <w:t xml:space="preserve"> of every kind, to </w:t>
      </w:r>
      <w:r w:rsidRPr="00090960">
        <w:rPr>
          <w:rStyle w:val="Emphasis"/>
          <w:highlight w:val="green"/>
        </w:rPr>
        <w:t>upheavals in tech</w:t>
      </w:r>
      <w:r w:rsidRPr="00090960">
        <w:rPr>
          <w:rStyle w:val="Emphasis"/>
        </w:rPr>
        <w:t xml:space="preserve">nology </w:t>
      </w:r>
      <w:r w:rsidRPr="00090960">
        <w:rPr>
          <w:rStyle w:val="Emphasis"/>
          <w:highlight w:val="green"/>
        </w:rPr>
        <w:t>and economics</w:t>
      </w:r>
      <w:r w:rsidRPr="00090960">
        <w:rPr>
          <w:rStyle w:val="Emphasis"/>
        </w:rPr>
        <w:t xml:space="preserve">, to political revolutions and world wars. </w:t>
      </w:r>
      <w:r w:rsidRPr="00090960">
        <w:rPr>
          <w:u w:val="single"/>
        </w:rPr>
        <w:t>Capitalism has been able to do this because, unlike communism or socialism or feudalism, it has an inner dynamic akin to a living thing</w:t>
      </w:r>
      <w:r w:rsidRPr="00090960">
        <w:rPr>
          <w:rStyle w:val="Emphasis"/>
        </w:rPr>
        <w:t>. It can adapt and refine itself in response to the changing environment.</w:t>
      </w:r>
      <w:r w:rsidRPr="00090960">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090960">
        <w:rPr>
          <w:rStyle w:val="Emphasis"/>
          <w:highlight w:val="green"/>
        </w:rPr>
        <w:t>The self-correcting mechanisms</w:t>
      </w:r>
      <w:r w:rsidRPr="00090960">
        <w:rPr>
          <w:rStyle w:val="Emphasis"/>
        </w:rPr>
        <w:t xml:space="preserve"> that market economies and democratic societies </w:t>
      </w:r>
      <w:r w:rsidRPr="00090960">
        <w:rPr>
          <w:u w:val="single"/>
        </w:rPr>
        <w:t xml:space="preserve">have evolved over several centuries were either forgotten or assumed defunct. The language of biology has been applied to politics and economics, but rarely to the way they interact. Democratic capitalism’s equivalent of the biological survival instinct is a built-in capacity for solving social problems </w:t>
      </w:r>
      <w:r w:rsidRPr="00090960">
        <w:rPr>
          <w:rStyle w:val="Emphasis"/>
        </w:rPr>
        <w:t xml:space="preserve">and meeting material needs. This capacity </w:t>
      </w:r>
      <w:r w:rsidRPr="00090960">
        <w:rPr>
          <w:rStyle w:val="Emphasis"/>
          <w:highlight w:val="green"/>
        </w:rPr>
        <w:t>stems from the principle of competition</w:t>
      </w:r>
      <w:r w:rsidRPr="00090960">
        <w:rPr>
          <w:rStyle w:val="Emphasis"/>
        </w:rPr>
        <w:t xml:space="preserve">, </w:t>
      </w:r>
      <w:r w:rsidRPr="00090960">
        <w:rPr>
          <w:rStyle w:val="Emphasis"/>
          <w:highlight w:val="green"/>
        </w:rPr>
        <w:t>which drives</w:t>
      </w:r>
      <w:r w:rsidRPr="00090960">
        <w:rPr>
          <w:rStyle w:val="Emphasis"/>
        </w:rPr>
        <w:t xml:space="preserve"> both democratic </w:t>
      </w:r>
      <w:r w:rsidRPr="00090960">
        <w:rPr>
          <w:rStyle w:val="Emphasis"/>
          <w:highlight w:val="green"/>
        </w:rPr>
        <w:t>politics and</w:t>
      </w:r>
      <w:r w:rsidRPr="00090960">
        <w:rPr>
          <w:rStyle w:val="Emphasis"/>
        </w:rPr>
        <w:t xml:space="preserve"> capitalist </w:t>
      </w:r>
      <w:r w:rsidRPr="00090960">
        <w:rPr>
          <w:rStyle w:val="Emphasis"/>
          <w:highlight w:val="green"/>
        </w:rPr>
        <w:t>markets.</w:t>
      </w:r>
      <w:r w:rsidRPr="00090960">
        <w:rPr>
          <w:rStyle w:val="Emphasis"/>
        </w:rPr>
        <w:t xml:space="preserve"> Because </w:t>
      </w:r>
      <w:r w:rsidRPr="00090960">
        <w:rPr>
          <w:rStyle w:val="Emphasis"/>
          <w:highlight w:val="green"/>
        </w:rPr>
        <w:t>market forces generally reward</w:t>
      </w:r>
      <w:r w:rsidRPr="00090960">
        <w:rPr>
          <w:rStyle w:val="Emphasis"/>
        </w:rPr>
        <w:t xml:space="preserve"> the creation of </w:t>
      </w:r>
      <w:r w:rsidRPr="00090960">
        <w:rPr>
          <w:rStyle w:val="Emphasis"/>
          <w:highlight w:val="green"/>
        </w:rPr>
        <w:t>wealth</w:t>
      </w:r>
      <w:r w:rsidRPr="00090960">
        <w:rPr>
          <w:rStyle w:val="Emphasis"/>
        </w:rPr>
        <w:t xml:space="preserve"> rather than its destruction, </w:t>
      </w:r>
      <w:r w:rsidRPr="00090960">
        <w:rPr>
          <w:u w:val="single"/>
        </w:rPr>
        <w:t xml:space="preserve">they direct the independent efforts and ambitions of millions </w:t>
      </w:r>
      <w:r w:rsidRPr="00090960">
        <w:rPr>
          <w:rStyle w:val="Emphasis"/>
        </w:rPr>
        <w:t xml:space="preserve">of individuals </w:t>
      </w:r>
      <w:r w:rsidRPr="00090960">
        <w:rPr>
          <w:rStyle w:val="Emphasis"/>
          <w:highlight w:val="green"/>
        </w:rPr>
        <w:t>toward</w:t>
      </w:r>
      <w:r w:rsidRPr="00090960">
        <w:rPr>
          <w:rStyle w:val="Emphasis"/>
        </w:rPr>
        <w:t xml:space="preserve"> satisfying </w:t>
      </w:r>
      <w:r w:rsidRPr="00090960">
        <w:rPr>
          <w:rStyle w:val="Emphasis"/>
          <w:highlight w:val="green"/>
        </w:rPr>
        <w:t>material demands</w:t>
      </w:r>
      <w:r w:rsidRPr="00090960">
        <w:rPr>
          <w:rStyle w:val="Emphasis"/>
        </w:rPr>
        <w:t>, even if these demands sometimes create unwelcome by-products.</w:t>
      </w:r>
      <w:r w:rsidRPr="00090960">
        <w:rPr>
          <w:sz w:val="16"/>
        </w:rPr>
        <w:t xml:space="preserve"> Because voters generally reward politicians for making their lives better and safer, rather than worse and more dangerous, </w:t>
      </w:r>
      <w:r w:rsidRPr="00090960">
        <w:rPr>
          <w:rStyle w:val="Emphasis"/>
        </w:rPr>
        <w:t xml:space="preserve">democratic </w:t>
      </w:r>
      <w:r w:rsidRPr="00090960">
        <w:rPr>
          <w:rStyle w:val="Emphasis"/>
          <w:highlight w:val="green"/>
        </w:rPr>
        <w:t>competition directs</w:t>
      </w:r>
      <w:r w:rsidRPr="00090960">
        <w:rPr>
          <w:rStyle w:val="Emphasis"/>
        </w:rPr>
        <w:t xml:space="preserve"> </w:t>
      </w:r>
      <w:r w:rsidRPr="00090960">
        <w:rPr>
          <w:rStyle w:val="Emphasis"/>
          <w:highlight w:val="green"/>
        </w:rPr>
        <w:t>political institutions toward solving</w:t>
      </w:r>
      <w:r w:rsidRPr="00090960">
        <w:rPr>
          <w:rStyle w:val="Emphasis"/>
        </w:rPr>
        <w:t xml:space="preserve"> rather than aggravating society’s </w:t>
      </w:r>
      <w:r w:rsidRPr="00090960">
        <w:rPr>
          <w:rStyle w:val="Emphasis"/>
          <w:highlight w:val="green"/>
        </w:rPr>
        <w:t>problems</w:t>
      </w:r>
      <w:r w:rsidRPr="00090960">
        <w:rPr>
          <w:sz w:val="16"/>
        </w:rPr>
        <w:t>, even if these solutions sometimes create new problems of their own</w:t>
      </w:r>
      <w:r w:rsidRPr="00090960">
        <w:rPr>
          <w:rStyle w:val="Emphasis"/>
        </w:rPr>
        <w:t xml:space="preserve">. Political </w:t>
      </w:r>
      <w:r w:rsidRPr="00090960">
        <w:rPr>
          <w:rStyle w:val="Emphasis"/>
        </w:rPr>
        <w:lastRenderedPageBreak/>
        <w:t xml:space="preserve">competition is slower and less decisive than market competition, so its self-stabilizing qualities play out over decades or even generations, not months or years. </w:t>
      </w:r>
      <w:r w:rsidRPr="00090960">
        <w:rPr>
          <w:sz w:val="16"/>
        </w:rPr>
        <w:t xml:space="preserve">But regardless of the difference in timescale, </w:t>
      </w:r>
      <w:r w:rsidRPr="00090960">
        <w:rPr>
          <w:u w:val="single"/>
        </w:rPr>
        <w:t xml:space="preserve">capitalism and democracy have one crucial feature in common: Both are mechanisms that encourage individuals to channel their creativity, efforts, and competitive spirit into finding solutions </w:t>
      </w:r>
      <w:r w:rsidRPr="00090960">
        <w:rPr>
          <w:rStyle w:val="Emphasis"/>
        </w:rPr>
        <w:t>for material and social problems.</w:t>
      </w:r>
      <w:r w:rsidRPr="00090960">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090960">
        <w:rPr>
          <w:sz w:val="16"/>
        </w:rPr>
        <w:t>d’etre</w:t>
      </w:r>
      <w:proofErr w:type="spellEnd"/>
      <w:r w:rsidRPr="00090960">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090960">
        <w:rPr>
          <w:rStyle w:val="Emphasis"/>
        </w:rPr>
        <w:t>Once the self-healing nature of the capitalist system is recognized,</w:t>
      </w:r>
      <w:r w:rsidRPr="00090960">
        <w:rPr>
          <w:sz w:val="16"/>
        </w:rPr>
        <w:t xml:space="preserve"> the charge of “passing on our problems to our grand-children”—whether made about budget deficits by conservatives or about global warming by liberals—becomes morally unconvincing. Our </w:t>
      </w:r>
      <w:proofErr w:type="gramStart"/>
      <w:r w:rsidRPr="00090960">
        <w:rPr>
          <w:sz w:val="16"/>
        </w:rPr>
        <w:t>grand-children</w:t>
      </w:r>
      <w:proofErr w:type="gramEnd"/>
      <w:r w:rsidRPr="00090960">
        <w:rPr>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1779D4B3" w14:textId="77777777" w:rsidR="00282196" w:rsidRPr="00090960" w:rsidRDefault="00282196" w:rsidP="00282196">
      <w:pPr>
        <w:pStyle w:val="Heading4"/>
      </w:pPr>
      <w:r w:rsidRPr="00090960">
        <w:t>Transition wars cause extinction</w:t>
      </w:r>
    </w:p>
    <w:p w14:paraId="37E186D5" w14:textId="77777777" w:rsidR="00282196" w:rsidRPr="00090960" w:rsidRDefault="00282196" w:rsidP="00282196">
      <w:pPr>
        <w:rPr>
          <w:color w:val="000000"/>
          <w:sz w:val="12"/>
        </w:rPr>
      </w:pPr>
      <w:r w:rsidRPr="00090960">
        <w:rPr>
          <w:rStyle w:val="Style13ptBold"/>
          <w:rFonts w:eastAsiaTheme="majorEastAsia"/>
        </w:rPr>
        <w:t>Harris 03.</w:t>
      </w:r>
      <w:r w:rsidRPr="00090960">
        <w:t xml:space="preserve"> Lee, Analyst – Hoover Institution and Author of The Suicide of Reason, “The Intellectual Origins of America-Bashing”, Policy Review, January, http://www.hoover.org/publications/policyreview/3458371.html</w:t>
      </w:r>
    </w:p>
    <w:p w14:paraId="61FE6EDF" w14:textId="77777777" w:rsidR="00282196" w:rsidRPr="00090960" w:rsidRDefault="00282196" w:rsidP="00282196">
      <w:pPr>
        <w:rPr>
          <w:sz w:val="14"/>
        </w:rPr>
      </w:pPr>
      <w:r w:rsidRPr="00090960">
        <w:rPr>
          <w:sz w:val="14"/>
        </w:rPr>
        <w:t xml:space="preserve">This is the </w:t>
      </w:r>
      <w:proofErr w:type="spellStart"/>
      <w:r w:rsidRPr="00090960">
        <w:rPr>
          <w:sz w:val="14"/>
        </w:rPr>
        <w:t>immiserization</w:t>
      </w:r>
      <w:proofErr w:type="spellEnd"/>
      <w:r w:rsidRPr="00090960">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090960">
        <w:rPr>
          <w:rStyle w:val="StyleUnderline"/>
        </w:rPr>
        <w:t xml:space="preserve">the </w:t>
      </w:r>
      <w:r w:rsidRPr="00090960">
        <w:rPr>
          <w:rStyle w:val="StyleUnderline"/>
          <w:highlight w:val="green"/>
        </w:rPr>
        <w:t>capitalist class</w:t>
      </w:r>
      <w:r w:rsidRPr="00090960">
        <w:rPr>
          <w:rStyle w:val="StyleUnderline"/>
        </w:rPr>
        <w:t xml:space="preserve"> </w:t>
      </w:r>
      <w:r w:rsidRPr="00090960">
        <w:rPr>
          <w:rStyle w:val="StyleUnderline"/>
          <w:highlight w:val="green"/>
        </w:rPr>
        <w:t>could not be</w:t>
      </w:r>
      <w:r w:rsidRPr="00090960">
        <w:rPr>
          <w:rStyle w:val="StyleUnderline"/>
        </w:rPr>
        <w:t xml:space="preserve"> realistically </w:t>
      </w:r>
      <w:r w:rsidRPr="00090960">
        <w:rPr>
          <w:rStyle w:val="StyleUnderline"/>
          <w:highlight w:val="green"/>
        </w:rPr>
        <w:t>expected</w:t>
      </w:r>
      <w:r w:rsidRPr="00090960">
        <w:rPr>
          <w:rStyle w:val="StyleUnderline"/>
        </w:rPr>
        <w:t xml:space="preserve"> </w:t>
      </w:r>
      <w:r w:rsidRPr="00090960">
        <w:rPr>
          <w:rStyle w:val="StyleUnderline"/>
          <w:highlight w:val="green"/>
        </w:rPr>
        <w:t>to relinquish</w:t>
      </w:r>
      <w:r w:rsidRPr="00090960">
        <w:rPr>
          <w:rStyle w:val="StyleUnderline"/>
        </w:rPr>
        <w:t xml:space="preserve"> control of </w:t>
      </w:r>
      <w:r w:rsidRPr="00090960">
        <w:rPr>
          <w:rStyle w:val="StyleUnderline"/>
          <w:highlight w:val="green"/>
        </w:rPr>
        <w:t>the state</w:t>
      </w:r>
      <w:r w:rsidRPr="00090960">
        <w:rPr>
          <w:rStyle w:val="StyleUnderline"/>
        </w:rPr>
        <w:t xml:space="preserve"> </w:t>
      </w:r>
      <w:r w:rsidRPr="00090960">
        <w:rPr>
          <w:sz w:val="14"/>
        </w:rPr>
        <w:t xml:space="preserve">apparatus </w:t>
      </w:r>
      <w:r w:rsidRPr="00090960">
        <w:rPr>
          <w:rStyle w:val="StyleUnderline"/>
          <w:highlight w:val="green"/>
        </w:rPr>
        <w:t>and</w:t>
      </w:r>
      <w:r w:rsidRPr="00090960">
        <w:rPr>
          <w:sz w:val="14"/>
        </w:rPr>
        <w:t xml:space="preserve">, with it, </w:t>
      </w:r>
      <w:r w:rsidRPr="00090960">
        <w:rPr>
          <w:rStyle w:val="StyleUnderline"/>
        </w:rPr>
        <w:t xml:space="preserve">the monopoly of </w:t>
      </w:r>
      <w:r w:rsidRPr="00090960">
        <w:rPr>
          <w:rStyle w:val="StyleUnderline"/>
          <w:highlight w:val="green"/>
        </w:rPr>
        <w:t>force</w:t>
      </w:r>
      <w:r w:rsidRPr="00090960">
        <w:rPr>
          <w:sz w:val="14"/>
        </w:rPr>
        <w:t xml:space="preserve">. In this, Marx was absolutely correct. </w:t>
      </w:r>
      <w:r w:rsidRPr="00090960">
        <w:rPr>
          <w:rStyle w:val="StyleUnderline"/>
          <w:highlight w:val="green"/>
        </w:rPr>
        <w:t>No</w:t>
      </w:r>
      <w:r w:rsidRPr="00090960">
        <w:rPr>
          <w:rStyle w:val="StyleUnderline"/>
        </w:rPr>
        <w:t xml:space="preserve"> </w:t>
      </w:r>
      <w:r w:rsidRPr="00090960">
        <w:rPr>
          <w:rStyle w:val="StyleUnderline"/>
          <w:highlight w:val="green"/>
        </w:rPr>
        <w:t>capitalist society</w:t>
      </w:r>
      <w:r w:rsidRPr="00090960">
        <w:rPr>
          <w:rStyle w:val="StyleUnderline"/>
        </w:rPr>
        <w:t xml:space="preserve"> </w:t>
      </w:r>
      <w:r w:rsidRPr="00090960">
        <w:rPr>
          <w:rStyle w:val="StyleUnderline"/>
          <w:highlight w:val="green"/>
        </w:rPr>
        <w:t>has</w:t>
      </w:r>
      <w:r w:rsidRPr="00090960">
        <w:rPr>
          <w:rStyle w:val="StyleUnderline"/>
        </w:rPr>
        <w:t xml:space="preserve"> ever willingly </w:t>
      </w:r>
      <w:r w:rsidRPr="00090960">
        <w:rPr>
          <w:rStyle w:val="StyleUnderline"/>
          <w:highlight w:val="green"/>
        </w:rPr>
        <w:t>liquidated</w:t>
      </w:r>
      <w:r w:rsidRPr="00090960">
        <w:rPr>
          <w:rStyle w:val="StyleUnderline"/>
        </w:rPr>
        <w:t xml:space="preserve"> itself, </w:t>
      </w:r>
      <w:r w:rsidRPr="00090960">
        <w:rPr>
          <w:rStyle w:val="StyleUnderline"/>
          <w:highlight w:val="green"/>
        </w:rPr>
        <w:t>and it is utopian</w:t>
      </w:r>
      <w:r w:rsidRPr="00090960">
        <w:rPr>
          <w:rStyle w:val="StyleUnderline"/>
        </w:rPr>
        <w:t xml:space="preserve"> </w:t>
      </w:r>
      <w:r w:rsidRPr="00090960">
        <w:rPr>
          <w:rStyle w:val="StyleUnderline"/>
          <w:highlight w:val="green"/>
        </w:rPr>
        <w:t>to</w:t>
      </w:r>
      <w:r w:rsidRPr="00090960">
        <w:rPr>
          <w:rStyle w:val="StyleUnderline"/>
        </w:rPr>
        <w:t xml:space="preserve"> </w:t>
      </w:r>
      <w:r w:rsidRPr="00090960">
        <w:rPr>
          <w:rStyle w:val="StyleUnderline"/>
          <w:highlight w:val="green"/>
        </w:rPr>
        <w:t>think</w:t>
      </w:r>
      <w:r w:rsidRPr="00090960">
        <w:rPr>
          <w:rStyle w:val="StyleUnderline"/>
        </w:rPr>
        <w:t xml:space="preserve"> that </w:t>
      </w:r>
      <w:r w:rsidRPr="00090960">
        <w:rPr>
          <w:rStyle w:val="StyleUnderline"/>
          <w:highlight w:val="green"/>
        </w:rPr>
        <w:t>any</w:t>
      </w:r>
      <w:r w:rsidRPr="00090960">
        <w:rPr>
          <w:rStyle w:val="StyleUnderline"/>
        </w:rPr>
        <w:t xml:space="preserve"> ever </w:t>
      </w:r>
      <w:r w:rsidRPr="00090960">
        <w:rPr>
          <w:rStyle w:val="StyleUnderline"/>
          <w:highlight w:val="green"/>
        </w:rPr>
        <w:t>will</w:t>
      </w:r>
      <w:r w:rsidRPr="00090960">
        <w:rPr>
          <w:sz w:val="14"/>
        </w:rPr>
        <w:t xml:space="preserve">. Therefore, </w:t>
      </w:r>
      <w:r w:rsidRPr="00090960">
        <w:rPr>
          <w:rStyle w:val="StyleUnderline"/>
        </w:rPr>
        <w:t xml:space="preserve">in order to achieve </w:t>
      </w:r>
      <w:r w:rsidRPr="00090960">
        <w:rPr>
          <w:sz w:val="14"/>
        </w:rPr>
        <w:t xml:space="preserve">the goal of </w:t>
      </w:r>
      <w:r w:rsidRPr="00090960">
        <w:rPr>
          <w:rStyle w:val="StyleUnderline"/>
        </w:rPr>
        <w:t xml:space="preserve">socialism, </w:t>
      </w:r>
      <w:r w:rsidRPr="00090960">
        <w:rPr>
          <w:rStyle w:val="StyleUnderline"/>
          <w:highlight w:val="green"/>
        </w:rPr>
        <w:t>nothing short of</w:t>
      </w:r>
      <w:r w:rsidRPr="00090960">
        <w:rPr>
          <w:sz w:val="14"/>
        </w:rPr>
        <w:t xml:space="preserve"> a complete </w:t>
      </w:r>
      <w:r w:rsidRPr="00090960">
        <w:rPr>
          <w:rStyle w:val="StyleUnderline"/>
          <w:highlight w:val="green"/>
        </w:rPr>
        <w:t>revolution would do</w:t>
      </w:r>
      <w:r w:rsidRPr="00090960">
        <w:rPr>
          <w:rStyle w:val="StyleUnderline"/>
        </w:rPr>
        <w:t xml:space="preserve">; and this means, </w:t>
      </w:r>
      <w:r w:rsidRPr="00090960">
        <w:rPr>
          <w:rStyle w:val="StyleUnderline"/>
          <w:highlight w:val="green"/>
        </w:rPr>
        <w:t>in</w:t>
      </w:r>
      <w:r w:rsidRPr="00090960">
        <w:rPr>
          <w:rStyle w:val="StyleUnderline"/>
        </w:rPr>
        <w:t xml:space="preserve"> point of fact, </w:t>
      </w:r>
      <w:r w:rsidRPr="00090960">
        <w:rPr>
          <w:rStyle w:val="StyleUnderline"/>
          <w:highlight w:val="green"/>
        </w:rPr>
        <w:t>a full-fledged</w:t>
      </w:r>
      <w:r w:rsidRPr="00090960">
        <w:rPr>
          <w:sz w:val="14"/>
        </w:rPr>
        <w:t xml:space="preserve"> civil </w:t>
      </w:r>
      <w:r w:rsidRPr="00090960">
        <w:rPr>
          <w:rStyle w:val="StyleUnderline"/>
          <w:highlight w:val="green"/>
        </w:rPr>
        <w:t>war</w:t>
      </w:r>
      <w:r w:rsidRPr="00090960">
        <w:rPr>
          <w:sz w:val="14"/>
        </w:rPr>
        <w:t xml:space="preserve"> not just within one society, but </w:t>
      </w:r>
      <w:r w:rsidRPr="00090960">
        <w:rPr>
          <w:rStyle w:val="StyleUnderline"/>
        </w:rPr>
        <w:t>across the globe. Without</w:t>
      </w:r>
      <w:r w:rsidRPr="00090960">
        <w:rPr>
          <w:sz w:val="14"/>
        </w:rPr>
        <w:t xml:space="preserve"> this </w:t>
      </w:r>
      <w:r w:rsidRPr="00090960">
        <w:rPr>
          <w:rStyle w:val="StyleUnderline"/>
        </w:rPr>
        <w:t xml:space="preserve">catastrophic upheaval, capitalism would remain completely in control </w:t>
      </w:r>
      <w:r w:rsidRPr="00090960">
        <w:rPr>
          <w:sz w:val="14"/>
        </w:rPr>
        <w:t>of the social order and all socialist schemes would be reduced to pipe dreams.</w:t>
      </w:r>
    </w:p>
    <w:p w14:paraId="78F04483" w14:textId="77777777" w:rsidR="00282196" w:rsidRPr="00090960" w:rsidRDefault="00282196" w:rsidP="00282196">
      <w:pPr>
        <w:pStyle w:val="Heading4"/>
        <w:rPr>
          <w:rFonts w:ascii="&amp;quot" w:hAnsi="&amp;quot" w:hint="eastAsia"/>
          <w:sz w:val="18"/>
          <w:szCs w:val="18"/>
        </w:rPr>
      </w:pPr>
      <w:r w:rsidRPr="00090960">
        <w:rPr>
          <w:rStyle w:val="normaltextrun"/>
          <w:color w:val="000000"/>
        </w:rPr>
        <w:t>Cap is inevitable – the alt fails</w:t>
      </w:r>
    </w:p>
    <w:p w14:paraId="34815E2F" w14:textId="77777777" w:rsidR="00282196" w:rsidRPr="00090960" w:rsidRDefault="00282196" w:rsidP="00282196">
      <w:pPr>
        <w:pStyle w:val="paragraph"/>
        <w:spacing w:before="0" w:beforeAutospacing="0" w:after="0" w:afterAutospacing="0"/>
        <w:textAlignment w:val="baseline"/>
        <w:rPr>
          <w:rFonts w:ascii="&amp;quot" w:hAnsi="&amp;quot"/>
          <w:color w:val="000000"/>
          <w:sz w:val="18"/>
          <w:szCs w:val="18"/>
        </w:rPr>
      </w:pPr>
      <w:r w:rsidRPr="00090960">
        <w:rPr>
          <w:rStyle w:val="normaltextrun"/>
          <w:rFonts w:eastAsiaTheme="majorEastAsia"/>
          <w:color w:val="000000"/>
          <w:sz w:val="26"/>
          <w:szCs w:val="26"/>
        </w:rPr>
        <w:t>Wilson 2k</w:t>
      </w:r>
      <w:r w:rsidRPr="00090960">
        <w:rPr>
          <w:rStyle w:val="normaltextrun"/>
          <w:rFonts w:eastAsiaTheme="majorEastAsia"/>
          <w:color w:val="000000"/>
        </w:rPr>
        <w:t xml:space="preserve"> </w:t>
      </w:r>
      <w:r w:rsidRPr="00090960">
        <w:rPr>
          <w:rStyle w:val="normaltextrun"/>
          <w:rFonts w:eastAsiaTheme="majorEastAsia"/>
          <w:color w:val="000000"/>
          <w:sz w:val="12"/>
          <w:szCs w:val="12"/>
        </w:rPr>
        <w:t xml:space="preserve">(Wilson, </w:t>
      </w:r>
      <w:proofErr w:type="gramStart"/>
      <w:r w:rsidRPr="00090960">
        <w:rPr>
          <w:rStyle w:val="contextualspellingandgrammarerror"/>
          <w:rFonts w:ascii="Georgia" w:hAnsi="Georgia"/>
          <w:color w:val="000000"/>
          <w:sz w:val="12"/>
          <w:szCs w:val="12"/>
        </w:rPr>
        <w:t>2000  Editor</w:t>
      </w:r>
      <w:proofErr w:type="gramEnd"/>
      <w:r w:rsidRPr="00090960">
        <w:rPr>
          <w:rStyle w:val="normaltextrun"/>
          <w:rFonts w:eastAsiaTheme="majorEastAsia"/>
          <w:color w:val="000000"/>
          <w:sz w:val="12"/>
          <w:szCs w:val="12"/>
        </w:rPr>
        <w:t xml:space="preserve"> and Publisher of Illinois Academe of many books including ‘The Myth of Political Correctness’ – 2000 (John K. Wilson, “How the Left can Win Arguments and Influence People” p. 123)//Lex </w:t>
      </w:r>
      <w:proofErr w:type="spellStart"/>
      <w:r w:rsidRPr="00090960">
        <w:rPr>
          <w:rStyle w:val="normaltextrun"/>
          <w:rFonts w:eastAsiaTheme="majorEastAsia"/>
          <w:color w:val="000000"/>
          <w:sz w:val="12"/>
          <w:szCs w:val="12"/>
        </w:rPr>
        <w:t>AKu</w:t>
      </w:r>
      <w:proofErr w:type="spellEnd"/>
      <w:r w:rsidRPr="00090960">
        <w:rPr>
          <w:rStyle w:val="eop"/>
          <w:rFonts w:ascii="Georgia" w:eastAsiaTheme="majorEastAsia" w:hAnsi="Georgia"/>
          <w:color w:val="000000"/>
        </w:rPr>
        <w:t> </w:t>
      </w:r>
    </w:p>
    <w:p w14:paraId="62071002" w14:textId="77777777" w:rsidR="00282196" w:rsidRPr="00090960" w:rsidRDefault="00282196" w:rsidP="00282196">
      <w:pPr>
        <w:spacing w:line="447" w:lineRule="atLeast"/>
        <w:rPr>
          <w:color w:val="000000"/>
          <w:sz w:val="10"/>
          <w:szCs w:val="12"/>
        </w:rPr>
      </w:pPr>
      <w:r w:rsidRPr="00090960">
        <w:rPr>
          <w:rStyle w:val="normaltextrun"/>
          <w:rFonts w:eastAsiaTheme="majorEastAsia"/>
          <w:color w:val="000000"/>
          <w:sz w:val="10"/>
          <w:szCs w:val="12"/>
        </w:rPr>
        <w:t xml:space="preserve">The left often finds itself stuck in a debate between revolution and reform. To self-described revolutionaries, any attempt to reform the system is a liberal compromise that only delays the creation of a socialist utopia. The vision of workers casting off their chains and embracing the overthrow of capitalism is pure fantasy. </w:t>
      </w:r>
      <w:r w:rsidRPr="00090960">
        <w:rPr>
          <w:rStyle w:val="Emphasis"/>
          <w:highlight w:val="green"/>
        </w:rPr>
        <w:t>No one</w:t>
      </w:r>
      <w:r w:rsidRPr="00090960">
        <w:rPr>
          <w:rStyle w:val="Emphasis"/>
        </w:rPr>
        <w:t xml:space="preserve"> actually </w:t>
      </w:r>
      <w:r w:rsidRPr="00090960">
        <w:rPr>
          <w:rStyle w:val="Emphasis"/>
          <w:highlight w:val="green"/>
        </w:rPr>
        <w:t>knows what it means to overthrow cap</w:t>
      </w:r>
      <w:r w:rsidRPr="00090960">
        <w:rPr>
          <w:rStyle w:val="Emphasis"/>
        </w:rPr>
        <w:t xml:space="preserve">italism, and </w:t>
      </w:r>
      <w:r w:rsidRPr="00090960">
        <w:rPr>
          <w:rStyle w:val="Emphasis"/>
          <w:highlight w:val="green"/>
        </w:rPr>
        <w:t>it</w:t>
      </w:r>
      <w:r w:rsidRPr="00090960">
        <w:rPr>
          <w:rStyle w:val="Emphasis"/>
        </w:rPr>
        <w:t xml:space="preserve"> clearly </w:t>
      </w:r>
      <w:r w:rsidRPr="00090960">
        <w:rPr>
          <w:rStyle w:val="Emphasis"/>
          <w:highlight w:val="green"/>
        </w:rPr>
        <w:t>isn't going to happen</w:t>
      </w:r>
      <w:r w:rsidRPr="00090960">
        <w:rPr>
          <w:rStyle w:val="Emphasis"/>
        </w:rPr>
        <w:t xml:space="preserve">, anyway. </w:t>
      </w:r>
      <w:r w:rsidRPr="00090960">
        <w:rPr>
          <w:rStyle w:val="Emphasis"/>
          <w:highlight w:val="green"/>
        </w:rPr>
        <w:t>Reforming American cap</w:t>
      </w:r>
      <w:r w:rsidRPr="00090960">
        <w:rPr>
          <w:rStyle w:val="Emphasis"/>
        </w:rPr>
        <w:t xml:space="preserve">italism is not a halfhearted effort at modest change; it </w:t>
      </w:r>
      <w:r w:rsidRPr="00090960">
        <w:rPr>
          <w:rStyle w:val="Emphasis"/>
          <w:highlight w:val="green"/>
        </w:rPr>
        <w:t>is a fundamental attack on</w:t>
      </w:r>
      <w:r w:rsidRPr="00090960">
        <w:rPr>
          <w:rStyle w:val="Emphasis"/>
        </w:rPr>
        <w:t xml:space="preserve"> the reigning </w:t>
      </w:r>
      <w:r w:rsidRPr="00090960">
        <w:rPr>
          <w:rStyle w:val="Emphasis"/>
          <w:highlight w:val="green"/>
        </w:rPr>
        <w:t>ideology of "free market" cap</w:t>
      </w:r>
      <w:r w:rsidRPr="00090960">
        <w:rPr>
          <w:rStyle w:val="Emphasis"/>
        </w:rPr>
        <w:t xml:space="preserve">italism. </w:t>
      </w:r>
      <w:r w:rsidRPr="00090960">
        <w:rPr>
          <w:rStyle w:val="Emphasis"/>
          <w:highlight w:val="green"/>
        </w:rPr>
        <w:t>Progressive reforms</w:t>
      </w:r>
      <w:r w:rsidRPr="00090960">
        <w:rPr>
          <w:rStyle w:val="Emphasis"/>
        </w:rPr>
        <w:t xml:space="preserve">, </w:t>
      </w:r>
      <w:r w:rsidRPr="00090960">
        <w:rPr>
          <w:rStyle w:val="Emphasis"/>
          <w:highlight w:val="green"/>
        </w:rPr>
        <w:t>taken seriously, are revolutionary</w:t>
      </w:r>
      <w:r w:rsidRPr="00090960">
        <w:rPr>
          <w:rStyle w:val="Emphasis"/>
        </w:rPr>
        <w:t xml:space="preserve"> in every important sense</w:t>
      </w:r>
      <w:r w:rsidRPr="00090960">
        <w:rPr>
          <w:rStyle w:val="normaltextrun"/>
          <w:rFonts w:eastAsiaTheme="majorEastAsia"/>
          <w:color w:val="000000"/>
          <w:sz w:val="10"/>
        </w:rPr>
        <w:t xml:space="preserve">. </w:t>
      </w:r>
      <w:r w:rsidRPr="00090960">
        <w:rPr>
          <w:rStyle w:val="normaltextrun"/>
          <w:rFonts w:eastAsiaTheme="majorEastAsia"/>
          <w:color w:val="000000"/>
          <w:sz w:val="10"/>
          <w:szCs w:val="12"/>
        </w:rPr>
        <w:t xml:space="preserve">Reforms such as the New Deal were truly revolutionary for their time, and American capitalism has been saved from its own flaws by these progressive reforms. </w:t>
      </w:r>
      <w:r w:rsidRPr="00090960">
        <w:rPr>
          <w:rStyle w:val="normaltextrun"/>
          <w:rFonts w:eastAsiaTheme="majorEastAsia"/>
          <w:color w:val="000000"/>
          <w:sz w:val="10"/>
        </w:rPr>
        <w:t xml:space="preserve">The problem is that </w:t>
      </w:r>
      <w:r w:rsidRPr="00090960">
        <w:rPr>
          <w:rStyle w:val="Emphasis"/>
          <w:highlight w:val="green"/>
        </w:rPr>
        <w:t>these</w:t>
      </w:r>
      <w:r w:rsidRPr="00090960">
        <w:rPr>
          <w:rStyle w:val="Emphasis"/>
        </w:rPr>
        <w:t xml:space="preserve"> progressive </w:t>
      </w:r>
      <w:r w:rsidRPr="00090960">
        <w:rPr>
          <w:rStyle w:val="Emphasis"/>
          <w:highlight w:val="green"/>
        </w:rPr>
        <w:t>reforms have not been carried</w:t>
      </w:r>
      <w:r w:rsidRPr="00090960">
        <w:rPr>
          <w:rStyle w:val="Emphasis"/>
        </w:rPr>
        <w:t xml:space="preserve"> far </w:t>
      </w:r>
      <w:r w:rsidRPr="00090960">
        <w:rPr>
          <w:rStyle w:val="Emphasis"/>
          <w:highlight w:val="green"/>
        </w:rPr>
        <w:t>enough</w:t>
      </w:r>
      <w:r w:rsidRPr="00090960">
        <w:rPr>
          <w:rStyle w:val="Emphasis"/>
        </w:rPr>
        <w:t xml:space="preserve">, in part </w:t>
      </w:r>
      <w:r w:rsidRPr="00090960">
        <w:rPr>
          <w:rStyle w:val="Emphasis"/>
          <w:highlight w:val="green"/>
        </w:rPr>
        <w:t>because the revolutionary left has</w:t>
      </w:r>
      <w:r w:rsidRPr="00090960">
        <w:rPr>
          <w:rStyle w:val="Emphasis"/>
        </w:rPr>
        <w:t xml:space="preserve"> too often </w:t>
      </w:r>
      <w:r w:rsidRPr="00090960">
        <w:rPr>
          <w:rStyle w:val="Emphasis"/>
          <w:highlight w:val="green"/>
        </w:rPr>
        <w:t xml:space="preserve">failed </w:t>
      </w:r>
      <w:r w:rsidRPr="00090960">
        <w:rPr>
          <w:rStyle w:val="Emphasis"/>
          <w:highlight w:val="green"/>
        </w:rPr>
        <w:lastRenderedPageBreak/>
        <w:t>to support</w:t>
      </w:r>
      <w:r w:rsidRPr="00090960">
        <w:rPr>
          <w:rStyle w:val="Emphasis"/>
        </w:rPr>
        <w:t xml:space="preserve"> the </w:t>
      </w:r>
      <w:r w:rsidRPr="00090960">
        <w:rPr>
          <w:rStyle w:val="Emphasis"/>
          <w:highlight w:val="green"/>
        </w:rPr>
        <w:t>progressives’ reformist agenda</w:t>
      </w:r>
      <w:r w:rsidRPr="00090960">
        <w:rPr>
          <w:rStyle w:val="Emphasis"/>
        </w:rPr>
        <w:t xml:space="preserve">. The </w:t>
      </w:r>
      <w:r w:rsidRPr="00090960">
        <w:rPr>
          <w:rStyle w:val="Emphasis"/>
          <w:highlight w:val="green"/>
        </w:rPr>
        <w:t>only leftist revolution</w:t>
      </w:r>
      <w:r w:rsidRPr="00090960">
        <w:rPr>
          <w:rStyle w:val="Emphasis"/>
        </w:rPr>
        <w:t xml:space="preserve"> in America </w:t>
      </w:r>
      <w:r w:rsidRPr="00090960">
        <w:rPr>
          <w:rStyle w:val="Emphasis"/>
          <w:highlight w:val="green"/>
        </w:rPr>
        <w:t>will come from</w:t>
      </w:r>
      <w:r w:rsidRPr="00090960">
        <w:rPr>
          <w:rStyle w:val="Emphasis"/>
        </w:rPr>
        <w:t xml:space="preserve"> an </w:t>
      </w:r>
      <w:r w:rsidRPr="00090960">
        <w:rPr>
          <w:rStyle w:val="Emphasis"/>
          <w:highlight w:val="green"/>
        </w:rPr>
        <w:t>accumulation of progressive policies</w:t>
      </w:r>
      <w:r w:rsidRPr="00090960">
        <w:rPr>
          <w:rStyle w:val="normaltextrun"/>
          <w:rFonts w:eastAsiaTheme="majorEastAsia"/>
          <w:color w:val="000000"/>
          <w:sz w:val="10"/>
        </w:rPr>
        <w:t xml:space="preserve">, and so the question of revolution versus reform is irrelevant. </w:t>
      </w:r>
    </w:p>
    <w:p w14:paraId="43FDFBE3" w14:textId="77777777" w:rsidR="00282196" w:rsidRPr="00090960" w:rsidRDefault="00282196" w:rsidP="00282196">
      <w:pPr>
        <w:rPr>
          <w:color w:val="000000"/>
        </w:rPr>
      </w:pPr>
    </w:p>
    <w:p w14:paraId="01B5012B" w14:textId="77777777" w:rsidR="00282196" w:rsidRPr="00090960" w:rsidRDefault="00282196" w:rsidP="00282196">
      <w:pPr>
        <w:pStyle w:val="Heading4"/>
        <w:rPr>
          <w:rFonts w:ascii="Arial" w:hAnsi="Arial" w:cs="Arial"/>
        </w:rPr>
      </w:pPr>
      <w:r w:rsidRPr="00090960">
        <w:t>Cap key to the environment – assumes any possible neg warrant.</w:t>
      </w:r>
    </w:p>
    <w:p w14:paraId="17FA8FF6" w14:textId="77777777" w:rsidR="00282196" w:rsidRPr="00090960" w:rsidRDefault="00282196" w:rsidP="00282196">
      <w:pPr>
        <w:spacing w:line="447" w:lineRule="atLeast"/>
        <w:rPr>
          <w:color w:val="000000"/>
        </w:rPr>
      </w:pPr>
      <w:proofErr w:type="spellStart"/>
      <w:r w:rsidRPr="00090960">
        <w:rPr>
          <w:b/>
          <w:bCs/>
          <w:color w:val="000000"/>
          <w:sz w:val="26"/>
          <w:szCs w:val="26"/>
        </w:rPr>
        <w:t>Bilgili</w:t>
      </w:r>
      <w:proofErr w:type="spellEnd"/>
      <w:r w:rsidRPr="00090960">
        <w:rPr>
          <w:b/>
          <w:bCs/>
          <w:color w:val="000000"/>
          <w:sz w:val="26"/>
          <w:szCs w:val="26"/>
        </w:rPr>
        <w:t xml:space="preserve">, </w:t>
      </w:r>
      <w:proofErr w:type="spellStart"/>
      <w:r w:rsidRPr="00090960">
        <w:rPr>
          <w:b/>
          <w:bCs/>
          <w:color w:val="000000"/>
          <w:sz w:val="26"/>
          <w:szCs w:val="26"/>
        </w:rPr>
        <w:t>Koçak</w:t>
      </w:r>
      <w:proofErr w:type="spellEnd"/>
      <w:r w:rsidRPr="00090960">
        <w:rPr>
          <w:b/>
          <w:bCs/>
          <w:color w:val="000000"/>
          <w:sz w:val="26"/>
          <w:szCs w:val="26"/>
        </w:rPr>
        <w:t xml:space="preserve">, &amp; </w:t>
      </w:r>
      <w:proofErr w:type="spellStart"/>
      <w:r w:rsidRPr="00090960">
        <w:rPr>
          <w:b/>
          <w:bCs/>
          <w:color w:val="000000"/>
          <w:sz w:val="26"/>
          <w:szCs w:val="26"/>
        </w:rPr>
        <w:t>Bulut</w:t>
      </w:r>
      <w:proofErr w:type="spellEnd"/>
      <w:r w:rsidRPr="00090960">
        <w:rPr>
          <w:b/>
          <w:bCs/>
          <w:color w:val="000000"/>
          <w:sz w:val="26"/>
          <w:szCs w:val="26"/>
        </w:rPr>
        <w:t xml:space="preserve"> 16</w:t>
      </w:r>
      <w:r w:rsidRPr="00090960">
        <w:rPr>
          <w:color w:val="000000"/>
        </w:rPr>
        <w:t>—</w:t>
      </w:r>
      <w:proofErr w:type="spellStart"/>
      <w:r w:rsidRPr="00090960">
        <w:rPr>
          <w:color w:val="000000"/>
        </w:rPr>
        <w:t>Faik</w:t>
      </w:r>
      <w:proofErr w:type="spellEnd"/>
      <w:r w:rsidRPr="00090960">
        <w:rPr>
          <w:color w:val="000000"/>
        </w:rPr>
        <w:t xml:space="preserve"> </w:t>
      </w:r>
      <w:proofErr w:type="spellStart"/>
      <w:r w:rsidRPr="00090960">
        <w:rPr>
          <w:color w:val="000000"/>
        </w:rPr>
        <w:t>Bilgili</w:t>
      </w:r>
      <w:proofErr w:type="spellEnd"/>
      <w:r w:rsidRPr="00090960">
        <w:rPr>
          <w:color w:val="000000"/>
        </w:rPr>
        <w:t xml:space="preserve"> PhD in Economics from The City University of New York and Istanbul University; professor of Economics at </w:t>
      </w:r>
      <w:proofErr w:type="spellStart"/>
      <w:r w:rsidRPr="00090960">
        <w:rPr>
          <w:color w:val="000000"/>
        </w:rPr>
        <w:t>Erciyes</w:t>
      </w:r>
      <w:proofErr w:type="spellEnd"/>
      <w:r w:rsidRPr="00090960">
        <w:rPr>
          <w:color w:val="000000"/>
        </w:rPr>
        <w:t xml:space="preserve"> University, Turkey // </w:t>
      </w:r>
      <w:proofErr w:type="spellStart"/>
      <w:r w:rsidRPr="00090960">
        <w:rPr>
          <w:color w:val="000000"/>
        </w:rPr>
        <w:t>Emrah</w:t>
      </w:r>
      <w:proofErr w:type="spellEnd"/>
      <w:r w:rsidRPr="00090960">
        <w:rPr>
          <w:color w:val="000000"/>
        </w:rPr>
        <w:t xml:space="preserve"> </w:t>
      </w:r>
      <w:proofErr w:type="spellStart"/>
      <w:r w:rsidRPr="00090960">
        <w:rPr>
          <w:color w:val="000000"/>
        </w:rPr>
        <w:t>Koçak</w:t>
      </w:r>
      <w:proofErr w:type="spellEnd"/>
      <w:r w:rsidRPr="00090960">
        <w:rPr>
          <w:color w:val="000000"/>
        </w:rPr>
        <w:t xml:space="preserve"> research at </w:t>
      </w:r>
      <w:proofErr w:type="spellStart"/>
      <w:r w:rsidRPr="00090960">
        <w:rPr>
          <w:color w:val="000000"/>
        </w:rPr>
        <w:t>Evran</w:t>
      </w:r>
      <w:proofErr w:type="spellEnd"/>
      <w:r w:rsidRPr="00090960">
        <w:rPr>
          <w:color w:val="000000"/>
        </w:rPr>
        <w:t xml:space="preserve"> University // </w:t>
      </w:r>
      <w:proofErr w:type="spellStart"/>
      <w:r w:rsidRPr="00090960">
        <w:rPr>
          <w:color w:val="000000"/>
        </w:rPr>
        <w:t>Ümit</w:t>
      </w:r>
      <w:proofErr w:type="spellEnd"/>
      <w:r w:rsidRPr="00090960">
        <w:rPr>
          <w:color w:val="000000"/>
        </w:rPr>
        <w:t xml:space="preserve"> </w:t>
      </w:r>
      <w:proofErr w:type="spellStart"/>
      <w:r w:rsidRPr="00090960">
        <w:rPr>
          <w:color w:val="000000"/>
        </w:rPr>
        <w:t>Bulut</w:t>
      </w:r>
      <w:proofErr w:type="spellEnd"/>
      <w:r w:rsidRPr="00090960">
        <w:rPr>
          <w:color w:val="000000"/>
        </w:rPr>
        <w:t xml:space="preserve"> PhD in Economics from Gazi University and Professor of Economics at Ahi </w:t>
      </w:r>
      <w:proofErr w:type="spellStart"/>
      <w:r w:rsidRPr="00090960">
        <w:rPr>
          <w:color w:val="000000"/>
        </w:rPr>
        <w:t>Evran</w:t>
      </w:r>
      <w:proofErr w:type="spellEnd"/>
      <w:r w:rsidRPr="00090960">
        <w:rPr>
          <w:color w:val="000000"/>
        </w:rPr>
        <w:t xml:space="preserve"> University [“The dynamic impact of renewable energy consumption on CO2 emissions: A revisited Environmental Kuznets Curve approach,” </w:t>
      </w:r>
      <w:r w:rsidRPr="00090960">
        <w:rPr>
          <w:i/>
          <w:iCs/>
          <w:color w:val="000000"/>
        </w:rPr>
        <w:t>Renewable and Sustainable Energy Reviews</w:t>
      </w:r>
      <w:r w:rsidRPr="00090960">
        <w:rPr>
          <w:color w:val="000000"/>
        </w:rPr>
        <w:t xml:space="preserve">, Vol. 54, Feb. 2016, p. 838-839]    </w:t>
      </w:r>
    </w:p>
    <w:p w14:paraId="027192D6" w14:textId="77777777" w:rsidR="00282196" w:rsidRPr="00090960" w:rsidRDefault="00282196" w:rsidP="00282196">
      <w:pPr>
        <w:spacing w:line="447" w:lineRule="atLeast"/>
        <w:rPr>
          <w:color w:val="000000"/>
          <w:sz w:val="12"/>
          <w:szCs w:val="12"/>
        </w:rPr>
      </w:pPr>
      <w:r w:rsidRPr="00090960">
        <w:rPr>
          <w:color w:val="000000"/>
          <w:sz w:val="12"/>
          <w:szCs w:val="12"/>
        </w:rPr>
        <w:t xml:space="preserve">Some seminal papers reveal that, </w:t>
      </w:r>
      <w:r w:rsidRPr="00090960">
        <w:rPr>
          <w:b/>
          <w:bCs/>
          <w:color w:val="000000"/>
          <w:u w:val="single"/>
        </w:rPr>
        <w:t>within the process of economic growth, environmental pollution level first scales up and later scales down</w:t>
      </w:r>
      <w:r w:rsidRPr="00090960">
        <w:rPr>
          <w:color w:val="000000"/>
          <w:sz w:val="12"/>
          <w:szCs w:val="12"/>
        </w:rPr>
        <w:t xml:space="preserve">. This is </w:t>
      </w:r>
      <w:r w:rsidRPr="00090960">
        <w:rPr>
          <w:b/>
          <w:bCs/>
          <w:color w:val="000000"/>
          <w:u w:val="single"/>
        </w:rPr>
        <w:t xml:space="preserve">an inverted U-shaped relationship between </w:t>
      </w:r>
      <w:proofErr w:type="gramStart"/>
      <w:r w:rsidRPr="00090960">
        <w:rPr>
          <w:b/>
          <w:bCs/>
          <w:color w:val="000000"/>
          <w:u w:val="single"/>
        </w:rPr>
        <w:t>GDP</w:t>
      </w:r>
      <w:proofErr w:type="gramEnd"/>
      <w:r w:rsidRPr="00090960">
        <w:rPr>
          <w:color w:val="000000"/>
          <w:sz w:val="12"/>
          <w:szCs w:val="12"/>
        </w:rPr>
        <w:t xml:space="preserve"> per capita </w:t>
      </w:r>
      <w:r w:rsidRPr="00090960">
        <w:rPr>
          <w:b/>
          <w:bCs/>
          <w:color w:val="000000"/>
          <w:u w:val="single"/>
        </w:rPr>
        <w:t>and pollution level</w:t>
      </w:r>
      <w:r w:rsidRPr="00090960">
        <w:rPr>
          <w:color w:val="000000"/>
          <w:sz w:val="12"/>
          <w:szCs w:val="12"/>
        </w:rPr>
        <w:t xml:space="preserve"> (Grossman and Krueger [3,4], </w:t>
      </w:r>
      <w:proofErr w:type="spellStart"/>
      <w:r w:rsidRPr="00090960">
        <w:rPr>
          <w:color w:val="000000"/>
          <w:sz w:val="12"/>
          <w:szCs w:val="12"/>
        </w:rPr>
        <w:t>Panayotou</w:t>
      </w:r>
      <w:proofErr w:type="spellEnd"/>
      <w:r w:rsidRPr="00090960">
        <w:rPr>
          <w:color w:val="000000"/>
          <w:sz w:val="12"/>
          <w:szCs w:val="12"/>
        </w:rPr>
        <w:t xml:space="preserve"> [5], </w:t>
      </w:r>
      <w:proofErr w:type="spellStart"/>
      <w:r w:rsidRPr="00090960">
        <w:rPr>
          <w:color w:val="000000"/>
          <w:sz w:val="12"/>
          <w:szCs w:val="12"/>
        </w:rPr>
        <w:t>Shafik</w:t>
      </w:r>
      <w:proofErr w:type="spellEnd"/>
      <w:r w:rsidRPr="00090960">
        <w:rPr>
          <w:color w:val="000000"/>
          <w:sz w:val="12"/>
          <w:szCs w:val="12"/>
        </w:rPr>
        <w:t xml:space="preserve"> [6], Selden and Song [7]). Since this relationship resembles the relationship between </w:t>
      </w:r>
      <w:proofErr w:type="gramStart"/>
      <w:r w:rsidRPr="00090960">
        <w:rPr>
          <w:color w:val="000000"/>
          <w:sz w:val="12"/>
          <w:szCs w:val="12"/>
        </w:rPr>
        <w:t>GDP</w:t>
      </w:r>
      <w:proofErr w:type="gramEnd"/>
      <w:r w:rsidRPr="00090960">
        <w:rPr>
          <w:color w:val="000000"/>
          <w:sz w:val="12"/>
          <w:szCs w:val="12"/>
        </w:rPr>
        <w:t xml:space="preserve"> per capita and income inequality produced by Kuznets [8], </w:t>
      </w:r>
      <w:proofErr w:type="spellStart"/>
      <w:r w:rsidRPr="00090960">
        <w:rPr>
          <w:color w:val="000000"/>
          <w:sz w:val="12"/>
          <w:szCs w:val="12"/>
        </w:rPr>
        <w:t>Panayotou</w:t>
      </w:r>
      <w:proofErr w:type="spellEnd"/>
      <w:r w:rsidRPr="00090960">
        <w:rPr>
          <w:color w:val="000000"/>
          <w:sz w:val="12"/>
          <w:szCs w:val="12"/>
        </w:rPr>
        <w:t xml:space="preserve"> [5] calls it Environmental </w:t>
      </w:r>
      <w:r w:rsidRPr="00090960">
        <w:rPr>
          <w:b/>
          <w:bCs/>
          <w:color w:val="000000"/>
          <w:u w:val="single"/>
        </w:rPr>
        <w:t>Kuznets Curve (EKC)</w:t>
      </w:r>
      <w:r w:rsidRPr="00090960">
        <w:rPr>
          <w:color w:val="000000"/>
          <w:sz w:val="12"/>
          <w:szCs w:val="12"/>
        </w:rPr>
        <w:t xml:space="preserve">. According to the EKC hypothesis, </w:t>
      </w:r>
      <w:r w:rsidRPr="00090960">
        <w:rPr>
          <w:b/>
          <w:bCs/>
          <w:color w:val="000000"/>
          <w:u w:val="single"/>
        </w:rPr>
        <w:t>the level of environmental pollution</w:t>
      </w:r>
      <w:r w:rsidRPr="00090960">
        <w:rPr>
          <w:color w:val="000000"/>
          <w:sz w:val="12"/>
          <w:szCs w:val="12"/>
        </w:rPr>
        <w:t xml:space="preserve"> initially intensifies because of economic growth, later </w:t>
      </w:r>
      <w:r w:rsidRPr="00090960">
        <w:rPr>
          <w:b/>
          <w:bCs/>
          <w:color w:val="000000"/>
          <w:u w:val="single"/>
        </w:rPr>
        <w:t>tampers after GDP per capita reaches a threshold value</w:t>
      </w:r>
      <w:r w:rsidRPr="00090960">
        <w:rPr>
          <w:color w:val="000000"/>
          <w:sz w:val="12"/>
          <w:szCs w:val="12"/>
        </w:rPr>
        <w:t xml:space="preserve"> (</w:t>
      </w:r>
      <w:proofErr w:type="spellStart"/>
      <w:r w:rsidRPr="00090960">
        <w:rPr>
          <w:color w:val="000000"/>
          <w:sz w:val="12"/>
          <w:szCs w:val="12"/>
        </w:rPr>
        <w:t>Panayotou</w:t>
      </w:r>
      <w:proofErr w:type="spellEnd"/>
      <w:r w:rsidRPr="00090960">
        <w:rPr>
          <w:color w:val="000000"/>
          <w:sz w:val="12"/>
          <w:szCs w:val="12"/>
        </w:rPr>
        <w:t xml:space="preserve"> [5], Suri and Chapman [9]; Stern [10]). Therefore, this hypothesis implies a dynamic process in which </w:t>
      </w:r>
      <w:r w:rsidRPr="00090960">
        <w:rPr>
          <w:b/>
          <w:bCs/>
          <w:color w:val="000000"/>
          <w:u w:val="single"/>
        </w:rPr>
        <w:t>structural change occurs together with economic growth</w:t>
      </w:r>
      <w:r w:rsidRPr="00090960">
        <w:rPr>
          <w:color w:val="000000"/>
          <w:sz w:val="12"/>
          <w:szCs w:val="12"/>
        </w:rPr>
        <w:t xml:space="preserve"> (</w:t>
      </w:r>
      <w:proofErr w:type="spellStart"/>
      <w:r w:rsidRPr="00090960">
        <w:rPr>
          <w:color w:val="000000"/>
          <w:sz w:val="12"/>
          <w:szCs w:val="12"/>
        </w:rPr>
        <w:t>Dinda</w:t>
      </w:r>
      <w:proofErr w:type="spellEnd"/>
      <w:r w:rsidRPr="00090960">
        <w:rPr>
          <w:color w:val="000000"/>
          <w:sz w:val="12"/>
          <w:szCs w:val="12"/>
        </w:rPr>
        <w:t xml:space="preserve"> [2]). Grossman and Krueger [3] first clarify how the EKC arises. They explore that </w:t>
      </w:r>
      <w:r w:rsidRPr="00090960">
        <w:rPr>
          <w:b/>
          <w:bCs/>
          <w:color w:val="000000"/>
          <w:u w:val="single"/>
        </w:rPr>
        <w:t>economic growth affects environmental quality through three channels:</w:t>
      </w:r>
      <w:r w:rsidRPr="00090960">
        <w:rPr>
          <w:color w:val="000000"/>
          <w:sz w:val="12"/>
          <w:szCs w:val="12"/>
        </w:rPr>
        <w:t xml:space="preserve"> (</w:t>
      </w:r>
      <w:proofErr w:type="spellStart"/>
      <w:r w:rsidRPr="00090960">
        <w:rPr>
          <w:color w:val="000000"/>
          <w:sz w:val="12"/>
          <w:szCs w:val="12"/>
        </w:rPr>
        <w:t>i</w:t>
      </w:r>
      <w:proofErr w:type="spellEnd"/>
      <w:r w:rsidRPr="00090960">
        <w:rPr>
          <w:color w:val="000000"/>
          <w:sz w:val="12"/>
          <w:szCs w:val="12"/>
        </w:rPr>
        <w:t xml:space="preserve">) </w:t>
      </w:r>
      <w:r w:rsidRPr="00090960">
        <w:rPr>
          <w:b/>
          <w:bCs/>
          <w:color w:val="000000"/>
          <w:u w:val="single"/>
        </w:rPr>
        <w:t>scale effect,</w:t>
      </w:r>
      <w:r w:rsidRPr="00090960">
        <w:rPr>
          <w:color w:val="000000"/>
          <w:sz w:val="12"/>
          <w:szCs w:val="12"/>
        </w:rPr>
        <w:t xml:space="preserve"> (ii) </w:t>
      </w:r>
      <w:r w:rsidRPr="00090960">
        <w:rPr>
          <w:b/>
          <w:bCs/>
          <w:color w:val="000000"/>
          <w:u w:val="single"/>
        </w:rPr>
        <w:t>structural effect, and</w:t>
      </w:r>
      <w:r w:rsidRPr="00090960">
        <w:rPr>
          <w:color w:val="000000"/>
          <w:sz w:val="12"/>
          <w:szCs w:val="12"/>
        </w:rPr>
        <w:t xml:space="preserve"> (iii) </w:t>
      </w:r>
      <w:r w:rsidRPr="00090960">
        <w:rPr>
          <w:b/>
          <w:bCs/>
          <w:color w:val="000000"/>
          <w:u w:val="single"/>
        </w:rPr>
        <w:t>technological effect</w:t>
      </w:r>
      <w:r w:rsidRPr="00090960">
        <w:rPr>
          <w:color w:val="000000"/>
          <w:sz w:val="12"/>
          <w:szCs w:val="12"/>
        </w:rPr>
        <w:t>. Fig. 1 presents the EKC within the periods of (</w:t>
      </w:r>
      <w:proofErr w:type="spellStart"/>
      <w:r w:rsidRPr="00090960">
        <w:rPr>
          <w:color w:val="000000"/>
          <w:sz w:val="12"/>
          <w:szCs w:val="12"/>
        </w:rPr>
        <w:t>i</w:t>
      </w:r>
      <w:proofErr w:type="spellEnd"/>
      <w:r w:rsidRPr="00090960">
        <w:rPr>
          <w:color w:val="000000"/>
          <w:sz w:val="12"/>
          <w:szCs w:val="12"/>
        </w:rPr>
        <w:t>),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090960">
        <w:rPr>
          <w:color w:val="000000"/>
          <w:sz w:val="12"/>
          <w:szCs w:val="12"/>
        </w:rPr>
        <w:t>Torras</w:t>
      </w:r>
      <w:proofErr w:type="spellEnd"/>
      <w:r w:rsidRPr="00090960">
        <w:rPr>
          <w:color w:val="000000"/>
          <w:sz w:val="12"/>
          <w:szCs w:val="12"/>
        </w:rPr>
        <w:t xml:space="preserve"> and Boyce [11], </w:t>
      </w:r>
      <w:proofErr w:type="spellStart"/>
      <w:r w:rsidRPr="00090960">
        <w:rPr>
          <w:color w:val="000000"/>
          <w:sz w:val="12"/>
          <w:szCs w:val="12"/>
        </w:rPr>
        <w:t>Dinda</w:t>
      </w:r>
      <w:proofErr w:type="spellEnd"/>
      <w:r w:rsidRPr="00090960">
        <w:rPr>
          <w:color w:val="000000"/>
          <w:sz w:val="12"/>
          <w:szCs w:val="12"/>
        </w:rPr>
        <w:t xml:space="preserve"> [2], </w:t>
      </w:r>
      <w:proofErr w:type="spellStart"/>
      <w:r w:rsidRPr="00090960">
        <w:rPr>
          <w:color w:val="000000"/>
          <w:sz w:val="12"/>
          <w:szCs w:val="12"/>
        </w:rPr>
        <w:t>Prieur</w:t>
      </w:r>
      <w:proofErr w:type="spellEnd"/>
      <w:r w:rsidRPr="00090960">
        <w:rPr>
          <w:color w:val="000000"/>
          <w:sz w:val="12"/>
          <w:szCs w:val="12"/>
        </w:rPr>
        <w:t xml:space="preserve"> [12]). </w:t>
      </w:r>
      <w:r w:rsidRPr="00090960">
        <w:rPr>
          <w:b/>
          <w:bCs/>
          <w:color w:val="000000"/>
          <w:u w:val="single"/>
        </w:rPr>
        <w:t>The structural effect states that the economy will have a structural transformation, and</w:t>
      </w:r>
      <w:r w:rsidRPr="00090960">
        <w:rPr>
          <w:b/>
          <w:bCs/>
          <w:color w:val="000000"/>
          <w:u w:val="single"/>
          <w:shd w:val="clear" w:color="auto" w:fill="FFFF00"/>
        </w:rPr>
        <w:t xml:space="preserve"> economic growth will affect environment positively along with continuation of growth</w:t>
      </w:r>
      <w:r w:rsidRPr="00090960">
        <w:rPr>
          <w:color w:val="000000"/>
          <w:sz w:val="12"/>
          <w:szCs w:val="12"/>
        </w:rPr>
        <w:t xml:space="preserve">. In other words, </w:t>
      </w:r>
      <w:r w:rsidRPr="00090960">
        <w:rPr>
          <w:b/>
          <w:bCs/>
          <w:color w:val="000000"/>
          <w:u w:val="single"/>
          <w:shd w:val="clear" w:color="auto" w:fill="FFFF00"/>
        </w:rPr>
        <w:t>as national production grows the structure of economy changes</w:t>
      </w:r>
      <w:r w:rsidRPr="00090960">
        <w:rPr>
          <w:color w:val="000000"/>
          <w:sz w:val="12"/>
          <w:szCs w:val="12"/>
        </w:rPr>
        <w:t>, and</w:t>
      </w:r>
      <w:r w:rsidRPr="00090960">
        <w:rPr>
          <w:color w:val="000000"/>
          <w:sz w:val="12"/>
          <w:szCs w:val="12"/>
          <w:shd w:val="clear" w:color="auto" w:fill="FFFF00"/>
        </w:rPr>
        <w:t xml:space="preserve"> </w:t>
      </w:r>
      <w:r w:rsidRPr="00090960">
        <w:rPr>
          <w:b/>
          <w:bCs/>
          <w:color w:val="000000"/>
          <w:u w:val="single"/>
          <w:shd w:val="clear" w:color="auto" w:fill="FFFF00"/>
        </w:rPr>
        <w:t>the share of less polluting economic activities increases gradually</w:t>
      </w:r>
      <w:r w:rsidRPr="00090960">
        <w:rPr>
          <w:color w:val="000000"/>
          <w:sz w:val="12"/>
          <w:szCs w:val="12"/>
        </w:rPr>
        <w:t xml:space="preserve">. Besides, </w:t>
      </w:r>
      <w:r w:rsidRPr="00090960">
        <w:rPr>
          <w:b/>
          <w:bCs/>
          <w:color w:val="000000"/>
          <w:u w:val="single"/>
        </w:rPr>
        <w:t>an economy experiences a transition from capital-intensive industrial sectors to service sector and reaches technology-intensive knowledge economy</w:t>
      </w:r>
      <w:r w:rsidRPr="00090960">
        <w:rPr>
          <w:color w:val="000000"/>
          <w:sz w:val="12"/>
          <w:szCs w:val="12"/>
        </w:rPr>
        <w:t xml:space="preserve"> (the final stage of the structural change). Due to the fact </w:t>
      </w:r>
      <w:r w:rsidRPr="00090960">
        <w:rPr>
          <w:b/>
          <w:bCs/>
          <w:color w:val="000000"/>
          <w:u w:val="single"/>
        </w:rPr>
        <w:t>that technology-intensive sectors utilize fewer natural sources, the impact of these sectors on environmental pollution will be less</w:t>
      </w:r>
      <w:r w:rsidRPr="00090960">
        <w:rPr>
          <w:color w:val="000000"/>
          <w:sz w:val="12"/>
          <w:szCs w:val="12"/>
        </w:rPr>
        <w:t>. The last channel of the growth process is the technological effect channel.</w:t>
      </w:r>
      <w:r w:rsidRPr="00090960">
        <w:rPr>
          <w:color w:val="000000"/>
          <w:sz w:val="12"/>
          <w:szCs w:val="12"/>
          <w:shd w:val="clear" w:color="auto" w:fill="FFFF00"/>
        </w:rPr>
        <w:t xml:space="preserve"> </w:t>
      </w:r>
      <w:r w:rsidRPr="00090960">
        <w:rPr>
          <w:b/>
          <w:bCs/>
          <w:color w:val="000000"/>
          <w:u w:val="single"/>
          <w:shd w:val="clear" w:color="auto" w:fill="FFFF00"/>
        </w:rPr>
        <w:t xml:space="preserve">Since a high-income economy can allocate more resources for research and development expenditures, the new </w:t>
      </w:r>
      <w:r w:rsidRPr="00090960">
        <w:rPr>
          <w:b/>
          <w:bCs/>
          <w:color w:val="000000"/>
          <w:u w:val="single"/>
          <w:shd w:val="clear" w:color="auto" w:fill="FFFF00"/>
        </w:rPr>
        <w:lastRenderedPageBreak/>
        <w:t>technological processes will emerge</w:t>
      </w:r>
      <w:r w:rsidRPr="00090960">
        <w:rPr>
          <w:color w:val="000000"/>
          <w:sz w:val="12"/>
          <w:szCs w:val="12"/>
        </w:rPr>
        <w:t xml:space="preserve">. Thus, </w:t>
      </w:r>
      <w:r w:rsidRPr="00090960">
        <w:rPr>
          <w:b/>
          <w:bCs/>
          <w:color w:val="000000"/>
          <w:u w:val="single"/>
          <w:shd w:val="clear" w:color="auto" w:fill="FFFF00"/>
        </w:rPr>
        <w:t>the country will replace old and dirty tech</w:t>
      </w:r>
      <w:r w:rsidRPr="00090960">
        <w:rPr>
          <w:color w:val="000000"/>
          <w:sz w:val="12"/>
          <w:szCs w:val="12"/>
        </w:rPr>
        <w:t xml:space="preserve">nologies </w:t>
      </w:r>
      <w:r w:rsidRPr="00090960">
        <w:rPr>
          <w:b/>
          <w:bCs/>
          <w:color w:val="000000"/>
          <w:u w:val="single"/>
          <w:shd w:val="clear" w:color="auto" w:fill="FFFF00"/>
        </w:rPr>
        <w:t>with new and clean tech</w:t>
      </w:r>
      <w:r w:rsidRPr="00090960">
        <w:rPr>
          <w:color w:val="000000"/>
          <w:sz w:val="12"/>
          <w:szCs w:val="12"/>
        </w:rPr>
        <w:t xml:space="preserve">nologies, </w:t>
      </w:r>
      <w:r w:rsidRPr="00090960">
        <w:rPr>
          <w:b/>
          <w:bCs/>
          <w:color w:val="000000"/>
          <w:u w:val="single"/>
          <w:shd w:val="clear" w:color="auto" w:fill="FFFF00"/>
        </w:rPr>
        <w:t>and environmental quality will deepen</w:t>
      </w:r>
      <w:r w:rsidRPr="00090960">
        <w:rPr>
          <w:color w:val="000000"/>
          <w:sz w:val="12"/>
          <w:szCs w:val="12"/>
        </w:rPr>
        <w:t xml:space="preserve"> </w:t>
      </w:r>
    </w:p>
    <w:p w14:paraId="5A1AC447" w14:textId="77777777" w:rsidR="00282196" w:rsidRDefault="00282196" w:rsidP="00282196">
      <w:pPr>
        <w:rPr>
          <w:sz w:val="12"/>
        </w:rPr>
      </w:pPr>
    </w:p>
    <w:p w14:paraId="4FE8BBE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6C0D"/>
    <w:rsid w:val="000139A3"/>
    <w:rsid w:val="0001449E"/>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2196"/>
    <w:rsid w:val="002855A7"/>
    <w:rsid w:val="002B146A"/>
    <w:rsid w:val="002B5E17"/>
    <w:rsid w:val="002F35D4"/>
    <w:rsid w:val="00315690"/>
    <w:rsid w:val="00316B75"/>
    <w:rsid w:val="00325646"/>
    <w:rsid w:val="003460F2"/>
    <w:rsid w:val="0038158C"/>
    <w:rsid w:val="003902AB"/>
    <w:rsid w:val="003902BA"/>
    <w:rsid w:val="00391A55"/>
    <w:rsid w:val="003A0047"/>
    <w:rsid w:val="003A09E2"/>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B65D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3E2B"/>
    <w:rsid w:val="00AD5B54"/>
    <w:rsid w:val="00AF398B"/>
    <w:rsid w:val="00B33C6D"/>
    <w:rsid w:val="00B4508F"/>
    <w:rsid w:val="00B50071"/>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45E10"/>
    <w:rsid w:val="00F6364A"/>
    <w:rsid w:val="00F76C0D"/>
    <w:rsid w:val="00F9113A"/>
    <w:rsid w:val="00FA2FE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1B5B6"/>
  <w15:chartTrackingRefBased/>
  <w15:docId w15:val="{AEE1109F-F49E-45C7-96BB-7C10DCF3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6C0D"/>
    <w:rPr>
      <w:rFonts w:ascii="Calibri" w:hAnsi="Calibri"/>
    </w:rPr>
  </w:style>
  <w:style w:type="paragraph" w:styleId="Heading1">
    <w:name w:val="heading 1"/>
    <w:aliases w:val="Pocket"/>
    <w:basedOn w:val="Normal"/>
    <w:next w:val="Normal"/>
    <w:link w:val="Heading1Char"/>
    <w:qFormat/>
    <w:rsid w:val="00F76C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6C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6C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F76C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6C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C0D"/>
  </w:style>
  <w:style w:type="character" w:customStyle="1" w:styleId="Heading1Char">
    <w:name w:val="Heading 1 Char"/>
    <w:aliases w:val="Pocket Char"/>
    <w:basedOn w:val="DefaultParagraphFont"/>
    <w:link w:val="Heading1"/>
    <w:rsid w:val="00F76C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6C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6C0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76C0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F76C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6C0D"/>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F76C0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F76C0D"/>
    <w:rPr>
      <w:color w:val="auto"/>
      <w:u w:val="none"/>
    </w:rPr>
  </w:style>
  <w:style w:type="character" w:styleId="FollowedHyperlink">
    <w:name w:val="FollowedHyperlink"/>
    <w:basedOn w:val="DefaultParagraphFont"/>
    <w:uiPriority w:val="99"/>
    <w:semiHidden/>
    <w:unhideWhenUsed/>
    <w:rsid w:val="00F76C0D"/>
    <w:rPr>
      <w:color w:val="auto"/>
      <w:u w:val="none"/>
    </w:rPr>
  </w:style>
  <w:style w:type="paragraph" w:styleId="NormalWeb">
    <w:name w:val="Normal (Web)"/>
    <w:basedOn w:val="Normal"/>
    <w:uiPriority w:val="99"/>
    <w:semiHidden/>
    <w:unhideWhenUsed/>
    <w:rsid w:val="0028219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28219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282196"/>
  </w:style>
  <w:style w:type="paragraph" w:customStyle="1" w:styleId="textbold">
    <w:name w:val="text bold"/>
    <w:basedOn w:val="Normal"/>
    <w:link w:val="Emphasis"/>
    <w:uiPriority w:val="7"/>
    <w:qFormat/>
    <w:rsid w:val="00282196"/>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282196"/>
    <w:pPr>
      <w:ind w:left="720"/>
      <w:contextualSpacing/>
    </w:pPr>
  </w:style>
  <w:style w:type="paragraph" w:customStyle="1" w:styleId="dcr-s23rjr">
    <w:name w:val="dcr-s23rjr"/>
    <w:basedOn w:val="Normal"/>
    <w:rsid w:val="0028219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8219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282196"/>
    <w:rPr>
      <w:b/>
      <w:bCs/>
    </w:rPr>
  </w:style>
  <w:style w:type="paragraph" w:styleId="z-TopofForm">
    <w:name w:val="HTML Top of Form"/>
    <w:basedOn w:val="Normal"/>
    <w:next w:val="Normal"/>
    <w:link w:val="z-TopofFormChar"/>
    <w:hidden/>
    <w:uiPriority w:val="99"/>
    <w:semiHidden/>
    <w:unhideWhenUsed/>
    <w:rsid w:val="00282196"/>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282196"/>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282196"/>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282196"/>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282196"/>
    <w:rPr>
      <w:i/>
      <w:iCs/>
    </w:rPr>
  </w:style>
  <w:style w:type="paragraph" w:styleId="FootnoteText">
    <w:name w:val="footnote text"/>
    <w:basedOn w:val="Normal"/>
    <w:link w:val="FootnoteTextChar"/>
    <w:uiPriority w:val="99"/>
    <w:semiHidden/>
    <w:unhideWhenUsed/>
    <w:rsid w:val="002821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2196"/>
    <w:rPr>
      <w:rFonts w:ascii="Calibri" w:hAnsi="Calibri"/>
      <w:sz w:val="20"/>
      <w:szCs w:val="20"/>
    </w:rPr>
  </w:style>
  <w:style w:type="character" w:styleId="FootnoteReference">
    <w:name w:val="footnote reference"/>
    <w:basedOn w:val="DefaultParagraphFont"/>
    <w:uiPriority w:val="99"/>
    <w:semiHidden/>
    <w:unhideWhenUsed/>
    <w:rsid w:val="00282196"/>
    <w:rPr>
      <w:vertAlign w:val="superscript"/>
    </w:rPr>
  </w:style>
  <w:style w:type="character" w:customStyle="1" w:styleId="coglossaryterm">
    <w:name w:val="co_glossaryterm"/>
    <w:basedOn w:val="DefaultParagraphFont"/>
    <w:rsid w:val="00282196"/>
  </w:style>
  <w:style w:type="paragraph" w:customStyle="1" w:styleId="Emphasis1">
    <w:name w:val="Emphasis1"/>
    <w:basedOn w:val="Normal"/>
    <w:autoRedefine/>
    <w:uiPriority w:val="7"/>
    <w:qFormat/>
    <w:rsid w:val="0028219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paragraph">
    <w:name w:val="paragraph"/>
    <w:basedOn w:val="Normal"/>
    <w:rsid w:val="00282196"/>
    <w:pPr>
      <w:spacing w:before="100" w:beforeAutospacing="1" w:after="100" w:afterAutospacing="1"/>
    </w:pPr>
  </w:style>
  <w:style w:type="character" w:customStyle="1" w:styleId="normaltextrun">
    <w:name w:val="normaltextrun"/>
    <w:basedOn w:val="DefaultParagraphFont"/>
    <w:rsid w:val="00282196"/>
  </w:style>
  <w:style w:type="character" w:customStyle="1" w:styleId="eop">
    <w:name w:val="eop"/>
    <w:basedOn w:val="DefaultParagraphFont"/>
    <w:rsid w:val="00282196"/>
  </w:style>
  <w:style w:type="character" w:customStyle="1" w:styleId="contextualspellingandgrammarerror">
    <w:name w:val="contextualspellingandgrammarerror"/>
    <w:basedOn w:val="DefaultParagraphFont"/>
    <w:rsid w:val="00282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heraldscotland.com/news/homenews/" TargetMode="External"/><Relationship Id="rId13" Type="http://schemas.openxmlformats.org/officeDocument/2006/relationships/hyperlink" Target="https://www.theschoolrun.com/the-parents-guide-to-the-pupil-premium" TargetMode="External"/><Relationship Id="rId18" Type="http://schemas.openxmlformats.org/officeDocument/2006/relationships/hyperlink" Target="https://www.theguardian.com/education/2021/apr/03/work-pressure-in-covid-lockdown-was-shattering-say-teachers" TargetMode="External"/><Relationship Id="rId26" Type="http://schemas.openxmlformats.org/officeDocument/2006/relationships/hyperlink" Target="https://www.ipcc.ch/sr15/" TargetMode="External"/><Relationship Id="rId3" Type="http://schemas.openxmlformats.org/officeDocument/2006/relationships/numbering" Target="numbering.xml"/><Relationship Id="rId21" Type="http://schemas.openxmlformats.org/officeDocument/2006/relationships/hyperlink" Target="https://www.prodigygame.com/main-en/blog/inquiry-based-learning-definition-benefits-strategies" TargetMode="External"/><Relationship Id="rId34" Type="http://schemas.openxmlformats.org/officeDocument/2006/relationships/hyperlink" Target="https://repository.law.umich.edu/articles/1852/" TargetMode="External"/><Relationship Id="rId7" Type="http://schemas.openxmlformats.org/officeDocument/2006/relationships/hyperlink" Target="https://www.heraldscotland.com/business_hq/" TargetMode="External"/><Relationship Id="rId12" Type="http://schemas.openxmlformats.org/officeDocument/2006/relationships/hyperlink" Target="https://epi.org.uk/publications-and-research/teacher-shortages-in-england-analysis-and-pay-options/" TargetMode="External"/><Relationship Id="rId17" Type="http://schemas.openxmlformats.org/officeDocument/2006/relationships/hyperlink" Target="https://www.theguardian.com/education/schools"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hyperlink" Target="https://www.theguardian.com/politics/2015/oct/03/len-mcluskey-unite-deal-david-cameron-trade-union-bill" TargetMode="External"/><Relationship Id="rId2" Type="http://schemas.openxmlformats.org/officeDocument/2006/relationships/customXml" Target="../customXml/item1.xml"/><Relationship Id="rId16" Type="http://schemas.openxmlformats.org/officeDocument/2006/relationships/hyperlink" Target="https://www.theguardian.com/education/teaching" TargetMode="External"/><Relationship Id="rId20" Type="http://schemas.openxmlformats.org/officeDocument/2006/relationships/hyperlink" Target="https://www.theguardian.com/education/exams" TargetMode="External"/><Relationship Id="rId29" Type="http://schemas.openxmlformats.org/officeDocument/2006/relationships/hyperlink" Target="https://www.livescience.com/51990-sea-level-rise-unknowns.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s://news.gallup.com/poll/234314/global-warming-age-gap-younger-americans-worried.aspx" TargetMode="External"/><Relationship Id="rId32" Type="http://schemas.openxmlformats.org/officeDocument/2006/relationships/hyperlink" Target="https://www.nlrb.gov/"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theguardian.com/profile/sallyweale" TargetMode="External"/><Relationship Id="rId23" Type="http://schemas.openxmlformats.org/officeDocument/2006/relationships/hyperlink" Target="https://www.bls.gov/opub/mlr/2015/article/stem-crisis-or-stem-surplus-yes-and-yes.htm" TargetMode="External"/><Relationship Id="rId28" Type="http://schemas.openxmlformats.org/officeDocument/2006/relationships/hyperlink" Target="https://www.livescience.com/55129-how-heat-waves-kill-so-quickly.html" TargetMode="External"/><Relationship Id="rId36" Type="http://schemas.openxmlformats.org/officeDocument/2006/relationships/fontTable" Target="fontTable.xml"/><Relationship Id="rId10" Type="http://schemas.openxmlformats.org/officeDocument/2006/relationships/hyperlink" Target="https://thebulletin.org/2017/09/the-effects-of-a-single-terrorist-nuclear-bomb/" TargetMode="External"/><Relationship Id="rId19" Type="http://schemas.openxmlformats.org/officeDocument/2006/relationships/hyperlink" Target="https://www.theguardian.com/commentisfree/2021/jan/03/the-guardian-view-on-schools-ministers-outclassed-by-teachers" TargetMode="External"/><Relationship Id="rId31"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 Type="http://schemas.openxmlformats.org/officeDocument/2006/relationships/styles" Target="styles.xml"/><Relationship Id="rId9" Type="http://schemas.openxmlformats.org/officeDocument/2006/relationships/hyperlink" Target="https://www.heraldscotland.com/news/health/" TargetMode="External"/><Relationship Id="rId14" Type="http://schemas.openxmlformats.org/officeDocument/2006/relationships/hyperlink" Target="https://online.exeter.ac.uk/programmes/masters/ma-education" TargetMode="External"/><Relationship Id="rId22" Type="http://schemas.openxmlformats.org/officeDocument/2006/relationships/hyperlink" Target="https://essayservice.com/"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www.wsws.org/en/special/pages/how-to-end-pandemic-case-for-eradication.html?pk_campaign=covid19-eradication-event&amp;pk_kwd=midarticle" TargetMode="External"/><Relationship Id="rId35" Type="http://schemas.openxmlformats.org/officeDocument/2006/relationships/hyperlink" Target="https://www.dissentmagazine.org/online_articles/a-note-on-racial-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21</Pages>
  <Words>16773</Words>
  <Characters>95609</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2021-12-03T21:03:00Z</dcterms:created>
  <dcterms:modified xsi:type="dcterms:W3CDTF">2021-12-03T21:07:00Z</dcterms:modified>
</cp:coreProperties>
</file>