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A1C2B" w14:textId="3684CE22" w:rsidR="00A95652" w:rsidRPr="008B3F24" w:rsidRDefault="007B0B16" w:rsidP="007B0B16">
      <w:pPr>
        <w:pStyle w:val="Heading1"/>
      </w:pPr>
      <w:r w:rsidRPr="008B3F24">
        <w:t>Vaccine IND+SA A. 1AC</w:t>
      </w:r>
    </w:p>
    <w:p w14:paraId="4F11460A" w14:textId="14BE90FA" w:rsidR="00537C2E" w:rsidRDefault="00310E22" w:rsidP="00537C2E">
      <w:pPr>
        <w:pStyle w:val="Heading4"/>
      </w:pPr>
      <w:proofErr w:type="spellStart"/>
      <w:r>
        <w:rPr>
          <w:rFonts w:ascii="Arial" w:hAnsi="Arial" w:cs="Arial"/>
          <w:sz w:val="29"/>
          <w:szCs w:val="29"/>
          <w:shd w:val="clear" w:color="auto" w:fill="F3F3F3"/>
        </w:rPr>
        <w:t>Interp</w:t>
      </w:r>
      <w:proofErr w:type="spellEnd"/>
      <w:r>
        <w:rPr>
          <w:rFonts w:ascii="Arial" w:hAnsi="Arial" w:cs="Arial"/>
          <w:sz w:val="29"/>
          <w:szCs w:val="29"/>
          <w:shd w:val="clear" w:color="auto" w:fill="F3F3F3"/>
        </w:rPr>
        <w:t>: Debaters must disclose round reports on the 2020-</w:t>
      </w:r>
      <w:r>
        <w:rPr>
          <w:rFonts w:ascii="Arial" w:hAnsi="Arial" w:cs="Arial"/>
          <w:sz w:val="23"/>
          <w:szCs w:val="23"/>
        </w:rPr>
        <w:br/>
      </w:r>
      <w:r>
        <w:rPr>
          <w:rFonts w:ascii="Arial" w:hAnsi="Arial" w:cs="Arial"/>
          <w:sz w:val="29"/>
          <w:szCs w:val="29"/>
          <w:shd w:val="clear" w:color="auto" w:fill="F3F3F3"/>
        </w:rPr>
        <w:t>2021 NDCA LD wiki for every round they have debated this</w:t>
      </w:r>
      <w:r>
        <w:rPr>
          <w:rFonts w:ascii="Arial" w:hAnsi="Arial" w:cs="Arial"/>
          <w:sz w:val="23"/>
          <w:szCs w:val="23"/>
        </w:rPr>
        <w:br/>
      </w:r>
      <w:r>
        <w:rPr>
          <w:rFonts w:ascii="Arial" w:hAnsi="Arial" w:cs="Arial"/>
          <w:sz w:val="29"/>
          <w:szCs w:val="29"/>
          <w:shd w:val="clear" w:color="auto" w:fill="F3F3F3"/>
        </w:rPr>
        <w:t xml:space="preserve">season. Round reports disclose which positions (AC, NC, </w:t>
      </w:r>
      <w:r>
        <w:rPr>
          <w:rFonts w:ascii="Arial" w:hAnsi="Arial" w:cs="Arial"/>
          <w:sz w:val="23"/>
          <w:szCs w:val="23"/>
        </w:rPr>
        <w:br/>
      </w:r>
      <w:r>
        <w:rPr>
          <w:rFonts w:ascii="Arial" w:hAnsi="Arial" w:cs="Arial"/>
          <w:sz w:val="29"/>
          <w:szCs w:val="29"/>
          <w:shd w:val="clear" w:color="auto" w:fill="F3F3F3"/>
        </w:rPr>
        <w:t>K, T, Theory, etc.) were read/gone for in every speech.</w:t>
      </w:r>
      <w:r>
        <w:rPr>
          <w:rFonts w:ascii="Arial" w:hAnsi="Arial" w:cs="Arial"/>
          <w:sz w:val="23"/>
          <w:szCs w:val="23"/>
        </w:rPr>
        <w:br/>
      </w:r>
      <w:r w:rsidR="00537C2E">
        <w:t>Violation: You don’t. (screenshots below)</w:t>
      </w:r>
    </w:p>
    <w:p w14:paraId="48EF97B4" w14:textId="435C133B" w:rsidR="002A7E2E" w:rsidRDefault="002A7E2E" w:rsidP="002A7E2E">
      <w:r>
        <w:rPr>
          <w:noProof/>
        </w:rPr>
        <w:drawing>
          <wp:inline distT="0" distB="0" distL="0" distR="0" wp14:anchorId="52ABCACA" wp14:editId="035A8990">
            <wp:extent cx="5943600" cy="1492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492250"/>
                    </a:xfrm>
                    <a:prstGeom prst="rect">
                      <a:avLst/>
                    </a:prstGeom>
                  </pic:spPr>
                </pic:pic>
              </a:graphicData>
            </a:graphic>
          </wp:inline>
        </w:drawing>
      </w:r>
    </w:p>
    <w:p w14:paraId="5D1AA975" w14:textId="77777777" w:rsidR="00E77C8C" w:rsidRDefault="00265141" w:rsidP="00265141">
      <w:pPr>
        <w:pStyle w:val="Heading4"/>
        <w:rPr>
          <w:noProof/>
        </w:rPr>
      </w:pPr>
      <w:r>
        <w:t>I do</w:t>
      </w:r>
      <w:r w:rsidR="00E77C8C">
        <w:rPr>
          <w:noProof/>
        </w:rPr>
        <w:t>:</w:t>
      </w:r>
    </w:p>
    <w:p w14:paraId="3E5AA7EF" w14:textId="6A0DF400" w:rsidR="002A7E2E" w:rsidRDefault="00E77C8C" w:rsidP="00265141">
      <w:pPr>
        <w:pStyle w:val="Heading4"/>
      </w:pPr>
      <w:r>
        <w:rPr>
          <w:noProof/>
        </w:rPr>
        <w:drawing>
          <wp:inline distT="0" distB="0" distL="0" distR="0" wp14:anchorId="45F4DFA2" wp14:editId="60FBFBF8">
            <wp:extent cx="5943600" cy="28498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849880"/>
                    </a:xfrm>
                    <a:prstGeom prst="rect">
                      <a:avLst/>
                    </a:prstGeom>
                  </pic:spPr>
                </pic:pic>
              </a:graphicData>
            </a:graphic>
          </wp:inline>
        </w:drawing>
      </w:r>
    </w:p>
    <w:p w14:paraId="0A31E585" w14:textId="656769EC" w:rsidR="007D2E1E" w:rsidRDefault="00310E22" w:rsidP="002A7E2E">
      <w:pPr>
        <w:pStyle w:val="Heading3"/>
        <w:jc w:val="left"/>
      </w:pPr>
      <w:r>
        <w:rPr>
          <w:rFonts w:ascii="Arial" w:hAnsi="Arial" w:cs="Arial"/>
          <w:sz w:val="23"/>
          <w:szCs w:val="23"/>
        </w:rPr>
        <w:lastRenderedPageBreak/>
        <w:br/>
      </w:r>
      <w:r>
        <w:rPr>
          <w:rFonts w:ascii="Arial" w:hAnsi="Arial" w:cs="Arial"/>
          <w:sz w:val="29"/>
          <w:szCs w:val="29"/>
          <w:shd w:val="clear" w:color="auto" w:fill="F3F3F3"/>
        </w:rPr>
        <w:t>Standards:</w:t>
      </w:r>
      <w:r>
        <w:rPr>
          <w:rFonts w:ascii="Arial" w:hAnsi="Arial" w:cs="Arial"/>
          <w:sz w:val="23"/>
          <w:szCs w:val="23"/>
        </w:rPr>
        <w:br/>
      </w:r>
      <w:r>
        <w:rPr>
          <w:rFonts w:ascii="Arial" w:hAnsi="Arial" w:cs="Arial"/>
          <w:sz w:val="29"/>
          <w:szCs w:val="29"/>
          <w:shd w:val="clear" w:color="auto" w:fill="F3F3F3"/>
        </w:rPr>
        <w:t xml:space="preserve">1] Level Playing Field – big schools can go around and </w:t>
      </w:r>
      <w:r>
        <w:rPr>
          <w:rFonts w:ascii="Arial" w:hAnsi="Arial" w:cs="Arial"/>
          <w:sz w:val="23"/>
          <w:szCs w:val="23"/>
        </w:rPr>
        <w:br/>
      </w:r>
      <w:r>
        <w:rPr>
          <w:rFonts w:ascii="Arial" w:hAnsi="Arial" w:cs="Arial"/>
          <w:sz w:val="29"/>
          <w:szCs w:val="29"/>
          <w:shd w:val="clear" w:color="auto" w:fill="F3F3F3"/>
        </w:rPr>
        <w:t xml:space="preserve">scout and collect flows but independents are left in the </w:t>
      </w:r>
      <w:r>
        <w:rPr>
          <w:rFonts w:ascii="Arial" w:hAnsi="Arial" w:cs="Arial"/>
          <w:sz w:val="23"/>
          <w:szCs w:val="23"/>
        </w:rPr>
        <w:br/>
      </w:r>
      <w:r>
        <w:rPr>
          <w:rFonts w:ascii="Arial" w:hAnsi="Arial" w:cs="Arial"/>
          <w:sz w:val="29"/>
          <w:szCs w:val="29"/>
          <w:shd w:val="clear" w:color="auto" w:fill="F3F3F3"/>
        </w:rPr>
        <w:t xml:space="preserve">dark so round reports are key for them to prep- they give </w:t>
      </w:r>
      <w:r>
        <w:rPr>
          <w:rFonts w:ascii="Arial" w:hAnsi="Arial" w:cs="Arial"/>
          <w:sz w:val="23"/>
          <w:szCs w:val="23"/>
        </w:rPr>
        <w:br/>
      </w:r>
      <w:r>
        <w:rPr>
          <w:rFonts w:ascii="Arial" w:hAnsi="Arial" w:cs="Arial"/>
          <w:sz w:val="29"/>
          <w:szCs w:val="29"/>
          <w:shd w:val="clear" w:color="auto" w:fill="F3F3F3"/>
        </w:rPr>
        <w:t xml:space="preserve">you an idea of overall what layers debaters like going for </w:t>
      </w:r>
      <w:r>
        <w:rPr>
          <w:rFonts w:ascii="Arial" w:hAnsi="Arial" w:cs="Arial"/>
          <w:sz w:val="23"/>
          <w:szCs w:val="23"/>
        </w:rPr>
        <w:br/>
      </w:r>
      <w:r>
        <w:rPr>
          <w:rFonts w:ascii="Arial" w:hAnsi="Arial" w:cs="Arial"/>
          <w:sz w:val="29"/>
          <w:szCs w:val="29"/>
          <w:shd w:val="clear" w:color="auto" w:fill="F3F3F3"/>
        </w:rPr>
        <w:t xml:space="preserve">so you can best prepare your strategy when you hit them. </w:t>
      </w:r>
      <w:r>
        <w:rPr>
          <w:rFonts w:ascii="Arial" w:hAnsi="Arial" w:cs="Arial"/>
          <w:sz w:val="23"/>
          <w:szCs w:val="23"/>
        </w:rPr>
        <w:br/>
      </w:r>
      <w:r>
        <w:rPr>
          <w:rFonts w:ascii="Arial" w:hAnsi="Arial" w:cs="Arial"/>
          <w:sz w:val="29"/>
          <w:szCs w:val="29"/>
          <w:shd w:val="clear" w:color="auto" w:fill="F3F3F3"/>
        </w:rPr>
        <w:t xml:space="preserve">Accessibility first and independent voter – it's an impact </w:t>
      </w:r>
      <w:r>
        <w:rPr>
          <w:rFonts w:ascii="Arial" w:hAnsi="Arial" w:cs="Arial"/>
          <w:sz w:val="23"/>
          <w:szCs w:val="23"/>
        </w:rPr>
        <w:br/>
      </w:r>
      <w:r>
        <w:rPr>
          <w:rFonts w:ascii="Arial" w:hAnsi="Arial" w:cs="Arial"/>
          <w:sz w:val="29"/>
          <w:szCs w:val="29"/>
          <w:shd w:val="clear" w:color="auto" w:fill="F3F3F3"/>
        </w:rPr>
        <w:t>multiplier.</w:t>
      </w:r>
      <w:r>
        <w:rPr>
          <w:rFonts w:ascii="Arial" w:hAnsi="Arial" w:cs="Arial"/>
          <w:sz w:val="23"/>
          <w:szCs w:val="23"/>
        </w:rPr>
        <w:br/>
      </w:r>
      <w:r>
        <w:rPr>
          <w:rFonts w:ascii="Arial" w:hAnsi="Arial" w:cs="Arial"/>
          <w:sz w:val="25"/>
          <w:szCs w:val="25"/>
          <w:shd w:val="clear" w:color="auto" w:fill="F3F3F3"/>
        </w:rPr>
        <w:t xml:space="preserve">2] </w:t>
      </w:r>
      <w:r>
        <w:rPr>
          <w:rFonts w:ascii="Arial" w:hAnsi="Arial" w:cs="Arial"/>
          <w:sz w:val="29"/>
          <w:szCs w:val="29"/>
          <w:shd w:val="clear" w:color="auto" w:fill="F3F3F3"/>
        </w:rPr>
        <w:t xml:space="preserve">Strategy Education – round reports help novices </w:t>
      </w:r>
      <w:r>
        <w:rPr>
          <w:rFonts w:ascii="Arial" w:hAnsi="Arial" w:cs="Arial"/>
          <w:sz w:val="23"/>
          <w:szCs w:val="23"/>
        </w:rPr>
        <w:br/>
      </w:r>
      <w:r>
        <w:rPr>
          <w:rFonts w:ascii="Arial" w:hAnsi="Arial" w:cs="Arial"/>
          <w:sz w:val="29"/>
          <w:szCs w:val="29"/>
          <w:shd w:val="clear" w:color="auto" w:fill="F3F3F3"/>
        </w:rPr>
        <w:t xml:space="preserve">understand the context in which positions are read by </w:t>
      </w:r>
      <w:r>
        <w:rPr>
          <w:rFonts w:ascii="Arial" w:hAnsi="Arial" w:cs="Arial"/>
          <w:sz w:val="23"/>
          <w:szCs w:val="23"/>
        </w:rPr>
        <w:br/>
      </w:r>
      <w:r>
        <w:rPr>
          <w:rFonts w:ascii="Arial" w:hAnsi="Arial" w:cs="Arial"/>
          <w:sz w:val="29"/>
          <w:szCs w:val="29"/>
          <w:shd w:val="clear" w:color="auto" w:fill="F3F3F3"/>
        </w:rPr>
        <w:t>good debaters and help with brainstorming potential 1NCs</w:t>
      </w:r>
      <w:r>
        <w:rPr>
          <w:rFonts w:ascii="Arial" w:hAnsi="Arial" w:cs="Arial"/>
          <w:sz w:val="23"/>
          <w:szCs w:val="23"/>
        </w:rPr>
        <w:br/>
      </w:r>
      <w:r>
        <w:rPr>
          <w:rFonts w:ascii="Arial" w:hAnsi="Arial" w:cs="Arial"/>
          <w:sz w:val="29"/>
          <w:szCs w:val="29"/>
          <w:shd w:val="clear" w:color="auto" w:fill="F3F3F3"/>
        </w:rPr>
        <w:t xml:space="preserve">vs </w:t>
      </w:r>
      <w:proofErr w:type="spellStart"/>
      <w:r>
        <w:rPr>
          <w:rFonts w:ascii="Arial" w:hAnsi="Arial" w:cs="Arial"/>
          <w:sz w:val="29"/>
          <w:szCs w:val="29"/>
          <w:shd w:val="clear" w:color="auto" w:fill="F3F3F3"/>
        </w:rPr>
        <w:t>affs</w:t>
      </w:r>
      <w:proofErr w:type="spellEnd"/>
      <w:r>
        <w:rPr>
          <w:rFonts w:ascii="Arial" w:hAnsi="Arial" w:cs="Arial"/>
          <w:sz w:val="29"/>
          <w:szCs w:val="29"/>
          <w:shd w:val="clear" w:color="auto" w:fill="F3F3F3"/>
        </w:rPr>
        <w:t xml:space="preserve"> – helps compensate for kids who can't afford </w:t>
      </w:r>
      <w:r>
        <w:rPr>
          <w:rFonts w:ascii="Arial" w:hAnsi="Arial" w:cs="Arial"/>
          <w:sz w:val="23"/>
          <w:szCs w:val="23"/>
        </w:rPr>
        <w:br/>
      </w:r>
      <w:r>
        <w:rPr>
          <w:rFonts w:ascii="Arial" w:hAnsi="Arial" w:cs="Arial"/>
          <w:sz w:val="29"/>
          <w:szCs w:val="29"/>
          <w:shd w:val="clear" w:color="auto" w:fill="F3F3F3"/>
        </w:rPr>
        <w:t xml:space="preserve">coaches to prep out </w:t>
      </w:r>
      <w:proofErr w:type="spellStart"/>
      <w:r>
        <w:rPr>
          <w:rFonts w:ascii="Arial" w:hAnsi="Arial" w:cs="Arial"/>
          <w:sz w:val="29"/>
          <w:szCs w:val="29"/>
          <w:shd w:val="clear" w:color="auto" w:fill="F3F3F3"/>
        </w:rPr>
        <w:t>affs</w:t>
      </w:r>
      <w:proofErr w:type="spellEnd"/>
      <w:r>
        <w:rPr>
          <w:rFonts w:ascii="Arial" w:hAnsi="Arial" w:cs="Arial"/>
          <w:sz w:val="29"/>
          <w:szCs w:val="29"/>
          <w:shd w:val="clear" w:color="auto" w:fill="F3F3F3"/>
        </w:rPr>
        <w:t>.</w:t>
      </w:r>
      <w:r>
        <w:rPr>
          <w:rFonts w:ascii="Arial" w:hAnsi="Arial" w:cs="Arial"/>
          <w:sz w:val="23"/>
          <w:szCs w:val="23"/>
        </w:rPr>
        <w:br/>
      </w:r>
      <w:r>
        <w:rPr>
          <w:rFonts w:ascii="Arial" w:hAnsi="Arial" w:cs="Arial"/>
          <w:sz w:val="29"/>
          <w:szCs w:val="29"/>
          <w:shd w:val="clear" w:color="auto" w:fill="F3F3F3"/>
        </w:rPr>
        <w:t xml:space="preserve">3] Pre-round prep –1ARs gives especially give an idea of </w:t>
      </w:r>
      <w:r>
        <w:rPr>
          <w:rFonts w:ascii="Arial" w:hAnsi="Arial" w:cs="Arial"/>
          <w:sz w:val="23"/>
          <w:szCs w:val="23"/>
        </w:rPr>
        <w:br/>
      </w:r>
      <w:r>
        <w:rPr>
          <w:rFonts w:ascii="Arial" w:hAnsi="Arial" w:cs="Arial"/>
          <w:sz w:val="29"/>
          <w:szCs w:val="29"/>
          <w:shd w:val="clear" w:color="auto" w:fill="F3F3F3"/>
        </w:rPr>
        <w:t xml:space="preserve">what type of debater someone is – they could go for 1AR </w:t>
      </w:r>
      <w:r>
        <w:rPr>
          <w:rFonts w:ascii="Arial" w:hAnsi="Arial" w:cs="Arial"/>
          <w:sz w:val="23"/>
          <w:szCs w:val="23"/>
        </w:rPr>
        <w:br/>
      </w:r>
      <w:r>
        <w:rPr>
          <w:rFonts w:ascii="Arial" w:hAnsi="Arial" w:cs="Arial"/>
          <w:sz w:val="29"/>
          <w:szCs w:val="29"/>
          <w:shd w:val="clear" w:color="auto" w:fill="F3F3F3"/>
        </w:rPr>
        <w:t xml:space="preserve">theory every round– otherwise I enter every round </w:t>
      </w:r>
      <w:r>
        <w:rPr>
          <w:rFonts w:ascii="Arial" w:hAnsi="Arial" w:cs="Arial"/>
          <w:sz w:val="23"/>
          <w:szCs w:val="23"/>
        </w:rPr>
        <w:br/>
      </w:r>
      <w:r>
        <w:rPr>
          <w:rFonts w:ascii="Arial" w:hAnsi="Arial" w:cs="Arial"/>
          <w:sz w:val="29"/>
          <w:szCs w:val="29"/>
          <w:shd w:val="clear" w:color="auto" w:fill="F3F3F3"/>
        </w:rPr>
        <w:t xml:space="preserve">unknowing whereas you have an idea of what you want to </w:t>
      </w:r>
      <w:r>
        <w:rPr>
          <w:rFonts w:ascii="Arial" w:hAnsi="Arial" w:cs="Arial"/>
          <w:sz w:val="23"/>
          <w:szCs w:val="23"/>
        </w:rPr>
        <w:br/>
      </w:r>
      <w:r>
        <w:rPr>
          <w:rFonts w:ascii="Arial" w:hAnsi="Arial" w:cs="Arial"/>
          <w:sz w:val="29"/>
          <w:szCs w:val="29"/>
          <w:shd w:val="clear" w:color="auto" w:fill="F3F3F3"/>
        </w:rPr>
        <w:t>go for from the start.</w:t>
      </w:r>
      <w:r>
        <w:rPr>
          <w:rFonts w:ascii="Arial" w:hAnsi="Arial" w:cs="Arial"/>
          <w:sz w:val="23"/>
          <w:szCs w:val="23"/>
        </w:rPr>
        <w:br/>
      </w:r>
      <w:r>
        <w:rPr>
          <w:rFonts w:ascii="Arial" w:hAnsi="Arial" w:cs="Arial"/>
          <w:sz w:val="29"/>
          <w:szCs w:val="29"/>
          <w:shd w:val="clear" w:color="auto" w:fill="F3F3F3"/>
        </w:rPr>
        <w:t xml:space="preserve">Fairness- </w:t>
      </w:r>
      <w:proofErr w:type="spellStart"/>
      <w:r>
        <w:rPr>
          <w:rFonts w:ascii="Arial" w:hAnsi="Arial" w:cs="Arial"/>
          <w:sz w:val="29"/>
          <w:szCs w:val="29"/>
          <w:shd w:val="clear" w:color="auto" w:fill="F3F3F3"/>
        </w:rPr>
        <w:t>consittutive</w:t>
      </w:r>
      <w:proofErr w:type="spellEnd"/>
      <w:r>
        <w:rPr>
          <w:rFonts w:ascii="Arial" w:hAnsi="Arial" w:cs="Arial"/>
          <w:sz w:val="29"/>
          <w:szCs w:val="29"/>
          <w:shd w:val="clear" w:color="auto" w:fill="F3F3F3"/>
        </w:rPr>
        <w:t xml:space="preserve"> of comp </w:t>
      </w:r>
      <w:proofErr w:type="spellStart"/>
      <w:r>
        <w:rPr>
          <w:rFonts w:ascii="Arial" w:hAnsi="Arial" w:cs="Arial"/>
          <w:sz w:val="29"/>
          <w:szCs w:val="29"/>
          <w:shd w:val="clear" w:color="auto" w:fill="F3F3F3"/>
        </w:rPr>
        <w:t>activites</w:t>
      </w:r>
      <w:proofErr w:type="spellEnd"/>
      <w:r>
        <w:rPr>
          <w:rFonts w:ascii="Arial" w:hAnsi="Arial" w:cs="Arial"/>
          <w:sz w:val="29"/>
          <w:szCs w:val="29"/>
          <w:shd w:val="clear" w:color="auto" w:fill="F3F3F3"/>
        </w:rPr>
        <w:t xml:space="preserve">, </w:t>
      </w:r>
      <w:proofErr w:type="spellStart"/>
      <w:r>
        <w:rPr>
          <w:rFonts w:ascii="Arial" w:hAnsi="Arial" w:cs="Arial"/>
          <w:sz w:val="29"/>
          <w:szCs w:val="29"/>
          <w:shd w:val="clear" w:color="auto" w:fill="F3F3F3"/>
        </w:rPr>
        <w:t>args</w:t>
      </w:r>
      <w:proofErr w:type="spellEnd"/>
      <w:r>
        <w:rPr>
          <w:rFonts w:ascii="Arial" w:hAnsi="Arial" w:cs="Arial"/>
          <w:sz w:val="29"/>
          <w:szCs w:val="29"/>
          <w:shd w:val="clear" w:color="auto" w:fill="F3F3F3"/>
        </w:rPr>
        <w:t xml:space="preserve"> presume</w:t>
      </w:r>
      <w:r>
        <w:rPr>
          <w:rFonts w:ascii="Arial" w:hAnsi="Arial" w:cs="Arial"/>
          <w:sz w:val="23"/>
          <w:szCs w:val="23"/>
        </w:rPr>
        <w:br/>
      </w:r>
      <w:r>
        <w:rPr>
          <w:rFonts w:ascii="Arial" w:hAnsi="Arial" w:cs="Arial"/>
          <w:sz w:val="29"/>
          <w:szCs w:val="29"/>
          <w:shd w:val="clear" w:color="auto" w:fill="F3F3F3"/>
        </w:rPr>
        <w:t xml:space="preserve">Edu- funded </w:t>
      </w:r>
      <w:proofErr w:type="spellStart"/>
      <w:r>
        <w:rPr>
          <w:rFonts w:ascii="Arial" w:hAnsi="Arial" w:cs="Arial"/>
          <w:sz w:val="29"/>
          <w:szCs w:val="29"/>
          <w:shd w:val="clear" w:color="auto" w:fill="F3F3F3"/>
        </w:rPr>
        <w:t>ny</w:t>
      </w:r>
      <w:proofErr w:type="spellEnd"/>
      <w:r>
        <w:rPr>
          <w:rFonts w:ascii="Arial" w:hAnsi="Arial" w:cs="Arial"/>
          <w:sz w:val="29"/>
          <w:szCs w:val="29"/>
          <w:shd w:val="clear" w:color="auto" w:fill="F3F3F3"/>
        </w:rPr>
        <w:t xml:space="preserve"> schools</w:t>
      </w:r>
      <w:r>
        <w:rPr>
          <w:rFonts w:ascii="Arial" w:hAnsi="Arial" w:cs="Arial"/>
          <w:sz w:val="23"/>
          <w:szCs w:val="23"/>
        </w:rPr>
        <w:br/>
      </w:r>
      <w:r>
        <w:rPr>
          <w:rFonts w:ascii="Arial" w:hAnsi="Arial" w:cs="Arial"/>
          <w:sz w:val="29"/>
          <w:szCs w:val="29"/>
          <w:shd w:val="clear" w:color="auto" w:fill="F3F3F3"/>
        </w:rPr>
        <w:t xml:space="preserve">DTD- </w:t>
      </w:r>
      <w:proofErr w:type="spellStart"/>
      <w:r>
        <w:rPr>
          <w:rFonts w:ascii="Arial" w:hAnsi="Arial" w:cs="Arial"/>
          <w:sz w:val="29"/>
          <w:szCs w:val="29"/>
          <w:shd w:val="clear" w:color="auto" w:fill="F3F3F3"/>
        </w:rPr>
        <w:t>dta</w:t>
      </w:r>
      <w:proofErr w:type="spellEnd"/>
      <w:r>
        <w:rPr>
          <w:rFonts w:ascii="Arial" w:hAnsi="Arial" w:cs="Arial"/>
          <w:sz w:val="29"/>
          <w:szCs w:val="29"/>
          <w:shd w:val="clear" w:color="auto" w:fill="F3F3F3"/>
        </w:rPr>
        <w:t xml:space="preserve"> illogical, time skew</w:t>
      </w:r>
      <w:r>
        <w:rPr>
          <w:rFonts w:ascii="Arial" w:hAnsi="Arial" w:cs="Arial"/>
          <w:sz w:val="23"/>
          <w:szCs w:val="23"/>
        </w:rPr>
        <w:br/>
      </w:r>
      <w:r>
        <w:rPr>
          <w:rFonts w:ascii="Arial" w:hAnsi="Arial" w:cs="Arial"/>
          <w:sz w:val="29"/>
          <w:szCs w:val="29"/>
          <w:shd w:val="clear" w:color="auto" w:fill="F3F3F3"/>
        </w:rPr>
        <w:t>No RVI’s- illogical, baiting</w:t>
      </w:r>
      <w:r>
        <w:rPr>
          <w:rFonts w:ascii="Arial" w:hAnsi="Arial" w:cs="Arial"/>
          <w:sz w:val="23"/>
          <w:szCs w:val="23"/>
        </w:rPr>
        <w:br/>
      </w:r>
      <w:r>
        <w:rPr>
          <w:rFonts w:ascii="Arial" w:hAnsi="Arial" w:cs="Arial"/>
          <w:sz w:val="29"/>
          <w:szCs w:val="29"/>
          <w:shd w:val="clear" w:color="auto" w:fill="F3F3F3"/>
        </w:rPr>
        <w:t>CI- intervention, race to bottom, collapses, yours vs best</w:t>
      </w:r>
    </w:p>
    <w:p w14:paraId="18DA9462" w14:textId="3EB39397" w:rsidR="007B0B16" w:rsidRPr="008B3F24" w:rsidRDefault="007B0B16" w:rsidP="007B0B16">
      <w:pPr>
        <w:pStyle w:val="Heading3"/>
      </w:pPr>
      <w:r w:rsidRPr="008B3F24">
        <w:lastRenderedPageBreak/>
        <w:t xml:space="preserve">1AC – Framing </w:t>
      </w:r>
    </w:p>
    <w:p w14:paraId="147B2B20" w14:textId="77777777" w:rsidR="007B0B16" w:rsidRPr="008B3F24" w:rsidRDefault="007B0B16" w:rsidP="007B0B16">
      <w:pPr>
        <w:pStyle w:val="Heading4"/>
      </w:pPr>
      <w:r w:rsidRPr="008B3F24">
        <w:t xml:space="preserve">The standard is maximizing expected well-being. </w:t>
      </w:r>
    </w:p>
    <w:p w14:paraId="543234F4" w14:textId="77777777" w:rsidR="007B0B16" w:rsidRPr="008B3F24" w:rsidRDefault="007B0B16" w:rsidP="007B0B16">
      <w:pPr>
        <w:pStyle w:val="Heading4"/>
        <w:spacing w:line="240" w:lineRule="auto"/>
        <w:rPr>
          <w:rFonts w:asciiTheme="majorHAnsi" w:hAnsiTheme="majorHAnsi" w:cstheme="majorHAnsi"/>
          <w:b w:val="0"/>
        </w:rPr>
      </w:pPr>
      <w:r w:rsidRPr="008B3F24">
        <w:t xml:space="preserve">1] </w:t>
      </w:r>
      <w:r w:rsidRPr="008B3F24">
        <w:rPr>
          <w:rFonts w:asciiTheme="majorHAnsi" w:hAnsiTheme="majorHAnsi" w:cstheme="majorHAnsi"/>
        </w:rPr>
        <w:t>Only pleasure and pain are intrinsically valuable – all other frameworks collapse.</w:t>
      </w:r>
    </w:p>
    <w:p w14:paraId="252655AD" w14:textId="77777777" w:rsidR="007B0B16" w:rsidRPr="008B3F24" w:rsidRDefault="007B0B16" w:rsidP="007B0B16">
      <w:pPr>
        <w:rPr>
          <w:rFonts w:asciiTheme="majorHAnsi" w:hAnsiTheme="majorHAnsi" w:cstheme="majorHAnsi"/>
        </w:rPr>
      </w:pPr>
      <w:r w:rsidRPr="008B3F24">
        <w:rPr>
          <w:rStyle w:val="Style13ptBold"/>
          <w:rFonts w:asciiTheme="majorHAnsi" w:hAnsiTheme="majorHAnsi" w:cstheme="majorHAnsi"/>
        </w:rPr>
        <w:t>Moen 16</w:t>
      </w:r>
      <w:r w:rsidRPr="008B3F24">
        <w:rPr>
          <w:rFonts w:asciiTheme="majorHAnsi" w:hAnsiTheme="majorHAnsi" w:cstheme="majorHAnsi"/>
        </w:rPr>
        <w:t xml:space="preserve"> </w:t>
      </w:r>
      <w:r w:rsidRPr="008B3F24">
        <w:rPr>
          <w:rFonts w:asciiTheme="majorHAnsi" w:hAnsiTheme="majorHAnsi" w:cstheme="majorHAnsi"/>
          <w:sz w:val="18"/>
          <w:szCs w:val="18"/>
        </w:rPr>
        <w:t>[Ole Martin Moen, Research Fellow in Philosophy at University of Oslo “An Argument for Hedonism” Journal of Value Inquiry (Springer), 50 (2) 2016: 267–281] TDI</w:t>
      </w:r>
    </w:p>
    <w:p w14:paraId="4AB189F1" w14:textId="77777777" w:rsidR="007B0B16" w:rsidRPr="008B3F24" w:rsidRDefault="007B0B16" w:rsidP="007B0B16">
      <w:pPr>
        <w:rPr>
          <w:rStyle w:val="StyleUnderline"/>
          <w:rFonts w:asciiTheme="majorHAnsi" w:hAnsiTheme="majorHAnsi" w:cstheme="majorHAnsi"/>
          <w:b/>
          <w:bCs/>
        </w:rPr>
      </w:pPr>
      <w:r w:rsidRPr="008B3F24">
        <w:rPr>
          <w:rFonts w:asciiTheme="majorHAnsi" w:hAnsiTheme="majorHAnsi" w:cstheme="majorHAnsi"/>
          <w:sz w:val="14"/>
        </w:rPr>
        <w:t xml:space="preserve">Let us start by observing, empirically, that </w:t>
      </w:r>
      <w:r w:rsidRPr="008B3F24">
        <w:rPr>
          <w:rStyle w:val="StyleUnderline"/>
          <w:rFonts w:asciiTheme="majorHAnsi" w:hAnsiTheme="majorHAnsi" w:cstheme="majorHAnsi"/>
        </w:rPr>
        <w:t xml:space="preserve">a widely shared judgment about intrinsic value and disvalue is that </w:t>
      </w:r>
      <w:r w:rsidRPr="008B3F24">
        <w:rPr>
          <w:rStyle w:val="StyleUnderline"/>
          <w:rFonts w:asciiTheme="majorHAnsi" w:hAnsiTheme="majorHAnsi" w:cstheme="majorHAnsi"/>
          <w:highlight w:val="cyan"/>
        </w:rPr>
        <w:t xml:space="preserve">pleasure is intrinsically valuable </w:t>
      </w:r>
      <w:r w:rsidRPr="008B3F24">
        <w:rPr>
          <w:rStyle w:val="StyleUnderline"/>
          <w:rFonts w:asciiTheme="majorHAnsi" w:hAnsiTheme="majorHAnsi" w:cstheme="majorHAnsi"/>
        </w:rPr>
        <w:t xml:space="preserve">and </w:t>
      </w:r>
      <w:r w:rsidRPr="008B3F24">
        <w:rPr>
          <w:rStyle w:val="StyleUnderline"/>
          <w:rFonts w:asciiTheme="majorHAnsi" w:hAnsiTheme="majorHAnsi" w:cstheme="majorHAnsi"/>
          <w:highlight w:val="cyan"/>
        </w:rPr>
        <w:t>pain is intrinsically disval+uable</w:t>
      </w:r>
      <w:r w:rsidRPr="008B3F24">
        <w:rPr>
          <w:rStyle w:val="StyleUnderline"/>
          <w:rFonts w:asciiTheme="majorHAnsi" w:hAnsiTheme="majorHAnsi" w:cstheme="majorHAnsi"/>
        </w:rPr>
        <w:t>.</w:t>
      </w:r>
      <w:r w:rsidRPr="008B3F24">
        <w:rPr>
          <w:rFonts w:asciiTheme="majorHAnsi" w:hAnsiTheme="majorHAnsi" w:cstheme="majorHAnsi"/>
          <w:sz w:val="14"/>
        </w:rPr>
        <w:t xml:space="preserve"> </w:t>
      </w:r>
      <w:r w:rsidRPr="008B3F24">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B3F24">
        <w:rPr>
          <w:rFonts w:asciiTheme="majorHAnsi" w:hAnsiTheme="majorHAnsi" w:cstheme="majorHAnsi"/>
          <w:sz w:val="14"/>
        </w:rPr>
        <w:t xml:space="preserve"> This inclusion makes intuitive sense, moreover, for </w:t>
      </w:r>
      <w:r w:rsidRPr="008B3F24">
        <w:rPr>
          <w:rStyle w:val="StyleUnderline"/>
          <w:rFonts w:asciiTheme="majorHAnsi" w:hAnsiTheme="majorHAnsi" w:cstheme="majorHAnsi"/>
        </w:rPr>
        <w:t xml:space="preserve">there is </w:t>
      </w:r>
      <w:r w:rsidRPr="008B3F24">
        <w:rPr>
          <w:rStyle w:val="StyleUnderline"/>
          <w:rFonts w:asciiTheme="majorHAnsi" w:hAnsiTheme="majorHAnsi" w:cstheme="majorHAnsi"/>
          <w:highlight w:val="cyan"/>
        </w:rPr>
        <w:t>something undeniably good about</w:t>
      </w:r>
      <w:r w:rsidRPr="008B3F24">
        <w:rPr>
          <w:rStyle w:val="StyleUnderline"/>
          <w:rFonts w:asciiTheme="majorHAnsi" w:hAnsiTheme="majorHAnsi" w:cstheme="majorHAnsi"/>
        </w:rPr>
        <w:t xml:space="preserve"> the way </w:t>
      </w:r>
      <w:r w:rsidRPr="008B3F24">
        <w:rPr>
          <w:rStyle w:val="StyleUnderline"/>
          <w:rFonts w:asciiTheme="majorHAnsi" w:hAnsiTheme="majorHAnsi" w:cstheme="majorHAnsi"/>
          <w:highlight w:val="cyan"/>
        </w:rPr>
        <w:t>pleasure</w:t>
      </w:r>
      <w:r w:rsidRPr="008B3F24">
        <w:rPr>
          <w:rStyle w:val="StyleUnderline"/>
          <w:rFonts w:asciiTheme="majorHAnsi" w:hAnsiTheme="majorHAnsi" w:cstheme="majorHAnsi"/>
        </w:rPr>
        <w:t xml:space="preserve"> feels </w:t>
      </w:r>
      <w:r w:rsidRPr="008B3F24">
        <w:rPr>
          <w:rStyle w:val="StyleUnderline"/>
          <w:rFonts w:asciiTheme="majorHAnsi" w:hAnsiTheme="majorHAnsi" w:cstheme="majorHAnsi"/>
          <w:highlight w:val="cyan"/>
        </w:rPr>
        <w:t xml:space="preserve">and </w:t>
      </w:r>
      <w:r w:rsidRPr="008B3F24">
        <w:rPr>
          <w:rStyle w:val="StyleUnderline"/>
          <w:rFonts w:asciiTheme="majorHAnsi" w:hAnsiTheme="majorHAnsi" w:cstheme="majorHAnsi"/>
        </w:rPr>
        <w:t xml:space="preserve">something </w:t>
      </w:r>
      <w:r w:rsidRPr="008B3F24">
        <w:rPr>
          <w:rStyle w:val="StyleUnderline"/>
          <w:rFonts w:asciiTheme="majorHAnsi" w:hAnsiTheme="majorHAnsi" w:cstheme="majorHAnsi"/>
          <w:highlight w:val="cyan"/>
        </w:rPr>
        <w:t>undeniably bad about</w:t>
      </w:r>
      <w:r w:rsidRPr="008B3F24">
        <w:rPr>
          <w:rStyle w:val="StyleUnderline"/>
          <w:rFonts w:asciiTheme="majorHAnsi" w:hAnsiTheme="majorHAnsi" w:cstheme="majorHAnsi"/>
        </w:rPr>
        <w:t xml:space="preserve"> the way </w:t>
      </w:r>
      <w:r w:rsidRPr="008B3F24">
        <w:rPr>
          <w:rStyle w:val="StyleUnderline"/>
          <w:rFonts w:asciiTheme="majorHAnsi" w:hAnsiTheme="majorHAnsi" w:cstheme="majorHAnsi"/>
          <w:highlight w:val="cyan"/>
        </w:rPr>
        <w:t>pain</w:t>
      </w:r>
      <w:r w:rsidRPr="008B3F24">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8B3F24">
        <w:rPr>
          <w:rFonts w:asciiTheme="majorHAnsi" w:hAnsiTheme="majorHAnsi" w:cstheme="majorHAnsi"/>
          <w:sz w:val="14"/>
        </w:rPr>
        <w:t xml:space="preserve"> “Pleasure” and “pain” are here understood inclusively, as encompassing anything hedonically positive and anything hedonically negative.2 </w:t>
      </w:r>
      <w:r w:rsidRPr="008B3F24">
        <w:rPr>
          <w:rStyle w:val="StyleUnderline"/>
          <w:rFonts w:asciiTheme="majorHAnsi" w:hAnsiTheme="majorHAnsi" w:cstheme="majorHAnsi"/>
        </w:rPr>
        <w:t xml:space="preserve">The special </w:t>
      </w:r>
      <w:r w:rsidRPr="008B3F24">
        <w:rPr>
          <w:rStyle w:val="StyleUnderline"/>
          <w:rFonts w:asciiTheme="majorHAnsi" w:hAnsiTheme="majorHAnsi" w:cstheme="majorHAnsi"/>
          <w:highlight w:val="cyan"/>
        </w:rPr>
        <w:t xml:space="preserve">value </w:t>
      </w:r>
      <w:r w:rsidRPr="008B3F24">
        <w:rPr>
          <w:rStyle w:val="StyleUnderline"/>
          <w:rFonts w:asciiTheme="majorHAnsi" w:hAnsiTheme="majorHAnsi" w:cstheme="majorHAnsi"/>
        </w:rPr>
        <w:t xml:space="preserve">statuses </w:t>
      </w:r>
      <w:r w:rsidRPr="008B3F24">
        <w:rPr>
          <w:rStyle w:val="StyleUnderline"/>
          <w:rFonts w:asciiTheme="majorHAnsi" w:hAnsiTheme="majorHAnsi" w:cstheme="majorHAnsi"/>
          <w:highlight w:val="cyan"/>
        </w:rPr>
        <w:t xml:space="preserve">of pleasure and pain </w:t>
      </w:r>
      <w:r w:rsidRPr="008B3F24">
        <w:rPr>
          <w:rStyle w:val="StyleUnderline"/>
          <w:rFonts w:asciiTheme="majorHAnsi" w:hAnsiTheme="majorHAnsi" w:cstheme="majorHAnsi"/>
        </w:rPr>
        <w:t xml:space="preserve">are </w:t>
      </w:r>
      <w:r w:rsidRPr="008B3F24">
        <w:rPr>
          <w:rStyle w:val="StyleUnderline"/>
          <w:rFonts w:asciiTheme="majorHAnsi" w:hAnsiTheme="majorHAnsi" w:cstheme="majorHAnsi"/>
          <w:highlight w:val="cyan"/>
        </w:rPr>
        <w:t>manifested in how we treat</w:t>
      </w:r>
      <w:r w:rsidRPr="008B3F24">
        <w:rPr>
          <w:rStyle w:val="StyleUnderline"/>
          <w:rFonts w:asciiTheme="majorHAnsi" w:hAnsiTheme="majorHAnsi" w:cstheme="majorHAnsi"/>
        </w:rPr>
        <w:t xml:space="preserve"> these </w:t>
      </w:r>
      <w:r w:rsidRPr="008B3F24">
        <w:rPr>
          <w:rStyle w:val="StyleUnderline"/>
          <w:rFonts w:asciiTheme="majorHAnsi" w:hAnsiTheme="majorHAnsi" w:cstheme="majorHAnsi"/>
          <w:highlight w:val="cyan"/>
        </w:rPr>
        <w:t xml:space="preserve">experiences </w:t>
      </w:r>
      <w:r w:rsidRPr="008B3F24">
        <w:rPr>
          <w:rStyle w:val="StyleUnderline"/>
          <w:rFonts w:asciiTheme="majorHAnsi" w:hAnsiTheme="majorHAnsi" w:cstheme="majorHAnsi"/>
        </w:rPr>
        <w:t>in our everyday reasoning about values.</w:t>
      </w:r>
      <w:r w:rsidRPr="008B3F24">
        <w:rPr>
          <w:rFonts w:asciiTheme="majorHAnsi" w:hAnsiTheme="majorHAnsi" w:cstheme="majorHAnsi"/>
          <w:sz w:val="14"/>
        </w:rPr>
        <w:t xml:space="preserve"> If you tell me that you are heading for the convenience store, </w:t>
      </w:r>
      <w:r w:rsidRPr="008B3F24">
        <w:rPr>
          <w:rStyle w:val="StyleUnderline"/>
          <w:rFonts w:asciiTheme="majorHAnsi" w:hAnsiTheme="majorHAnsi" w:cstheme="majorHAnsi"/>
        </w:rPr>
        <w:t>I might ask: “What for?” This is a reasonable question, for when you go to the convenience store you usually do so</w:t>
      </w:r>
      <w:r w:rsidRPr="008B3F24">
        <w:rPr>
          <w:rFonts w:asciiTheme="majorHAnsi" w:hAnsiTheme="majorHAnsi" w:cstheme="majorHAnsi"/>
          <w:sz w:val="14"/>
        </w:rPr>
        <w:t xml:space="preserve">, not merely for the sake of going to the convenience store, but </w:t>
      </w:r>
      <w:r w:rsidRPr="008B3F24">
        <w:rPr>
          <w:rStyle w:val="StyleUnderline"/>
          <w:rFonts w:asciiTheme="majorHAnsi" w:hAnsiTheme="majorHAnsi" w:cstheme="majorHAnsi"/>
        </w:rPr>
        <w:t>for the sake of achieving something further that you deem to be valuable.</w:t>
      </w:r>
      <w:r w:rsidRPr="008B3F24">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B3F24">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B3F24">
        <w:rPr>
          <w:rStyle w:val="StyleUnderline"/>
          <w:rFonts w:asciiTheme="majorHAnsi" w:hAnsiTheme="majorHAnsi" w:cstheme="majorHAnsi"/>
          <w:highlight w:val="cyan"/>
        </w:rPr>
        <w:t>pleasure is not good for anything further</w:t>
      </w:r>
      <w:r w:rsidRPr="008B3F24">
        <w:rPr>
          <w:rStyle w:val="StyleUnderline"/>
          <w:rFonts w:asciiTheme="majorHAnsi" w:hAnsiTheme="majorHAnsi" w:cstheme="majorHAnsi"/>
        </w:rPr>
        <w:t>; it is simply that for which going to the convenience store and buying the soda is good.</w:t>
      </w:r>
      <w:r w:rsidRPr="008B3F24">
        <w:rPr>
          <w:rFonts w:asciiTheme="majorHAnsi" w:hAnsiTheme="majorHAnsi" w:cstheme="majorHAnsi"/>
          <w:sz w:val="14"/>
        </w:rPr>
        <w:t>3 As Aristotle observes</w:t>
      </w:r>
      <w:r w:rsidRPr="008B3F24">
        <w:rPr>
          <w:rStyle w:val="StyleUnderline"/>
          <w:rFonts w:asciiTheme="majorHAnsi" w:hAnsiTheme="majorHAnsi" w:cstheme="majorHAnsi"/>
        </w:rPr>
        <w:t>: “We never ask [a man] what his end is in being pleased, because we assume that pleasure is choice worthy in itself.</w:t>
      </w:r>
      <w:r w:rsidRPr="008B3F24">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B3F24">
        <w:rPr>
          <w:rStyle w:val="StyleUnderline"/>
          <w:rFonts w:asciiTheme="majorHAnsi" w:hAnsiTheme="majorHAnsi" w:cstheme="majorHAnsi"/>
          <w:highlight w:val="cyan"/>
        </w:rPr>
        <w:t>pleasure and pain</w:t>
      </w:r>
      <w:r w:rsidRPr="008B3F24">
        <w:rPr>
          <w:rStyle w:val="StyleUnderline"/>
          <w:rFonts w:asciiTheme="majorHAnsi" w:hAnsiTheme="majorHAnsi" w:cstheme="majorHAnsi"/>
        </w:rPr>
        <w:t xml:space="preserve"> are both places where we </w:t>
      </w:r>
      <w:r w:rsidRPr="008B3F24">
        <w:rPr>
          <w:rStyle w:val="StyleUnderline"/>
          <w:rFonts w:asciiTheme="majorHAnsi" w:hAnsiTheme="majorHAnsi" w:cstheme="majorHAnsi"/>
          <w:highlight w:val="cyan"/>
        </w:rPr>
        <w:t xml:space="preserve">reach </w:t>
      </w:r>
      <w:r w:rsidRPr="008B3F24">
        <w:rPr>
          <w:rStyle w:val="StyleUnderline"/>
          <w:rFonts w:asciiTheme="majorHAnsi" w:hAnsiTheme="majorHAnsi" w:cstheme="majorHAnsi"/>
        </w:rPr>
        <w:t xml:space="preserve">the </w:t>
      </w:r>
      <w:r w:rsidRPr="008B3F24">
        <w:rPr>
          <w:rStyle w:val="StyleUnderline"/>
          <w:rFonts w:asciiTheme="majorHAnsi" w:hAnsiTheme="majorHAnsi" w:cstheme="majorHAnsi"/>
          <w:highlight w:val="cyan"/>
        </w:rPr>
        <w:t>end of the line in matters of value.</w:t>
      </w:r>
      <w:r w:rsidRPr="008B3F24">
        <w:rPr>
          <w:rStyle w:val="StyleUnderline"/>
          <w:rFonts w:asciiTheme="majorHAnsi" w:hAnsiTheme="majorHAnsi" w:cstheme="majorHAnsi"/>
        </w:rPr>
        <w:t xml:space="preserve"> </w:t>
      </w:r>
    </w:p>
    <w:p w14:paraId="1805AFF4" w14:textId="7C5D48CF" w:rsidR="007B0B16" w:rsidRPr="008B3F24" w:rsidRDefault="007B0B16" w:rsidP="007B0B16">
      <w:pPr>
        <w:pStyle w:val="Heading4"/>
      </w:pPr>
      <w:r w:rsidRPr="008B3F24">
        <w:t>2] Extinction first</w:t>
      </w:r>
      <w:r w:rsidR="00A3434E" w:rsidRPr="008B3F24">
        <w:t xml:space="preserve"> ..</w:t>
      </w:r>
      <w:r w:rsidRPr="008B3F24">
        <w:t xml:space="preserve">moral uncertainty. </w:t>
      </w:r>
    </w:p>
    <w:p w14:paraId="2D3BEF78" w14:textId="77777777" w:rsidR="007B0B16" w:rsidRPr="008B3F24" w:rsidRDefault="007B0B16" w:rsidP="007B0B16">
      <w:pPr>
        <w:rPr>
          <w:sz w:val="18"/>
          <w:szCs w:val="18"/>
        </w:rPr>
      </w:pPr>
      <w:r w:rsidRPr="008B3F24">
        <w:rPr>
          <w:rStyle w:val="Style13ptBold"/>
        </w:rPr>
        <w:t>Bostrom 12</w:t>
      </w:r>
      <w:r w:rsidRPr="008B3F24">
        <w:t xml:space="preserve"> </w:t>
      </w:r>
      <w:r w:rsidRPr="008B3F24">
        <w:rPr>
          <w:sz w:val="18"/>
          <w:szCs w:val="18"/>
        </w:rPr>
        <w:t>[(Nick Bostrom, Faculty of Philosophy &amp; Oxford Martin School University of Oxford) “Existential Risk Prevention as Global Priority.” Global Policy, 2012] TDI</w:t>
      </w:r>
    </w:p>
    <w:p w14:paraId="6F5EA189" w14:textId="77777777" w:rsidR="007B0B16" w:rsidRPr="008B3F24" w:rsidRDefault="007B0B16" w:rsidP="007B0B16">
      <w:pPr>
        <w:rPr>
          <w:rStyle w:val="StyleUnderline"/>
        </w:rPr>
      </w:pPr>
      <w:r w:rsidRPr="008B3F24">
        <w:rPr>
          <w:sz w:val="16"/>
        </w:rPr>
        <w:t xml:space="preserve">These </w:t>
      </w:r>
      <w:r w:rsidRPr="008B3F24">
        <w:rPr>
          <w:rStyle w:val="StyleUnderline"/>
        </w:rPr>
        <w:t>reflections on moral uncertainty suggest an alternative, complementary way of looking at existential risk</w:t>
      </w:r>
      <w:r w:rsidRPr="008B3F24">
        <w:rPr>
          <w:sz w:val="16"/>
        </w:rPr>
        <w:t xml:space="preserve">; they also suggest a new way of thinking about the ideal of sustainability. Let me elaborate. </w:t>
      </w:r>
      <w:r w:rsidRPr="008B3F24">
        <w:rPr>
          <w:rStyle w:val="StyleUnderline"/>
          <w:highlight w:val="cyan"/>
        </w:rPr>
        <w:t>Our</w:t>
      </w:r>
      <w:r w:rsidRPr="008B3F24">
        <w:rPr>
          <w:rStyle w:val="StyleUnderline"/>
        </w:rPr>
        <w:t xml:space="preserve"> present </w:t>
      </w:r>
      <w:r w:rsidRPr="008B3F24">
        <w:rPr>
          <w:rStyle w:val="StyleUnderline"/>
          <w:highlight w:val="cyan"/>
        </w:rPr>
        <w:t>understanding</w:t>
      </w:r>
      <w:r w:rsidRPr="008B3F24">
        <w:rPr>
          <w:rStyle w:val="StyleUnderline"/>
        </w:rPr>
        <w:t xml:space="preserve"> of axiology </w:t>
      </w:r>
      <w:r w:rsidRPr="008B3F24">
        <w:rPr>
          <w:rStyle w:val="StyleUnderline"/>
          <w:highlight w:val="cyan"/>
        </w:rPr>
        <w:t>might</w:t>
      </w:r>
      <w:r w:rsidRPr="008B3F24">
        <w:rPr>
          <w:rStyle w:val="StyleUnderline"/>
        </w:rPr>
        <w:t xml:space="preserve"> well </w:t>
      </w:r>
      <w:r w:rsidRPr="008B3F24">
        <w:rPr>
          <w:rStyle w:val="StyleUnderline"/>
          <w:highlight w:val="cyan"/>
        </w:rPr>
        <w:t>be confused</w:t>
      </w:r>
      <w:r w:rsidRPr="008B3F24">
        <w:rPr>
          <w:rStyle w:val="StyleUnderline"/>
        </w:rPr>
        <w:t xml:space="preserve">. We may not now know — at least not in concrete detail — what outcomes would count as a big win for humanity; we might not even yet be able to imagine the best ends of our journey. </w:t>
      </w:r>
      <w:r w:rsidRPr="008B3F24">
        <w:rPr>
          <w:rStyle w:val="StyleUnderline"/>
          <w:highlight w:val="cyan"/>
        </w:rPr>
        <w:t>If we are</w:t>
      </w:r>
      <w:r w:rsidRPr="008B3F24">
        <w:rPr>
          <w:rStyle w:val="StyleUnderline"/>
        </w:rPr>
        <w:t xml:space="preserve"> indeed profoundly </w:t>
      </w:r>
      <w:r w:rsidRPr="008B3F24">
        <w:rPr>
          <w:rStyle w:val="StyleUnderline"/>
          <w:highlight w:val="cyan"/>
        </w:rPr>
        <w:t xml:space="preserve">uncertain about </w:t>
      </w:r>
      <w:r w:rsidRPr="008B3F24">
        <w:rPr>
          <w:rStyle w:val="StyleUnderline"/>
        </w:rPr>
        <w:t xml:space="preserve">our ultimate aims, then </w:t>
      </w:r>
      <w:r w:rsidRPr="008B3F24">
        <w:rPr>
          <w:rStyle w:val="StyleUnderline"/>
          <w:highlight w:val="cyan"/>
        </w:rPr>
        <w:t>we should</w:t>
      </w:r>
      <w:r w:rsidRPr="008B3F24">
        <w:rPr>
          <w:rStyle w:val="StyleUnderline"/>
        </w:rPr>
        <w:t xml:space="preserve"> recognize that there is a great option </w:t>
      </w:r>
      <w:r w:rsidRPr="008B3F24">
        <w:rPr>
          <w:rStyle w:val="StyleUnderline"/>
          <w:highlight w:val="cyan"/>
        </w:rPr>
        <w:t>value</w:t>
      </w:r>
      <w:r w:rsidRPr="008B3F24">
        <w:rPr>
          <w:rStyle w:val="StyleUnderline"/>
        </w:rPr>
        <w:t xml:space="preserve"> in preserving — and ideally improving — </w:t>
      </w:r>
      <w:r w:rsidRPr="008B3F24">
        <w:rPr>
          <w:rStyle w:val="StyleUnderline"/>
          <w:highlight w:val="cyan"/>
        </w:rPr>
        <w:t>our ability to</w:t>
      </w:r>
      <w:r w:rsidRPr="008B3F24">
        <w:rPr>
          <w:rStyle w:val="StyleUnderline"/>
        </w:rPr>
        <w:t xml:space="preserve"> recognize value and to </w:t>
      </w:r>
      <w:r w:rsidRPr="008B3F24">
        <w:rPr>
          <w:rStyle w:val="StyleUnderline"/>
          <w:highlight w:val="cyan"/>
        </w:rPr>
        <w:t xml:space="preserve">steer the future </w:t>
      </w:r>
      <w:r w:rsidRPr="008B3F24">
        <w:rPr>
          <w:rStyle w:val="StyleUnderline"/>
        </w:rPr>
        <w:t>accordingly</w:t>
      </w:r>
      <w:r w:rsidRPr="008B3F24">
        <w:rPr>
          <w:rStyle w:val="StyleUnderline"/>
          <w:highlight w:val="cyan"/>
        </w:rPr>
        <w:t>. Ensuring</w:t>
      </w:r>
      <w:r w:rsidRPr="008B3F24">
        <w:rPr>
          <w:rStyle w:val="StyleUnderline"/>
        </w:rPr>
        <w:t xml:space="preserve"> that there will be </w:t>
      </w:r>
      <w:r w:rsidRPr="008B3F24">
        <w:rPr>
          <w:rStyle w:val="StyleUnderline"/>
          <w:highlight w:val="cyan"/>
        </w:rPr>
        <w:t>a future</w:t>
      </w:r>
      <w:r w:rsidRPr="008B3F24">
        <w:rPr>
          <w:rStyle w:val="StyleUnderline"/>
        </w:rPr>
        <w:t xml:space="preserve"> version </w:t>
      </w:r>
      <w:r w:rsidRPr="008B3F24">
        <w:rPr>
          <w:rStyle w:val="StyleUnderline"/>
          <w:highlight w:val="cyan"/>
        </w:rPr>
        <w:t>of humanity</w:t>
      </w:r>
      <w:r w:rsidRPr="008B3F24">
        <w:rPr>
          <w:rStyle w:val="StyleUnderline"/>
        </w:rPr>
        <w:t xml:space="preserve"> with great powers and a propensity to use them wisely is plausibly the best way available to us to increase the probability that the future will contain a lot of value. To do this, </w:t>
      </w:r>
      <w:r w:rsidRPr="008B3F24">
        <w:rPr>
          <w:rStyle w:val="StyleUnderline"/>
          <w:highlight w:val="cyan"/>
        </w:rPr>
        <w:t xml:space="preserve">we must prevent </w:t>
      </w:r>
      <w:r w:rsidRPr="008B3F24">
        <w:rPr>
          <w:rStyle w:val="StyleUnderline"/>
        </w:rPr>
        <w:t xml:space="preserve">any </w:t>
      </w:r>
      <w:r w:rsidRPr="008B3F24">
        <w:rPr>
          <w:rStyle w:val="StyleUnderline"/>
          <w:highlight w:val="cyan"/>
        </w:rPr>
        <w:t>existential catastrophe</w:t>
      </w:r>
      <w:r w:rsidRPr="008B3F24">
        <w:rPr>
          <w:rStyle w:val="StyleUnderline"/>
        </w:rPr>
        <w:t>.</w:t>
      </w:r>
    </w:p>
    <w:p w14:paraId="5E03B13C" w14:textId="77777777" w:rsidR="007B0B16" w:rsidRPr="008B3F24" w:rsidRDefault="007B0B16" w:rsidP="007B0B16"/>
    <w:p w14:paraId="4EB32ADB"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lastRenderedPageBreak/>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4A7FE827" w14:textId="77777777" w:rsidR="007B0B16" w:rsidRPr="008B3F24" w:rsidRDefault="007B0B16" w:rsidP="007B0B16">
      <w:pPr>
        <w:pStyle w:val="Heading4"/>
        <w:rPr>
          <w:rFonts w:asciiTheme="majorHAnsi" w:hAnsiTheme="majorHAnsi" w:cstheme="majorHAnsi"/>
        </w:rPr>
      </w:pPr>
    </w:p>
    <w:p w14:paraId="27F9FCC8"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4] Ground – Both debaters have ground to engage under util – Aff gets plans, while Neg gets DAs and counterplans. AND anything can function under util if it has an external benefit. Other fwrks deny 1 side engagement on link and impact level. TJFs outweigh because concerns fairness – outweighs all args concede valid of fairness.</w:t>
      </w:r>
    </w:p>
    <w:p w14:paraId="3C634B9D" w14:textId="77777777" w:rsidR="007B0B16" w:rsidRPr="008B3F24" w:rsidRDefault="007B0B16" w:rsidP="007B0B16"/>
    <w:p w14:paraId="4858A066" w14:textId="77777777" w:rsidR="007B0B16" w:rsidRPr="008B3F24" w:rsidRDefault="007B0B16" w:rsidP="007B0B16">
      <w:pPr>
        <w:pStyle w:val="Heading3"/>
        <w:rPr>
          <w:rFonts w:asciiTheme="majorHAnsi" w:hAnsiTheme="majorHAnsi" w:cstheme="majorHAnsi"/>
        </w:rPr>
      </w:pPr>
      <w:r w:rsidRPr="008B3F24">
        <w:rPr>
          <w:rFonts w:asciiTheme="majorHAnsi" w:hAnsiTheme="majorHAnsi" w:cstheme="majorHAnsi"/>
        </w:rPr>
        <w:lastRenderedPageBreak/>
        <w:t xml:space="preserve">1AC – Plan </w:t>
      </w:r>
    </w:p>
    <w:p w14:paraId="0B0E4525"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Plan – The member nations of the World Trade Organization ought to reduce intellectual property protections for COVID-19 medicines.</w:t>
      </w:r>
    </w:p>
    <w:p w14:paraId="3D7F58FC" w14:textId="77777777" w:rsidR="007B0B16" w:rsidRPr="008B3F24" w:rsidRDefault="007B0B16" w:rsidP="007B0B16"/>
    <w:p w14:paraId="59858C65"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 xml:space="preserve">Rich countries are </w:t>
      </w:r>
      <w:r w:rsidRPr="008B3F24">
        <w:rPr>
          <w:rFonts w:asciiTheme="majorHAnsi" w:hAnsiTheme="majorHAnsi" w:cstheme="majorHAnsi"/>
          <w:u w:val="single"/>
        </w:rPr>
        <w:t>blocking</w:t>
      </w:r>
      <w:r w:rsidRPr="008B3F24">
        <w:rPr>
          <w:rFonts w:asciiTheme="majorHAnsi" w:hAnsiTheme="majorHAnsi" w:cstheme="majorHAnsi"/>
        </w:rPr>
        <w:t xml:space="preserve"> a WTO patent-waiver proposal </w:t>
      </w:r>
      <w:r w:rsidRPr="008B3F24">
        <w:rPr>
          <w:rFonts w:asciiTheme="majorHAnsi" w:hAnsiTheme="majorHAnsi" w:cstheme="majorHAnsi"/>
          <w:u w:val="single"/>
        </w:rPr>
        <w:t>necessary</w:t>
      </w:r>
      <w:r w:rsidRPr="008B3F24">
        <w:rPr>
          <w:rFonts w:asciiTheme="majorHAnsi" w:hAnsiTheme="majorHAnsi" w:cstheme="majorHAnsi"/>
        </w:rPr>
        <w:t xml:space="preserve"> to boost global production of COVID vaccines. </w:t>
      </w:r>
    </w:p>
    <w:p w14:paraId="7367D827" w14:textId="77777777" w:rsidR="007B0B16" w:rsidRPr="008B3F24" w:rsidRDefault="007B0B16" w:rsidP="007B0B16">
      <w:pPr>
        <w:rPr>
          <w:rFonts w:asciiTheme="majorHAnsi" w:hAnsiTheme="majorHAnsi" w:cstheme="majorHAnsi"/>
          <w:sz w:val="18"/>
          <w:szCs w:val="18"/>
        </w:rPr>
      </w:pPr>
      <w:r w:rsidRPr="008B3F24">
        <w:rPr>
          <w:rStyle w:val="Style13ptBold"/>
          <w:rFonts w:asciiTheme="majorHAnsi" w:hAnsiTheme="majorHAnsi" w:cstheme="majorHAnsi"/>
        </w:rPr>
        <w:t>Meredith 21</w:t>
      </w:r>
      <w:r w:rsidRPr="008B3F24">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10" w:history="1">
        <w:r w:rsidRPr="008B3F24">
          <w:rPr>
            <w:rStyle w:val="FollowedHyperlink"/>
            <w:rFonts w:asciiTheme="majorHAnsi" w:hAnsiTheme="majorHAnsi" w:cstheme="majorHAnsi"/>
            <w:sz w:val="18"/>
            <w:szCs w:val="18"/>
          </w:rPr>
          <w:t>https://www.cnbc.com/2021/04/22/covid-rich-countries-are-refusing-to-waive-ip-rights-on-vaccines.html</w:t>
        </w:r>
      </w:hyperlink>
      <w:r w:rsidRPr="008B3F24">
        <w:rPr>
          <w:rFonts w:asciiTheme="majorHAnsi" w:hAnsiTheme="majorHAnsi" w:cstheme="majorHAnsi"/>
          <w:sz w:val="18"/>
          <w:szCs w:val="18"/>
        </w:rPr>
        <w:t>] TDI</w:t>
      </w:r>
    </w:p>
    <w:p w14:paraId="71DC4BB9" w14:textId="77777777" w:rsidR="007B0B16" w:rsidRPr="008B3F24" w:rsidRDefault="007B0B16" w:rsidP="007B0B16">
      <w:pPr>
        <w:rPr>
          <w:rFonts w:asciiTheme="majorHAnsi" w:hAnsiTheme="majorHAnsi" w:cstheme="majorHAnsi"/>
          <w:b/>
          <w:bCs/>
          <w:sz w:val="14"/>
        </w:rPr>
      </w:pPr>
      <w:r w:rsidRPr="008B3F24">
        <w:rPr>
          <w:rFonts w:asciiTheme="majorHAnsi" w:hAnsiTheme="majorHAnsi" w:cstheme="majorHAnsi"/>
          <w:sz w:val="14"/>
        </w:rPr>
        <w:t xml:space="preserve">LONDON — </w:t>
      </w:r>
      <w:r w:rsidRPr="008B3F24">
        <w:rPr>
          <w:rFonts w:asciiTheme="majorHAnsi" w:hAnsiTheme="majorHAnsi" w:cstheme="majorHAnsi"/>
          <w:u w:val="single"/>
        </w:rPr>
        <w:t xml:space="preserve">The U.S., Canada and U.K. are among some of the </w:t>
      </w:r>
      <w:r w:rsidRPr="008B3F24">
        <w:rPr>
          <w:rFonts w:asciiTheme="majorHAnsi" w:hAnsiTheme="majorHAnsi" w:cstheme="majorHAnsi"/>
          <w:highlight w:val="cyan"/>
          <w:u w:val="single"/>
        </w:rPr>
        <w:t>high-income countries</w:t>
      </w:r>
      <w:r w:rsidRPr="008B3F24">
        <w:rPr>
          <w:rFonts w:asciiTheme="majorHAnsi" w:hAnsiTheme="majorHAnsi" w:cstheme="majorHAnsi"/>
          <w:u w:val="single"/>
        </w:rPr>
        <w:t xml:space="preserve"> actively </w:t>
      </w:r>
      <w:r w:rsidRPr="008B3F24">
        <w:rPr>
          <w:rFonts w:asciiTheme="majorHAnsi" w:hAnsiTheme="majorHAnsi" w:cstheme="majorHAnsi"/>
          <w:b/>
          <w:bCs/>
          <w:highlight w:val="cyan"/>
          <w:u w:val="single"/>
        </w:rPr>
        <w:t>blocking a patent-waiver proposal</w:t>
      </w:r>
      <w:r w:rsidRPr="008B3F24">
        <w:rPr>
          <w:rFonts w:asciiTheme="majorHAnsi" w:hAnsiTheme="majorHAnsi" w:cstheme="majorHAnsi"/>
          <w:u w:val="single"/>
        </w:rPr>
        <w:t xml:space="preserve"> designed </w:t>
      </w:r>
      <w:r w:rsidRPr="008B3F24">
        <w:rPr>
          <w:rFonts w:asciiTheme="majorHAnsi" w:hAnsiTheme="majorHAnsi" w:cstheme="majorHAnsi"/>
          <w:highlight w:val="cyan"/>
          <w:u w:val="single"/>
        </w:rPr>
        <w:t xml:space="preserve">to </w:t>
      </w:r>
      <w:r w:rsidRPr="008B3F24">
        <w:rPr>
          <w:rFonts w:asciiTheme="majorHAnsi" w:hAnsiTheme="majorHAnsi" w:cstheme="majorHAnsi"/>
          <w:b/>
          <w:bCs/>
          <w:highlight w:val="cyan"/>
          <w:u w:val="single"/>
        </w:rPr>
        <w:t>boost</w:t>
      </w:r>
      <w:r w:rsidRPr="008B3F24">
        <w:rPr>
          <w:rFonts w:asciiTheme="majorHAnsi" w:hAnsiTheme="majorHAnsi" w:cstheme="majorHAnsi"/>
          <w:b/>
          <w:bCs/>
          <w:u w:val="single"/>
        </w:rPr>
        <w:t xml:space="preserve"> the global </w:t>
      </w:r>
      <w:r w:rsidRPr="008B3F24">
        <w:rPr>
          <w:rFonts w:asciiTheme="majorHAnsi" w:hAnsiTheme="majorHAnsi" w:cstheme="majorHAnsi"/>
          <w:b/>
          <w:bCs/>
          <w:highlight w:val="cyan"/>
          <w:u w:val="single"/>
        </w:rPr>
        <w:t>production of</w:t>
      </w:r>
      <w:r w:rsidRPr="008B3F24">
        <w:rPr>
          <w:rFonts w:asciiTheme="majorHAnsi" w:hAnsiTheme="majorHAnsi" w:cstheme="majorHAnsi"/>
          <w:b/>
          <w:bCs/>
          <w:u w:val="single"/>
        </w:rPr>
        <w:t xml:space="preserve"> Covid-19 </w:t>
      </w:r>
      <w:r w:rsidRPr="008B3F24">
        <w:rPr>
          <w:rFonts w:asciiTheme="majorHAnsi" w:hAnsiTheme="majorHAnsi" w:cstheme="majorHAnsi"/>
          <w:b/>
          <w:bCs/>
          <w:highlight w:val="cyan"/>
          <w:u w:val="single"/>
        </w:rPr>
        <w:t>vaccines</w:t>
      </w:r>
      <w:r w:rsidRPr="008B3F24">
        <w:rPr>
          <w:rFonts w:asciiTheme="majorHAnsi" w:hAnsiTheme="majorHAnsi" w:cstheme="majorHAnsi"/>
          <w:b/>
          <w:bCs/>
          <w:u w:val="single"/>
        </w:rPr>
        <w:t>.</w:t>
      </w:r>
      <w:r w:rsidRPr="008B3F24">
        <w:rPr>
          <w:rFonts w:asciiTheme="majorHAnsi" w:hAnsiTheme="majorHAnsi" w:cstheme="majorHAnsi"/>
          <w:b/>
          <w:bCs/>
          <w:sz w:val="14"/>
        </w:rPr>
        <w:t xml:space="preserve"> </w:t>
      </w:r>
      <w:r w:rsidRPr="008B3F24">
        <w:rPr>
          <w:rFonts w:asciiTheme="majorHAnsi" w:hAnsiTheme="majorHAnsi" w:cstheme="majorHAnsi"/>
          <w:u w:val="single"/>
        </w:rPr>
        <w:t xml:space="preserve">It comes as coronavirus cases worldwide surge to their highest level so far and the World Health Organization has repeatedly admonished </w:t>
      </w:r>
      <w:r w:rsidRPr="008B3F24">
        <w:rPr>
          <w:rFonts w:asciiTheme="majorHAnsi" w:hAnsiTheme="majorHAnsi" w:cstheme="majorHAnsi"/>
          <w:highlight w:val="cyan"/>
          <w:u w:val="single"/>
        </w:rPr>
        <w:t>a “</w:t>
      </w:r>
      <w:r w:rsidRPr="008B3F24">
        <w:rPr>
          <w:rFonts w:asciiTheme="majorHAnsi" w:hAnsiTheme="majorHAnsi" w:cstheme="majorHAnsi"/>
          <w:b/>
          <w:bCs/>
          <w:u w:val="single"/>
        </w:rPr>
        <w:t xml:space="preserve">shocking </w:t>
      </w:r>
      <w:r w:rsidRPr="008B3F24">
        <w:rPr>
          <w:rFonts w:asciiTheme="majorHAnsi" w:hAnsiTheme="majorHAnsi" w:cstheme="majorHAnsi"/>
          <w:b/>
          <w:bCs/>
          <w:highlight w:val="cyan"/>
          <w:u w:val="single"/>
        </w:rPr>
        <w:t>imbalance” in</w:t>
      </w:r>
      <w:r w:rsidRPr="008B3F24">
        <w:rPr>
          <w:rFonts w:asciiTheme="majorHAnsi" w:hAnsiTheme="majorHAnsi" w:cstheme="majorHAnsi"/>
          <w:b/>
          <w:bCs/>
          <w:u w:val="single"/>
        </w:rPr>
        <w:t xml:space="preserve"> the </w:t>
      </w:r>
      <w:r w:rsidRPr="008B3F24">
        <w:rPr>
          <w:rFonts w:asciiTheme="majorHAnsi" w:hAnsiTheme="majorHAnsi" w:cstheme="majorHAnsi"/>
          <w:b/>
          <w:bCs/>
          <w:highlight w:val="cyan"/>
          <w:u w:val="single"/>
        </w:rPr>
        <w:t>distribution</w:t>
      </w:r>
      <w:r w:rsidRPr="008B3F24">
        <w:rPr>
          <w:rFonts w:asciiTheme="majorHAnsi" w:hAnsiTheme="majorHAnsi" w:cstheme="majorHAnsi"/>
          <w:b/>
          <w:bCs/>
          <w:u w:val="single"/>
        </w:rPr>
        <w:t xml:space="preserve"> of vaccines amid the pandemic. </w:t>
      </w:r>
      <w:r w:rsidRPr="008B3F24">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B3F24">
        <w:rPr>
          <w:rFonts w:asciiTheme="majorHAnsi" w:hAnsiTheme="majorHAnsi" w:cstheme="majorHAnsi"/>
          <w:u w:val="single"/>
        </w:rPr>
        <w:t xml:space="preserve">The landmark </w:t>
      </w:r>
      <w:r w:rsidRPr="008B3F24">
        <w:rPr>
          <w:rFonts w:asciiTheme="majorHAnsi" w:hAnsiTheme="majorHAnsi" w:cstheme="majorHAnsi"/>
          <w:highlight w:val="cyan"/>
          <w:u w:val="single"/>
        </w:rPr>
        <w:t>proposal</w:t>
      </w:r>
      <w:r w:rsidRPr="008B3F24">
        <w:rPr>
          <w:rFonts w:asciiTheme="majorHAnsi" w:hAnsiTheme="majorHAnsi" w:cstheme="majorHAnsi"/>
          <w:u w:val="single"/>
        </w:rPr>
        <w:t xml:space="preserve">, which was jointly </w:t>
      </w:r>
      <w:r w:rsidRPr="008B3F24">
        <w:rPr>
          <w:rFonts w:asciiTheme="majorHAnsi" w:hAnsiTheme="majorHAnsi" w:cstheme="majorHAnsi"/>
          <w:highlight w:val="cyan"/>
          <w:u w:val="single"/>
        </w:rPr>
        <w:t xml:space="preserve">submitted by India </w:t>
      </w:r>
      <w:r w:rsidRPr="008B3F24">
        <w:rPr>
          <w:rFonts w:asciiTheme="majorHAnsi" w:hAnsiTheme="majorHAnsi" w:cstheme="majorHAnsi"/>
          <w:u w:val="single"/>
        </w:rPr>
        <w:t xml:space="preserve">and </w:t>
      </w:r>
      <w:r w:rsidRPr="008B3F24">
        <w:rPr>
          <w:rFonts w:asciiTheme="majorHAnsi" w:hAnsiTheme="majorHAnsi" w:cstheme="majorHAnsi"/>
          <w:highlight w:val="cyan"/>
          <w:u w:val="single"/>
        </w:rPr>
        <w:t>South Africa</w:t>
      </w:r>
      <w:r w:rsidRPr="008B3F24">
        <w:rPr>
          <w:rFonts w:asciiTheme="majorHAnsi" w:hAnsiTheme="majorHAnsi" w:cstheme="majorHAnsi"/>
          <w:sz w:val="14"/>
        </w:rPr>
        <w:t xml:space="preserve"> in October, </w:t>
      </w:r>
      <w:r w:rsidRPr="008B3F24">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8B3F24">
        <w:rPr>
          <w:rFonts w:asciiTheme="majorHAnsi" w:hAnsiTheme="majorHAnsi" w:cstheme="majorHAnsi"/>
          <w:sz w:val="14"/>
        </w:rPr>
        <w:t xml:space="preserve">Six months on, </w:t>
      </w:r>
      <w:r w:rsidRPr="008B3F24">
        <w:rPr>
          <w:rFonts w:asciiTheme="majorHAnsi" w:hAnsiTheme="majorHAnsi" w:cstheme="majorHAnsi"/>
          <w:u w:val="single"/>
        </w:rPr>
        <w:t xml:space="preserve">the proposal continues to be </w:t>
      </w:r>
      <w:r w:rsidRPr="008B3F24">
        <w:rPr>
          <w:rFonts w:asciiTheme="majorHAnsi" w:hAnsiTheme="majorHAnsi" w:cstheme="majorHAnsi"/>
          <w:b/>
          <w:bCs/>
          <w:u w:val="single"/>
        </w:rPr>
        <w:t>stonewalled by a small number of governments</w:t>
      </w:r>
      <w:r w:rsidRPr="008B3F24">
        <w:rPr>
          <w:rFonts w:asciiTheme="majorHAnsi" w:hAnsiTheme="majorHAnsi" w:cstheme="majorHAnsi"/>
          <w:u w:val="single"/>
        </w:rPr>
        <w:t xml:space="preserve"> — including the U.S., EU, U.K., Switzerland, Japan, Norway, Canada, Australia and Brazil.</w:t>
      </w:r>
      <w:r w:rsidRPr="008B3F24">
        <w:rPr>
          <w:rFonts w:asciiTheme="majorHAnsi" w:hAnsiTheme="majorHAnsi" w:cstheme="majorHAnsi"/>
          <w:sz w:val="14"/>
        </w:rPr>
        <w:t xml:space="preserve"> “In this Covid-19 pandemic, </w:t>
      </w:r>
      <w:r w:rsidRPr="008B3F24">
        <w:rPr>
          <w:rFonts w:asciiTheme="majorHAnsi" w:hAnsiTheme="majorHAnsi" w:cstheme="majorHAnsi"/>
          <w:u w:val="single"/>
        </w:rPr>
        <w:t xml:space="preserve">we are once again </w:t>
      </w:r>
      <w:r w:rsidRPr="008B3F24">
        <w:rPr>
          <w:rFonts w:asciiTheme="majorHAnsi" w:hAnsiTheme="majorHAnsi" w:cstheme="majorHAnsi"/>
          <w:b/>
          <w:bCs/>
          <w:u w:val="single"/>
        </w:rPr>
        <w:t>faced with issues of scarcity</w:t>
      </w:r>
      <w:r w:rsidRPr="008B3F24">
        <w:rPr>
          <w:rFonts w:asciiTheme="majorHAnsi" w:hAnsiTheme="majorHAnsi" w:cstheme="majorHAnsi"/>
          <w:u w:val="single"/>
        </w:rPr>
        <w:t xml:space="preserve">, which can be addressed through diversification of manufacturing and supply capacity and ensuring the </w:t>
      </w:r>
      <w:r w:rsidRPr="008B3F24">
        <w:rPr>
          <w:rFonts w:asciiTheme="majorHAnsi" w:hAnsiTheme="majorHAnsi" w:cstheme="majorHAnsi"/>
          <w:b/>
          <w:bCs/>
          <w:u w:val="single"/>
        </w:rPr>
        <w:t>temporary waiver of relevant intellectual property</w:t>
      </w:r>
      <w:r w:rsidRPr="008B3F24">
        <w:rPr>
          <w:rFonts w:asciiTheme="majorHAnsi" w:hAnsiTheme="majorHAnsi" w:cstheme="majorHAnsi"/>
          <w:sz w:val="14"/>
        </w:rPr>
        <w:t>,” Dr. Maria Guevara, international medical secretary at Medecins Sans Frontieres, said in a statement on Wednesday. “</w:t>
      </w:r>
      <w:r w:rsidRPr="008B3F24">
        <w:rPr>
          <w:rFonts w:asciiTheme="majorHAnsi" w:hAnsiTheme="majorHAnsi" w:cstheme="majorHAnsi"/>
          <w:u w:val="single"/>
        </w:rPr>
        <w:t>It is about saving lives at the end, not protecting systems</w:t>
      </w:r>
      <w:r w:rsidRPr="008B3F24">
        <w:rPr>
          <w:rFonts w:asciiTheme="majorHAnsi" w:hAnsiTheme="majorHAnsi" w:cstheme="majorHAnsi"/>
          <w:sz w:val="14"/>
        </w:rPr>
        <w:t xml:space="preserve">.” </w:t>
      </w:r>
      <w:r w:rsidRPr="008B3F24">
        <w:rPr>
          <w:rFonts w:asciiTheme="majorHAnsi" w:hAnsiTheme="majorHAnsi" w:cstheme="majorHAnsi"/>
          <w:u w:val="single"/>
        </w:rPr>
        <w:t xml:space="preserve">The </w:t>
      </w:r>
      <w:r w:rsidRPr="008B3F24">
        <w:rPr>
          <w:rFonts w:asciiTheme="majorHAnsi" w:hAnsiTheme="majorHAnsi" w:cstheme="majorHAnsi"/>
          <w:b/>
          <w:bCs/>
          <w:u w:val="single"/>
        </w:rPr>
        <w:t xml:space="preserve">urgency and </w:t>
      </w:r>
      <w:r w:rsidRPr="008B3F24">
        <w:rPr>
          <w:rFonts w:asciiTheme="majorHAnsi" w:hAnsiTheme="majorHAnsi" w:cstheme="majorHAnsi"/>
          <w:b/>
          <w:bCs/>
          <w:highlight w:val="cyan"/>
          <w:u w:val="single"/>
        </w:rPr>
        <w:t>importance of waiving certain i</w:t>
      </w:r>
      <w:r w:rsidRPr="008B3F24">
        <w:rPr>
          <w:rFonts w:asciiTheme="majorHAnsi" w:hAnsiTheme="majorHAnsi" w:cstheme="majorHAnsi"/>
          <w:b/>
          <w:bCs/>
          <w:u w:val="single"/>
        </w:rPr>
        <w:t xml:space="preserve">ntellectual </w:t>
      </w:r>
      <w:r w:rsidRPr="008B3F24">
        <w:rPr>
          <w:rFonts w:asciiTheme="majorHAnsi" w:hAnsiTheme="majorHAnsi" w:cstheme="majorHAnsi"/>
          <w:b/>
          <w:bCs/>
          <w:highlight w:val="cyan"/>
          <w:u w:val="single"/>
        </w:rPr>
        <w:t>p</w:t>
      </w:r>
      <w:r w:rsidRPr="008B3F24">
        <w:rPr>
          <w:rFonts w:asciiTheme="majorHAnsi" w:hAnsiTheme="majorHAnsi" w:cstheme="majorHAnsi"/>
          <w:b/>
          <w:bCs/>
          <w:u w:val="single"/>
        </w:rPr>
        <w:t xml:space="preserve">roperty </w:t>
      </w:r>
      <w:r w:rsidRPr="008B3F24">
        <w:rPr>
          <w:rFonts w:asciiTheme="majorHAnsi" w:hAnsiTheme="majorHAnsi" w:cstheme="majorHAnsi"/>
          <w:b/>
          <w:bCs/>
          <w:highlight w:val="cyan"/>
          <w:u w:val="single"/>
        </w:rPr>
        <w:t>rights</w:t>
      </w:r>
      <w:r w:rsidRPr="008B3F24">
        <w:rPr>
          <w:rFonts w:asciiTheme="majorHAnsi" w:hAnsiTheme="majorHAnsi" w:cstheme="majorHAnsi"/>
          <w:b/>
          <w:bCs/>
          <w:u w:val="single"/>
        </w:rPr>
        <w:t xml:space="preserve"> amid the pandemic </w:t>
      </w:r>
      <w:r w:rsidRPr="008B3F24">
        <w:rPr>
          <w:rFonts w:asciiTheme="majorHAnsi" w:hAnsiTheme="majorHAnsi" w:cstheme="majorHAnsi"/>
          <w:b/>
          <w:bCs/>
          <w:highlight w:val="cyan"/>
          <w:u w:val="single"/>
        </w:rPr>
        <w:t>have been underscored</w:t>
      </w:r>
      <w:r w:rsidRPr="008B3F24">
        <w:rPr>
          <w:rFonts w:asciiTheme="majorHAnsi" w:hAnsiTheme="majorHAnsi" w:cstheme="majorHAnsi"/>
          <w:b/>
          <w:bCs/>
          <w:u w:val="single"/>
        </w:rPr>
        <w:t xml:space="preserve"> </w:t>
      </w:r>
      <w:r w:rsidRPr="008B3F24">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8B3F24">
        <w:rPr>
          <w:rFonts w:asciiTheme="majorHAnsi" w:hAnsiTheme="majorHAnsi" w:cstheme="majorHAnsi"/>
          <w:sz w:val="14"/>
        </w:rPr>
        <w:t xml:space="preserve">Why does it matter? </w:t>
      </w:r>
      <w:r w:rsidRPr="008B3F24">
        <w:rPr>
          <w:rFonts w:asciiTheme="majorHAnsi" w:hAnsiTheme="majorHAnsi" w:cstheme="majorHAnsi"/>
          <w:u w:val="single"/>
        </w:rPr>
        <w:t xml:space="preserve">The waiver, if adopted at the General Council, the WTO’s highest-level decision-making body, could </w:t>
      </w:r>
      <w:r w:rsidRPr="008B3F24">
        <w:rPr>
          <w:rFonts w:asciiTheme="majorHAnsi" w:hAnsiTheme="majorHAnsi" w:cstheme="majorHAnsi"/>
          <w:b/>
          <w:bCs/>
          <w:highlight w:val="cyan"/>
          <w:u w:val="single"/>
        </w:rPr>
        <w:t>help</w:t>
      </w:r>
      <w:r w:rsidRPr="008B3F24">
        <w:rPr>
          <w:rFonts w:asciiTheme="majorHAnsi" w:hAnsiTheme="majorHAnsi" w:cstheme="majorHAnsi"/>
          <w:b/>
          <w:bCs/>
          <w:u w:val="single"/>
        </w:rPr>
        <w:t xml:space="preserve"> countries around </w:t>
      </w:r>
      <w:r w:rsidRPr="008B3F24">
        <w:rPr>
          <w:rFonts w:asciiTheme="majorHAnsi" w:hAnsiTheme="majorHAnsi" w:cstheme="majorHAnsi"/>
          <w:b/>
          <w:bCs/>
          <w:highlight w:val="cyan"/>
          <w:u w:val="single"/>
        </w:rPr>
        <w:t>the world overcome legal barriers</w:t>
      </w:r>
      <w:r w:rsidRPr="008B3F24">
        <w:rPr>
          <w:rFonts w:asciiTheme="majorHAnsi" w:hAnsiTheme="majorHAnsi" w:cstheme="majorHAnsi"/>
          <w:b/>
          <w:bCs/>
          <w:u w:val="single"/>
        </w:rPr>
        <w:t xml:space="preserve"> </w:t>
      </w:r>
      <w:r w:rsidRPr="008B3F24">
        <w:rPr>
          <w:rFonts w:asciiTheme="majorHAnsi" w:hAnsiTheme="majorHAnsi" w:cstheme="majorHAnsi"/>
          <w:u w:val="single"/>
        </w:rPr>
        <w:t>preventing them from producing their own Covid vaccines and treatments. Advocates</w:t>
      </w:r>
      <w:r w:rsidRPr="008B3F24">
        <w:rPr>
          <w:rFonts w:asciiTheme="majorHAnsi" w:hAnsiTheme="majorHAnsi" w:cstheme="majorHAnsi"/>
          <w:sz w:val="14"/>
        </w:rPr>
        <w:t xml:space="preserve"> of the proposal have conceded the waiver is not a “silver bullet,” but </w:t>
      </w:r>
      <w:r w:rsidRPr="008B3F24">
        <w:rPr>
          <w:rFonts w:asciiTheme="majorHAnsi" w:hAnsiTheme="majorHAnsi" w:cstheme="majorHAnsi"/>
          <w:u w:val="single"/>
        </w:rPr>
        <w:t xml:space="preserve">argue that </w:t>
      </w:r>
      <w:r w:rsidRPr="008B3F24">
        <w:rPr>
          <w:rFonts w:asciiTheme="majorHAnsi" w:hAnsiTheme="majorHAnsi" w:cstheme="majorHAnsi"/>
          <w:b/>
          <w:bCs/>
          <w:u w:val="single"/>
        </w:rPr>
        <w:t>removing barriers</w:t>
      </w:r>
      <w:r w:rsidRPr="008B3F24">
        <w:rPr>
          <w:rFonts w:asciiTheme="majorHAnsi" w:hAnsiTheme="majorHAnsi" w:cstheme="majorHAnsi"/>
          <w:u w:val="single"/>
        </w:rPr>
        <w:t xml:space="preserve"> toward the development, production and approval of vaccines is </w:t>
      </w:r>
      <w:r w:rsidRPr="008B3F24">
        <w:rPr>
          <w:rFonts w:asciiTheme="majorHAnsi" w:hAnsiTheme="majorHAnsi" w:cstheme="majorHAnsi"/>
          <w:b/>
          <w:bCs/>
          <w:u w:val="single"/>
        </w:rPr>
        <w:t>vital in the fight to prevent, treat and contain the coronavirus.</w:t>
      </w:r>
    </w:p>
    <w:p w14:paraId="2B51E647" w14:textId="77777777" w:rsidR="007B0B16" w:rsidRPr="008B3F24" w:rsidRDefault="007B0B16" w:rsidP="007B0B16">
      <w:pPr>
        <w:pStyle w:val="Heading4"/>
        <w:rPr>
          <w:rFonts w:cs="Calibri"/>
        </w:rPr>
      </w:pPr>
      <w:r w:rsidRPr="008B3F24">
        <w:rPr>
          <w:rFonts w:asciiTheme="majorHAnsi" w:hAnsiTheme="majorHAnsi" w:cstheme="majorHAnsi"/>
        </w:rPr>
        <w:t xml:space="preserve">The pandemic is </w:t>
      </w:r>
      <w:r w:rsidRPr="008B3F24">
        <w:rPr>
          <w:rFonts w:asciiTheme="majorHAnsi" w:hAnsiTheme="majorHAnsi" w:cstheme="majorHAnsi"/>
          <w:u w:val="single"/>
        </w:rPr>
        <w:t>raging</w:t>
      </w:r>
      <w:r w:rsidRPr="008B3F24">
        <w:rPr>
          <w:rFonts w:asciiTheme="majorHAnsi" w:hAnsiTheme="majorHAnsi" w:cstheme="majorHAnsi"/>
        </w:rPr>
        <w:t xml:space="preserve"> through developing economies and inflicting loss on a </w:t>
      </w:r>
      <w:r w:rsidRPr="008B3F24">
        <w:rPr>
          <w:rFonts w:asciiTheme="majorHAnsi" w:hAnsiTheme="majorHAnsi" w:cstheme="majorHAnsi"/>
          <w:u w:val="single"/>
        </w:rPr>
        <w:t xml:space="preserve">horrific scale and </w:t>
      </w:r>
      <w:r w:rsidRPr="008B3F24">
        <w:rPr>
          <w:rFonts w:cs="Calibri"/>
          <w:u w:val="single"/>
        </w:rPr>
        <w:t>prolongs economic hardships</w:t>
      </w:r>
      <w:r w:rsidRPr="008B3F24">
        <w:rPr>
          <w:rFonts w:cs="Calibri"/>
        </w:rPr>
        <w:t xml:space="preserve"> – </w:t>
      </w:r>
      <w:r w:rsidRPr="008B3F24">
        <w:rPr>
          <w:rFonts w:cs="Calibri"/>
          <w:u w:val="single"/>
        </w:rPr>
        <w:t>timeframe</w:t>
      </w:r>
      <w:r w:rsidRPr="008B3F24">
        <w:rPr>
          <w:rFonts w:cs="Calibri"/>
        </w:rPr>
        <w:t xml:space="preserve"> is fast. </w:t>
      </w:r>
    </w:p>
    <w:p w14:paraId="7FFC052F" w14:textId="77777777" w:rsidR="007B0B16" w:rsidRPr="008B3F24" w:rsidRDefault="007B0B16" w:rsidP="007B0B16">
      <w:pPr>
        <w:rPr>
          <w:rFonts w:asciiTheme="majorHAnsi" w:hAnsiTheme="majorHAnsi" w:cstheme="majorHAnsi"/>
          <w:sz w:val="18"/>
          <w:szCs w:val="18"/>
        </w:rPr>
      </w:pPr>
      <w:r w:rsidRPr="008B3F24">
        <w:rPr>
          <w:rStyle w:val="Style13ptBold"/>
          <w:rFonts w:asciiTheme="majorHAnsi" w:hAnsiTheme="majorHAnsi" w:cstheme="majorHAnsi"/>
        </w:rPr>
        <w:t>Lindsey 21</w:t>
      </w:r>
      <w:r w:rsidRPr="008B3F24">
        <w:rPr>
          <w:rFonts w:asciiTheme="majorHAnsi" w:hAnsiTheme="majorHAnsi" w:cstheme="majorHAnsi"/>
        </w:rPr>
        <w:t xml:space="preserve">. </w:t>
      </w:r>
      <w:r w:rsidRPr="008B3F24">
        <w:rPr>
          <w:rFonts w:asciiTheme="majorHAnsi" w:hAnsiTheme="majorHAnsi" w:cstheme="majorHAnsi"/>
          <w:sz w:val="18"/>
          <w:szCs w:val="18"/>
        </w:rPr>
        <w:t xml:space="preserve">[(Brink Lindsey) “Why intellectual property and pandemics don’t mix,” Brookings Institution, June 3, 2021. </w:t>
      </w:r>
      <w:hyperlink r:id="rId11" w:history="1">
        <w:r w:rsidRPr="008B3F24">
          <w:rPr>
            <w:rStyle w:val="FollowedHyperlink"/>
            <w:rFonts w:asciiTheme="majorHAnsi" w:hAnsiTheme="majorHAnsi" w:cstheme="majorHAnsi"/>
            <w:sz w:val="18"/>
            <w:szCs w:val="18"/>
          </w:rPr>
          <w:t>https://www.brookings.edu/blog/up-front/2021/06/03/why-intellectual-property-and-pandemics-dont-mix/</w:t>
        </w:r>
      </w:hyperlink>
      <w:r w:rsidRPr="008B3F24">
        <w:rPr>
          <w:rFonts w:asciiTheme="majorHAnsi" w:hAnsiTheme="majorHAnsi" w:cstheme="majorHAnsi"/>
          <w:sz w:val="18"/>
          <w:szCs w:val="18"/>
        </w:rPr>
        <w:t>] TDI</w:t>
      </w:r>
    </w:p>
    <w:p w14:paraId="025FE2A6" w14:textId="77777777" w:rsidR="007B0B16" w:rsidRPr="008B3F24" w:rsidRDefault="007B0B16" w:rsidP="007B0B16">
      <w:pPr>
        <w:rPr>
          <w:rFonts w:asciiTheme="majorHAnsi" w:hAnsiTheme="majorHAnsi" w:cstheme="majorHAnsi"/>
        </w:rPr>
      </w:pPr>
      <w:r w:rsidRPr="008B3F24">
        <w:rPr>
          <w:rFonts w:asciiTheme="majorHAnsi" w:hAnsiTheme="majorHAnsi" w:cstheme="majorHAnsi"/>
          <w:sz w:val="18"/>
          <w:szCs w:val="18"/>
        </w:rPr>
        <w:t>**cut part about economic hardships</w:t>
      </w:r>
    </w:p>
    <w:p w14:paraId="3386B679" w14:textId="77777777" w:rsidR="007B0B16" w:rsidRPr="008B3F24" w:rsidRDefault="007B0B16" w:rsidP="007B0B16">
      <w:pPr>
        <w:rPr>
          <w:rFonts w:asciiTheme="majorHAnsi" w:hAnsiTheme="majorHAnsi" w:cstheme="majorHAnsi"/>
          <w:b/>
          <w:bCs/>
          <w:u w:val="single"/>
        </w:rPr>
      </w:pPr>
      <w:r w:rsidRPr="008B3F24">
        <w:rPr>
          <w:rFonts w:asciiTheme="majorHAnsi" w:hAnsiTheme="majorHAnsi" w:cstheme="majorHAnsi"/>
          <w:u w:val="single"/>
        </w:rPr>
        <w:t xml:space="preserve">Although focusing on these immediate constraints is vital, we cannot confine our attention to the short term. First of all, the </w:t>
      </w:r>
      <w:r w:rsidRPr="008B3F24">
        <w:rPr>
          <w:rFonts w:asciiTheme="majorHAnsi" w:hAnsiTheme="majorHAnsi" w:cstheme="majorHAnsi"/>
          <w:b/>
          <w:bCs/>
          <w:highlight w:val="cyan"/>
          <w:u w:val="single"/>
        </w:rPr>
        <w:t>COVID</w:t>
      </w:r>
      <w:r w:rsidRPr="008B3F24">
        <w:rPr>
          <w:rFonts w:asciiTheme="majorHAnsi" w:hAnsiTheme="majorHAnsi" w:cstheme="majorHAnsi"/>
          <w:b/>
          <w:bCs/>
          <w:u w:val="single"/>
        </w:rPr>
        <w:t xml:space="preserve">-19 pandemic </w:t>
      </w:r>
      <w:r w:rsidRPr="008B3F24">
        <w:rPr>
          <w:rFonts w:asciiTheme="majorHAnsi" w:hAnsiTheme="majorHAnsi" w:cstheme="majorHAnsi"/>
          <w:b/>
          <w:bCs/>
          <w:highlight w:val="cyan"/>
          <w:u w:val="single"/>
        </w:rPr>
        <w:t>is far from over</w:t>
      </w:r>
      <w:r w:rsidRPr="008B3F24">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8B3F24">
        <w:rPr>
          <w:rFonts w:asciiTheme="majorHAnsi" w:hAnsiTheme="majorHAnsi" w:cstheme="majorHAnsi"/>
          <w:b/>
          <w:bCs/>
          <w:u w:val="single"/>
        </w:rPr>
        <w:t xml:space="preserve">currently </w:t>
      </w:r>
      <w:r w:rsidRPr="008B3F24">
        <w:rPr>
          <w:rFonts w:asciiTheme="majorHAnsi" w:hAnsiTheme="majorHAnsi" w:cstheme="majorHAnsi"/>
          <w:b/>
          <w:bCs/>
          <w:highlight w:val="cyan"/>
          <w:u w:val="single"/>
        </w:rPr>
        <w:t xml:space="preserve">raging in India and </w:t>
      </w:r>
      <w:r w:rsidRPr="008B3F24">
        <w:rPr>
          <w:rFonts w:asciiTheme="majorHAnsi" w:hAnsiTheme="majorHAnsi" w:cstheme="majorHAnsi"/>
          <w:b/>
          <w:bCs/>
          <w:u w:val="single"/>
        </w:rPr>
        <w:t xml:space="preserve">throughout </w:t>
      </w:r>
      <w:r w:rsidRPr="008B3F24">
        <w:rPr>
          <w:rFonts w:asciiTheme="majorHAnsi" w:hAnsiTheme="majorHAnsi" w:cstheme="majorHAnsi"/>
          <w:b/>
          <w:bCs/>
          <w:highlight w:val="cyan"/>
          <w:u w:val="single"/>
        </w:rPr>
        <w:t>South America</w:t>
      </w:r>
      <w:r w:rsidRPr="008B3F24">
        <w:rPr>
          <w:rFonts w:asciiTheme="majorHAnsi" w:hAnsiTheme="majorHAnsi" w:cstheme="majorHAnsi"/>
          <w:b/>
          <w:bCs/>
          <w:u w:val="single"/>
        </w:rPr>
        <w:t xml:space="preserve">, overwhelming health care systems and </w:t>
      </w:r>
      <w:r w:rsidRPr="008B3F24">
        <w:rPr>
          <w:rFonts w:asciiTheme="majorHAnsi" w:hAnsiTheme="majorHAnsi" w:cstheme="majorHAnsi"/>
          <w:b/>
          <w:bCs/>
          <w:highlight w:val="cyan"/>
          <w:u w:val="single"/>
        </w:rPr>
        <w:t xml:space="preserve">inflicting suffering </w:t>
      </w:r>
      <w:r w:rsidRPr="008B3F24">
        <w:rPr>
          <w:rFonts w:asciiTheme="majorHAnsi" w:hAnsiTheme="majorHAnsi" w:cstheme="majorHAnsi"/>
          <w:b/>
          <w:bCs/>
          <w:u w:val="single"/>
        </w:rPr>
        <w:t>and loss on a horrific scale</w:t>
      </w:r>
      <w:r w:rsidRPr="008B3F24">
        <w:rPr>
          <w:rFonts w:asciiTheme="majorHAnsi" w:hAnsiTheme="majorHAnsi" w:cstheme="majorHAnsi"/>
          <w:u w:val="single"/>
        </w:rPr>
        <w:t>.</w:t>
      </w:r>
      <w:r w:rsidRPr="008B3F24">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8B3F24">
        <w:rPr>
          <w:rFonts w:asciiTheme="majorHAnsi" w:hAnsiTheme="majorHAnsi" w:cstheme="majorHAnsi"/>
          <w:u w:val="single"/>
        </w:rPr>
        <w:t xml:space="preserve">Criticisms of the TRIPS waiver that focus </w:t>
      </w:r>
      <w:r w:rsidRPr="008B3F24">
        <w:rPr>
          <w:rFonts w:asciiTheme="majorHAnsi" w:hAnsiTheme="majorHAnsi" w:cstheme="majorHAnsi"/>
          <w:u w:val="single"/>
        </w:rPr>
        <w:lastRenderedPageBreak/>
        <w:t xml:space="preserve">only on the next few months are </w:t>
      </w:r>
      <w:r w:rsidRPr="008B3F24">
        <w:rPr>
          <w:rFonts w:asciiTheme="majorHAnsi" w:hAnsiTheme="majorHAnsi" w:cstheme="majorHAnsi"/>
          <w:b/>
          <w:bCs/>
          <w:u w:val="single"/>
        </w:rPr>
        <w:t>therefore short-sighted</w:t>
      </w:r>
      <w:r w:rsidRPr="008B3F24">
        <w:rPr>
          <w:rFonts w:asciiTheme="majorHAnsi" w:hAnsiTheme="majorHAnsi" w:cstheme="majorHAnsi"/>
          <w:u w:val="single"/>
        </w:rPr>
        <w:t xml:space="preserve">: this pandemic could well </w:t>
      </w:r>
      <w:r w:rsidRPr="008B3F24">
        <w:rPr>
          <w:rFonts w:asciiTheme="majorHAnsi" w:hAnsiTheme="majorHAnsi" w:cstheme="majorHAnsi"/>
          <w:b/>
          <w:bCs/>
          <w:u w:val="single"/>
        </w:rPr>
        <w:t xml:space="preserve">drag on long enough for </w:t>
      </w:r>
      <w:r w:rsidRPr="008B3F24">
        <w:rPr>
          <w:rFonts w:asciiTheme="majorHAnsi" w:hAnsiTheme="majorHAnsi" w:cstheme="majorHAnsi"/>
          <w:b/>
          <w:bCs/>
          <w:highlight w:val="cyan"/>
          <w:u w:val="single"/>
        </w:rPr>
        <w:t xml:space="preserve">elimination of </w:t>
      </w:r>
      <w:r w:rsidRPr="008B3F24">
        <w:rPr>
          <w:rFonts w:asciiTheme="majorHAnsi" w:hAnsiTheme="majorHAnsi" w:cstheme="majorHAnsi"/>
          <w:b/>
          <w:bCs/>
          <w:u w:val="single"/>
        </w:rPr>
        <w:t xml:space="preserve">patent </w:t>
      </w:r>
      <w:r w:rsidRPr="008B3F24">
        <w:rPr>
          <w:rFonts w:asciiTheme="majorHAnsi" w:hAnsiTheme="majorHAnsi" w:cstheme="majorHAnsi"/>
          <w:b/>
          <w:bCs/>
          <w:highlight w:val="cyan"/>
          <w:u w:val="single"/>
        </w:rPr>
        <w:t>restrictions</w:t>
      </w:r>
      <w:r w:rsidRPr="008B3F24">
        <w:rPr>
          <w:rFonts w:asciiTheme="majorHAnsi" w:hAnsiTheme="majorHAnsi" w:cstheme="majorHAnsi"/>
          <w:b/>
          <w:bCs/>
          <w:u w:val="single"/>
        </w:rPr>
        <w:t xml:space="preserve"> to </w:t>
      </w:r>
      <w:r w:rsidRPr="008B3F24">
        <w:rPr>
          <w:rFonts w:asciiTheme="majorHAnsi" w:hAnsiTheme="majorHAnsi" w:cstheme="majorHAnsi"/>
          <w:b/>
          <w:bCs/>
          <w:highlight w:val="cyan"/>
          <w:u w:val="single"/>
        </w:rPr>
        <w:t>enable</w:t>
      </w:r>
      <w:r w:rsidRPr="008B3F24">
        <w:rPr>
          <w:rFonts w:asciiTheme="majorHAnsi" w:hAnsiTheme="majorHAnsi" w:cstheme="majorHAnsi"/>
          <w:b/>
          <w:bCs/>
          <w:u w:val="single"/>
        </w:rPr>
        <w:t xml:space="preserve"> new vaccine </w:t>
      </w:r>
      <w:r w:rsidRPr="008B3F24">
        <w:rPr>
          <w:rFonts w:asciiTheme="majorHAnsi" w:hAnsiTheme="majorHAnsi" w:cstheme="majorHAnsi"/>
          <w:b/>
          <w:bCs/>
          <w:highlight w:val="cyan"/>
          <w:u w:val="single"/>
        </w:rPr>
        <w:t xml:space="preserve">producers to make a </w:t>
      </w:r>
      <w:r w:rsidRPr="008B3F24">
        <w:rPr>
          <w:rFonts w:asciiTheme="majorHAnsi" w:hAnsiTheme="majorHAnsi" w:cstheme="majorHAnsi"/>
          <w:b/>
          <w:bCs/>
          <w:u w:val="single"/>
        </w:rPr>
        <w:t xml:space="preserve">positive </w:t>
      </w:r>
      <w:r w:rsidRPr="008B3F24">
        <w:rPr>
          <w:rFonts w:asciiTheme="majorHAnsi" w:hAnsiTheme="majorHAnsi" w:cstheme="majorHAnsi"/>
          <w:b/>
          <w:bCs/>
          <w:highlight w:val="cyan"/>
          <w:u w:val="single"/>
        </w:rPr>
        <w:t>difference</w:t>
      </w:r>
      <w:r w:rsidRPr="008B3F24">
        <w:rPr>
          <w:rFonts w:asciiTheme="majorHAnsi" w:hAnsiTheme="majorHAnsi" w:cstheme="majorHAnsi"/>
          <w:b/>
          <w:bCs/>
          <w:u w:val="single"/>
        </w:rPr>
        <w:t>.</w:t>
      </w:r>
    </w:p>
    <w:p w14:paraId="2174368F" w14:textId="77777777" w:rsidR="007B0B16" w:rsidRPr="008B3F24" w:rsidRDefault="007B0B16" w:rsidP="007B0B16">
      <w:pPr>
        <w:pStyle w:val="Heading4"/>
      </w:pPr>
    </w:p>
    <w:p w14:paraId="025DD90E" w14:textId="77777777" w:rsidR="007B0B16" w:rsidRPr="008B3F24" w:rsidRDefault="007B0B16" w:rsidP="007B0B16">
      <w:pPr>
        <w:pStyle w:val="Heading4"/>
      </w:pPr>
      <w:r w:rsidRPr="008B3F24">
        <w:t>Critics of the IP waiver are wrong- it’s the most effective way to combat covid inequality, alternatives fail</w:t>
      </w:r>
    </w:p>
    <w:p w14:paraId="655C9E0A" w14:textId="77777777" w:rsidR="007B0B16" w:rsidRPr="008B3F24" w:rsidRDefault="007B0B16" w:rsidP="007B0B16">
      <w:pPr>
        <w:rPr>
          <w:rStyle w:val="Style13ptBold"/>
        </w:rPr>
      </w:pPr>
      <w:r w:rsidRPr="008B3F24">
        <w:rPr>
          <w:rStyle w:val="Style13ptBold"/>
        </w:rPr>
        <w:t>Erfani et al, 21</w:t>
      </w:r>
    </w:p>
    <w:p w14:paraId="2D27C911" w14:textId="77777777" w:rsidR="007B0B16" w:rsidRPr="008B3F24" w:rsidRDefault="007B0B16" w:rsidP="007B0B16">
      <w:r w:rsidRPr="008B3F24">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8B3F24">
        <w:rPr>
          <w:rStyle w:val="StyleUnderline"/>
          <w:highlight w:val="cyan"/>
        </w:rPr>
        <w:t>The barrier to</w:t>
      </w:r>
      <w:r w:rsidRPr="008B3F24">
        <w:rPr>
          <w:sz w:val="16"/>
        </w:rPr>
        <w:t xml:space="preserve"> adequate </w:t>
      </w:r>
      <w:r w:rsidRPr="008B3F24">
        <w:rPr>
          <w:rStyle w:val="StyleUnderline"/>
          <w:highlight w:val="cyan"/>
        </w:rPr>
        <w:t>vaccine supply</w:t>
      </w:r>
      <w:r w:rsidRPr="008B3F24">
        <w:rPr>
          <w:rStyle w:val="StyleUnderline"/>
        </w:rPr>
        <w:t xml:space="preserve"> </w:t>
      </w:r>
      <w:r w:rsidRPr="008B3F24">
        <w:rPr>
          <w:sz w:val="16"/>
        </w:rPr>
        <w:t xml:space="preserve">today </w:t>
      </w:r>
      <w:r w:rsidRPr="008B3F24">
        <w:rPr>
          <w:rStyle w:val="StyleUnderline"/>
        </w:rPr>
        <w:t>is not lack of vaccine options, nor even</w:t>
      </w:r>
      <w:r w:rsidRPr="008B3F24">
        <w:rPr>
          <w:sz w:val="16"/>
        </w:rPr>
        <w:t xml:space="preserve"> theoretical </w:t>
      </w:r>
      <w:r w:rsidRPr="008B3F24">
        <w:rPr>
          <w:rStyle w:val="StyleUnderline"/>
        </w:rPr>
        <w:t>production capacity</w:t>
      </w:r>
      <w:r w:rsidRPr="008B3F24">
        <w:rPr>
          <w:sz w:val="16"/>
        </w:rPr>
        <w:t xml:space="preserve">; </w:t>
      </w:r>
      <w:r w:rsidRPr="008B3F24">
        <w:rPr>
          <w:rStyle w:val="StyleUnderline"/>
        </w:rPr>
        <w:t xml:space="preserve">the problem </w:t>
      </w:r>
      <w:r w:rsidRPr="008B3F24">
        <w:rPr>
          <w:rStyle w:val="StyleUnderline"/>
          <w:highlight w:val="cyan"/>
        </w:rPr>
        <w:t>is</w:t>
      </w:r>
      <w:r w:rsidRPr="008B3F24">
        <w:rPr>
          <w:sz w:val="16"/>
        </w:rPr>
        <w:t xml:space="preserve"> the intellectual property (</w:t>
      </w:r>
      <w:r w:rsidRPr="008B3F24">
        <w:rPr>
          <w:rStyle w:val="Emphasis"/>
          <w:highlight w:val="cyan"/>
        </w:rPr>
        <w:t xml:space="preserve">IP) </w:t>
      </w:r>
      <w:r w:rsidRPr="008B3F24">
        <w:rPr>
          <w:rStyle w:val="Emphasis"/>
        </w:rPr>
        <w:t>protection</w:t>
      </w:r>
      <w:r w:rsidRPr="008B3F24">
        <w:rPr>
          <w:sz w:val="16"/>
        </w:rPr>
        <w:t xml:space="preserve"> governing production and access to vaccines—and ultimately, the political and moral will to waive these protections in a time of global crisis. Without such liberty, </w:t>
      </w:r>
      <w:r w:rsidRPr="008B3F24">
        <w:rPr>
          <w:rStyle w:val="StyleUnderline"/>
        </w:rPr>
        <w:t>there will not be enough vaccine fast enough to prevent the spread of variants,</w:t>
      </w:r>
      <w:r w:rsidRPr="008B3F24">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8B3F24">
        <w:rPr>
          <w:rStyle w:val="StyleUnderline"/>
          <w:highlight w:val="cyan"/>
        </w:rPr>
        <w:t xml:space="preserve">LMICs are </w:t>
      </w:r>
      <w:r w:rsidRPr="008B3F24">
        <w:rPr>
          <w:rStyle w:val="Emphasis"/>
          <w:highlight w:val="cyan"/>
        </w:rPr>
        <w:t xml:space="preserve">wary about participating </w:t>
      </w:r>
      <w:r w:rsidRPr="008B3F24">
        <w:rPr>
          <w:rStyle w:val="StyleUnderline"/>
          <w:highlight w:val="cyan"/>
        </w:rPr>
        <w:t>in</w:t>
      </w:r>
      <w:r w:rsidRPr="008B3F24">
        <w:rPr>
          <w:rStyle w:val="StyleUnderline"/>
        </w:rPr>
        <w:t xml:space="preserve"> well worn dynamics of </w:t>
      </w:r>
      <w:r w:rsidRPr="008B3F24">
        <w:rPr>
          <w:rStyle w:val="Emphasis"/>
          <w:highlight w:val="cyan"/>
        </w:rPr>
        <w:t>global health aid</w:t>
      </w:r>
      <w:r w:rsidRPr="008B3F24">
        <w:rPr>
          <w:rStyle w:val="Emphasis"/>
        </w:rPr>
        <w:t>.</w:t>
      </w:r>
      <w:r w:rsidRPr="008B3F24">
        <w:rPr>
          <w:rStyle w:val="StyleUnderline"/>
        </w:rPr>
        <w:t xml:space="preserve"> </w:t>
      </w:r>
      <w:r w:rsidRPr="008B3F24">
        <w:rPr>
          <w:sz w:val="16"/>
        </w:rPr>
        <w:t xml:space="preserve">Instead, </w:t>
      </w:r>
      <w:r w:rsidRPr="008B3F24">
        <w:rPr>
          <w:rStyle w:val="StyleUnderline"/>
        </w:rPr>
        <w:t>they are mobilising to overcome the fundamental paucity of available vaccines by challenging established global IP rules</w:t>
      </w:r>
      <w:r w:rsidRPr="008B3F24">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F24">
        <w:rPr>
          <w:rStyle w:val="StyleUnderline"/>
        </w:rPr>
        <w:t>these rules provide strong IP protection for vaccine technologies and affect the quantity and location of vaccine production and availability</w:t>
      </w:r>
      <w:r w:rsidRPr="008B3F24">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8B3F24">
        <w:rPr>
          <w:rStyle w:val="StyleUnderline"/>
          <w:highlight w:val="cyan"/>
        </w:rPr>
        <w:t>The waiver would prevent companies that hold</w:t>
      </w:r>
      <w:r w:rsidRPr="008B3F24">
        <w:rPr>
          <w:rStyle w:val="StyleUnderline"/>
        </w:rPr>
        <w:t xml:space="preserve"> the </w:t>
      </w:r>
      <w:r w:rsidRPr="008B3F24">
        <w:rPr>
          <w:rStyle w:val="StyleUnderline"/>
          <w:highlight w:val="cyan"/>
        </w:rPr>
        <w:t>IP</w:t>
      </w:r>
      <w:r w:rsidRPr="008B3F24">
        <w:rPr>
          <w:rStyle w:val="StyleUnderline"/>
        </w:rPr>
        <w:t xml:space="preserve"> for covid-19 vaccines </w:t>
      </w:r>
      <w:r w:rsidRPr="008B3F24">
        <w:rPr>
          <w:rStyle w:val="StyleUnderline"/>
          <w:highlight w:val="cyan"/>
        </w:rPr>
        <w:t xml:space="preserve">from blocking </w:t>
      </w:r>
      <w:r w:rsidRPr="008B3F24">
        <w:rPr>
          <w:rStyle w:val="StyleUnderline"/>
        </w:rPr>
        <w:t xml:space="preserve">vaccine </w:t>
      </w:r>
      <w:r w:rsidRPr="008B3F24">
        <w:rPr>
          <w:rStyle w:val="StyleUnderline"/>
          <w:highlight w:val="cyan"/>
        </w:rPr>
        <w:t>production</w:t>
      </w:r>
      <w:r w:rsidRPr="008B3F24">
        <w:rPr>
          <w:rStyle w:val="StyleUnderline"/>
        </w:rPr>
        <w:t xml:space="preserve"> elsewhere on the grounds of IP </w:t>
      </w:r>
      <w:r w:rsidRPr="008B3F24">
        <w:rPr>
          <w:rStyle w:val="StyleUnderline"/>
          <w:highlight w:val="cyan"/>
        </w:rPr>
        <w:t>and allow countries to produce covid</w:t>
      </w:r>
      <w:r w:rsidRPr="008B3F24">
        <w:rPr>
          <w:rStyle w:val="StyleUnderline"/>
        </w:rPr>
        <w:t xml:space="preserve">-19 medical </w:t>
      </w:r>
      <w:r w:rsidRPr="008B3F24">
        <w:rPr>
          <w:rStyle w:val="StyleUnderline"/>
          <w:highlight w:val="cyan"/>
        </w:rPr>
        <w:t>goods</w:t>
      </w:r>
      <w:r w:rsidRPr="008B3F24">
        <w:rPr>
          <w:rStyle w:val="StyleUnderline"/>
        </w:rPr>
        <w:t xml:space="preserve"> locally </w:t>
      </w:r>
      <w:r w:rsidRPr="008B3F24">
        <w:rPr>
          <w:rStyle w:val="StyleUnderline"/>
          <w:highlight w:val="cyan"/>
        </w:rPr>
        <w:t>and</w:t>
      </w:r>
      <w:r w:rsidRPr="008B3F24">
        <w:rPr>
          <w:rStyle w:val="StyleUnderline"/>
        </w:rPr>
        <w:t xml:space="preserve"> import or </w:t>
      </w:r>
      <w:r w:rsidRPr="008B3F24">
        <w:rPr>
          <w:rStyle w:val="StyleUnderline"/>
          <w:highlight w:val="cyan"/>
        </w:rPr>
        <w:t xml:space="preserve">export </w:t>
      </w:r>
      <w:r w:rsidRPr="008B3F24">
        <w:rPr>
          <w:rStyle w:val="StyleUnderline"/>
        </w:rPr>
        <w:t>them expeditiously</w:t>
      </w:r>
      <w:r w:rsidRPr="008B3F24">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F24">
        <w:rPr>
          <w:rStyle w:val="StyleUnderline"/>
        </w:rPr>
        <w:t>Waiver opponents argue</w:t>
      </w:r>
      <w:r w:rsidRPr="008B3F24">
        <w:rPr>
          <w:sz w:val="16"/>
        </w:rPr>
        <w:t xml:space="preserve"> that the </w:t>
      </w:r>
      <w:r w:rsidRPr="008B3F24">
        <w:rPr>
          <w:rStyle w:val="StyleUnderline"/>
        </w:rPr>
        <w:t>limited capacity</w:t>
      </w:r>
      <w:r w:rsidRPr="008B3F24">
        <w:rPr>
          <w:sz w:val="16"/>
        </w:rPr>
        <w:t xml:space="preserve"> of LMICs </w:t>
      </w:r>
      <w:r w:rsidRPr="008B3F24">
        <w:rPr>
          <w:rStyle w:val="StyleUnderline"/>
        </w:rPr>
        <w:t>to produce complex</w:t>
      </w:r>
      <w:r w:rsidRPr="008B3F24">
        <w:rPr>
          <w:sz w:val="16"/>
        </w:rPr>
        <w:t xml:space="preserve"> covid-19 </w:t>
      </w:r>
      <w:r w:rsidRPr="008B3F24">
        <w:rPr>
          <w:rStyle w:val="StyleUnderline"/>
        </w:rPr>
        <w:t xml:space="preserve">vaccines </w:t>
      </w:r>
      <w:r w:rsidRPr="008B3F24">
        <w:rPr>
          <w:sz w:val="16"/>
        </w:rPr>
        <w:t xml:space="preserve">safely </w:t>
      </w:r>
      <w:r w:rsidRPr="008B3F24">
        <w:rPr>
          <w:rStyle w:val="StyleUnderline"/>
        </w:rPr>
        <w:t>is the true barrier</w:t>
      </w:r>
      <w:r w:rsidRPr="008B3F24">
        <w:rPr>
          <w:sz w:val="16"/>
        </w:rPr>
        <w:t xml:space="preserve"> to global production, </w:t>
      </w:r>
      <w:r w:rsidRPr="008B3F24">
        <w:rPr>
          <w:rStyle w:val="StyleUnderline"/>
        </w:rPr>
        <w:t>not IP.</w:t>
      </w:r>
      <w:r w:rsidRPr="008B3F24">
        <w:rPr>
          <w:sz w:val="16"/>
        </w:rPr>
        <w:t xml:space="preserve"> </w:t>
      </w:r>
      <w:r w:rsidRPr="008B3F24">
        <w:rPr>
          <w:rStyle w:val="StyleUnderline"/>
        </w:rPr>
        <w:t>They suggest</w:t>
      </w:r>
      <w:r w:rsidRPr="008B3F24">
        <w:rPr>
          <w:sz w:val="16"/>
        </w:rPr>
        <w:t xml:space="preserve"> that </w:t>
      </w:r>
      <w:r w:rsidRPr="008B3F24">
        <w:rPr>
          <w:rStyle w:val="StyleUnderline"/>
        </w:rPr>
        <w:t>the TRIPS waiver would penalise drug companies, stifle</w:t>
      </w:r>
      <w:r w:rsidRPr="008B3F24">
        <w:rPr>
          <w:sz w:val="16"/>
        </w:rPr>
        <w:t xml:space="preserve"> biomedical </w:t>
      </w:r>
      <w:r w:rsidRPr="008B3F24">
        <w:rPr>
          <w:rStyle w:val="StyleUnderline"/>
        </w:rPr>
        <w:t>innovation,</w:t>
      </w:r>
      <w:r w:rsidRPr="008B3F24">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B3F24">
        <w:rPr>
          <w:rStyle w:val="StyleUnderline"/>
        </w:rPr>
        <w:t>Contrary to detractors’</w:t>
      </w:r>
      <w:r w:rsidRPr="008B3F24">
        <w:rPr>
          <w:sz w:val="16"/>
        </w:rPr>
        <w:t xml:space="preserve"> concerns about the possible effect of a temporary TRIPS waiver, </w:t>
      </w:r>
      <w:r w:rsidRPr="008B3F24">
        <w:rPr>
          <w:rStyle w:val="Emphasis"/>
        </w:rPr>
        <w:t xml:space="preserve">global health analyses suggest that </w:t>
      </w:r>
      <w:r w:rsidRPr="008B3F24">
        <w:rPr>
          <w:rStyle w:val="Emphasis"/>
          <w:highlight w:val="cyan"/>
        </w:rPr>
        <w:t>it will be vital to</w:t>
      </w:r>
      <w:r w:rsidRPr="008B3F24">
        <w:rPr>
          <w:rStyle w:val="Emphasis"/>
        </w:rPr>
        <w:t xml:space="preserve"> equitable and </w:t>
      </w:r>
      <w:r w:rsidRPr="008B3F24">
        <w:rPr>
          <w:rStyle w:val="Emphasis"/>
          <w:highlight w:val="cyan"/>
        </w:rPr>
        <w:t>effective action against covid</w:t>
      </w:r>
      <w:r w:rsidRPr="008B3F24">
        <w:rPr>
          <w:rStyle w:val="Emphasis"/>
        </w:rPr>
        <w:t>-19</w:t>
      </w:r>
      <w:r w:rsidRPr="008B3F24">
        <w:rPr>
          <w:rStyle w:val="StyleUnderline"/>
        </w:rPr>
        <w:t xml:space="preserve">. LMIC’s </w:t>
      </w:r>
      <w:r w:rsidRPr="008B3F24">
        <w:rPr>
          <w:rStyle w:val="StyleUnderline"/>
          <w:highlight w:val="cyan"/>
        </w:rPr>
        <w:t>manufacturing capabilities have been underestimated</w:t>
      </w:r>
      <w:r w:rsidRPr="008B3F24">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w:t>
      </w:r>
      <w:r w:rsidRPr="008B3F24">
        <w:rPr>
          <w:sz w:val="16"/>
        </w:rPr>
        <w:lastRenderedPageBreak/>
        <w:t xml:space="preserve">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8B3F24">
        <w:rPr>
          <w:rStyle w:val="StyleUnderline"/>
          <w:highlight w:val="cyan"/>
        </w:rPr>
        <w:t xml:space="preserve">Removing IP </w:t>
      </w:r>
      <w:r w:rsidRPr="008B3F24">
        <w:rPr>
          <w:rStyle w:val="StyleUnderline"/>
        </w:rPr>
        <w:t>barriers</w:t>
      </w:r>
      <w:r w:rsidRPr="008B3F24">
        <w:rPr>
          <w:sz w:val="16"/>
        </w:rPr>
        <w:t xml:space="preserve"> through the waiver </w:t>
      </w:r>
      <w:r w:rsidRPr="008B3F24">
        <w:rPr>
          <w:rStyle w:val="Emphasis"/>
          <w:highlight w:val="cyan"/>
        </w:rPr>
        <w:t>will facilitate these efforts</w:t>
      </w:r>
      <w:r w:rsidRPr="008B3F24">
        <w:rPr>
          <w:rStyle w:val="Emphasis"/>
        </w:rPr>
        <w:t xml:space="preserve">, more rapidly </w:t>
      </w:r>
      <w:r w:rsidRPr="008B3F24">
        <w:rPr>
          <w:rStyle w:val="Emphasis"/>
          <w:highlight w:val="cyan"/>
        </w:rPr>
        <w:t>enable future hubs</w:t>
      </w:r>
      <w:r w:rsidRPr="008B3F24">
        <w:rPr>
          <w:rStyle w:val="Emphasis"/>
        </w:rPr>
        <w:t xml:space="preserve">, engage a greater number of manufacturers, </w:t>
      </w:r>
      <w:r w:rsidRPr="008B3F24">
        <w:rPr>
          <w:rStyle w:val="Emphasis"/>
          <w:highlight w:val="cyan"/>
        </w:rPr>
        <w:t>and</w:t>
      </w:r>
      <w:r w:rsidRPr="008B3F24">
        <w:rPr>
          <w:rStyle w:val="Emphasis"/>
        </w:rPr>
        <w:t xml:space="preserve"> ultimately </w:t>
      </w:r>
      <w:r w:rsidRPr="008B3F24">
        <w:rPr>
          <w:rStyle w:val="Emphasis"/>
          <w:highlight w:val="cyan"/>
        </w:rPr>
        <w:t>yield more doses faster</w:t>
      </w:r>
      <w:r w:rsidRPr="008B3F24">
        <w:rPr>
          <w:sz w:val="16"/>
        </w:rPr>
        <w:t xml:space="preserve">. Moreover, </w:t>
      </w:r>
      <w:r w:rsidRPr="008B3F24">
        <w:rPr>
          <w:rStyle w:val="StyleUnderline"/>
        </w:rPr>
        <w:t>as the waiver facilitates vaccine production, demand for raw materials and active ingredients will increase</w:t>
      </w:r>
      <w:r w:rsidRPr="008B3F24">
        <w:rPr>
          <w:sz w:val="16"/>
        </w:rPr>
        <w:t xml:space="preserve">. Coupled with pre-emptive planning to anticipate and expand raw material production, </w:t>
      </w:r>
      <w:r w:rsidRPr="008B3F24">
        <w:rPr>
          <w:rStyle w:val="StyleUnderline"/>
          <w:highlight w:val="cyan"/>
        </w:rPr>
        <w:t>the waiver</w:t>
      </w:r>
      <w:r w:rsidRPr="008B3F24">
        <w:rPr>
          <w:sz w:val="16"/>
        </w:rPr>
        <w:t xml:space="preserve">—which encompasses the IP of all covid-19 vaccine-related technology— </w:t>
      </w:r>
      <w:r w:rsidRPr="008B3F24">
        <w:rPr>
          <w:rStyle w:val="Emphasis"/>
        </w:rPr>
        <w:t xml:space="preserve">can </w:t>
      </w:r>
      <w:r w:rsidRPr="008B3F24">
        <w:rPr>
          <w:rStyle w:val="Emphasis"/>
          <w:highlight w:val="cyan"/>
        </w:rPr>
        <w:t xml:space="preserve">offer a path to overcome bottlenecks </w:t>
      </w:r>
      <w:r w:rsidRPr="008B3F24">
        <w:rPr>
          <w:rStyle w:val="Emphasis"/>
        </w:rPr>
        <w:t xml:space="preserve">and </w:t>
      </w:r>
      <w:r w:rsidRPr="008B3F24">
        <w:rPr>
          <w:rStyle w:val="Emphasis"/>
          <w:highlight w:val="cyan"/>
        </w:rPr>
        <w:t xml:space="preserve">expand production </w:t>
      </w:r>
      <w:r w:rsidRPr="008B3F24">
        <w:rPr>
          <w:rStyle w:val="Emphasis"/>
        </w:rPr>
        <w:t xml:space="preserve">of necessary vaccine materials. </w:t>
      </w:r>
      <w:r w:rsidRPr="008B3F24">
        <w:rPr>
          <w:sz w:val="16"/>
        </w:rPr>
        <w:t xml:space="preserve">Current licensing mechanisms inadequate </w:t>
      </w:r>
      <w:r w:rsidRPr="008B3F24">
        <w:rPr>
          <w:rStyle w:val="StyleUnderline"/>
        </w:rPr>
        <w:t>Voluntary licences have not and will not keep pace with public health demand</w:t>
      </w:r>
      <w:r w:rsidRPr="008B3F24">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8B3F24">
        <w:rPr>
          <w:rStyle w:val="StyleUnderline"/>
        </w:rPr>
        <w:t>Compulsory licensing</w:t>
      </w:r>
      <w:r w:rsidRPr="008B3F24">
        <w:rPr>
          <w:sz w:val="16"/>
        </w:rPr>
        <w:t xml:space="preserve"> by LMICs </w:t>
      </w:r>
      <w:r w:rsidRPr="008B3F24">
        <w:rPr>
          <w:rStyle w:val="StyleUnderline"/>
        </w:rPr>
        <w:t>will also be insufficient in rapidly expanding vaccine production, as each patent licence must be negotiated separately by each country and for each product based on its own merit.</w:t>
      </w:r>
      <w:r w:rsidRPr="008B3F24">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8B3F24">
        <w:rPr>
          <w:rStyle w:val="StyleUnderline"/>
        </w:rPr>
        <w:t>while compulsory licences are primarily for patents, covid-19 vaccines often have other types of IP, including trade secrets, that are integral for production</w:t>
      </w:r>
      <w:r w:rsidRPr="008B3F24">
        <w:rPr>
          <w:sz w:val="16"/>
        </w:rPr>
        <w:t>.</w:t>
      </w:r>
      <w:r w:rsidRPr="008B3F24">
        <w:rPr>
          <w:rStyle w:val="StyleUnderline"/>
        </w:rPr>
        <w:t xml:space="preserve">19 </w:t>
      </w:r>
      <w:r w:rsidRPr="008B3F24">
        <w:rPr>
          <w:rStyle w:val="StyleUnderline"/>
          <w:highlight w:val="cyan"/>
        </w:rPr>
        <w:t>The</w:t>
      </w:r>
      <w:r w:rsidRPr="008B3F24">
        <w:rPr>
          <w:rStyle w:val="StyleUnderline"/>
        </w:rPr>
        <w:t xml:space="preserve"> emergency TRIPS </w:t>
      </w:r>
      <w:r w:rsidRPr="008B3F24">
        <w:rPr>
          <w:rStyle w:val="StyleUnderline"/>
          <w:highlight w:val="cyan"/>
        </w:rPr>
        <w:t xml:space="preserve">waiver </w:t>
      </w:r>
      <w:r w:rsidRPr="008B3F24">
        <w:rPr>
          <w:rStyle w:val="Emphasis"/>
          <w:highlight w:val="cyan"/>
        </w:rPr>
        <w:t>removes all IP</w:t>
      </w:r>
      <w:r w:rsidRPr="008B3F24">
        <w:rPr>
          <w:rStyle w:val="StyleUnderline"/>
        </w:rPr>
        <w:t xml:space="preserve"> as a barrier to starting production</w:t>
      </w:r>
      <w:r w:rsidRPr="008B3F24">
        <w:rPr>
          <w:sz w:val="16"/>
        </w:rPr>
        <w:t xml:space="preserve"> (not just patents) </w:t>
      </w:r>
      <w:r w:rsidRPr="008B3F24">
        <w:rPr>
          <w:rStyle w:val="StyleUnderline"/>
          <w:highlight w:val="cyan"/>
        </w:rPr>
        <w:t xml:space="preserve">and negates </w:t>
      </w:r>
      <w:r w:rsidRPr="008B3F24">
        <w:rPr>
          <w:rStyle w:val="StyleUnderline"/>
        </w:rPr>
        <w:t xml:space="preserve">the prolonged </w:t>
      </w:r>
      <w:r w:rsidRPr="008B3F24">
        <w:rPr>
          <w:rStyle w:val="StyleUnderline"/>
          <w:highlight w:val="cyan"/>
        </w:rPr>
        <w:t>time, inconsistency</w:t>
      </w:r>
      <w:r w:rsidRPr="008B3F24">
        <w:rPr>
          <w:rStyle w:val="StyleUnderline"/>
        </w:rPr>
        <w:t xml:space="preserve">, frequent </w:t>
      </w:r>
      <w:r w:rsidRPr="008B3F24">
        <w:rPr>
          <w:rStyle w:val="StyleUnderline"/>
          <w:highlight w:val="cyan"/>
        </w:rPr>
        <w:t>failure, and political pressure</w:t>
      </w:r>
      <w:r w:rsidRPr="008B3F24">
        <w:rPr>
          <w:rStyle w:val="StyleUnderline"/>
        </w:rPr>
        <w:t xml:space="preserve"> that accompany voluntary licensing and compulsory licensing efforts. It also provides an expeditious path for new suppliers to import and export vaccines to countries in need without bureaucratic limitations. </w:t>
      </w:r>
      <w:r w:rsidRPr="008B3F24">
        <w:rPr>
          <w:sz w:val="16"/>
        </w:rPr>
        <w:t xml:space="preserve">Finally, </w:t>
      </w:r>
      <w:r w:rsidRPr="008B3F24">
        <w:rPr>
          <w:rStyle w:val="StyleUnderline"/>
          <w:highlight w:val="cyan"/>
        </w:rPr>
        <w:t>there</w:t>
      </w:r>
      <w:r w:rsidRPr="008B3F24">
        <w:rPr>
          <w:rStyle w:val="StyleUnderline"/>
        </w:rPr>
        <w:t xml:space="preserve"> is </w:t>
      </w:r>
      <w:r w:rsidRPr="008B3F24">
        <w:rPr>
          <w:rStyle w:val="StyleUnderline"/>
          <w:highlight w:val="cyan"/>
        </w:rPr>
        <w:t>no</w:t>
      </w:r>
      <w:r w:rsidRPr="008B3F24">
        <w:rPr>
          <w:rStyle w:val="StyleUnderline"/>
        </w:rPr>
        <w:t xml:space="preserve"> compelling </w:t>
      </w:r>
      <w:r w:rsidRPr="008B3F24">
        <w:rPr>
          <w:rStyle w:val="StyleUnderline"/>
          <w:highlight w:val="cyan"/>
        </w:rPr>
        <w:t>evidence</w:t>
      </w:r>
      <w:r w:rsidRPr="008B3F24">
        <w:rPr>
          <w:sz w:val="16"/>
        </w:rPr>
        <w:t xml:space="preserve"> that </w:t>
      </w:r>
      <w:r w:rsidRPr="008B3F24">
        <w:rPr>
          <w:rStyle w:val="Emphasis"/>
          <w:highlight w:val="cyan"/>
        </w:rPr>
        <w:t>the</w:t>
      </w:r>
      <w:r w:rsidRPr="008B3F24">
        <w:rPr>
          <w:rStyle w:val="Emphasis"/>
        </w:rPr>
        <w:t xml:space="preserve"> proposed TRIPS </w:t>
      </w:r>
      <w:r w:rsidRPr="008B3F24">
        <w:rPr>
          <w:rStyle w:val="Emphasis"/>
          <w:highlight w:val="cyan"/>
        </w:rPr>
        <w:t>waiver would dismantle</w:t>
      </w:r>
      <w:r w:rsidRPr="008B3F24">
        <w:rPr>
          <w:rStyle w:val="Emphasis"/>
        </w:rPr>
        <w:t xml:space="preserve"> the </w:t>
      </w:r>
      <w:r w:rsidRPr="008B3F24">
        <w:rPr>
          <w:rStyle w:val="Emphasis"/>
          <w:highlight w:val="cyan"/>
        </w:rPr>
        <w:t>IP</w:t>
      </w:r>
      <w:r w:rsidRPr="008B3F24">
        <w:rPr>
          <w:rStyle w:val="Emphasis"/>
        </w:rPr>
        <w:t xml:space="preserve"> system </w:t>
      </w:r>
      <w:r w:rsidRPr="008B3F24">
        <w:rPr>
          <w:rStyle w:val="Emphasis"/>
          <w:highlight w:val="cyan"/>
        </w:rPr>
        <w:t>and its innovation incentives</w:t>
      </w:r>
      <w:r w:rsidRPr="008B3F24">
        <w:rPr>
          <w:sz w:val="16"/>
        </w:rPr>
        <w:t xml:space="preserve">. </w:t>
      </w:r>
      <w:r w:rsidRPr="008B3F24">
        <w:rPr>
          <w:rStyle w:val="StyleUnderline"/>
        </w:rPr>
        <w:t>The waiver is restricted to covid</w:t>
      </w:r>
      <w:r w:rsidRPr="008B3F24">
        <w:rPr>
          <w:sz w:val="16"/>
        </w:rPr>
        <w:t xml:space="preserve">-19 related goods </w:t>
      </w:r>
      <w:r w:rsidRPr="008B3F24">
        <w:rPr>
          <w:rStyle w:val="Emphasis"/>
        </w:rPr>
        <w:t>and is time limited</w:t>
      </w:r>
      <w:r w:rsidRPr="008B3F24">
        <w:rPr>
          <w:sz w:val="16"/>
        </w:rPr>
        <w:t xml:space="preserve">, </w:t>
      </w:r>
      <w:r w:rsidRPr="008B3F24">
        <w:rPr>
          <w:rStyle w:val="StyleUnderline"/>
        </w:rPr>
        <w:t>helping to protect future innovation</w:t>
      </w:r>
      <w:r w:rsidRPr="008B3F24">
        <w:rPr>
          <w:sz w:val="16"/>
        </w:rPr>
        <w:t xml:space="preserve">. It would, however, reduce profit margins on current covid-19 vaccines. </w:t>
      </w:r>
      <w:r w:rsidRPr="008B3F24">
        <w:rPr>
          <w:rStyle w:val="StyleUnderline"/>
        </w:rPr>
        <w:t>With substantial earnings in the first quarter of 2021</w:t>
      </w:r>
      <w:r w:rsidRPr="008B3F24">
        <w:rPr>
          <w:sz w:val="16"/>
        </w:rPr>
        <w:t xml:space="preserve">, many drug </w:t>
      </w:r>
      <w:r w:rsidRPr="008B3F24">
        <w:rPr>
          <w:rStyle w:val="Emphasis"/>
          <w:highlight w:val="cyan"/>
        </w:rPr>
        <w:t>companies have already recouped their</w:t>
      </w:r>
      <w:r w:rsidRPr="008B3F24">
        <w:rPr>
          <w:rStyle w:val="Emphasis"/>
        </w:rPr>
        <w:t xml:space="preserve"> </w:t>
      </w:r>
      <w:r w:rsidRPr="008B3F24">
        <w:rPr>
          <w:rStyle w:val="Emphasis"/>
          <w:highlight w:val="cyan"/>
        </w:rPr>
        <w:t>r</w:t>
      </w:r>
      <w:r w:rsidRPr="008B3F24">
        <w:rPr>
          <w:rStyle w:val="Emphasis"/>
        </w:rPr>
        <w:t xml:space="preserve">esearch </w:t>
      </w:r>
      <w:r w:rsidRPr="008B3F24">
        <w:rPr>
          <w:rStyle w:val="Emphasis"/>
          <w:highlight w:val="cyan"/>
        </w:rPr>
        <w:t>and</w:t>
      </w:r>
      <w:r w:rsidRPr="008B3F24">
        <w:rPr>
          <w:rStyle w:val="Emphasis"/>
        </w:rPr>
        <w:t xml:space="preserve"> </w:t>
      </w:r>
      <w:r w:rsidRPr="008B3F24">
        <w:rPr>
          <w:rStyle w:val="Emphasis"/>
          <w:highlight w:val="cyan"/>
        </w:rPr>
        <w:t>d</w:t>
      </w:r>
      <w:r w:rsidRPr="008B3F24">
        <w:rPr>
          <w:rStyle w:val="Emphasis"/>
        </w:rPr>
        <w:t xml:space="preserve">evelopment </w:t>
      </w:r>
      <w:r w:rsidRPr="008B3F24">
        <w:rPr>
          <w:rStyle w:val="Emphasis"/>
          <w:highlight w:val="cyan"/>
        </w:rPr>
        <w:t>costs for covid</w:t>
      </w:r>
      <w:r w:rsidRPr="008B3F24">
        <w:rPr>
          <w:sz w:val="16"/>
        </w:rPr>
        <w:t xml:space="preserve">-19 vaccines.20 However, </w:t>
      </w:r>
      <w:r w:rsidRPr="008B3F24">
        <w:rPr>
          <w:rStyle w:val="StyleUnderline"/>
        </w:rPr>
        <w:t>they have not been the sole investors in vaccine development, and they should not be the only ones to profit. Most vaccines received a substantial portion of their direct funding from governments</w:t>
      </w:r>
      <w:r w:rsidRPr="008B3F24">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8B3F24">
        <w:rPr>
          <w:rStyle w:val="StyleUnderline"/>
        </w:rPr>
        <w:t>Given that companies were granted upfront risk protection for covid-19 vaccine research and development, a waiver that advances global public health but reduces vaccine profits in a global crisis is reasonable</w:t>
      </w:r>
      <w:r w:rsidRPr="008B3F24">
        <w:rPr>
          <w:sz w:val="16"/>
        </w:rPr>
        <w:t xml:space="preserve">. Knowledge transfer </w:t>
      </w:r>
      <w:r w:rsidRPr="008B3F24">
        <w:rPr>
          <w:rStyle w:val="StyleUnderline"/>
        </w:rPr>
        <w:t>An IP waiver</w:t>
      </w:r>
      <w:r w:rsidRPr="008B3F24">
        <w:rPr>
          <w:sz w:val="16"/>
        </w:rPr>
        <w:t xml:space="preserve"> for covid-19 vaccines </w:t>
      </w:r>
      <w:r w:rsidRPr="008B3F24">
        <w:rPr>
          <w:rStyle w:val="Emphasis"/>
        </w:rPr>
        <w:t>is integral to boosting vaccine supply</w:t>
      </w:r>
      <w:r w:rsidRPr="008B3F24">
        <w:rPr>
          <w:sz w:val="16"/>
        </w:rPr>
        <w:t xml:space="preserve">, </w:t>
      </w:r>
      <w:r w:rsidRPr="008B3F24">
        <w:rPr>
          <w:rStyle w:val="StyleUnderline"/>
        </w:rPr>
        <w:t>breaking vaccine monopolies, and making vaccines more affordable in LMICs.</w:t>
      </w:r>
      <w:r w:rsidRPr="008B3F24">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8B3F24">
        <w:rPr>
          <w:rStyle w:val="StyleUnderline"/>
        </w:rPr>
        <w:t xml:space="preserve">Politicians and leaders are at a critical juncture: they will either take </w:t>
      </w:r>
      <w:r w:rsidRPr="008B3F24">
        <w:rPr>
          <w:rStyle w:val="StyleUnderline"/>
          <w:highlight w:val="cyan"/>
        </w:rPr>
        <w:t>the</w:t>
      </w:r>
      <w:r w:rsidRPr="008B3F24">
        <w:rPr>
          <w:rStyle w:val="StyleUnderline"/>
        </w:rPr>
        <w:t xml:space="preserve"> necessary </w:t>
      </w:r>
      <w:r w:rsidRPr="008B3F24">
        <w:rPr>
          <w:rStyle w:val="StyleUnderline"/>
          <w:highlight w:val="cyan"/>
        </w:rPr>
        <w:t>steps to make vaccine technology available</w:t>
      </w:r>
      <w:r w:rsidRPr="008B3F24">
        <w:rPr>
          <w:rStyle w:val="StyleUnderline"/>
        </w:rPr>
        <w:t xml:space="preserve"> to scale production, stimulate global collaboration, and create a path to equity or they will protect a hierarchical </w:t>
      </w:r>
      <w:r w:rsidRPr="008B3F24">
        <w:rPr>
          <w:rStyle w:val="StyleUnderline"/>
        </w:rPr>
        <w:lastRenderedPageBreak/>
        <w:t xml:space="preserve">system based on an economic bottom line. The former will not only build a vaccination trajectory that puts equal value on the lives of the rich and the poor, but </w:t>
      </w:r>
      <w:r w:rsidRPr="008B3F24">
        <w:rPr>
          <w:rStyle w:val="StyleUnderline"/>
          <w:highlight w:val="cyan"/>
        </w:rPr>
        <w:t>will</w:t>
      </w:r>
      <w:r w:rsidRPr="008B3F24">
        <w:rPr>
          <w:rStyle w:val="StyleUnderline"/>
        </w:rPr>
        <w:t xml:space="preserve"> also help stem the pandemic’s relentless momentum and </w:t>
      </w:r>
      <w:r w:rsidRPr="008B3F24">
        <w:rPr>
          <w:rStyle w:val="Emphasis"/>
          <w:highlight w:val="cyan"/>
        </w:rPr>
        <w:t>quell the emergence of variants</w:t>
      </w:r>
      <w:r w:rsidRPr="008B3F24">
        <w:rPr>
          <w:rStyle w:val="Emphasis"/>
        </w:rPr>
        <w:t>.</w:t>
      </w:r>
      <w:r w:rsidRPr="008B3F24">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8B3F24">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8B3F24">
        <w:rPr>
          <w:sz w:val="16"/>
        </w:rPr>
        <w:t>. For too long, this cycle has been “other people’s” problem. It is not. It is our problem.</w:t>
      </w:r>
    </w:p>
    <w:p w14:paraId="2A5B32B9" w14:textId="69DB1676" w:rsidR="007B0B16" w:rsidRPr="008B3F24" w:rsidRDefault="007B0B16" w:rsidP="007B0B16">
      <w:pPr>
        <w:pStyle w:val="Heading3"/>
        <w:rPr>
          <w:rFonts w:asciiTheme="majorHAnsi" w:hAnsiTheme="majorHAnsi" w:cstheme="majorHAnsi"/>
        </w:rPr>
      </w:pPr>
      <w:r w:rsidRPr="008B3F24">
        <w:rPr>
          <w:rFonts w:asciiTheme="majorHAnsi" w:hAnsiTheme="majorHAnsi" w:cstheme="majorHAnsi"/>
        </w:rPr>
        <w:lastRenderedPageBreak/>
        <w:t>1AC – India</w:t>
      </w:r>
    </w:p>
    <w:p w14:paraId="07B59F14" w14:textId="49195F56"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Advantage 1 is India</w:t>
      </w:r>
    </w:p>
    <w:p w14:paraId="5DA47AC3" w14:textId="77777777" w:rsidR="007B0B16" w:rsidRPr="008B3F24" w:rsidRDefault="007B0B16" w:rsidP="007B0B16"/>
    <w:p w14:paraId="0A066309"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 xml:space="preserve">India is in </w:t>
      </w:r>
      <w:r w:rsidRPr="008B3F24">
        <w:rPr>
          <w:rFonts w:asciiTheme="majorHAnsi" w:hAnsiTheme="majorHAnsi" w:cstheme="majorHAnsi"/>
          <w:u w:val="single"/>
        </w:rPr>
        <w:t>crisis</w:t>
      </w:r>
      <w:r w:rsidRPr="008B3F24">
        <w:rPr>
          <w:rFonts w:asciiTheme="majorHAnsi" w:hAnsiTheme="majorHAnsi" w:cstheme="majorHAnsi"/>
        </w:rPr>
        <w:t xml:space="preserve"> – the </w:t>
      </w:r>
      <w:r w:rsidRPr="008B3F24">
        <w:rPr>
          <w:rFonts w:asciiTheme="majorHAnsi" w:hAnsiTheme="majorHAnsi" w:cstheme="majorHAnsi"/>
          <w:u w:val="single"/>
        </w:rPr>
        <w:t>recent</w:t>
      </w:r>
      <w:r w:rsidRPr="008B3F24">
        <w:rPr>
          <w:rFonts w:asciiTheme="majorHAnsi" w:hAnsiTheme="majorHAnsi" w:cstheme="majorHAnsi"/>
        </w:rPr>
        <w:t xml:space="preserve"> COVID surge is </w:t>
      </w:r>
      <w:r w:rsidRPr="008B3F24">
        <w:rPr>
          <w:rFonts w:asciiTheme="majorHAnsi" w:hAnsiTheme="majorHAnsi" w:cstheme="majorHAnsi"/>
          <w:u w:val="single"/>
        </w:rPr>
        <w:t>fundamentally different</w:t>
      </w:r>
      <w:r w:rsidRPr="008B3F24">
        <w:rPr>
          <w:rFonts w:asciiTheme="majorHAnsi" w:hAnsiTheme="majorHAnsi" w:cstheme="majorHAnsi"/>
        </w:rPr>
        <w:t xml:space="preserve"> from that of the past.  </w:t>
      </w:r>
    </w:p>
    <w:p w14:paraId="3211FBBB" w14:textId="77777777" w:rsidR="007B0B16" w:rsidRPr="008B3F24" w:rsidRDefault="007B0B16" w:rsidP="007B0B16">
      <w:pPr>
        <w:rPr>
          <w:rFonts w:asciiTheme="majorHAnsi" w:hAnsiTheme="majorHAnsi" w:cstheme="majorHAnsi"/>
          <w:sz w:val="18"/>
          <w:szCs w:val="18"/>
        </w:rPr>
      </w:pPr>
      <w:r w:rsidRPr="008B3F24">
        <w:rPr>
          <w:rStyle w:val="Style13ptBold"/>
          <w:rFonts w:asciiTheme="majorHAnsi" w:hAnsiTheme="majorHAnsi" w:cstheme="majorHAnsi"/>
        </w:rPr>
        <w:t>Khullar 21</w:t>
      </w:r>
      <w:r w:rsidRPr="008B3F24">
        <w:rPr>
          <w:rFonts w:asciiTheme="majorHAnsi" w:hAnsiTheme="majorHAnsi" w:cstheme="majorHAnsi"/>
        </w:rPr>
        <w:t xml:space="preserve"> </w:t>
      </w:r>
      <w:r w:rsidRPr="008B3F24">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2" w:history="1">
        <w:r w:rsidRPr="008B3F24">
          <w:rPr>
            <w:rStyle w:val="FollowedHyperlink"/>
            <w:rFonts w:asciiTheme="majorHAnsi" w:hAnsiTheme="majorHAnsi" w:cstheme="majorHAnsi"/>
            <w:sz w:val="18"/>
            <w:szCs w:val="18"/>
          </w:rPr>
          <w:t>https://www.newyorker.com/science/medical-dispatch/indias-crisis-marks-a-new-phase-in-the-pandemic</w:t>
        </w:r>
      </w:hyperlink>
      <w:r w:rsidRPr="008B3F24">
        <w:rPr>
          <w:rFonts w:asciiTheme="majorHAnsi" w:hAnsiTheme="majorHAnsi" w:cstheme="majorHAnsi"/>
          <w:sz w:val="18"/>
          <w:szCs w:val="18"/>
        </w:rPr>
        <w:t>] TDI</w:t>
      </w:r>
    </w:p>
    <w:p w14:paraId="76F2F5E5" w14:textId="77777777" w:rsidR="007B0B16" w:rsidRPr="008B3F24" w:rsidRDefault="007B0B16" w:rsidP="007B0B16">
      <w:pPr>
        <w:rPr>
          <w:rFonts w:asciiTheme="majorHAnsi" w:hAnsiTheme="majorHAnsi" w:cstheme="majorHAnsi"/>
          <w:sz w:val="14"/>
        </w:rPr>
      </w:pPr>
      <w:r w:rsidRPr="008B3F24">
        <w:rPr>
          <w:rFonts w:asciiTheme="majorHAnsi" w:hAnsiTheme="majorHAnsi" w:cstheme="majorHAnsi"/>
          <w:sz w:val="14"/>
        </w:rPr>
        <w:t xml:space="preserve">Laxminarayan’s walks have changed in recent weeks. </w:t>
      </w:r>
      <w:r w:rsidRPr="008B3F24">
        <w:rPr>
          <w:rFonts w:asciiTheme="majorHAnsi" w:hAnsiTheme="majorHAnsi" w:cstheme="majorHAnsi"/>
          <w:b/>
          <w:bCs/>
          <w:u w:val="single"/>
        </w:rPr>
        <w:t xml:space="preserve">Coronavirus </w:t>
      </w:r>
      <w:r w:rsidRPr="008B3F24">
        <w:rPr>
          <w:rFonts w:asciiTheme="majorHAnsi" w:hAnsiTheme="majorHAnsi" w:cstheme="majorHAnsi"/>
          <w:b/>
          <w:bCs/>
          <w:highlight w:val="cyan"/>
          <w:u w:val="single"/>
        </w:rPr>
        <w:t xml:space="preserve">deaths in India </w:t>
      </w:r>
      <w:r w:rsidRPr="008B3F24">
        <w:rPr>
          <w:rFonts w:asciiTheme="majorHAnsi" w:hAnsiTheme="majorHAnsi" w:cstheme="majorHAnsi"/>
          <w:b/>
          <w:bCs/>
          <w:u w:val="single"/>
        </w:rPr>
        <w:t xml:space="preserve">have </w:t>
      </w:r>
      <w:r w:rsidRPr="008B3F24">
        <w:rPr>
          <w:rFonts w:asciiTheme="majorHAnsi" w:hAnsiTheme="majorHAnsi" w:cstheme="majorHAnsi"/>
          <w:b/>
          <w:bCs/>
          <w:highlight w:val="cyan"/>
          <w:u w:val="single"/>
        </w:rPr>
        <w:t>skyrocketed</w:t>
      </w:r>
      <w:r w:rsidRPr="008B3F24">
        <w:rPr>
          <w:rFonts w:asciiTheme="majorHAnsi" w:hAnsiTheme="majorHAnsi" w:cstheme="majorHAnsi"/>
          <w:u w:val="single"/>
        </w:rPr>
        <w:t xml:space="preserve">, and a </w:t>
      </w:r>
      <w:r w:rsidRPr="008B3F24">
        <w:rPr>
          <w:rFonts w:asciiTheme="majorHAnsi" w:hAnsiTheme="majorHAnsi" w:cstheme="majorHAnsi"/>
          <w:b/>
          <w:bCs/>
          <w:u w:val="single"/>
        </w:rPr>
        <w:t>frightening atmosphere</w:t>
      </w:r>
      <w:r w:rsidRPr="008B3F24">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B3F24">
        <w:rPr>
          <w:rFonts w:asciiTheme="majorHAnsi" w:hAnsiTheme="majorHAnsi" w:cstheme="majorHAnsi"/>
          <w:b/>
          <w:bCs/>
          <w:u w:val="single"/>
        </w:rPr>
        <w:t>search of food, medication, or medical care</w:t>
      </w:r>
      <w:r w:rsidRPr="008B3F24">
        <w:rPr>
          <w:rFonts w:asciiTheme="majorHAnsi" w:hAnsiTheme="majorHAnsi" w:cstheme="majorHAnsi"/>
          <w:u w:val="single"/>
        </w:rPr>
        <w:t>.</w:t>
      </w:r>
      <w:r w:rsidRPr="008B3F24">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8B3F24">
        <w:rPr>
          <w:rFonts w:asciiTheme="majorHAnsi" w:hAnsiTheme="majorHAnsi" w:cstheme="majorHAnsi"/>
          <w:highlight w:val="cyan"/>
          <w:u w:val="single"/>
        </w:rPr>
        <w:t>the virus is</w:t>
      </w:r>
      <w:r w:rsidRPr="008B3F24">
        <w:rPr>
          <w:rFonts w:asciiTheme="majorHAnsi" w:hAnsiTheme="majorHAnsi" w:cstheme="majorHAnsi"/>
          <w:u w:val="single"/>
        </w:rPr>
        <w:t xml:space="preserve"> </w:t>
      </w:r>
      <w:r w:rsidRPr="008B3F24">
        <w:rPr>
          <w:rFonts w:asciiTheme="majorHAnsi" w:hAnsiTheme="majorHAnsi" w:cstheme="majorHAnsi"/>
          <w:b/>
          <w:bCs/>
          <w:u w:val="single"/>
        </w:rPr>
        <w:t xml:space="preserve">newly </w:t>
      </w:r>
      <w:r w:rsidRPr="008B3F24">
        <w:rPr>
          <w:rFonts w:asciiTheme="majorHAnsi" w:hAnsiTheme="majorHAnsi" w:cstheme="majorHAnsi"/>
          <w:b/>
          <w:bCs/>
          <w:highlight w:val="cyan"/>
          <w:u w:val="single"/>
        </w:rPr>
        <w:t>infecting millions</w:t>
      </w:r>
      <w:r w:rsidRPr="008B3F24">
        <w:rPr>
          <w:rFonts w:asciiTheme="majorHAnsi" w:hAnsiTheme="majorHAnsi" w:cstheme="majorHAnsi"/>
          <w:u w:val="single"/>
        </w:rPr>
        <w:t xml:space="preserve"> of Indians </w:t>
      </w:r>
      <w:r w:rsidRPr="008B3F24">
        <w:rPr>
          <w:rFonts w:asciiTheme="majorHAnsi" w:hAnsiTheme="majorHAnsi" w:cstheme="majorHAnsi"/>
          <w:highlight w:val="cyan"/>
          <w:u w:val="single"/>
        </w:rPr>
        <w:t>each week</w:t>
      </w:r>
      <w:r w:rsidRPr="008B3F24">
        <w:rPr>
          <w:rFonts w:asciiTheme="majorHAnsi" w:hAnsiTheme="majorHAnsi" w:cstheme="majorHAnsi"/>
          <w:u w:val="single"/>
        </w:rPr>
        <w:t xml:space="preserve">, and that some twenty thousand or thirty thousand people are dying weekly. But most experts, including Laxminarayan, believe that those numbers </w:t>
      </w:r>
      <w:r w:rsidRPr="008B3F24">
        <w:rPr>
          <w:rFonts w:asciiTheme="majorHAnsi" w:hAnsiTheme="majorHAnsi" w:cstheme="majorHAnsi"/>
          <w:b/>
          <w:bCs/>
          <w:u w:val="single"/>
        </w:rPr>
        <w:t>capture a fraction</w:t>
      </w:r>
      <w:r w:rsidRPr="008B3F24">
        <w:rPr>
          <w:rFonts w:asciiTheme="majorHAnsi" w:hAnsiTheme="majorHAnsi" w:cstheme="majorHAnsi"/>
          <w:u w:val="single"/>
        </w:rPr>
        <w:t xml:space="preserve"> of the true covid-19 toll.</w:t>
      </w:r>
      <w:r w:rsidRPr="008B3F24">
        <w:rPr>
          <w:rFonts w:asciiTheme="majorHAnsi" w:hAnsiTheme="majorHAnsi" w:cstheme="majorHAnsi"/>
          <w:sz w:val="14"/>
        </w:rPr>
        <w:t xml:space="preserve"> </w:t>
      </w:r>
      <w:r w:rsidRPr="008B3F24">
        <w:rPr>
          <w:rFonts w:asciiTheme="majorHAnsi" w:hAnsiTheme="majorHAnsi" w:cstheme="majorHAnsi"/>
          <w:u w:val="single"/>
        </w:rPr>
        <w:t>“</w:t>
      </w:r>
      <w:r w:rsidRPr="008B3F24">
        <w:rPr>
          <w:rFonts w:asciiTheme="majorHAnsi" w:hAnsiTheme="majorHAnsi" w:cstheme="majorHAnsi"/>
          <w:highlight w:val="cyan"/>
          <w:u w:val="single"/>
        </w:rPr>
        <w:t xml:space="preserve">It’s a </w:t>
      </w:r>
      <w:r w:rsidRPr="008B3F24">
        <w:rPr>
          <w:rFonts w:asciiTheme="majorHAnsi" w:hAnsiTheme="majorHAnsi" w:cstheme="majorHAnsi"/>
          <w:b/>
          <w:bCs/>
          <w:highlight w:val="cyan"/>
          <w:u w:val="single"/>
        </w:rPr>
        <w:t>war zone</w:t>
      </w:r>
      <w:r w:rsidRPr="008B3F24">
        <w:rPr>
          <w:rFonts w:asciiTheme="majorHAnsi" w:hAnsiTheme="majorHAnsi" w:cstheme="majorHAnsi"/>
          <w:u w:val="single"/>
        </w:rPr>
        <w:t>,”</w:t>
      </w:r>
      <w:r w:rsidRPr="008B3F24">
        <w:rPr>
          <w:rFonts w:asciiTheme="majorHAnsi" w:hAnsiTheme="majorHAnsi" w:cstheme="majorHAnsi"/>
          <w:sz w:val="14"/>
        </w:rPr>
        <w:t xml:space="preserve"> Laxminarayan said. “It’s worse than what you’re reading in the papers or seeing on TV. Whatever the numbers are, they don’t tell the full story. </w:t>
      </w:r>
      <w:r w:rsidRPr="008B3F24">
        <w:rPr>
          <w:rFonts w:asciiTheme="majorHAnsi" w:hAnsiTheme="majorHAnsi" w:cstheme="majorHAnsi"/>
          <w:u w:val="single"/>
        </w:rPr>
        <w:t xml:space="preserve">The human toll is </w:t>
      </w:r>
      <w:r w:rsidRPr="008B3F24">
        <w:rPr>
          <w:rFonts w:asciiTheme="majorHAnsi" w:hAnsiTheme="majorHAnsi" w:cstheme="majorHAnsi"/>
          <w:b/>
          <w:bCs/>
          <w:u w:val="single"/>
        </w:rPr>
        <w:t>devastating</w:t>
      </w:r>
      <w:r w:rsidRPr="008B3F24">
        <w:rPr>
          <w:rFonts w:asciiTheme="majorHAnsi" w:hAnsiTheme="majorHAnsi" w:cstheme="majorHAnsi"/>
          <w:sz w:val="14"/>
        </w:rPr>
        <w:t xml:space="preserve">.” </w:t>
      </w:r>
      <w:r w:rsidRPr="008B3F24">
        <w:rPr>
          <w:rFonts w:asciiTheme="majorHAnsi" w:hAnsiTheme="majorHAnsi" w:cstheme="majorHAnsi"/>
          <w:highlight w:val="cyan"/>
          <w:u w:val="single"/>
        </w:rPr>
        <w:t xml:space="preserve">The current surge </w:t>
      </w:r>
      <w:r w:rsidRPr="008B3F24">
        <w:rPr>
          <w:rFonts w:asciiTheme="majorHAnsi" w:hAnsiTheme="majorHAnsi" w:cstheme="majorHAnsi"/>
          <w:b/>
          <w:bCs/>
          <w:highlight w:val="cyan"/>
          <w:u w:val="single"/>
        </w:rPr>
        <w:t>differs</w:t>
      </w:r>
      <w:r w:rsidRPr="008B3F24">
        <w:rPr>
          <w:rFonts w:asciiTheme="majorHAnsi" w:hAnsiTheme="majorHAnsi" w:cstheme="majorHAnsi"/>
          <w:b/>
          <w:bCs/>
          <w:u w:val="single"/>
        </w:rPr>
        <w:t xml:space="preserve"> fundamentally</w:t>
      </w:r>
      <w:r w:rsidRPr="008B3F24">
        <w:rPr>
          <w:rFonts w:asciiTheme="majorHAnsi" w:hAnsiTheme="majorHAnsi" w:cstheme="majorHAnsi"/>
          <w:u w:val="single"/>
        </w:rPr>
        <w:t xml:space="preserve"> </w:t>
      </w:r>
      <w:r w:rsidRPr="008B3F24">
        <w:rPr>
          <w:rFonts w:asciiTheme="majorHAnsi" w:hAnsiTheme="majorHAnsi" w:cstheme="majorHAnsi"/>
          <w:highlight w:val="cyan"/>
          <w:u w:val="single"/>
        </w:rPr>
        <w:t xml:space="preserve">from </w:t>
      </w:r>
      <w:r w:rsidRPr="008B3F24">
        <w:rPr>
          <w:rFonts w:asciiTheme="majorHAnsi" w:hAnsiTheme="majorHAnsi" w:cstheme="majorHAnsi"/>
          <w:u w:val="single"/>
        </w:rPr>
        <w:t>India’s experience</w:t>
      </w:r>
      <w:r w:rsidRPr="008B3F24">
        <w:rPr>
          <w:rFonts w:asciiTheme="majorHAnsi" w:hAnsiTheme="majorHAnsi" w:cstheme="majorHAnsi"/>
          <w:highlight w:val="cyan"/>
          <w:u w:val="single"/>
        </w:rPr>
        <w:t xml:space="preserve"> last year</w:t>
      </w:r>
      <w:r w:rsidRPr="008B3F24">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w:t>
      </w:r>
      <w:r w:rsidRPr="008B3F24">
        <w:rPr>
          <w:rFonts w:asciiTheme="majorHAnsi" w:hAnsiTheme="majorHAnsi" w:cstheme="majorHAnsi"/>
          <w:sz w:val="14"/>
        </w:rPr>
        <w:lastRenderedPageBreak/>
        <w:t xml:space="preserve">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8B3F24">
        <w:rPr>
          <w:rFonts w:asciiTheme="majorHAnsi" w:hAnsiTheme="majorHAnsi" w:cstheme="majorHAnsi"/>
          <w:highlight w:val="cyan"/>
          <w:u w:val="single"/>
        </w:rPr>
        <w:t>The</w:t>
      </w:r>
      <w:r w:rsidRPr="008B3F24">
        <w:rPr>
          <w:rFonts w:asciiTheme="majorHAnsi" w:hAnsiTheme="majorHAnsi" w:cstheme="majorHAnsi"/>
          <w:u w:val="single"/>
        </w:rPr>
        <w:t xml:space="preserve"> global </w:t>
      </w:r>
      <w:r w:rsidRPr="008B3F24">
        <w:rPr>
          <w:rFonts w:asciiTheme="majorHAnsi" w:hAnsiTheme="majorHAnsi" w:cstheme="majorHAnsi"/>
          <w:highlight w:val="cyan"/>
          <w:u w:val="single"/>
        </w:rPr>
        <w:t xml:space="preserve">vaccination effort </w:t>
      </w:r>
      <w:r w:rsidRPr="008B3F24">
        <w:rPr>
          <w:rFonts w:asciiTheme="majorHAnsi" w:hAnsiTheme="majorHAnsi" w:cstheme="majorHAnsi"/>
          <w:u w:val="single"/>
        </w:rPr>
        <w:t xml:space="preserve">has </w:t>
      </w:r>
      <w:r w:rsidRPr="008B3F24">
        <w:rPr>
          <w:rFonts w:asciiTheme="majorHAnsi" w:hAnsiTheme="majorHAnsi" w:cstheme="majorHAnsi"/>
          <w:highlight w:val="cyan"/>
          <w:u w:val="single"/>
        </w:rPr>
        <w:t>faltered</w:t>
      </w:r>
      <w:r w:rsidRPr="008B3F24">
        <w:rPr>
          <w:rFonts w:asciiTheme="majorHAnsi" w:hAnsiTheme="majorHAnsi" w:cstheme="majorHAnsi"/>
          <w:u w:val="single"/>
        </w:rPr>
        <w:t>,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8B3F24">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8B3F24">
        <w:rPr>
          <w:rFonts w:asciiTheme="majorHAnsi" w:hAnsiTheme="majorHAnsi" w:cstheme="majorHAnsi"/>
          <w:u w:val="single"/>
        </w:rPr>
        <w:t xml:space="preserve">It’s a moral issue, but it’s also an epidemiological one. We’re </w:t>
      </w:r>
      <w:r w:rsidRPr="008B3F24">
        <w:rPr>
          <w:rFonts w:asciiTheme="majorHAnsi" w:hAnsiTheme="majorHAnsi" w:cstheme="majorHAnsi"/>
          <w:b/>
          <w:bCs/>
          <w:highlight w:val="cyan"/>
          <w:u w:val="single"/>
        </w:rPr>
        <w:t>placing everyone at risk</w:t>
      </w:r>
      <w:r w:rsidRPr="008B3F24">
        <w:rPr>
          <w:rFonts w:asciiTheme="majorHAnsi" w:hAnsiTheme="majorHAnsi" w:cstheme="majorHAnsi"/>
          <w:b/>
          <w:bCs/>
          <w:u w:val="single"/>
        </w:rPr>
        <w:t xml:space="preserve"> when we let the virus run rampant.</w:t>
      </w:r>
      <w:r w:rsidRPr="008B3F24">
        <w:rPr>
          <w:rFonts w:asciiTheme="majorHAnsi" w:hAnsiTheme="majorHAnsi" w:cstheme="majorHAnsi"/>
          <w:u w:val="single"/>
        </w:rPr>
        <w:t xml:space="preserve"> It creates a huge substrate for new variants. We need to </w:t>
      </w:r>
      <w:r w:rsidRPr="008B3F24">
        <w:rPr>
          <w:rFonts w:asciiTheme="majorHAnsi" w:hAnsiTheme="majorHAnsi" w:cstheme="majorHAnsi"/>
          <w:b/>
          <w:bCs/>
          <w:highlight w:val="cyan"/>
          <w:u w:val="single"/>
        </w:rPr>
        <w:t xml:space="preserve">quadruple </w:t>
      </w:r>
      <w:r w:rsidRPr="008B3F24">
        <w:rPr>
          <w:rFonts w:asciiTheme="majorHAnsi" w:hAnsiTheme="majorHAnsi" w:cstheme="majorHAnsi"/>
          <w:b/>
          <w:bCs/>
          <w:u w:val="single"/>
        </w:rPr>
        <w:t xml:space="preserve">our </w:t>
      </w:r>
      <w:r w:rsidRPr="008B3F24">
        <w:rPr>
          <w:rFonts w:asciiTheme="majorHAnsi" w:hAnsiTheme="majorHAnsi" w:cstheme="majorHAnsi"/>
          <w:b/>
          <w:bCs/>
          <w:highlight w:val="cyan"/>
          <w:u w:val="single"/>
        </w:rPr>
        <w:t>efforts to get the world vaccinated</w:t>
      </w:r>
      <w:r w:rsidRPr="008B3F24">
        <w:rPr>
          <w:rFonts w:asciiTheme="majorHAnsi" w:hAnsiTheme="majorHAnsi" w:cstheme="majorHAnsi"/>
          <w:b/>
          <w:bCs/>
          <w:u w:val="single"/>
        </w:rPr>
        <w:t>.</w:t>
      </w:r>
      <w:r w:rsidRPr="008B3F24">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8B3F24">
        <w:rPr>
          <w:rFonts w:asciiTheme="majorHAnsi" w:hAnsiTheme="majorHAnsi" w:cstheme="majorHAnsi"/>
          <w:highlight w:val="cyan"/>
          <w:u w:val="single"/>
        </w:rPr>
        <w:t>The proposed waiver</w:t>
      </w:r>
      <w:r w:rsidRPr="008B3F24">
        <w:rPr>
          <w:rFonts w:asciiTheme="majorHAnsi" w:hAnsiTheme="majorHAnsi" w:cstheme="majorHAnsi"/>
          <w:u w:val="single"/>
        </w:rPr>
        <w:t xml:space="preserve">—it </w:t>
      </w:r>
      <w:r w:rsidRPr="008B3F24">
        <w:rPr>
          <w:rFonts w:asciiTheme="majorHAnsi" w:hAnsiTheme="majorHAnsi" w:cstheme="majorHAnsi"/>
          <w:highlight w:val="cyan"/>
          <w:u w:val="single"/>
        </w:rPr>
        <w:t>must be approved</w:t>
      </w:r>
      <w:r w:rsidRPr="008B3F24">
        <w:rPr>
          <w:rFonts w:asciiTheme="majorHAnsi" w:hAnsiTheme="majorHAnsi" w:cstheme="majorHAnsi"/>
          <w:u w:val="single"/>
        </w:rPr>
        <w:t xml:space="preserve"> by the World Trade Organization—has been </w:t>
      </w:r>
      <w:r w:rsidRPr="008B3F24">
        <w:rPr>
          <w:rFonts w:asciiTheme="majorHAnsi" w:hAnsiTheme="majorHAnsi" w:cstheme="majorHAnsi"/>
          <w:b/>
          <w:bCs/>
          <w:highlight w:val="cyan"/>
          <w:u w:val="single"/>
        </w:rPr>
        <w:t xml:space="preserve">hailed by </w:t>
      </w:r>
      <w:r w:rsidRPr="008B3F24">
        <w:rPr>
          <w:rFonts w:asciiTheme="majorHAnsi" w:hAnsiTheme="majorHAnsi" w:cstheme="majorHAnsi"/>
          <w:b/>
          <w:bCs/>
          <w:u w:val="single"/>
        </w:rPr>
        <w:t>many public-</w:t>
      </w:r>
      <w:r w:rsidRPr="008B3F24">
        <w:rPr>
          <w:rFonts w:asciiTheme="majorHAnsi" w:hAnsiTheme="majorHAnsi" w:cstheme="majorHAnsi"/>
          <w:b/>
          <w:bCs/>
          <w:highlight w:val="cyan"/>
          <w:u w:val="single"/>
        </w:rPr>
        <w:t>health practitioners</w:t>
      </w:r>
      <w:r w:rsidRPr="008B3F24">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61D03E89"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 xml:space="preserve">That causes Indo-Pak </w:t>
      </w:r>
      <w:r w:rsidRPr="008B3F24">
        <w:rPr>
          <w:rFonts w:asciiTheme="majorHAnsi" w:hAnsiTheme="majorHAnsi" w:cstheme="majorHAnsi"/>
          <w:u w:val="single"/>
        </w:rPr>
        <w:t>conflict escalation</w:t>
      </w:r>
      <w:r w:rsidRPr="008B3F24">
        <w:rPr>
          <w:rFonts w:asciiTheme="majorHAnsi" w:hAnsiTheme="majorHAnsi" w:cstheme="majorHAnsi"/>
        </w:rPr>
        <w:t>.</w:t>
      </w:r>
    </w:p>
    <w:p w14:paraId="0CFC00CA" w14:textId="77777777" w:rsidR="007B0B16" w:rsidRPr="008B3F24" w:rsidRDefault="007B0B16" w:rsidP="007B0B16">
      <w:pPr>
        <w:rPr>
          <w:rFonts w:asciiTheme="majorHAnsi" w:hAnsiTheme="majorHAnsi" w:cstheme="majorHAnsi"/>
          <w:sz w:val="18"/>
          <w:szCs w:val="18"/>
        </w:rPr>
      </w:pPr>
      <w:r w:rsidRPr="008B3F24">
        <w:rPr>
          <w:rStyle w:val="Style13ptBold"/>
          <w:rFonts w:asciiTheme="majorHAnsi" w:hAnsiTheme="majorHAnsi" w:cstheme="majorHAnsi"/>
        </w:rPr>
        <w:t>Somos 20</w:t>
      </w:r>
      <w:r w:rsidRPr="008B3F24">
        <w:rPr>
          <w:rFonts w:asciiTheme="majorHAnsi" w:hAnsiTheme="majorHAnsi" w:cstheme="majorHAnsi"/>
        </w:rPr>
        <w:t xml:space="preserve"> </w:t>
      </w:r>
      <w:r w:rsidRPr="008B3F24">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13" w:history="1">
        <w:r w:rsidRPr="008B3F24">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8B3F24">
        <w:rPr>
          <w:rFonts w:asciiTheme="majorHAnsi" w:hAnsiTheme="majorHAnsi" w:cstheme="majorHAnsi"/>
          <w:sz w:val="18"/>
          <w:szCs w:val="18"/>
        </w:rPr>
        <w:t>] TDI</w:t>
      </w:r>
    </w:p>
    <w:p w14:paraId="3AB6F1E4" w14:textId="77777777" w:rsidR="007B0B16" w:rsidRPr="008B3F24" w:rsidRDefault="007B0B16" w:rsidP="007B0B16">
      <w:pPr>
        <w:rPr>
          <w:rFonts w:asciiTheme="majorHAnsi" w:hAnsiTheme="majorHAnsi" w:cstheme="majorHAnsi"/>
          <w:sz w:val="14"/>
        </w:rPr>
      </w:pPr>
      <w:r w:rsidRPr="008B3F24">
        <w:rPr>
          <w:rFonts w:asciiTheme="majorHAnsi" w:hAnsiTheme="majorHAnsi" w:cstheme="majorHAnsi"/>
          <w:sz w:val="14"/>
        </w:rPr>
        <w:t xml:space="preserve">INDIA </w:t>
      </w:r>
      <w:r w:rsidRPr="008B3F24">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8B3F24">
        <w:rPr>
          <w:rFonts w:asciiTheme="majorHAnsi" w:hAnsiTheme="majorHAnsi" w:cstheme="majorHAnsi"/>
          <w:b/>
          <w:bCs/>
          <w:u w:val="single"/>
        </w:rPr>
        <w:t xml:space="preserve">conflicts between Pakistan and India. </w:t>
      </w:r>
      <w:r w:rsidRPr="008B3F24">
        <w:rPr>
          <w:rFonts w:asciiTheme="majorHAnsi" w:hAnsiTheme="majorHAnsi" w:cstheme="majorHAnsi"/>
          <w:sz w:val="14"/>
        </w:rPr>
        <w:t xml:space="preserve">“So what mostly drove the increase in conflict intensity…were basically due to two factors,” Ide said. “The first being that </w:t>
      </w:r>
      <w:r w:rsidRPr="008B3F24">
        <w:rPr>
          <w:rFonts w:asciiTheme="majorHAnsi" w:hAnsiTheme="majorHAnsi" w:cstheme="majorHAnsi"/>
          <w:highlight w:val="cyan"/>
          <w:u w:val="single"/>
        </w:rPr>
        <w:t>there is</w:t>
      </w:r>
      <w:r w:rsidRPr="008B3F24">
        <w:rPr>
          <w:rFonts w:asciiTheme="majorHAnsi" w:hAnsiTheme="majorHAnsi" w:cstheme="majorHAnsi"/>
          <w:u w:val="single"/>
        </w:rPr>
        <w:t xml:space="preserve"> some </w:t>
      </w:r>
      <w:r w:rsidRPr="008B3F24">
        <w:rPr>
          <w:rFonts w:asciiTheme="majorHAnsi" w:hAnsiTheme="majorHAnsi" w:cstheme="majorHAnsi"/>
          <w:highlight w:val="cyan"/>
          <w:u w:val="single"/>
        </w:rPr>
        <w:t>evidence that Pakistan sponsors</w:t>
      </w:r>
      <w:r w:rsidRPr="008B3F24">
        <w:rPr>
          <w:rFonts w:asciiTheme="majorHAnsi" w:hAnsiTheme="majorHAnsi" w:cstheme="majorHAnsi"/>
          <w:u w:val="single"/>
        </w:rPr>
        <w:t xml:space="preserve"> or supports these </w:t>
      </w:r>
      <w:r w:rsidRPr="008B3F24">
        <w:rPr>
          <w:rFonts w:asciiTheme="majorHAnsi" w:hAnsiTheme="majorHAnsi" w:cstheme="majorHAnsi"/>
          <w:highlight w:val="cyan"/>
          <w:u w:val="single"/>
        </w:rPr>
        <w:t>insurgents in Kashmi</w:t>
      </w:r>
      <w:r w:rsidRPr="008B3F24">
        <w:rPr>
          <w:rFonts w:asciiTheme="majorHAnsi" w:hAnsiTheme="majorHAnsi" w:cstheme="majorHAnsi"/>
          <w:u w:val="single"/>
        </w:rPr>
        <w:t xml:space="preserve">r, to encourage them to increase their attacks [on Indian forces] because </w:t>
      </w:r>
      <w:r w:rsidRPr="008B3F24">
        <w:rPr>
          <w:rFonts w:asciiTheme="majorHAnsi" w:hAnsiTheme="majorHAnsi" w:cstheme="majorHAnsi"/>
          <w:highlight w:val="cyan"/>
          <w:u w:val="single"/>
        </w:rPr>
        <w:t xml:space="preserve">they </w:t>
      </w:r>
      <w:r w:rsidRPr="008B3F24">
        <w:rPr>
          <w:rFonts w:asciiTheme="majorHAnsi" w:hAnsiTheme="majorHAnsi" w:cstheme="majorHAnsi"/>
          <w:b/>
          <w:bCs/>
          <w:highlight w:val="cyan"/>
          <w:u w:val="single"/>
        </w:rPr>
        <w:t xml:space="preserve">perceived them to be </w:t>
      </w:r>
      <w:r w:rsidRPr="008B3F24">
        <w:rPr>
          <w:rFonts w:asciiTheme="majorHAnsi" w:hAnsiTheme="majorHAnsi" w:cstheme="majorHAnsi"/>
          <w:b/>
          <w:bCs/>
          <w:u w:val="single"/>
        </w:rPr>
        <w:t xml:space="preserve">weak and </w:t>
      </w:r>
      <w:r w:rsidRPr="008B3F24">
        <w:rPr>
          <w:rFonts w:asciiTheme="majorHAnsi" w:hAnsiTheme="majorHAnsi" w:cstheme="majorHAnsi"/>
          <w:b/>
          <w:bCs/>
          <w:highlight w:val="cyan"/>
          <w:u w:val="single"/>
        </w:rPr>
        <w:t>struggling with the pandemic</w:t>
      </w:r>
      <w:r w:rsidRPr="008B3F24">
        <w:rPr>
          <w:rFonts w:asciiTheme="majorHAnsi" w:hAnsiTheme="majorHAnsi" w:cstheme="majorHAnsi"/>
          <w:sz w:val="14"/>
        </w:rPr>
        <w:t xml:space="preserve">.” The second factor, Ide explained, was that </w:t>
      </w:r>
      <w:r w:rsidRPr="008B3F24">
        <w:rPr>
          <w:rFonts w:asciiTheme="majorHAnsi" w:hAnsiTheme="majorHAnsi" w:cstheme="majorHAnsi"/>
          <w:u w:val="single"/>
        </w:rPr>
        <w:t xml:space="preserve">while </w:t>
      </w:r>
      <w:r w:rsidRPr="008B3F24">
        <w:rPr>
          <w:rFonts w:asciiTheme="majorHAnsi" w:hAnsiTheme="majorHAnsi" w:cstheme="majorHAnsi"/>
          <w:highlight w:val="cyan"/>
          <w:u w:val="single"/>
        </w:rPr>
        <w:t>Indian government</w:t>
      </w:r>
      <w:r w:rsidRPr="008B3F24">
        <w:rPr>
          <w:rFonts w:asciiTheme="majorHAnsi" w:hAnsiTheme="majorHAnsi" w:cstheme="majorHAnsi"/>
          <w:u w:val="single"/>
        </w:rPr>
        <w:t xml:space="preserve"> enacted a “pretty comprehensive lockdown in Kashmir, and sealing it way from international media attention…</w:t>
      </w:r>
      <w:r w:rsidRPr="008B3F24">
        <w:rPr>
          <w:rFonts w:asciiTheme="majorHAnsi" w:hAnsiTheme="majorHAnsi" w:cstheme="majorHAnsi"/>
          <w:b/>
          <w:bCs/>
          <w:highlight w:val="cyan"/>
          <w:u w:val="single"/>
        </w:rPr>
        <w:t xml:space="preserve">launched </w:t>
      </w:r>
      <w:r w:rsidRPr="008B3F24">
        <w:rPr>
          <w:rFonts w:asciiTheme="majorHAnsi" w:hAnsiTheme="majorHAnsi" w:cstheme="majorHAnsi"/>
          <w:b/>
          <w:bCs/>
          <w:u w:val="single"/>
        </w:rPr>
        <w:t xml:space="preserve">more </w:t>
      </w:r>
      <w:r w:rsidRPr="008B3F24">
        <w:rPr>
          <w:rFonts w:asciiTheme="majorHAnsi" w:hAnsiTheme="majorHAnsi" w:cstheme="majorHAnsi"/>
          <w:b/>
          <w:bCs/>
          <w:highlight w:val="cyan"/>
          <w:u w:val="single"/>
        </w:rPr>
        <w:t xml:space="preserve">intense counter-insurgency </w:t>
      </w:r>
      <w:r w:rsidRPr="008B3F24">
        <w:rPr>
          <w:rFonts w:asciiTheme="majorHAnsi" w:hAnsiTheme="majorHAnsi" w:cstheme="majorHAnsi"/>
          <w:b/>
          <w:bCs/>
          <w:u w:val="single"/>
        </w:rPr>
        <w:t>efforts</w:t>
      </w:r>
      <w:r w:rsidRPr="008B3F24">
        <w:rPr>
          <w:rFonts w:asciiTheme="majorHAnsi" w:hAnsiTheme="majorHAnsi" w:cstheme="majorHAnsi"/>
          <w:u w:val="single"/>
        </w:rPr>
        <w:t xml:space="preserve"> and…crack[ed] down </w:t>
      </w:r>
      <w:r w:rsidRPr="008B3F24">
        <w:rPr>
          <w:rFonts w:asciiTheme="majorHAnsi" w:hAnsiTheme="majorHAnsi" w:cstheme="majorHAnsi"/>
          <w:highlight w:val="cyan"/>
          <w:u w:val="single"/>
        </w:rPr>
        <w:t>on</w:t>
      </w:r>
      <w:r w:rsidRPr="008B3F24">
        <w:rPr>
          <w:rFonts w:asciiTheme="majorHAnsi" w:hAnsiTheme="majorHAnsi" w:cstheme="majorHAnsi"/>
          <w:u w:val="single"/>
        </w:rPr>
        <w:t xml:space="preserve"> any </w:t>
      </w:r>
      <w:r w:rsidRPr="008B3F24">
        <w:rPr>
          <w:rFonts w:asciiTheme="majorHAnsi" w:hAnsiTheme="majorHAnsi" w:cstheme="majorHAnsi"/>
          <w:highlight w:val="cyan"/>
          <w:u w:val="single"/>
        </w:rPr>
        <w:t>pro-Pakistani</w:t>
      </w:r>
      <w:r w:rsidRPr="008B3F24">
        <w:rPr>
          <w:rFonts w:asciiTheme="majorHAnsi" w:hAnsiTheme="majorHAnsi" w:cstheme="majorHAnsi"/>
          <w:u w:val="single"/>
        </w:rPr>
        <w:t xml:space="preserve"> sympathy </w:t>
      </w:r>
      <w:r w:rsidRPr="008B3F24">
        <w:rPr>
          <w:rFonts w:asciiTheme="majorHAnsi" w:hAnsiTheme="majorHAnsi" w:cstheme="majorHAnsi"/>
          <w:highlight w:val="cyan"/>
          <w:u w:val="single"/>
        </w:rPr>
        <w:t>expressions</w:t>
      </w:r>
      <w:r w:rsidRPr="008B3F24">
        <w:rPr>
          <w:rFonts w:asciiTheme="majorHAnsi" w:hAnsiTheme="majorHAnsi" w:cstheme="majorHAnsi"/>
          <w:u w:val="single"/>
        </w:rPr>
        <w:t>.”</w:t>
      </w:r>
      <w:r w:rsidRPr="008B3F24">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w:t>
      </w:r>
      <w:r w:rsidRPr="008B3F24">
        <w:rPr>
          <w:rFonts w:asciiTheme="majorHAnsi" w:hAnsiTheme="majorHAnsi" w:cstheme="majorHAnsi"/>
          <w:sz w:val="14"/>
        </w:rPr>
        <w:lastRenderedPageBreak/>
        <w:t xml:space="preserve">citing the history of more than 850 broken ceasefire agreements and “a tide of civilian deaths” on top of a worsening outbreak. PAKISTAN </w:t>
      </w:r>
      <w:r w:rsidRPr="008B3F24">
        <w:rPr>
          <w:rFonts w:asciiTheme="majorHAnsi" w:hAnsiTheme="majorHAnsi" w:cstheme="majorHAnsi"/>
          <w:u w:val="single"/>
        </w:rPr>
        <w:t xml:space="preserve">The ongoing conflict with </w:t>
      </w:r>
      <w:r w:rsidRPr="008B3F24">
        <w:rPr>
          <w:rFonts w:asciiTheme="majorHAnsi" w:hAnsiTheme="majorHAnsi" w:cstheme="majorHAnsi"/>
          <w:b/>
          <w:bCs/>
          <w:highlight w:val="cyan"/>
          <w:u w:val="single"/>
        </w:rPr>
        <w:t xml:space="preserve">India saw a rise in </w:t>
      </w:r>
      <w:r w:rsidRPr="008B3F24">
        <w:rPr>
          <w:rFonts w:asciiTheme="majorHAnsi" w:hAnsiTheme="majorHAnsi" w:cstheme="majorHAnsi"/>
          <w:b/>
          <w:bCs/>
          <w:u w:val="single"/>
        </w:rPr>
        <w:t xml:space="preserve">armed </w:t>
      </w:r>
      <w:r w:rsidRPr="008B3F24">
        <w:rPr>
          <w:rFonts w:asciiTheme="majorHAnsi" w:hAnsiTheme="majorHAnsi" w:cstheme="majorHAnsi"/>
          <w:b/>
          <w:bCs/>
          <w:highlight w:val="cyan"/>
          <w:u w:val="single"/>
        </w:rPr>
        <w:t>conflict in Pakistan</w:t>
      </w:r>
      <w:r w:rsidRPr="008B3F24">
        <w:rPr>
          <w:rFonts w:asciiTheme="majorHAnsi" w:hAnsiTheme="majorHAnsi" w:cstheme="majorHAnsi"/>
          <w:sz w:val="14"/>
        </w:rPr>
        <w:t xml:space="preserve"> during the study period – which were unrelated to the pandemic, </w:t>
      </w:r>
      <w:r w:rsidRPr="008B3F24">
        <w:rPr>
          <w:rFonts w:asciiTheme="majorHAnsi" w:hAnsiTheme="majorHAnsi" w:cstheme="majorHAnsi"/>
          <w:u w:val="single"/>
        </w:rPr>
        <w:t>but also a rise in Taliban-affiliated groups and anti-government sentiments due to pandemic restrictions</w:t>
      </w:r>
      <w:r w:rsidRPr="008B3F24">
        <w:rPr>
          <w:rFonts w:asciiTheme="majorHAnsi" w:hAnsiTheme="majorHAnsi" w:cstheme="majorHAnsi"/>
          <w:sz w:val="14"/>
        </w:rPr>
        <w:t>, Ide said. “There were a lot of anti-government grievances,” Ide said. “</w:t>
      </w:r>
      <w:r w:rsidRPr="008B3F24">
        <w:rPr>
          <w:rFonts w:asciiTheme="majorHAnsi" w:hAnsiTheme="majorHAnsi" w:cstheme="majorHAnsi"/>
          <w:u w:val="single"/>
        </w:rPr>
        <w:t xml:space="preserve">There were restrictions on religious gatherings, which religious groups did not like, and there were some negative </w:t>
      </w:r>
      <w:r w:rsidRPr="008B3F24">
        <w:rPr>
          <w:rFonts w:asciiTheme="majorHAnsi" w:hAnsiTheme="majorHAnsi" w:cstheme="majorHAnsi"/>
          <w:b/>
          <w:bCs/>
          <w:highlight w:val="cyan"/>
          <w:u w:val="single"/>
        </w:rPr>
        <w:t>economic impacts</w:t>
      </w:r>
      <w:r w:rsidRPr="008B3F24">
        <w:rPr>
          <w:rFonts w:asciiTheme="majorHAnsi" w:hAnsiTheme="majorHAnsi" w:cstheme="majorHAnsi"/>
          <w:b/>
          <w:bCs/>
          <w:u w:val="single"/>
        </w:rPr>
        <w:t xml:space="preserve"> which </w:t>
      </w:r>
      <w:r w:rsidRPr="008B3F24">
        <w:rPr>
          <w:rFonts w:asciiTheme="majorHAnsi" w:hAnsiTheme="majorHAnsi" w:cstheme="majorHAnsi"/>
          <w:b/>
          <w:bCs/>
          <w:highlight w:val="cyan"/>
          <w:u w:val="single"/>
        </w:rPr>
        <w:t>affected the local people</w:t>
      </w:r>
      <w:r w:rsidRPr="008B3F24">
        <w:rPr>
          <w:rFonts w:asciiTheme="majorHAnsi" w:hAnsiTheme="majorHAnsi" w:cstheme="majorHAnsi"/>
          <w:sz w:val="14"/>
        </w:rPr>
        <w:t xml:space="preserve">.” Ide said those two factors could have been exploited by the Taliban in a quest to recruit more followers. Later in the study period, </w:t>
      </w:r>
      <w:r w:rsidRPr="008B3F24">
        <w:rPr>
          <w:rFonts w:asciiTheme="majorHAnsi" w:hAnsiTheme="majorHAnsi" w:cstheme="majorHAnsi"/>
          <w:u w:val="single"/>
        </w:rPr>
        <w:t xml:space="preserve">a swath Pakistani government officials were struck with </w:t>
      </w:r>
      <w:r w:rsidRPr="008B3F24">
        <w:rPr>
          <w:rFonts w:asciiTheme="majorHAnsi" w:hAnsiTheme="majorHAnsi" w:cstheme="majorHAnsi"/>
          <w:highlight w:val="cyan"/>
          <w:u w:val="single"/>
        </w:rPr>
        <w:t>COVID</w:t>
      </w:r>
      <w:r w:rsidRPr="008B3F24">
        <w:rPr>
          <w:rFonts w:asciiTheme="majorHAnsi" w:hAnsiTheme="majorHAnsi" w:cstheme="majorHAnsi"/>
          <w:u w:val="single"/>
        </w:rPr>
        <w:t xml:space="preserve">-19, </w:t>
      </w:r>
      <w:r w:rsidRPr="008B3F24">
        <w:rPr>
          <w:rFonts w:asciiTheme="majorHAnsi" w:hAnsiTheme="majorHAnsi" w:cstheme="majorHAnsi"/>
          <w:b/>
          <w:bCs/>
          <w:highlight w:val="cyan"/>
          <w:u w:val="single"/>
        </w:rPr>
        <w:t>leaving the country with a leadership crisis</w:t>
      </w:r>
      <w:r w:rsidRPr="008B3F24">
        <w:rPr>
          <w:rFonts w:asciiTheme="majorHAnsi" w:hAnsiTheme="majorHAnsi" w:cstheme="majorHAnsi"/>
          <w:u w:val="single"/>
        </w:rPr>
        <w:t>, which saw an increase of attacks by Taliban groups</w:t>
      </w:r>
      <w:r w:rsidRPr="008B3F24">
        <w:rPr>
          <w:rFonts w:asciiTheme="majorHAnsi" w:hAnsiTheme="majorHAnsi" w:cstheme="majorHAnsi"/>
          <w:sz w:val="14"/>
        </w:rPr>
        <w:t xml:space="preserve"> in May.</w:t>
      </w:r>
    </w:p>
    <w:p w14:paraId="176A8DA0" w14:textId="77777777" w:rsidR="007B0B16" w:rsidRPr="008B3F24" w:rsidRDefault="007B0B16" w:rsidP="007B0B16">
      <w:pPr>
        <w:pStyle w:val="Heading4"/>
      </w:pPr>
      <w:r w:rsidRPr="008B3F24">
        <w:t xml:space="preserve">Economic struggles encourage </w:t>
      </w:r>
      <w:r w:rsidRPr="008B3F24">
        <w:rPr>
          <w:u w:val="single"/>
        </w:rPr>
        <w:t>risk-taking</w:t>
      </w:r>
      <w:r w:rsidRPr="008B3F24">
        <w:t xml:space="preserve"> and </w:t>
      </w:r>
      <w:r w:rsidRPr="008B3F24">
        <w:rPr>
          <w:u w:val="single"/>
        </w:rPr>
        <w:t>escalates</w:t>
      </w:r>
      <w:r w:rsidRPr="008B3F24">
        <w:t xml:space="preserve"> disputes.  </w:t>
      </w:r>
    </w:p>
    <w:p w14:paraId="6DC7E5C6" w14:textId="77777777" w:rsidR="007B0B16" w:rsidRPr="008B3F24" w:rsidRDefault="007B0B16" w:rsidP="007B0B16">
      <w:r w:rsidRPr="008B3F24">
        <w:rPr>
          <w:rStyle w:val="Style13ptBold"/>
        </w:rPr>
        <w:t>Howell 13</w:t>
      </w:r>
      <w:r w:rsidRPr="008B3F24">
        <w:t xml:space="preserve"> </w:t>
      </w:r>
      <w:r w:rsidRPr="008B3F24">
        <w:rPr>
          <w:sz w:val="18"/>
          <w:szCs w:val="18"/>
        </w:rPr>
        <w:t xml:space="preserve">(Patrick Howell – University of Georgia. “Economic Crises and the Initiation of Militarized Disputes,” </w:t>
      </w:r>
      <w:hyperlink r:id="rId14" w:history="1">
        <w:r w:rsidRPr="008B3F24">
          <w:rPr>
            <w:rStyle w:val="FollowedHyperlink"/>
            <w:sz w:val="18"/>
            <w:szCs w:val="18"/>
          </w:rPr>
          <w:t>https://getd.libs.uga.edu/pdfs/howell_patrick_d_201305_ma.pdf</w:t>
        </w:r>
      </w:hyperlink>
      <w:r w:rsidRPr="008B3F24">
        <w:t>)</w:t>
      </w:r>
    </w:p>
    <w:p w14:paraId="28C6D50B" w14:textId="77777777" w:rsidR="007B0B16" w:rsidRPr="008B3F24" w:rsidRDefault="007B0B16" w:rsidP="007B0B16">
      <w:pPr>
        <w:rPr>
          <w:sz w:val="14"/>
        </w:rPr>
      </w:pPr>
      <w:r w:rsidRPr="008B3F24">
        <w:rPr>
          <w:sz w:val="14"/>
        </w:rPr>
        <w:t xml:space="preserve">The findings are clear: </w:t>
      </w:r>
      <w:r w:rsidRPr="008B3F24">
        <w:rPr>
          <w:rStyle w:val="Emphasis"/>
          <w:highlight w:val="cyan"/>
        </w:rPr>
        <w:t>economic crises</w:t>
      </w:r>
      <w:r w:rsidRPr="008B3F24">
        <w:rPr>
          <w:rStyle w:val="StyleUnderline"/>
        </w:rPr>
        <w:t xml:space="preserve"> are an important </w:t>
      </w:r>
      <w:r w:rsidRPr="008B3F24">
        <w:rPr>
          <w:rStyle w:val="StyleUnderline"/>
          <w:highlight w:val="cyan"/>
        </w:rPr>
        <w:t>trigger</w:t>
      </w:r>
      <w:r w:rsidRPr="008B3F24">
        <w:rPr>
          <w:rStyle w:val="StyleUnderline"/>
        </w:rPr>
        <w:t xml:space="preserve"> for shifts in a state’s rate of </w:t>
      </w:r>
      <w:r w:rsidRPr="008B3F24">
        <w:rPr>
          <w:rStyle w:val="StyleUnderline"/>
          <w:highlight w:val="cyan"/>
        </w:rPr>
        <w:t>dispute initiation</w:t>
      </w:r>
      <w:r w:rsidRPr="008B3F24">
        <w:rPr>
          <w:sz w:val="14"/>
        </w:rPr>
        <w:t xml:space="preserve">. By </w:t>
      </w:r>
      <w:r w:rsidRPr="008B3F24">
        <w:rPr>
          <w:rStyle w:val="StyleUnderline"/>
          <w:highlight w:val="cyan"/>
        </w:rPr>
        <w:t>using</w:t>
      </w:r>
      <w:r w:rsidRPr="008B3F24">
        <w:rPr>
          <w:rStyle w:val="StyleUnderline"/>
        </w:rPr>
        <w:t xml:space="preserve"> a </w:t>
      </w:r>
      <w:r w:rsidRPr="008B3F24">
        <w:rPr>
          <w:rStyle w:val="Emphasis"/>
        </w:rPr>
        <w:t xml:space="preserve">large </w:t>
      </w:r>
      <w:r w:rsidRPr="008B3F24">
        <w:rPr>
          <w:rStyle w:val="Emphasis"/>
          <w:highlight w:val="cyan"/>
        </w:rPr>
        <w:t>sample</w:t>
      </w:r>
      <w:r w:rsidRPr="008B3F24">
        <w:rPr>
          <w:rStyle w:val="StyleUnderline"/>
        </w:rPr>
        <w:t xml:space="preserve"> of states</w:t>
      </w:r>
      <w:r w:rsidRPr="008B3F24">
        <w:rPr>
          <w:sz w:val="14"/>
        </w:rPr>
        <w:t xml:space="preserve"> </w:t>
      </w:r>
      <w:r w:rsidRPr="008B3F24">
        <w:rPr>
          <w:rStyle w:val="StyleUnderline"/>
          <w:highlight w:val="cyan"/>
        </w:rPr>
        <w:t>over</w:t>
      </w:r>
      <w:r w:rsidRPr="008B3F24">
        <w:rPr>
          <w:sz w:val="14"/>
        </w:rPr>
        <w:t xml:space="preserve"> a period of </w:t>
      </w:r>
      <w:r w:rsidRPr="008B3F24">
        <w:rPr>
          <w:rStyle w:val="Emphasis"/>
          <w:highlight w:val="cyan"/>
        </w:rPr>
        <w:t>185 years</w:t>
      </w:r>
      <w:r w:rsidRPr="008B3F24">
        <w:rPr>
          <w:sz w:val="14"/>
          <w:highlight w:val="cyan"/>
        </w:rPr>
        <w:t xml:space="preserve">, </w:t>
      </w:r>
      <w:r w:rsidRPr="008B3F24">
        <w:rPr>
          <w:rStyle w:val="StyleUnderline"/>
          <w:highlight w:val="cyan"/>
        </w:rPr>
        <w:t>this</w:t>
      </w:r>
      <w:r w:rsidRPr="008B3F24">
        <w:rPr>
          <w:rStyle w:val="StyleUnderline"/>
        </w:rPr>
        <w:t xml:space="preserve"> conclusion</w:t>
      </w:r>
      <w:r w:rsidRPr="008B3F24">
        <w:rPr>
          <w:sz w:val="14"/>
        </w:rPr>
        <w:t xml:space="preserve"> then </w:t>
      </w:r>
      <w:r w:rsidRPr="008B3F24">
        <w:rPr>
          <w:rStyle w:val="StyleUnderline"/>
          <w:highlight w:val="cyan"/>
        </w:rPr>
        <w:t>can</w:t>
      </w:r>
      <w:r w:rsidRPr="008B3F24">
        <w:rPr>
          <w:sz w:val="14"/>
        </w:rPr>
        <w:t xml:space="preserve"> also </w:t>
      </w:r>
      <w:r w:rsidRPr="008B3F24">
        <w:rPr>
          <w:rStyle w:val="StyleUnderline"/>
          <w:highlight w:val="cyan"/>
        </w:rPr>
        <w:t>be</w:t>
      </w:r>
      <w:r w:rsidRPr="008B3F24">
        <w:rPr>
          <w:sz w:val="14"/>
        </w:rPr>
        <w:t xml:space="preserve"> taken as </w:t>
      </w:r>
      <w:r w:rsidRPr="008B3F24">
        <w:rPr>
          <w:rStyle w:val="StyleUnderline"/>
          <w:highlight w:val="cyan"/>
        </w:rPr>
        <w:t>generalizable</w:t>
      </w:r>
      <w:r w:rsidRPr="008B3F24">
        <w:rPr>
          <w:rStyle w:val="StyleUnderline"/>
        </w:rPr>
        <w:t xml:space="preserve"> to the entire population of states</w:t>
      </w:r>
      <w:r w:rsidRPr="008B3F24">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8B3F24">
        <w:rPr>
          <w:rStyle w:val="Emphasis"/>
          <w:highlight w:val="cyan"/>
        </w:rPr>
        <w:t>diversionary war</w:t>
      </w:r>
      <w:r w:rsidRPr="008B3F24">
        <w:rPr>
          <w:rStyle w:val="StyleUnderline"/>
          <w:highlight w:val="cyan"/>
        </w:rPr>
        <w:t xml:space="preserve"> exists</w:t>
      </w:r>
      <w:r w:rsidRPr="008B3F24">
        <w:rPr>
          <w:rStyle w:val="StyleUnderline"/>
        </w:rPr>
        <w:t xml:space="preserve"> in both</w:t>
      </w:r>
      <w:r w:rsidRPr="008B3F24">
        <w:rPr>
          <w:sz w:val="14"/>
        </w:rPr>
        <w:t xml:space="preserve"> </w:t>
      </w:r>
      <w:r w:rsidRPr="008B3F24">
        <w:rPr>
          <w:rStyle w:val="StyleUnderline"/>
        </w:rPr>
        <w:t>quantitative tests and</w:t>
      </w:r>
      <w:r w:rsidRPr="008B3F24">
        <w:rPr>
          <w:sz w:val="14"/>
        </w:rPr>
        <w:t xml:space="preserve"> in more </w:t>
      </w:r>
      <w:r w:rsidRPr="008B3F24">
        <w:rPr>
          <w:rStyle w:val="StyleUnderline"/>
        </w:rPr>
        <w:t>fine toothed examinations of</w:t>
      </w:r>
      <w:r w:rsidRPr="008B3F24">
        <w:rPr>
          <w:sz w:val="14"/>
        </w:rPr>
        <w:t xml:space="preserve"> actual </w:t>
      </w:r>
      <w:r w:rsidRPr="008B3F24">
        <w:rPr>
          <w:rStyle w:val="StyleUnderline"/>
        </w:rPr>
        <w:t>cases</w:t>
      </w:r>
      <w:r w:rsidRPr="008B3F24">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8B3F24">
        <w:rPr>
          <w:rStyle w:val="StyleUnderline"/>
        </w:rPr>
        <w:t>in</w:t>
      </w:r>
      <w:r w:rsidRPr="008B3F24">
        <w:rPr>
          <w:sz w:val="14"/>
        </w:rPr>
        <w:t xml:space="preserve"> the study of </w:t>
      </w:r>
      <w:r w:rsidRPr="008B3F24">
        <w:rPr>
          <w:rStyle w:val="StyleUnderline"/>
        </w:rPr>
        <w:t>the</w:t>
      </w:r>
      <w:r w:rsidRPr="008B3F24">
        <w:rPr>
          <w:sz w:val="14"/>
        </w:rPr>
        <w:t xml:space="preserve"> </w:t>
      </w:r>
      <w:r w:rsidRPr="008B3F24">
        <w:rPr>
          <w:rStyle w:val="StyleUnderline"/>
        </w:rPr>
        <w:t>U</w:t>
      </w:r>
      <w:r w:rsidRPr="008B3F24">
        <w:rPr>
          <w:sz w:val="14"/>
        </w:rPr>
        <w:t xml:space="preserve">nited </w:t>
      </w:r>
      <w:r w:rsidRPr="008B3F24">
        <w:rPr>
          <w:rStyle w:val="StyleUnderline"/>
        </w:rPr>
        <w:t>S</w:t>
      </w:r>
      <w:r w:rsidRPr="008B3F24">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8B3F24">
        <w:rPr>
          <w:rStyle w:val="StyleUnderline"/>
          <w:highlight w:val="cyan"/>
        </w:rPr>
        <w:t>strategic</w:t>
      </w:r>
      <w:r w:rsidRPr="008B3F24">
        <w:rPr>
          <w:sz w:val="14"/>
          <w:highlight w:val="cyan"/>
          <w:u w:val="single"/>
        </w:rPr>
        <w:t xml:space="preserve"> </w:t>
      </w:r>
      <w:r w:rsidRPr="008B3F24">
        <w:rPr>
          <w:rStyle w:val="StyleUnderline"/>
          <w:highlight w:val="cyan"/>
        </w:rPr>
        <w:t>avoidance</w:t>
      </w:r>
      <w:r w:rsidRPr="008B3F24">
        <w:rPr>
          <w:sz w:val="14"/>
        </w:rPr>
        <w:t xml:space="preserve"> is occurring, it actually </w:t>
      </w:r>
      <w:r w:rsidRPr="008B3F24">
        <w:rPr>
          <w:rStyle w:val="StyleUnderline"/>
          <w:highlight w:val="cyan"/>
        </w:rPr>
        <w:t>increases</w:t>
      </w:r>
      <w:r w:rsidRPr="008B3F24">
        <w:rPr>
          <w:rStyle w:val="StyleUnderline"/>
        </w:rPr>
        <w:t xml:space="preserve"> the strength of</w:t>
      </w:r>
      <w:r w:rsidRPr="008B3F24">
        <w:rPr>
          <w:sz w:val="14"/>
        </w:rPr>
        <w:t xml:space="preserve"> aspects of the </w:t>
      </w:r>
      <w:r w:rsidRPr="008B3F24">
        <w:rPr>
          <w:rStyle w:val="Emphasis"/>
          <w:highlight w:val="cyan"/>
        </w:rPr>
        <w:t>diversionary war</w:t>
      </w:r>
      <w:r w:rsidRPr="008B3F24">
        <w:rPr>
          <w:rStyle w:val="StyleUnderline"/>
        </w:rPr>
        <w:t xml:space="preserve"> literature (in that</w:t>
      </w:r>
      <w:r w:rsidRPr="008B3F24">
        <w:rPr>
          <w:sz w:val="14"/>
        </w:rPr>
        <w:t xml:space="preserve"> other </w:t>
      </w:r>
      <w:r w:rsidRPr="008B3F24">
        <w:rPr>
          <w:rStyle w:val="StyleUnderline"/>
          <w:highlight w:val="cyan"/>
        </w:rPr>
        <w:t>states</w:t>
      </w:r>
      <w:r w:rsidRPr="008B3F24">
        <w:rPr>
          <w:rStyle w:val="StyleUnderline"/>
        </w:rPr>
        <w:t xml:space="preserve"> are</w:t>
      </w:r>
      <w:r w:rsidRPr="008B3F24">
        <w:rPr>
          <w:sz w:val="14"/>
        </w:rPr>
        <w:t xml:space="preserve"> actually </w:t>
      </w:r>
      <w:r w:rsidRPr="008B3F24">
        <w:rPr>
          <w:rStyle w:val="StyleUnderline"/>
          <w:highlight w:val="cyan"/>
        </w:rPr>
        <w:t>behav</w:t>
      </w:r>
      <w:r w:rsidRPr="008B3F24">
        <w:rPr>
          <w:sz w:val="14"/>
          <w:szCs w:val="14"/>
        </w:rPr>
        <w:t xml:space="preserve">ing </w:t>
      </w:r>
      <w:r w:rsidRPr="008B3F24">
        <w:rPr>
          <w:rStyle w:val="StyleUnderline"/>
          <w:highlight w:val="cyan"/>
        </w:rPr>
        <w:t xml:space="preserve">according to </w:t>
      </w:r>
      <w:r w:rsidRPr="008B3F24">
        <w:rPr>
          <w:rStyle w:val="Emphasis"/>
          <w:highlight w:val="cyan"/>
        </w:rPr>
        <w:t>expectations</w:t>
      </w:r>
      <w:r w:rsidRPr="008B3F24">
        <w:rPr>
          <w:rStyle w:val="StyleUnderline"/>
          <w:highlight w:val="cyan"/>
        </w:rPr>
        <w:t xml:space="preserve"> of </w:t>
      </w:r>
      <w:r w:rsidRPr="008B3F24">
        <w:rPr>
          <w:rStyle w:val="Emphasis"/>
          <w:highlight w:val="cyan"/>
        </w:rPr>
        <w:t>diversion</w:t>
      </w:r>
      <w:r w:rsidRPr="008B3F24">
        <w:rPr>
          <w:rStyle w:val="Emphasis"/>
        </w:rPr>
        <w:t>ary actions</w:t>
      </w:r>
      <w:r w:rsidRPr="008B3F24">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8B3F24">
        <w:rPr>
          <w:rStyle w:val="StyleUnderline"/>
        </w:rPr>
        <w:t>institutional controls</w:t>
      </w:r>
      <w:r w:rsidRPr="008B3F24">
        <w:rPr>
          <w:sz w:val="14"/>
        </w:rPr>
        <w:t xml:space="preserve"> that were included in the estimation </w:t>
      </w:r>
      <w:r w:rsidRPr="008B3F24">
        <w:rPr>
          <w:rStyle w:val="StyleUnderline"/>
        </w:rPr>
        <w:t>demonstrated null effects</w:t>
      </w:r>
      <w:r w:rsidRPr="008B3F24">
        <w:rPr>
          <w:sz w:val="14"/>
        </w:rPr>
        <w:t xml:space="preserve"> </w:t>
      </w:r>
      <w:r w:rsidRPr="008B3F24">
        <w:rPr>
          <w:rStyle w:val="StyleUnderline"/>
        </w:rPr>
        <w:t>on</w:t>
      </w:r>
      <w:r w:rsidRPr="008B3F24">
        <w:rPr>
          <w:sz w:val="14"/>
        </w:rPr>
        <w:t xml:space="preserve"> the overall rate of militarized </w:t>
      </w:r>
      <w:r w:rsidRPr="008B3F24">
        <w:rPr>
          <w:rStyle w:val="StyleUnderline"/>
        </w:rPr>
        <w:t>dispute initiation</w:t>
      </w:r>
      <w:r w:rsidRPr="008B3F24">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8B3F24">
        <w:rPr>
          <w:rStyle w:val="StyleUnderline"/>
          <w:highlight w:val="cyan"/>
        </w:rPr>
        <w:t>the effect</w:t>
      </w:r>
      <w:r w:rsidRPr="008B3F24">
        <w:rPr>
          <w:sz w:val="14"/>
        </w:rPr>
        <w:t xml:space="preserve"> of economic crises </w:t>
      </w:r>
      <w:r w:rsidRPr="008B3F24">
        <w:rPr>
          <w:rStyle w:val="StyleUnderline"/>
          <w:highlight w:val="cyan"/>
        </w:rPr>
        <w:t>is</w:t>
      </w:r>
      <w:r w:rsidRPr="008B3F24">
        <w:rPr>
          <w:sz w:val="14"/>
        </w:rPr>
        <w:t xml:space="preserve"> positive and </w:t>
      </w:r>
      <w:r w:rsidRPr="008B3F24">
        <w:rPr>
          <w:rStyle w:val="StyleUnderline"/>
          <w:highlight w:val="cyan"/>
        </w:rPr>
        <w:t>significant</w:t>
      </w:r>
      <w:r w:rsidRPr="008B3F24">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8B3F24">
        <w:rPr>
          <w:rStyle w:val="StyleUnderline"/>
        </w:rPr>
        <w:t>all</w:t>
      </w:r>
      <w:r w:rsidRPr="008B3F24">
        <w:rPr>
          <w:sz w:val="14"/>
        </w:rPr>
        <w:t xml:space="preserve"> </w:t>
      </w:r>
      <w:r w:rsidRPr="008B3F24">
        <w:rPr>
          <w:rStyle w:val="Emphasis"/>
        </w:rPr>
        <w:t>democracies and autocracies</w:t>
      </w:r>
      <w:r w:rsidRPr="008B3F24">
        <w:rPr>
          <w:sz w:val="14"/>
        </w:rPr>
        <w:t xml:space="preserve"> </w:t>
      </w:r>
      <w:r w:rsidRPr="008B3F24">
        <w:rPr>
          <w:rStyle w:val="StyleUnderline"/>
        </w:rPr>
        <w:t>possess</w:t>
      </w:r>
      <w:r w:rsidRPr="008B3F24">
        <w:rPr>
          <w:sz w:val="14"/>
        </w:rPr>
        <w:t xml:space="preserve"> relatively </w:t>
      </w:r>
      <w:r w:rsidRPr="008B3F24">
        <w:rPr>
          <w:rStyle w:val="StyleUnderline"/>
        </w:rPr>
        <w:t>similar incentives</w:t>
      </w:r>
      <w:r w:rsidRPr="008B3F24">
        <w:rPr>
          <w:sz w:val="14"/>
          <w:u w:val="single"/>
        </w:rPr>
        <w:t xml:space="preserve"> </w:t>
      </w:r>
      <w:r w:rsidRPr="008B3F24">
        <w:rPr>
          <w:rStyle w:val="StyleUnderline"/>
        </w:rPr>
        <w:t>for increasing crisis initiation following</w:t>
      </w:r>
      <w:r w:rsidRPr="008B3F24">
        <w:rPr>
          <w:sz w:val="14"/>
          <w:u w:val="single"/>
        </w:rPr>
        <w:t xml:space="preserve"> </w:t>
      </w:r>
      <w:r w:rsidRPr="008B3F24">
        <w:rPr>
          <w:rStyle w:val="StyleUnderline"/>
        </w:rPr>
        <w:t>economic crises</w:t>
      </w:r>
      <w:r w:rsidRPr="008B3F24">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w:t>
      </w:r>
      <w:r w:rsidRPr="008B3F24">
        <w:rPr>
          <w:sz w:val="14"/>
        </w:rPr>
        <w:lastRenderedPageBreak/>
        <w:t xml:space="preserve">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8B3F24">
        <w:rPr>
          <w:rStyle w:val="StyleUnderline"/>
          <w:highlight w:val="cyan"/>
        </w:rPr>
        <w:t xml:space="preserve">a </w:t>
      </w:r>
      <w:r w:rsidRPr="008B3F24">
        <w:rPr>
          <w:rStyle w:val="Emphasis"/>
          <w:highlight w:val="cyan"/>
        </w:rPr>
        <w:t>robust</w:t>
      </w:r>
      <w:r w:rsidRPr="008B3F24">
        <w:rPr>
          <w:rStyle w:val="Emphasis"/>
        </w:rPr>
        <w:t xml:space="preserve">, positive </w:t>
      </w:r>
      <w:r w:rsidRPr="008B3F24">
        <w:rPr>
          <w:rStyle w:val="Emphasis"/>
          <w:highlight w:val="cyan"/>
        </w:rPr>
        <w:t>relationship</w:t>
      </w:r>
      <w:r w:rsidRPr="008B3F24">
        <w:rPr>
          <w:sz w:val="14"/>
        </w:rPr>
        <w:t xml:space="preserve"> </w:t>
      </w:r>
      <w:r w:rsidRPr="008B3F24">
        <w:rPr>
          <w:rStyle w:val="StyleUnderline"/>
        </w:rPr>
        <w:t>between</w:t>
      </w:r>
      <w:r w:rsidRPr="008B3F24">
        <w:rPr>
          <w:sz w:val="14"/>
        </w:rPr>
        <w:t xml:space="preserve"> the occurrence of </w:t>
      </w:r>
      <w:r w:rsidRPr="008B3F24">
        <w:rPr>
          <w:rStyle w:val="StyleUnderline"/>
        </w:rPr>
        <w:t>economic crises</w:t>
      </w:r>
      <w:r w:rsidRPr="008B3F24">
        <w:rPr>
          <w:sz w:val="14"/>
        </w:rPr>
        <w:t xml:space="preserve"> </w:t>
      </w:r>
      <w:r w:rsidRPr="008B3F24">
        <w:rPr>
          <w:rStyle w:val="StyleUnderline"/>
        </w:rPr>
        <w:t>and</w:t>
      </w:r>
      <w:r w:rsidRPr="008B3F24">
        <w:rPr>
          <w:sz w:val="14"/>
        </w:rPr>
        <w:t xml:space="preserve"> the rate of </w:t>
      </w:r>
      <w:r w:rsidRPr="008B3F24">
        <w:rPr>
          <w:rStyle w:val="StyleUnderline"/>
        </w:rPr>
        <w:t>dispute initiation</w:t>
      </w:r>
      <w:r w:rsidRPr="008B3F24">
        <w:rPr>
          <w:sz w:val="14"/>
        </w:rPr>
        <w:t xml:space="preserve"> by states. This effect is </w:t>
      </w:r>
      <w:r w:rsidRPr="008B3F24">
        <w:rPr>
          <w:rStyle w:val="StyleUnderline"/>
        </w:rPr>
        <w:t>especially strong</w:t>
      </w:r>
      <w:r w:rsidRPr="008B3F24">
        <w:rPr>
          <w:sz w:val="14"/>
        </w:rPr>
        <w:t xml:space="preserve"> and demonstrable </w:t>
      </w:r>
      <w:r w:rsidRPr="008B3F24">
        <w:rPr>
          <w:rStyle w:val="StyleUnderline"/>
        </w:rPr>
        <w:t>when time ordering is preserved</w:t>
      </w:r>
      <w:r w:rsidRPr="008B3F24">
        <w:rPr>
          <w:sz w:val="14"/>
        </w:rPr>
        <w:t xml:space="preserve"> by examining how </w:t>
      </w:r>
      <w:r w:rsidRPr="008B3F24">
        <w:rPr>
          <w:rStyle w:val="StyleUnderline"/>
        </w:rPr>
        <w:t>crises in the previous year affect states in their current year</w:t>
      </w:r>
      <w:r w:rsidRPr="008B3F24">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8B3F24">
        <w:rPr>
          <w:rStyle w:val="StyleUnderline"/>
        </w:rPr>
        <w:t>The</w:t>
      </w:r>
      <w:r w:rsidRPr="008B3F24">
        <w:rPr>
          <w:sz w:val="14"/>
        </w:rPr>
        <w:t xml:space="preserve"> nearly </w:t>
      </w:r>
      <w:r w:rsidRPr="008B3F24">
        <w:rPr>
          <w:rStyle w:val="Emphasis"/>
          <w:highlight w:val="cyan"/>
        </w:rPr>
        <w:t>20 percent</w:t>
      </w:r>
      <w:r w:rsidRPr="008B3F24">
        <w:rPr>
          <w:rStyle w:val="StyleUnderline"/>
        </w:rPr>
        <w:t xml:space="preserve">age point </w:t>
      </w:r>
      <w:r w:rsidRPr="008B3F24">
        <w:rPr>
          <w:rStyle w:val="StyleUnderline"/>
          <w:highlight w:val="cyan"/>
        </w:rPr>
        <w:t xml:space="preserve">increase </w:t>
      </w:r>
      <w:r w:rsidRPr="008B3F24">
        <w:rPr>
          <w:rStyle w:val="Emphasis"/>
          <w:highlight w:val="cyan"/>
        </w:rPr>
        <w:t xml:space="preserve">in </w:t>
      </w:r>
      <w:r w:rsidRPr="008B3F24">
        <w:rPr>
          <w:rStyle w:val="Emphasis"/>
        </w:rPr>
        <w:t>dispute</w:t>
      </w:r>
      <w:r w:rsidRPr="008B3F24">
        <w:rPr>
          <w:rStyle w:val="Emphasis"/>
          <w:highlight w:val="cyan"/>
        </w:rPr>
        <w:t xml:space="preserve"> initiation</w:t>
      </w:r>
      <w:r w:rsidRPr="008B3F24">
        <w:rPr>
          <w:sz w:val="14"/>
        </w:rPr>
        <w:t xml:space="preserve"> across the range of the lagged economic crisis variable also </w:t>
      </w:r>
      <w:r w:rsidRPr="008B3F24">
        <w:rPr>
          <w:rStyle w:val="StyleUnderline"/>
        </w:rPr>
        <w:t>represents a substantial impact</w:t>
      </w:r>
      <w:r w:rsidRPr="008B3F24">
        <w:rPr>
          <w:sz w:val="14"/>
        </w:rPr>
        <w:t xml:space="preserve">, especially </w:t>
      </w:r>
      <w:r w:rsidRPr="008B3F24">
        <w:rPr>
          <w:rStyle w:val="StyleUnderline"/>
        </w:rPr>
        <w:t>considering the rare</w:t>
      </w:r>
      <w:r w:rsidRPr="008B3F24">
        <w:rPr>
          <w:sz w:val="14"/>
        </w:rPr>
        <w:t xml:space="preserve"> event </w:t>
      </w:r>
      <w:r w:rsidRPr="008B3F24">
        <w:rPr>
          <w:rStyle w:val="StyleUnderline"/>
        </w:rPr>
        <w:t>nature of militarized disputes</w:t>
      </w:r>
      <w:r w:rsidRPr="008B3F24">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8B3F24">
        <w:rPr>
          <w:rStyle w:val="StyleUnderline"/>
          <w:highlight w:val="cyan"/>
        </w:rPr>
        <w:t>crises</w:t>
      </w:r>
      <w:r w:rsidRPr="008B3F24">
        <w:rPr>
          <w:rStyle w:val="StyleUnderline"/>
        </w:rPr>
        <w:t xml:space="preserve"> act as an</w:t>
      </w:r>
      <w:r w:rsidRPr="008B3F24">
        <w:rPr>
          <w:sz w:val="14"/>
          <w:u w:val="single"/>
        </w:rPr>
        <w:t xml:space="preserve"> </w:t>
      </w:r>
      <w:r w:rsidRPr="008B3F24">
        <w:rPr>
          <w:rStyle w:val="Emphasis"/>
        </w:rPr>
        <w:t xml:space="preserve">explicit </w:t>
      </w:r>
      <w:r w:rsidRPr="008B3F24">
        <w:rPr>
          <w:rStyle w:val="Emphasis"/>
          <w:highlight w:val="cyan"/>
        </w:rPr>
        <w:t>trigger</w:t>
      </w:r>
      <w:r w:rsidRPr="008B3F24">
        <w:rPr>
          <w:sz w:val="14"/>
        </w:rPr>
        <w:t xml:space="preserve"> </w:t>
      </w:r>
      <w:r w:rsidRPr="008B3F24">
        <w:rPr>
          <w:rStyle w:val="StyleUnderline"/>
        </w:rPr>
        <w:t xml:space="preserve">that can mark a leader’s </w:t>
      </w:r>
      <w:r w:rsidRPr="008B3F24">
        <w:rPr>
          <w:rStyle w:val="StyleUnderline"/>
          <w:highlight w:val="cyan"/>
        </w:rPr>
        <w:t>shift into</w:t>
      </w:r>
      <w:r w:rsidRPr="008B3F24">
        <w:rPr>
          <w:rStyle w:val="StyleUnderline"/>
        </w:rPr>
        <w:t xml:space="preserve"> a </w:t>
      </w:r>
      <w:r w:rsidRPr="008B3F24">
        <w:rPr>
          <w:rStyle w:val="Emphasis"/>
          <w:highlight w:val="cyan"/>
        </w:rPr>
        <w:t>losses frame</w:t>
      </w:r>
      <w:r w:rsidRPr="008B3F24">
        <w:rPr>
          <w:rStyle w:val="StyleUnderline"/>
          <w:highlight w:val="cyan"/>
        </w:rPr>
        <w:t xml:space="preserve"> and</w:t>
      </w:r>
      <w:r w:rsidRPr="008B3F24">
        <w:rPr>
          <w:sz w:val="14"/>
          <w:highlight w:val="cyan"/>
          <w:u w:val="single"/>
        </w:rPr>
        <w:t xml:space="preserve"> </w:t>
      </w:r>
      <w:r w:rsidRPr="008B3F24">
        <w:rPr>
          <w:rStyle w:val="StyleUnderline"/>
          <w:highlight w:val="cyan"/>
        </w:rPr>
        <w:t xml:space="preserve">engage in </w:t>
      </w:r>
      <w:r w:rsidRPr="008B3F24">
        <w:rPr>
          <w:rStyle w:val="Emphasis"/>
          <w:highlight w:val="cyan"/>
        </w:rPr>
        <w:t>riskier behavior</w:t>
      </w:r>
      <w:r w:rsidRPr="008B3F24">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EE7C110" w14:textId="77777777" w:rsidR="007B0B16" w:rsidRPr="008B3F24" w:rsidRDefault="007B0B16" w:rsidP="007B0B16">
      <w:pPr>
        <w:pStyle w:val="Heading4"/>
        <w:rPr>
          <w:rFonts w:cs="Calibri"/>
        </w:rPr>
      </w:pPr>
      <w:r w:rsidRPr="008B3F24">
        <w:rPr>
          <w:rFonts w:cs="Calibri"/>
        </w:rPr>
        <w:t xml:space="preserve">Goes </w:t>
      </w:r>
      <w:r w:rsidRPr="008B3F24">
        <w:rPr>
          <w:rFonts w:cs="Calibri"/>
          <w:u w:val="single"/>
        </w:rPr>
        <w:t>nuclear</w:t>
      </w:r>
      <w:r w:rsidRPr="008B3F24">
        <w:rPr>
          <w:rFonts w:cs="Calibri"/>
        </w:rPr>
        <w:t>!</w:t>
      </w:r>
    </w:p>
    <w:p w14:paraId="4BE67A3F" w14:textId="77777777" w:rsidR="007B0B16" w:rsidRPr="008B3F24" w:rsidRDefault="007B0B16" w:rsidP="007B0B16">
      <w:pPr>
        <w:rPr>
          <w:sz w:val="18"/>
          <w:szCs w:val="18"/>
        </w:rPr>
      </w:pPr>
      <w:r w:rsidRPr="008B3F24">
        <w:rPr>
          <w:rStyle w:val="Style13ptBold"/>
        </w:rPr>
        <w:t>Toon et al. 19</w:t>
      </w:r>
      <w:r w:rsidRPr="008B3F24">
        <w:t xml:space="preserve"> </w:t>
      </w:r>
      <w:r w:rsidRPr="008B3F24">
        <w:rPr>
          <w:sz w:val="18"/>
          <w:szCs w:val="18"/>
        </w:rPr>
        <w:t>—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sidRPr="008B3F24">
        <w:rPr>
          <w:sz w:val="18"/>
          <w:szCs w:val="18"/>
          <w:vertAlign w:val="superscript"/>
        </w:rPr>
        <w:t>nd</w:t>
      </w:r>
      <w:r w:rsidRPr="008B3F24">
        <w:rPr>
          <w:sz w:val="18"/>
          <w:szCs w:val="18"/>
        </w:rPr>
        <w:t xml:space="preserve"> ("Rapidly expanding nuclear arsenals in Pakistan and India portend regional and global catastrophe", Science Advances, volume 5, number 10, https://advances.sciencemag.org/content/5/10/eaay5478, accessed 12-1-2019) TDI</w:t>
      </w:r>
    </w:p>
    <w:p w14:paraId="63ECB167" w14:textId="77777777" w:rsidR="007B0B16" w:rsidRPr="008B3F24" w:rsidRDefault="007B0B16" w:rsidP="007B0B16">
      <w:pPr>
        <w:rPr>
          <w:sz w:val="12"/>
        </w:rPr>
      </w:pPr>
      <w:r w:rsidRPr="008B3F24">
        <w:rPr>
          <w:rStyle w:val="StyleUnderline"/>
        </w:rPr>
        <w:t>To help evaluate the consequences of a nuclear conflict between India and Pakistan</w:t>
      </w:r>
      <w:r w:rsidRPr="008B3F24">
        <w:rPr>
          <w:sz w:val="12"/>
        </w:rPr>
        <w:t xml:space="preserve">, table S1 provides a </w:t>
      </w:r>
      <w:r w:rsidRPr="008B3F24">
        <w:rPr>
          <w:rStyle w:val="StyleUnderline"/>
        </w:rPr>
        <w:t>specific scenario for a war assumed to take place in 2025.</w:t>
      </w:r>
      <w:r w:rsidRPr="008B3F24">
        <w:rPr>
          <w:sz w:val="12"/>
        </w:rPr>
        <w:t xml:space="preserve"> Although </w:t>
      </w:r>
      <w:r w:rsidRPr="008B3F24">
        <w:rPr>
          <w:rStyle w:val="StyleUnderline"/>
        </w:rPr>
        <w:t>this scenario has Pakistan first launching nuclear weapons</w:t>
      </w:r>
      <w:r w:rsidRPr="008B3F24">
        <w:rPr>
          <w:sz w:val="12"/>
        </w:rPr>
        <w:t xml:space="preserve">, we do </w:t>
      </w:r>
      <w:r w:rsidRPr="008B3F24">
        <w:rPr>
          <w:rStyle w:val="StyleUnderline"/>
        </w:rPr>
        <w:t>not</w:t>
      </w:r>
      <w:r w:rsidRPr="008B3F24">
        <w:rPr>
          <w:sz w:val="12"/>
        </w:rPr>
        <w:t xml:space="preserve"> mean to </w:t>
      </w:r>
      <w:r w:rsidRPr="008B3F24">
        <w:rPr>
          <w:rStyle w:val="StyleUnderline"/>
        </w:rPr>
        <w:t>imply that they are more likely to do this than India.</w:t>
      </w:r>
      <w:r w:rsidRPr="008B3F24">
        <w:rPr>
          <w:sz w:val="12"/>
        </w:rPr>
        <w:t xml:space="preserve"> Because </w:t>
      </w:r>
      <w:r w:rsidRPr="008B3F24">
        <w:rPr>
          <w:rStyle w:val="StyleUnderline"/>
        </w:rPr>
        <w:t>large numbers of weapons are assumed to be used by both sides</w:t>
      </w:r>
      <w:r w:rsidRPr="008B3F24">
        <w:rPr>
          <w:sz w:val="12"/>
        </w:rPr>
        <w:t xml:space="preserve">, we would expect our </w:t>
      </w:r>
      <w:r w:rsidRPr="008B3F24">
        <w:rPr>
          <w:rStyle w:val="StyleUnderline"/>
        </w:rPr>
        <w:t>results to be similar no matter how the war started.</w:t>
      </w:r>
      <w:r w:rsidRPr="008B3F24">
        <w:rPr>
          <w:sz w:val="12"/>
        </w:rPr>
        <w:t xml:space="preserve"> Moreover, we would expect the </w:t>
      </w:r>
      <w:r w:rsidRPr="008B3F24">
        <w:rPr>
          <w:rStyle w:val="StyleUnderline"/>
        </w:rPr>
        <w:t>global outcomes projected</w:t>
      </w:r>
      <w:r w:rsidRPr="008B3F24">
        <w:rPr>
          <w:sz w:val="12"/>
        </w:rPr>
        <w:t xml:space="preserve"> here to </w:t>
      </w:r>
      <w:r w:rsidRPr="008B3F24">
        <w:rPr>
          <w:rStyle w:val="StyleUnderline"/>
        </w:rPr>
        <w:t>apply equally</w:t>
      </w:r>
      <w:r w:rsidRPr="008B3F24">
        <w:rPr>
          <w:sz w:val="12"/>
        </w:rPr>
        <w:t xml:space="preserve"> well—</w:t>
      </w:r>
      <w:r w:rsidRPr="008B3F24">
        <w:rPr>
          <w:rStyle w:val="StyleUnderline"/>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8B3F24">
        <w:rPr>
          <w:rStyle w:val="StyleUnderline"/>
          <w:highlight w:val="cyan"/>
        </w:rPr>
        <w:t>India-Pakistan conflict</w:t>
      </w:r>
      <w:r w:rsidRPr="008B3F24">
        <w:rPr>
          <w:rStyle w:val="StyleUnderline"/>
        </w:rPr>
        <w:t xml:space="preserve"> </w:t>
      </w:r>
      <w:r w:rsidRPr="008B3F24">
        <w:rPr>
          <w:rStyle w:val="StyleUnderline"/>
          <w:sz w:val="12"/>
        </w:rPr>
        <w:t xml:space="preserve">in 2025 </w:t>
      </w:r>
      <w:r w:rsidRPr="008B3F24">
        <w:rPr>
          <w:rStyle w:val="StyleUnderline"/>
        </w:rPr>
        <w:t xml:space="preserve">are </w:t>
      </w:r>
      <w:r w:rsidRPr="008B3F24">
        <w:rPr>
          <w:rStyle w:val="StyleUnderline"/>
          <w:highlight w:val="cyan"/>
        </w:rPr>
        <w:t>possible</w:t>
      </w:r>
      <w:r w:rsidRPr="008B3F24">
        <w:rPr>
          <w:sz w:val="12"/>
        </w:rPr>
        <w:t xml:space="preserve">, ranging from no nuclear weapons deployed to </w:t>
      </w:r>
      <w:r w:rsidRPr="008B3F24">
        <w:rPr>
          <w:rStyle w:val="StyleUnderline"/>
        </w:rPr>
        <w:t xml:space="preserve">as many as </w:t>
      </w:r>
      <w:r w:rsidRPr="008B3F24">
        <w:rPr>
          <w:rStyle w:val="StyleUnderline"/>
          <w:highlight w:val="cyan"/>
        </w:rPr>
        <w:t>500 nuclear weapons</w:t>
      </w:r>
      <w:r w:rsidRPr="008B3F24">
        <w:rPr>
          <w:rStyle w:val="StyleUnderline"/>
        </w:rPr>
        <w:t>—many with yields above 100 kt—</w:t>
      </w:r>
      <w:r w:rsidRPr="008B3F24">
        <w:rPr>
          <w:rStyle w:val="StyleUnderline"/>
          <w:highlight w:val="cyan"/>
        </w:rPr>
        <w:t>detonated</w:t>
      </w:r>
      <w:r w:rsidRPr="008B3F24">
        <w:rPr>
          <w:rStyle w:val="StyleUnderline"/>
        </w:rPr>
        <w:t>.</w:t>
      </w:r>
      <w:r w:rsidRPr="008B3F24">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8B3F24">
        <w:rPr>
          <w:rStyle w:val="StyleUnderline"/>
        </w:rPr>
        <w:t xml:space="preserve">The main determinants of casualties and climate effects are the number of weapons used, the yield of the weapons, and the targets for the weapons, each of which is unknown in advance. </w:t>
      </w:r>
      <w:r w:rsidRPr="008B3F24">
        <w:rPr>
          <w:sz w:val="12"/>
        </w:rPr>
        <w:t xml:space="preserve">The discussion in the following paragraphs exemplifies </w:t>
      </w:r>
      <w:r w:rsidRPr="008B3F24">
        <w:rPr>
          <w:rStyle w:val="StyleUnderline"/>
        </w:rPr>
        <w:t>scenario factors that have been widely considered</w:t>
      </w:r>
      <w:r w:rsidRPr="008B3F24">
        <w:rPr>
          <w:sz w:val="12"/>
        </w:rPr>
        <w:t xml:space="preserve"> in the literature concerning conflicts between India and Pakistan, which might be varied in alternative scenarios including the role of the number of potential targets in choosing the sizes of arsenals; </w:t>
      </w:r>
      <w:r w:rsidRPr="008B3F24">
        <w:rPr>
          <w:rStyle w:val="StyleUnderline"/>
        </w:rPr>
        <w:t>the characteristics, such as failure rates, of available weapons and delivery systems; the events that might lead to an escalating nuclear conflict</w:t>
      </w:r>
      <w:r w:rsidRPr="008B3F24">
        <w:rPr>
          <w:sz w:val="12"/>
        </w:rPr>
        <w:t xml:space="preserve">; resolution of </w:t>
      </w:r>
      <w:r w:rsidRPr="008B3F24">
        <w:rPr>
          <w:rStyle w:val="StyleUnderline"/>
        </w:rPr>
        <w:t>the Kashmir problem</w:t>
      </w:r>
      <w:r w:rsidRPr="008B3F24">
        <w:rPr>
          <w:sz w:val="12"/>
        </w:rPr>
        <w:t xml:space="preserve"> that might lessen the likelihood of a dangerous confrontation; </w:t>
      </w:r>
      <w:r w:rsidRPr="008B3F24">
        <w:rPr>
          <w:rStyle w:val="StyleUnderline"/>
        </w:rPr>
        <w:t>the importance of urban targets in contributing to fatalities and climate effects owing to high population densities and fuel loadings</w:t>
      </w:r>
      <w:r w:rsidRPr="008B3F24">
        <w:rPr>
          <w:sz w:val="12"/>
        </w:rPr>
        <w:t xml:space="preserve">; the </w:t>
      </w:r>
      <w:r w:rsidRPr="008B3F24">
        <w:rPr>
          <w:rStyle w:val="Emphasis"/>
          <w:highlight w:val="cyan"/>
        </w:rPr>
        <w:t>difficulty of preventing a conflict from going nuclear</w:t>
      </w:r>
      <w:r w:rsidRPr="008B3F24">
        <w:rPr>
          <w:rStyle w:val="StyleUnderline"/>
          <w:highlight w:val="cyan"/>
        </w:rPr>
        <w:t xml:space="preserve"> because of</w:t>
      </w:r>
      <w:r w:rsidRPr="008B3F24">
        <w:rPr>
          <w:rStyle w:val="StyleUnderline"/>
        </w:rPr>
        <w:t xml:space="preserve"> the destabilizing effects of </w:t>
      </w:r>
      <w:r w:rsidRPr="008B3F24">
        <w:rPr>
          <w:rStyle w:val="StyleUnderline"/>
          <w:highlight w:val="cyan"/>
        </w:rPr>
        <w:t xml:space="preserve">tactical nuclear weapons </w:t>
      </w:r>
      <w:r w:rsidRPr="008B3F24">
        <w:rPr>
          <w:rStyle w:val="StyleUnderline"/>
        </w:rPr>
        <w:t>on both sides; the importance of Indian concerns about China in making it difficult for Pakistan and India to reduce their nuclear stockpiles;</w:t>
      </w:r>
      <w:r w:rsidRPr="008B3F24">
        <w:rPr>
          <w:sz w:val="12"/>
        </w:rPr>
        <w:t xml:space="preserve"> and the </w:t>
      </w:r>
      <w:r w:rsidRPr="008B3F24">
        <w:rPr>
          <w:rStyle w:val="StyleUnderline"/>
        </w:rPr>
        <w:t xml:space="preserve">possible role of the disproportionate sizes of </w:t>
      </w:r>
      <w:r w:rsidRPr="008B3F24">
        <w:rPr>
          <w:rStyle w:val="StyleUnderline"/>
        </w:rPr>
        <w:lastRenderedPageBreak/>
        <w:t>the countries, militaries, and populations of India and Pakistan in motivating the initial use of nuclear weapons. In the scenario</w:t>
      </w:r>
      <w:r w:rsidRPr="008B3F24">
        <w:rPr>
          <w:sz w:val="12"/>
        </w:rPr>
        <w:t xml:space="preserve"> outlined in table S1, </w:t>
      </w:r>
      <w:r w:rsidRPr="008B3F24">
        <w:rPr>
          <w:rStyle w:val="StyleUnderline"/>
        </w:rPr>
        <w:t>we assumed that each country would have 250 nuclear weapons in 2025</w:t>
      </w:r>
      <w:r w:rsidRPr="008B3F24">
        <w:rPr>
          <w:sz w:val="12"/>
        </w:rPr>
        <w:t xml:space="preserve"> (5, 9). We also adopted a highly simplified </w:t>
      </w:r>
      <w:r w:rsidRPr="008B3F24">
        <w:rPr>
          <w:rStyle w:val="StyleUnderline"/>
        </w:rPr>
        <w:t>scenario in which only urban targets are considered</w:t>
      </w:r>
      <w:r w:rsidRPr="008B3F24">
        <w:rPr>
          <w:sz w:val="12"/>
        </w:rPr>
        <w:t xml:space="preserve">, and </w:t>
      </w:r>
      <w:r w:rsidRPr="008B3F24">
        <w:rPr>
          <w:rStyle w:val="StyleUnderline"/>
        </w:rPr>
        <w:t>these are attacked using airbursts. Many military or strategic targets in rural areas are likely to be attacked as well</w:t>
      </w:r>
      <w:r w:rsidRPr="008B3F24">
        <w:rPr>
          <w:sz w:val="12"/>
        </w:rPr>
        <w:t xml:space="preserve">, but these would involve smaller populations and lower fuel loading, which would not add significantly to the near-term fatalities or smoke emissions. Therefore, we do not specifically track them in our scenario. Likewise, </w:t>
      </w:r>
      <w:r w:rsidRPr="008B3F24">
        <w:rPr>
          <w:rStyle w:val="StyleUnderline"/>
        </w:rPr>
        <w:t xml:space="preserve">some targets, such as buried military facilities, might attract ground bursts, which would </w:t>
      </w:r>
      <w:r w:rsidRPr="008B3F24">
        <w:rPr>
          <w:rStyle w:val="Emphasis"/>
          <w:highlight w:val="cyan"/>
        </w:rPr>
        <w:t xml:space="preserve">produce </w:t>
      </w:r>
      <w:r w:rsidRPr="008B3F24">
        <w:rPr>
          <w:rStyle w:val="Emphasis"/>
        </w:rPr>
        <w:t xml:space="preserve">significant radioactive </w:t>
      </w:r>
      <w:r w:rsidRPr="008B3F24">
        <w:rPr>
          <w:rStyle w:val="Emphasis"/>
          <w:highlight w:val="cyan"/>
        </w:rPr>
        <w:t>fallout</w:t>
      </w:r>
      <w:r w:rsidRPr="008B3F24">
        <w:rPr>
          <w:rStyle w:val="StyleUnderline"/>
        </w:rPr>
        <w:t xml:space="preserve"> and many additional fatalities</w:t>
      </w:r>
      <w:r w:rsidRPr="008B3F24">
        <w:rPr>
          <w:sz w:val="12"/>
        </w:rPr>
        <w:t xml:space="preserve">—effects that are not explicitly considered in this work. </w:t>
      </w:r>
      <w:r w:rsidRPr="008B3F24">
        <w:rPr>
          <w:rStyle w:val="StyleUnderline"/>
        </w:rPr>
        <w:t>India has one of the largest conventional militaries in the world, with about 1.4 million active duty personnel.</w:t>
      </w:r>
      <w:r w:rsidRPr="008B3F24">
        <w:rPr>
          <w:sz w:val="12"/>
        </w:rPr>
        <w:t xml:space="preserve"> India has not deployed tactical nuclear weapons. Indian nuclear strategy requires that a significant number of high-yield bombs be held back in case China joins a war on the side of Pakistan (10). </w:t>
      </w:r>
      <w:r w:rsidRPr="008B3F24">
        <w:rPr>
          <w:rStyle w:val="StyleUnderline"/>
        </w:rPr>
        <w:t xml:space="preserve">Because Pakistan is a small country with only about 60 cities with more than 100,000 people, India would not need all of its 250 weapons to destroy Pakistan’s cities. We assume that India will keep 100 nuclear weapons in its arsenal to deter China from entering the war. </w:t>
      </w:r>
      <w:r w:rsidRPr="008B3F24">
        <w:rPr>
          <w:rStyle w:val="Emphasis"/>
          <w:highlight w:val="cyan"/>
        </w:rPr>
        <w:t>Chinese involvement would</w:t>
      </w:r>
      <w:r w:rsidRPr="008B3F24">
        <w:rPr>
          <w:rStyle w:val="Emphasis"/>
        </w:rPr>
        <w:t xml:space="preserve"> greatly </w:t>
      </w:r>
      <w:r w:rsidRPr="008B3F24">
        <w:rPr>
          <w:rStyle w:val="Emphasis"/>
          <w:highlight w:val="cyan"/>
        </w:rPr>
        <w:t xml:space="preserve">amplify </w:t>
      </w:r>
      <w:r w:rsidRPr="008B3F24">
        <w:rPr>
          <w:rStyle w:val="Emphasis"/>
        </w:rPr>
        <w:t xml:space="preserve">the </w:t>
      </w:r>
      <w:r w:rsidRPr="008B3F24">
        <w:rPr>
          <w:rStyle w:val="Emphasis"/>
          <w:highlight w:val="cyan"/>
        </w:rPr>
        <w:t>destruction</w:t>
      </w:r>
      <w:r w:rsidRPr="008B3F24">
        <w:rPr>
          <w:rStyle w:val="StyleUnderline"/>
        </w:rPr>
        <w:t xml:space="preserve"> discussed below. </w:t>
      </w:r>
      <w:r w:rsidRPr="008B3F24">
        <w:rPr>
          <w:rStyle w:val="StyleUnderline"/>
          <w:highlight w:val="cyan"/>
        </w:rPr>
        <w:t xml:space="preserve">As China expands </w:t>
      </w:r>
      <w:r w:rsidRPr="008B3F24">
        <w:rPr>
          <w:rStyle w:val="StyleUnderline"/>
        </w:rPr>
        <w:t xml:space="preserve">its presence </w:t>
      </w:r>
      <w:r w:rsidRPr="008B3F24">
        <w:rPr>
          <w:rStyle w:val="StyleUnderline"/>
          <w:highlight w:val="cyan"/>
        </w:rPr>
        <w:t>in Pakistan</w:t>
      </w:r>
      <w:r w:rsidRPr="008B3F24">
        <w:rPr>
          <w:rStyle w:val="StyleUnderline"/>
        </w:rPr>
        <w:t xml:space="preserve"> as part of the China-Pakistan Economic Corridor</w:t>
      </w:r>
      <w:r w:rsidRPr="008B3F24">
        <w:rPr>
          <w:sz w:val="12"/>
        </w:rPr>
        <w:t xml:space="preserve">, which is </w:t>
      </w:r>
      <w:r w:rsidRPr="008B3F24">
        <w:rPr>
          <w:rStyle w:val="StyleUnderline"/>
        </w:rPr>
        <w:t>an element of China’s broader “Belt and Road Initiative,”</w:t>
      </w:r>
      <w:r w:rsidRPr="008B3F24">
        <w:rPr>
          <w:sz w:val="12"/>
        </w:rPr>
        <w:t xml:space="preserve"> the </w:t>
      </w:r>
      <w:r w:rsidRPr="008B3F24">
        <w:rPr>
          <w:rStyle w:val="Emphasis"/>
          <w:highlight w:val="cyan"/>
        </w:rPr>
        <w:t xml:space="preserve">odds of a Pakistani-Indian war spreading </w:t>
      </w:r>
      <w:r w:rsidRPr="008B3F24">
        <w:rPr>
          <w:rStyle w:val="Emphasis"/>
        </w:rPr>
        <w:t>to China</w:t>
      </w:r>
      <w:r w:rsidRPr="008B3F24">
        <w:rPr>
          <w:rStyle w:val="StyleUnderline"/>
        </w:rPr>
        <w:t xml:space="preserve"> would appear to be </w:t>
      </w:r>
      <w:r w:rsidRPr="008B3F24">
        <w:rPr>
          <w:rStyle w:val="Emphasis"/>
          <w:highlight w:val="cyan"/>
        </w:rPr>
        <w:t>increasing</w:t>
      </w:r>
      <w:r w:rsidRPr="008B3F24">
        <w:rPr>
          <w:rStyle w:val="StyleUnderline"/>
          <w:highlight w:val="cyan"/>
        </w:rPr>
        <w:t>.</w:t>
      </w:r>
      <w:r w:rsidRPr="008B3F24">
        <w:rPr>
          <w:rStyle w:val="StyleUnderline"/>
        </w:rPr>
        <w:t xml:space="preserve"> Of India’s 150 weapons that can be used against Pakistan, we assume that about 15% will fail.</w:t>
      </w:r>
      <w:r w:rsidRPr="008B3F24">
        <w:rPr>
          <w:sz w:val="12"/>
        </w:rPr>
        <w:t xml:space="preserve"> In this case, </w:t>
      </w:r>
      <w:r w:rsidRPr="008B3F24">
        <w:rPr>
          <w:rStyle w:val="StyleUnderline"/>
        </w:rPr>
        <w:t>failure is primarily due to the weapons not being delivered or failing to explode. Most urban targets in Pakistan are so large that precise targeting is not needed to hit them.</w:t>
      </w:r>
      <w:r w:rsidRPr="008B3F24">
        <w:rPr>
          <w:sz w:val="12"/>
        </w:rPr>
        <w:t xml:space="preserve"> Therefore, our </w:t>
      </w:r>
      <w:r w:rsidRPr="008B3F24">
        <w:rPr>
          <w:rStyle w:val="StyleUnderline"/>
        </w:rPr>
        <w:t>scenario suggests 125 weapons actually exploding.</w:t>
      </w:r>
      <w:r w:rsidRPr="008B3F24">
        <w:rPr>
          <w:sz w:val="12"/>
        </w:rPr>
        <w:t xml:space="preserve"> </w:t>
      </w:r>
      <w:r w:rsidRPr="008B3F24">
        <w:rPr>
          <w:rStyle w:val="StyleUnderline"/>
        </w:rPr>
        <w:t>We</w:t>
      </w:r>
      <w:r w:rsidRPr="008B3F24">
        <w:rPr>
          <w:sz w:val="12"/>
        </w:rPr>
        <w:t xml:space="preserve"> further </w:t>
      </w:r>
      <w:r w:rsidRPr="008B3F24">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8B3F24">
        <w:rPr>
          <w:sz w:val="12"/>
        </w:rPr>
        <w:t xml:space="preserve"> Therefore, </w:t>
      </w:r>
      <w:r w:rsidRPr="008B3F24">
        <w:rPr>
          <w:rStyle w:val="StyleUnderline"/>
        </w:rPr>
        <w:t>we assume that India has 100 strategic nuclear weapons to use on urban countervalue targets or military counterforce targets</w:t>
      </w:r>
      <w:r w:rsidRPr="008B3F24">
        <w:rPr>
          <w:sz w:val="12"/>
        </w:rPr>
        <w:t xml:space="preserve"> that are </w:t>
      </w:r>
      <w:r w:rsidRPr="008B3F24">
        <w:rPr>
          <w:rStyle w:val="StyleUnderline"/>
        </w:rPr>
        <w:t>located within urban areas, such as military bases, industrial facilities, oil refineries, nuclear weapons facilities, and airports. Pakistan also has one of the largest militaries in the world</w:t>
      </w:r>
      <w:r w:rsidRPr="008B3F24">
        <w:rPr>
          <w:sz w:val="12"/>
        </w:rPr>
        <w:t xml:space="preserve">, with about half as many active duty personnel as India has. </w:t>
      </w:r>
      <w:r w:rsidRPr="008B3F24">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8B3F24">
        <w:rPr>
          <w:sz w:val="12"/>
        </w:rPr>
        <w:t xml:space="preserve">Accordingly, </w:t>
      </w:r>
      <w:r w:rsidRPr="008B3F24">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8B3F24">
        <w:rPr>
          <w:sz w:val="12"/>
        </w:rPr>
        <w:t xml:space="preserve"> further </w:t>
      </w:r>
      <w:r w:rsidRPr="008B3F24">
        <w:rPr>
          <w:rStyle w:val="StyleUnderline"/>
        </w:rPr>
        <w:t>assume that 20 of these explosions will be over isolated military, nuclear, or industrial areas.</w:t>
      </w:r>
      <w:r w:rsidRPr="008B3F24">
        <w:rPr>
          <w:sz w:val="12"/>
        </w:rPr>
        <w:t xml:space="preserve"> The balance, </w:t>
      </w:r>
      <w:r w:rsidRPr="008B3F24">
        <w:rPr>
          <w:rStyle w:val="StyleUnderline"/>
        </w:rPr>
        <w:t xml:space="preserve">150 weapons, will thus be used against India’s urban countervalue targets and military counterforce targets located within urban areas. </w:t>
      </w:r>
      <w:r w:rsidRPr="008B3F24">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8B3F24">
        <w:rPr>
          <w:rStyle w:val="StyleUnderline"/>
        </w:rPr>
        <w:t>Given the lack of reliable information about yield, we will explore the consequences of using strategic weapons with yields of 15, 50, and 100 kt. Our scenario</w:t>
      </w:r>
      <w:r w:rsidRPr="008B3F24">
        <w:rPr>
          <w:sz w:val="12"/>
        </w:rPr>
        <w:t xml:space="preserve">, as outlined in table S1, </w:t>
      </w:r>
      <w:r w:rsidRPr="008B3F24">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8B3F24">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8B3F24">
        <w:rPr>
          <w:rStyle w:val="StyleUnderline"/>
        </w:rPr>
        <w:t xml:space="preserve">A crisis simulation exercise in Sri Lanka during 2013 organized by the U.S. Naval Postgraduate School and involving retired senior military and civilian analysts from India and Pakistan found that </w:t>
      </w:r>
      <w:r w:rsidRPr="008B3F24">
        <w:rPr>
          <w:rStyle w:val="Emphasis"/>
        </w:rPr>
        <w:t>“</w:t>
      </w:r>
      <w:r w:rsidRPr="008B3F24">
        <w:rPr>
          <w:rStyle w:val="Emphasis"/>
          <w:highlight w:val="cyan"/>
        </w:rPr>
        <w:t>a limited war in South Asia will escalate</w:t>
      </w:r>
      <w:r w:rsidRPr="008B3F24">
        <w:rPr>
          <w:rStyle w:val="Emphasis"/>
        </w:rPr>
        <w:t xml:space="preserve"> rapidly </w:t>
      </w:r>
      <w:r w:rsidRPr="008B3F24">
        <w:rPr>
          <w:rStyle w:val="Emphasis"/>
          <w:highlight w:val="cyan"/>
        </w:rPr>
        <w:t>into a full war with</w:t>
      </w:r>
      <w:r w:rsidRPr="008B3F24">
        <w:rPr>
          <w:rStyle w:val="Emphasis"/>
        </w:rPr>
        <w:t xml:space="preserve"> a high potential for </w:t>
      </w:r>
      <w:r w:rsidRPr="008B3F24">
        <w:rPr>
          <w:rStyle w:val="Emphasis"/>
          <w:highlight w:val="cyan"/>
        </w:rPr>
        <w:t>nuclear exchange</w:t>
      </w:r>
      <w:r w:rsidRPr="008B3F24">
        <w:rPr>
          <w:rStyle w:val="Emphasis"/>
        </w:rPr>
        <w:t>”</w:t>
      </w:r>
      <w:r w:rsidRPr="008B3F24">
        <w:rPr>
          <w:rStyle w:val="StyleUnderline"/>
        </w:rPr>
        <w:t xml:space="preserve"> (12). In our scenario, with the Indian government </w:t>
      </w:r>
      <w:r w:rsidRPr="008B3F24">
        <w:rPr>
          <w:rStyle w:val="StyleUnderline"/>
        </w:rPr>
        <w:lastRenderedPageBreak/>
        <w:t>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8B3F24">
        <w:rPr>
          <w:sz w:val="12"/>
        </w:rPr>
        <w:t xml:space="preserve"> (table S1).</w:t>
      </w:r>
      <w:r w:rsidRPr="008B3F24">
        <w:rPr>
          <w:rStyle w:val="StyleUnderline"/>
        </w:rPr>
        <w:t xml:space="preserve"> 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8B3F24">
        <w:rPr>
          <w:sz w:val="12"/>
        </w:rPr>
        <w:t xml:space="preserve">Nevertheless, </w:t>
      </w:r>
      <w:r w:rsidRPr="008B3F24">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8B3F24">
        <w:rPr>
          <w:rStyle w:val="Emphasis"/>
          <w:highlight w:val="cyan"/>
        </w:rPr>
        <w:t>Because of panic, anger, miscommunication, and protocols, escalation cannot be stopped now</w:t>
      </w:r>
      <w:r w:rsidRPr="008B3F24">
        <w:rPr>
          <w:rStyle w:val="StyleUnderline"/>
        </w:rPr>
        <w:t>. On days 4 to 7, cities in India are hit with 120 strategic weapons</w:t>
      </w:r>
      <w:r w:rsidRPr="008B3F24">
        <w:rPr>
          <w:sz w:val="12"/>
        </w:rPr>
        <w:t xml:space="preserve">, and those in </w:t>
      </w:r>
      <w:r w:rsidRPr="008B3F24">
        <w:rPr>
          <w:rStyle w:val="StyleUnderline"/>
        </w:rPr>
        <w:t>Pakistan are struck with 70 air bursts with 15- to 100-kt yield. In total, Pakistan’s urban areas are hit with 100 nuclear weapons using airbursts</w:t>
      </w:r>
      <w:r w:rsidRPr="008B3F24">
        <w:rPr>
          <w:sz w:val="12"/>
        </w:rPr>
        <w:t xml:space="preserve">, and </w:t>
      </w:r>
      <w:r w:rsidRPr="008B3F24">
        <w:rPr>
          <w:rStyle w:val="StyleUnderline"/>
        </w:rPr>
        <w:t>India’s urban areas are hit with 150 nuclear weapons using airbursts.</w:t>
      </w:r>
      <w:r w:rsidRPr="008B3F24">
        <w:rPr>
          <w:sz w:val="12"/>
        </w:rPr>
        <w:t xml:space="preserve"> In addition, </w:t>
      </w:r>
      <w:r w:rsidRPr="008B3F24">
        <w:rPr>
          <w:rStyle w:val="StyleUnderline"/>
        </w:rPr>
        <w:t>Pakistan has used 40 tactical nuclear weapons successfully and 20 strategic weapons successfully</w:t>
      </w:r>
      <w:r w:rsidRPr="008B3F24">
        <w:rPr>
          <w:sz w:val="12"/>
        </w:rPr>
        <w:t xml:space="preserve"> on targets </w:t>
      </w:r>
      <w:r w:rsidRPr="008B3F24">
        <w:rPr>
          <w:rStyle w:val="StyleUnderline"/>
        </w:rPr>
        <w:t>not in urban areas, whereas India has used 25</w:t>
      </w:r>
      <w:r w:rsidRPr="008B3F24">
        <w:rPr>
          <w:sz w:val="12"/>
        </w:rPr>
        <w:t xml:space="preserve"> strategic weapons successfully on targets not in urban areas. </w:t>
      </w:r>
      <w:r w:rsidRPr="008B3F24">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8B3F24">
        <w:rPr>
          <w:sz w:val="12"/>
        </w:rPr>
        <w:t xml:space="preserve"> Hence, </w:t>
      </w:r>
      <w:r w:rsidRPr="008B3F24">
        <w:rPr>
          <w:rStyle w:val="StyleUnderline"/>
        </w:rPr>
        <w:t xml:space="preserve">the smoke injection varies in location and time in accordance with the evolution of the specific war scenario </w:t>
      </w:r>
      <w:r w:rsidRPr="008B3F24">
        <w:rPr>
          <w:sz w:val="12"/>
        </w:rPr>
        <w:t xml:space="preserve">(e.g., as illustrated in fig. S1 for the scenario with 50-kt weapons). Further, </w:t>
      </w:r>
      <w:r w:rsidRPr="008B3F24">
        <w:rPr>
          <w:rStyle w:val="StyleUnderline"/>
        </w:rPr>
        <w:t xml:space="preserve">in the present climate simulations, the smoke injection is assumed to start on 15 May and extend over the duration of the exchange </w:t>
      </w:r>
      <w:r w:rsidRPr="008B3F24">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0A5EB98D" w14:textId="77777777" w:rsidR="007B0B16" w:rsidRPr="008B3F24" w:rsidRDefault="007B0B16" w:rsidP="007B0B16">
      <w:pPr>
        <w:pStyle w:val="Heading4"/>
      </w:pPr>
      <w:bookmarkStart w:id="0" w:name="_Hlk83154506"/>
      <w:r w:rsidRPr="008B3F24">
        <w:t xml:space="preserve">Nuclear war causes extinction – mass starvation and ice age. </w:t>
      </w:r>
    </w:p>
    <w:p w14:paraId="6F0116BC" w14:textId="77777777" w:rsidR="007B0B16" w:rsidRPr="008B3F24" w:rsidRDefault="007B0B16" w:rsidP="007B0B16">
      <w:r w:rsidRPr="008B3F24">
        <w:rPr>
          <w:rStyle w:val="Style13ptBold"/>
        </w:rPr>
        <w:t>Starr 15</w:t>
      </w:r>
      <w:r w:rsidRPr="008B3F24">
        <w:t xml:space="preserve"> </w:t>
      </w:r>
      <w:r w:rsidRPr="008B3F24">
        <w:rPr>
          <w:sz w:val="18"/>
          <w:szCs w:val="18"/>
        </w:rPr>
        <w:t xml:space="preserve">(Steven Starr 15. “Nuclear War: An Unrecognized Mass Extinction Event Waiting To Happen.” Ratical. March 2015. </w:t>
      </w:r>
      <w:hyperlink r:id="rId15" w:history="1">
        <w:r w:rsidRPr="008B3F24">
          <w:rPr>
            <w:rStyle w:val="FollowedHyperlink"/>
            <w:sz w:val="18"/>
            <w:szCs w:val="18"/>
          </w:rPr>
          <w:t>https://ratical.org/radiation/NuclearExtinction/StevenStarr022815.html</w:t>
        </w:r>
      </w:hyperlink>
      <w:r w:rsidRPr="008B3F24">
        <w:rPr>
          <w:sz w:val="18"/>
          <w:szCs w:val="18"/>
        </w:rPr>
        <w:t>) TG</w:t>
      </w:r>
    </w:p>
    <w:p w14:paraId="17D21333" w14:textId="77777777" w:rsidR="007B0B16" w:rsidRPr="008B3F24" w:rsidRDefault="007B0B16" w:rsidP="007B0B16">
      <w:pPr>
        <w:rPr>
          <w:u w:val="single"/>
        </w:rPr>
      </w:pPr>
      <w:r w:rsidRPr="008B3F24">
        <w:rPr>
          <w:rStyle w:val="StyleUnderline"/>
          <w:highlight w:val="cyan"/>
        </w:rPr>
        <w:t xml:space="preserve">A war </w:t>
      </w:r>
      <w:r w:rsidRPr="008B3F24">
        <w:rPr>
          <w:rStyle w:val="StyleUnderline"/>
        </w:rPr>
        <w:t xml:space="preserve">fought </w:t>
      </w:r>
      <w:r w:rsidRPr="008B3F24">
        <w:rPr>
          <w:rStyle w:val="StyleUnderline"/>
          <w:highlight w:val="cyan"/>
        </w:rPr>
        <w:t>with</w:t>
      </w:r>
      <w:r w:rsidRPr="008B3F24">
        <w:rPr>
          <w:rStyle w:val="StyleUnderline"/>
        </w:rPr>
        <w:t xml:space="preserve"> 21st century</w:t>
      </w:r>
      <w:r w:rsidRPr="008B3F24">
        <w:rPr>
          <w:sz w:val="12"/>
        </w:rPr>
        <w:t xml:space="preserve"> strategic </w:t>
      </w:r>
      <w:r w:rsidRPr="008B3F24">
        <w:rPr>
          <w:rStyle w:val="StyleUnderline"/>
          <w:highlight w:val="cyan"/>
        </w:rPr>
        <w:t>nuclear weapons</w:t>
      </w:r>
      <w:r w:rsidRPr="008B3F24">
        <w:rPr>
          <w:rStyle w:val="StyleUnderline"/>
        </w:rPr>
        <w:t xml:space="preserve"> would be more than just a great catastrophe in human history. If we allow it to happen, such a war </w:t>
      </w:r>
      <w:r w:rsidRPr="008B3F24">
        <w:rPr>
          <w:rStyle w:val="StyleUnderline"/>
          <w:highlight w:val="cyan"/>
        </w:rPr>
        <w:t>would be a mass extinction event</w:t>
      </w:r>
      <w:r w:rsidRPr="008B3F24">
        <w:rPr>
          <w:rStyle w:val="StyleUnderline"/>
        </w:rPr>
        <w:t xml:space="preserve"> that </w:t>
      </w:r>
      <w:hyperlink r:id="rId16" w:history="1">
        <w:r w:rsidRPr="008B3F24">
          <w:rPr>
            <w:rStyle w:val="StyleUnderline"/>
          </w:rPr>
          <w:t>ends human history</w:t>
        </w:r>
      </w:hyperlink>
      <w:r w:rsidRPr="008B3F24">
        <w:rPr>
          <w:rStyle w:val="StyleUnderline"/>
        </w:rPr>
        <w:t xml:space="preserve">. There is a profound difference between extinction and “an unprecedented disaster,” or even “the end of civilization,” because even after such an immense catastrophe, human life would go on. </w:t>
      </w:r>
      <w:r w:rsidRPr="008B3F24">
        <w:rPr>
          <w:sz w:val="12"/>
        </w:rPr>
        <w:t xml:space="preserve">But </w:t>
      </w:r>
      <w:r w:rsidRPr="008B3F24">
        <w:rPr>
          <w:rStyle w:val="StyleUnderline"/>
          <w:highlight w:val="cyan"/>
        </w:rPr>
        <w:t>extinction</w:t>
      </w:r>
      <w:r w:rsidRPr="008B3F24">
        <w:rPr>
          <w:rStyle w:val="StyleUnderline"/>
        </w:rPr>
        <w:t xml:space="preserve">, by definition, </w:t>
      </w:r>
      <w:r w:rsidRPr="008B3F24">
        <w:rPr>
          <w:rStyle w:val="StyleUnderline"/>
          <w:highlight w:val="cyan"/>
        </w:rPr>
        <w:t>is an event of utter finality</w:t>
      </w:r>
      <w:r w:rsidRPr="008B3F24">
        <w:rPr>
          <w:rStyle w:val="StyleUnderline"/>
        </w:rPr>
        <w:t>, and a nuclear war that could cause human extinction should really be considered as the ultimate criminal act</w:t>
      </w:r>
      <w:r w:rsidRPr="008B3F24">
        <w:rPr>
          <w:sz w:val="12"/>
        </w:rPr>
        <w:t xml:space="preserve">. It certainly would be the crime to end all crimes. </w:t>
      </w:r>
      <w:r w:rsidRPr="008B3F24">
        <w:rPr>
          <w:rStyle w:val="StyleUnderline"/>
        </w:rPr>
        <w:t>The world’s leading climatologists now tell us that nuclear war threatens our continued existence as a species</w:t>
      </w:r>
      <w:r w:rsidRPr="008B3F24">
        <w:rPr>
          <w:sz w:val="12"/>
        </w:rPr>
        <w:t xml:space="preserve">. Their </w:t>
      </w:r>
      <w:r w:rsidRPr="008B3F24">
        <w:rPr>
          <w:rStyle w:val="StyleUnderline"/>
        </w:rPr>
        <w:t xml:space="preserve">studies predict that a large nuclear war, especially one fought with strategic nuclear weapons, would create a post-war environment in which for many years </w:t>
      </w:r>
      <w:r w:rsidRPr="008B3F24">
        <w:rPr>
          <w:rStyle w:val="StyleUnderline"/>
          <w:highlight w:val="cyan"/>
        </w:rPr>
        <w:t>it would be too cold and dark to</w:t>
      </w:r>
      <w:r w:rsidRPr="008B3F24">
        <w:rPr>
          <w:rStyle w:val="StyleUnderline"/>
        </w:rPr>
        <w:t xml:space="preserve"> even </w:t>
      </w:r>
      <w:r w:rsidRPr="008B3F24">
        <w:rPr>
          <w:rStyle w:val="StyleUnderline"/>
          <w:highlight w:val="cyan"/>
        </w:rPr>
        <w:t>grow food</w:t>
      </w:r>
      <w:r w:rsidRPr="008B3F24">
        <w:rPr>
          <w:sz w:val="12"/>
        </w:rPr>
        <w:t xml:space="preserve">. Their findings make it clear that </w:t>
      </w:r>
      <w:r w:rsidRPr="008B3F24">
        <w:rPr>
          <w:rStyle w:val="StyleUnderline"/>
        </w:rPr>
        <w:t xml:space="preserve">not only humans, but most large animals and many other forms of complex life would likely vanish forever in a nuclear darkness </w:t>
      </w:r>
      <w:r w:rsidRPr="008B3F24">
        <w:rPr>
          <w:sz w:val="12"/>
        </w:rPr>
        <w:t xml:space="preserve">of our own making. </w:t>
      </w:r>
      <w:r w:rsidRPr="008B3F24">
        <w:rPr>
          <w:rStyle w:val="StyleUnderline"/>
        </w:rPr>
        <w:t xml:space="preserve">The environmental consequences of nuclear war would attack the ecological support systems of life at every level. </w:t>
      </w:r>
      <w:r w:rsidRPr="008B3F24">
        <w:rPr>
          <w:rStyle w:val="StyleUnderline"/>
          <w:highlight w:val="cyan"/>
        </w:rPr>
        <w:t>Radioactive fallout</w:t>
      </w:r>
      <w:r w:rsidRPr="008B3F24">
        <w:rPr>
          <w:rStyle w:val="StyleUnderline"/>
        </w:rPr>
        <w:t xml:space="preserve"> produced not only by nuclear bombs, but also by the destruction of nuclear power plants and their spent fuel pools, would </w:t>
      </w:r>
      <w:r w:rsidRPr="008B3F24">
        <w:rPr>
          <w:rStyle w:val="StyleUnderline"/>
          <w:highlight w:val="cyan"/>
        </w:rPr>
        <w:t xml:space="preserve">poison the biosphere. </w:t>
      </w:r>
      <w:r w:rsidRPr="008B3F24">
        <w:rPr>
          <w:rStyle w:val="StyleUnderline"/>
        </w:rPr>
        <w:t xml:space="preserve">Millions of tons of </w:t>
      </w:r>
      <w:r w:rsidRPr="008B3F24">
        <w:rPr>
          <w:rStyle w:val="StyleUnderline"/>
          <w:highlight w:val="cyan"/>
        </w:rPr>
        <w:t>smoke would</w:t>
      </w:r>
      <w:r w:rsidRPr="008B3F24">
        <w:rPr>
          <w:rStyle w:val="StyleUnderline"/>
        </w:rPr>
        <w:t xml:space="preserve"> act to </w:t>
      </w:r>
      <w:hyperlink r:id="rId17" w:history="1">
        <w:r w:rsidRPr="008B3F24">
          <w:rPr>
            <w:rStyle w:val="StyleUnderline"/>
            <w:highlight w:val="cyan"/>
          </w:rPr>
          <w:t>destroy</w:t>
        </w:r>
        <w:r w:rsidRPr="008B3F24">
          <w:rPr>
            <w:rStyle w:val="StyleUnderline"/>
          </w:rPr>
          <w:t xml:space="preserve"> Earth’s protective </w:t>
        </w:r>
        <w:r w:rsidRPr="008B3F24">
          <w:rPr>
            <w:rStyle w:val="StyleUnderline"/>
            <w:highlight w:val="cyan"/>
          </w:rPr>
          <w:t>ozone</w:t>
        </w:r>
        <w:r w:rsidRPr="008B3F24">
          <w:rPr>
            <w:rStyle w:val="StyleUnderline"/>
          </w:rPr>
          <w:t xml:space="preserve"> layer</w:t>
        </w:r>
      </w:hyperlink>
      <w:r w:rsidRPr="008B3F24">
        <w:rPr>
          <w:rStyle w:val="StyleUnderline"/>
        </w:rPr>
        <w:t xml:space="preserve"> </w:t>
      </w:r>
      <w:r w:rsidRPr="008B3F24">
        <w:rPr>
          <w:rStyle w:val="StyleUnderline"/>
          <w:highlight w:val="cyan"/>
        </w:rPr>
        <w:t>and block</w:t>
      </w:r>
      <w:r w:rsidRPr="008B3F24">
        <w:rPr>
          <w:rStyle w:val="StyleUnderline"/>
        </w:rPr>
        <w:t xml:space="preserve"> most </w:t>
      </w:r>
      <w:r w:rsidRPr="008B3F24">
        <w:rPr>
          <w:rStyle w:val="StyleUnderline"/>
          <w:highlight w:val="cyan"/>
        </w:rPr>
        <w:t>sunlight</w:t>
      </w:r>
      <w:r w:rsidRPr="008B3F24">
        <w:rPr>
          <w:rStyle w:val="StyleUnderline"/>
        </w:rPr>
        <w:t xml:space="preserve"> from reaching Earth’s surface, </w:t>
      </w:r>
      <w:r w:rsidRPr="008B3F24">
        <w:rPr>
          <w:rStyle w:val="StyleUnderline"/>
          <w:highlight w:val="cyan"/>
        </w:rPr>
        <w:t>creating Ice Age</w:t>
      </w:r>
      <w:r w:rsidRPr="008B3F24">
        <w:rPr>
          <w:rStyle w:val="StyleUnderline"/>
        </w:rPr>
        <w:t xml:space="preserve"> weather conditions that would last </w:t>
      </w:r>
      <w:r w:rsidRPr="008B3F24">
        <w:rPr>
          <w:rStyle w:val="StyleUnderline"/>
          <w:highlight w:val="cyan"/>
        </w:rPr>
        <w:t>for decades</w:t>
      </w:r>
      <w:r w:rsidRPr="008B3F24">
        <w:rPr>
          <w:rStyle w:val="StyleUnderline"/>
        </w:rPr>
        <w:t xml:space="preserve">. </w:t>
      </w:r>
      <w:r w:rsidRPr="008B3F24">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w:t>
      </w:r>
      <w:r w:rsidRPr="008B3F24">
        <w:rPr>
          <w:sz w:val="12"/>
        </w:rPr>
        <w:lastRenderedPageBreak/>
        <w:t xml:space="preserve">research done by the climatologists, </w:t>
      </w:r>
      <w:r w:rsidRPr="008B3F24">
        <w:rPr>
          <w:rStyle w:val="StyleUnderline"/>
        </w:rPr>
        <w:t>research</w:t>
      </w:r>
      <w:r w:rsidRPr="008B3F24">
        <w:rPr>
          <w:sz w:val="12"/>
        </w:rPr>
        <w:t xml:space="preserve"> that </w:t>
      </w:r>
      <w:r w:rsidRPr="008B3F24">
        <w:rPr>
          <w:rStyle w:val="StyleUnderline"/>
        </w:rPr>
        <w:t xml:space="preserve">predicts </w:t>
      </w:r>
      <w:r w:rsidRPr="008B3F24">
        <w:rPr>
          <w:rStyle w:val="StyleUnderline"/>
          <w:highlight w:val="cyan"/>
        </w:rPr>
        <w:t>virtually any nuclear war</w:t>
      </w:r>
      <w:r w:rsidRPr="008B3F24">
        <w:rPr>
          <w:rStyle w:val="StyleUnderline"/>
        </w:rPr>
        <w:t xml:space="preserve">, fought with even a fraction of the operational and deployed nuclear arsenals, </w:t>
      </w:r>
      <w:r w:rsidRPr="008B3F24">
        <w:rPr>
          <w:rStyle w:val="StyleUnderline"/>
          <w:highlight w:val="cyan"/>
        </w:rPr>
        <w:t xml:space="preserve">will leave the Earth </w:t>
      </w:r>
      <w:r w:rsidRPr="008B3F24">
        <w:rPr>
          <w:rStyle w:val="StyleUnderline"/>
        </w:rPr>
        <w:t xml:space="preserve">essentially </w:t>
      </w:r>
      <w:r w:rsidRPr="008B3F24">
        <w:rPr>
          <w:rStyle w:val="StyleUnderline"/>
          <w:highlight w:val="cyan"/>
        </w:rPr>
        <w:t>uninhabitable</w:t>
      </w:r>
      <w:r w:rsidRPr="008B3F24">
        <w:rPr>
          <w:rStyle w:val="StyleUnderline"/>
        </w:rPr>
        <w:t>.</w:t>
      </w:r>
    </w:p>
    <w:p w14:paraId="71374A64" w14:textId="4F195132" w:rsidR="007B0B16" w:rsidRPr="008B3F24" w:rsidRDefault="007B0B16" w:rsidP="007B0B16">
      <w:pPr>
        <w:pStyle w:val="Heading4"/>
        <w:rPr>
          <w:rFonts w:asciiTheme="majorHAnsi" w:hAnsiTheme="majorHAnsi" w:cstheme="majorHAnsi"/>
        </w:rPr>
      </w:pPr>
      <w:bookmarkStart w:id="1" w:name="_Hlk83154533"/>
      <w:bookmarkEnd w:id="0"/>
      <w:r w:rsidRPr="008B3F24">
        <w:rPr>
          <w:rFonts w:asciiTheme="majorHAnsi" w:hAnsiTheme="majorHAnsi" w:cstheme="majorHAnsi"/>
        </w:rPr>
        <w:t xml:space="preserve">The plan </w:t>
      </w:r>
      <w:r w:rsidRPr="008B3F24">
        <w:rPr>
          <w:rFonts w:asciiTheme="majorHAnsi" w:hAnsiTheme="majorHAnsi" w:cstheme="majorHAnsi"/>
          <w:u w:val="single"/>
        </w:rPr>
        <w:t>solves</w:t>
      </w:r>
      <w:r w:rsidR="00F80C73" w:rsidRPr="008B3F24">
        <w:rPr>
          <w:rFonts w:asciiTheme="majorHAnsi" w:hAnsiTheme="majorHAnsi" w:cstheme="majorHAnsi"/>
        </w:rPr>
        <w:t xml:space="preserve"> </w:t>
      </w:r>
      <w:r w:rsidRPr="008B3F24">
        <w:rPr>
          <w:rFonts w:asciiTheme="majorHAnsi" w:hAnsiTheme="majorHAnsi" w:cstheme="majorHAnsi"/>
        </w:rPr>
        <w:t xml:space="preserve">scenario and WTO IP rules are a </w:t>
      </w:r>
      <w:r w:rsidRPr="008B3F24">
        <w:rPr>
          <w:rFonts w:asciiTheme="majorHAnsi" w:hAnsiTheme="majorHAnsi" w:cstheme="majorHAnsi"/>
          <w:u w:val="single"/>
        </w:rPr>
        <w:t>barrier</w:t>
      </w:r>
      <w:r w:rsidRPr="008B3F24">
        <w:rPr>
          <w:rFonts w:asciiTheme="majorHAnsi" w:hAnsiTheme="majorHAnsi" w:cstheme="majorHAnsi"/>
        </w:rPr>
        <w:t xml:space="preserve"> to scaled-up vaccine </w:t>
      </w:r>
      <w:r w:rsidRPr="008B3F24">
        <w:rPr>
          <w:rFonts w:asciiTheme="majorHAnsi" w:hAnsiTheme="majorHAnsi" w:cstheme="majorHAnsi"/>
          <w:u w:val="single"/>
        </w:rPr>
        <w:t>production</w:t>
      </w:r>
      <w:r w:rsidRPr="008B3F24">
        <w:rPr>
          <w:rFonts w:asciiTheme="majorHAnsi" w:hAnsiTheme="majorHAnsi" w:cstheme="majorHAnsi"/>
        </w:rPr>
        <w:t xml:space="preserve">. </w:t>
      </w:r>
    </w:p>
    <w:p w14:paraId="712DC760" w14:textId="77777777" w:rsidR="007B0B16" w:rsidRPr="008B3F24" w:rsidRDefault="007B0B16" w:rsidP="007B0B16">
      <w:pPr>
        <w:rPr>
          <w:rFonts w:asciiTheme="majorHAnsi" w:hAnsiTheme="majorHAnsi" w:cstheme="majorHAnsi"/>
        </w:rPr>
      </w:pPr>
      <w:r w:rsidRPr="008B3F24">
        <w:rPr>
          <w:rStyle w:val="Style13ptBold"/>
          <w:rFonts w:asciiTheme="majorHAnsi" w:hAnsiTheme="majorHAnsi" w:cstheme="majorHAnsi"/>
        </w:rPr>
        <w:t>Pandey 21</w:t>
      </w:r>
      <w:r w:rsidRPr="008B3F24">
        <w:rPr>
          <w:rFonts w:asciiTheme="majorHAnsi" w:hAnsiTheme="majorHAnsi" w:cstheme="majorHAnsi"/>
        </w:rPr>
        <w:t xml:space="preserve"> </w:t>
      </w:r>
      <w:r w:rsidRPr="008B3F24">
        <w:rPr>
          <w:rFonts w:asciiTheme="majorHAnsi" w:hAnsiTheme="majorHAnsi" w:cstheme="majorHAnsi"/>
          <w:sz w:val="18"/>
          <w:szCs w:val="18"/>
        </w:rPr>
        <w:t xml:space="preserve">[(Ashutosh Pandey) “Rich countries block India, South Africa's bid to ban COVID vaccine patents,” DW, April 2, 2021. </w:t>
      </w:r>
      <w:hyperlink r:id="rId18" w:history="1">
        <w:r w:rsidRPr="008B3F24">
          <w:rPr>
            <w:rStyle w:val="FollowedHyperlink"/>
            <w:rFonts w:asciiTheme="majorHAnsi" w:hAnsiTheme="majorHAnsi" w:cstheme="majorHAnsi"/>
            <w:sz w:val="18"/>
            <w:szCs w:val="18"/>
          </w:rPr>
          <w:t>https://www.dw.com/en/rich-countries-block-india-south-africas-bid-to-ban-covid-vaccine-patents/a-56460175</w:t>
        </w:r>
      </w:hyperlink>
      <w:r w:rsidRPr="008B3F24">
        <w:rPr>
          <w:rFonts w:asciiTheme="majorHAnsi" w:hAnsiTheme="majorHAnsi" w:cstheme="majorHAnsi"/>
        </w:rPr>
        <w:t xml:space="preserve"> </w:t>
      </w:r>
    </w:p>
    <w:p w14:paraId="0446A132" w14:textId="77777777" w:rsidR="007B0B16" w:rsidRPr="008B3F24" w:rsidRDefault="007B0B16" w:rsidP="007B0B16">
      <w:pPr>
        <w:rPr>
          <w:rFonts w:asciiTheme="majorHAnsi" w:hAnsiTheme="majorHAnsi" w:cstheme="majorHAnsi"/>
          <w:u w:val="single"/>
        </w:rPr>
      </w:pPr>
      <w:r w:rsidRPr="008B3F24">
        <w:rPr>
          <w:rFonts w:asciiTheme="majorHAnsi" w:hAnsiTheme="majorHAnsi" w:cstheme="majorHAnsi"/>
          <w:highlight w:val="cyan"/>
          <w:u w:val="single"/>
        </w:rPr>
        <w:t>The</w:t>
      </w:r>
      <w:r w:rsidRPr="008B3F24">
        <w:rPr>
          <w:rFonts w:asciiTheme="majorHAnsi" w:hAnsiTheme="majorHAnsi" w:cstheme="majorHAnsi"/>
          <w:u w:val="single"/>
        </w:rPr>
        <w:t xml:space="preserve"> World Trade Organization (</w:t>
      </w:r>
      <w:r w:rsidRPr="008B3F24">
        <w:rPr>
          <w:rFonts w:asciiTheme="majorHAnsi" w:hAnsiTheme="majorHAnsi" w:cstheme="majorHAnsi"/>
          <w:highlight w:val="cyan"/>
          <w:u w:val="single"/>
        </w:rPr>
        <w:t xml:space="preserve">WTO) talks </w:t>
      </w:r>
      <w:r w:rsidRPr="008B3F24">
        <w:rPr>
          <w:rFonts w:asciiTheme="majorHAnsi" w:hAnsiTheme="majorHAnsi" w:cstheme="majorHAnsi"/>
          <w:u w:val="single"/>
        </w:rPr>
        <w:t xml:space="preserve">on a proposal by India and South Africa to temporarily suspend intellectual property (IP) rules related to COVID-19 vaccines and treatments </w:t>
      </w:r>
      <w:r w:rsidRPr="008B3F24">
        <w:rPr>
          <w:rFonts w:asciiTheme="majorHAnsi" w:hAnsiTheme="majorHAnsi" w:cstheme="majorHAnsi"/>
          <w:highlight w:val="cyan"/>
          <w:u w:val="single"/>
        </w:rPr>
        <w:t>hit a roadblock</w:t>
      </w:r>
      <w:r w:rsidRPr="008B3F24">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8B3F24">
        <w:rPr>
          <w:rFonts w:asciiTheme="majorHAnsi" w:hAnsiTheme="majorHAnsi" w:cstheme="majorHAnsi"/>
          <w:u w:val="single"/>
        </w:rPr>
        <w:t>India and South Africa had approached the global trade body</w:t>
      </w:r>
      <w:r w:rsidRPr="008B3F24">
        <w:rPr>
          <w:rFonts w:asciiTheme="majorHAnsi" w:hAnsiTheme="majorHAnsi" w:cstheme="majorHAnsi"/>
          <w:sz w:val="14"/>
        </w:rPr>
        <w:t xml:space="preserve"> in October, </w:t>
      </w:r>
      <w:r w:rsidRPr="008B3F24">
        <w:rPr>
          <w:rFonts w:asciiTheme="majorHAnsi" w:hAnsiTheme="majorHAnsi" w:cstheme="majorHAnsi"/>
          <w:u w:val="single"/>
        </w:rPr>
        <w:t xml:space="preserve">calling on it to waive parts of the Agreement on Trade-Related Aspects of Intellectual Property Rights (TRIPS Agreement). The </w:t>
      </w:r>
      <w:r w:rsidRPr="008B3F24">
        <w:rPr>
          <w:rFonts w:asciiTheme="majorHAnsi" w:hAnsiTheme="majorHAnsi" w:cstheme="majorHAnsi"/>
          <w:highlight w:val="cyan"/>
          <w:u w:val="single"/>
        </w:rPr>
        <w:t>suspension of rights</w:t>
      </w:r>
      <w:r w:rsidRPr="008B3F24">
        <w:rPr>
          <w:rFonts w:asciiTheme="majorHAnsi" w:hAnsiTheme="majorHAnsi" w:cstheme="majorHAnsi"/>
          <w:sz w:val="14"/>
        </w:rPr>
        <w:t xml:space="preserve"> such as patents, industrial designs, copyright and protection of undisclosed information </w:t>
      </w:r>
      <w:r w:rsidRPr="008B3F24">
        <w:rPr>
          <w:rFonts w:asciiTheme="majorHAnsi" w:hAnsiTheme="majorHAnsi" w:cstheme="majorHAnsi"/>
          <w:u w:val="single"/>
        </w:rPr>
        <w:t xml:space="preserve">would </w:t>
      </w:r>
      <w:r w:rsidRPr="008B3F24">
        <w:rPr>
          <w:rFonts w:asciiTheme="majorHAnsi" w:hAnsiTheme="majorHAnsi" w:cstheme="majorHAnsi"/>
          <w:highlight w:val="cyan"/>
          <w:u w:val="single"/>
        </w:rPr>
        <w:t>ensure "</w:t>
      </w:r>
      <w:r w:rsidRPr="008B3F24">
        <w:rPr>
          <w:rFonts w:asciiTheme="majorHAnsi" w:hAnsiTheme="majorHAnsi" w:cstheme="majorHAnsi"/>
          <w:b/>
          <w:bCs/>
          <w:highlight w:val="cyan"/>
          <w:u w:val="single"/>
        </w:rPr>
        <w:t xml:space="preserve">timely access to </w:t>
      </w:r>
      <w:r w:rsidRPr="008B3F24">
        <w:rPr>
          <w:rFonts w:asciiTheme="majorHAnsi" w:hAnsiTheme="majorHAnsi" w:cstheme="majorHAnsi"/>
          <w:b/>
          <w:bCs/>
          <w:u w:val="single"/>
        </w:rPr>
        <w:t xml:space="preserve">affordable medical products including </w:t>
      </w:r>
      <w:r w:rsidRPr="008B3F24">
        <w:rPr>
          <w:rFonts w:asciiTheme="majorHAnsi" w:hAnsiTheme="majorHAnsi" w:cstheme="majorHAnsi"/>
          <w:b/>
          <w:bCs/>
          <w:highlight w:val="cyan"/>
          <w:u w:val="single"/>
        </w:rPr>
        <w:t>vaccines</w:t>
      </w:r>
      <w:r w:rsidRPr="008B3F24">
        <w:rPr>
          <w:rFonts w:asciiTheme="majorHAnsi" w:hAnsiTheme="majorHAnsi" w:cstheme="majorHAnsi"/>
          <w:b/>
          <w:bCs/>
          <w:u w:val="single"/>
        </w:rPr>
        <w:t xml:space="preserve"> and medicines or to scaling-up of research, development, manufacturing </w:t>
      </w:r>
      <w:r w:rsidRPr="008B3F24">
        <w:rPr>
          <w:rFonts w:asciiTheme="majorHAnsi" w:hAnsiTheme="majorHAnsi" w:cstheme="majorHAnsi"/>
          <w:b/>
          <w:bCs/>
          <w:highlight w:val="cyan"/>
          <w:u w:val="single"/>
        </w:rPr>
        <w:t xml:space="preserve">and supply of </w:t>
      </w:r>
      <w:r w:rsidRPr="008B3F24">
        <w:rPr>
          <w:rFonts w:asciiTheme="majorHAnsi" w:hAnsiTheme="majorHAnsi" w:cstheme="majorHAnsi"/>
          <w:b/>
          <w:bCs/>
          <w:u w:val="single"/>
        </w:rPr>
        <w:t xml:space="preserve">medical </w:t>
      </w:r>
      <w:r w:rsidRPr="008B3F24">
        <w:rPr>
          <w:rFonts w:asciiTheme="majorHAnsi" w:hAnsiTheme="majorHAnsi" w:cstheme="majorHAnsi"/>
          <w:b/>
          <w:bCs/>
          <w:highlight w:val="cyan"/>
          <w:u w:val="single"/>
        </w:rPr>
        <w:t>products essential to combat COVID</w:t>
      </w:r>
      <w:r w:rsidRPr="008B3F24">
        <w:rPr>
          <w:rFonts w:asciiTheme="majorHAnsi" w:hAnsiTheme="majorHAnsi" w:cstheme="majorHAnsi"/>
          <w:u w:val="single"/>
        </w:rPr>
        <w:t xml:space="preserve">-19," they said. The </w:t>
      </w:r>
      <w:r w:rsidRPr="008B3F24">
        <w:rPr>
          <w:rFonts w:asciiTheme="majorHAnsi" w:hAnsiTheme="majorHAnsi" w:cstheme="majorHAnsi"/>
          <w:highlight w:val="cyan"/>
          <w:u w:val="single"/>
        </w:rPr>
        <w:t>proposal was</w:t>
      </w:r>
      <w:r w:rsidRPr="008B3F24">
        <w:rPr>
          <w:rFonts w:asciiTheme="majorHAnsi" w:hAnsiTheme="majorHAnsi" w:cstheme="majorHAnsi"/>
          <w:u w:val="single"/>
        </w:rPr>
        <w:t xml:space="preserve"> vehemently </w:t>
      </w:r>
      <w:r w:rsidRPr="008B3F24">
        <w:rPr>
          <w:rFonts w:asciiTheme="majorHAnsi" w:hAnsiTheme="majorHAnsi" w:cstheme="majorHAnsi"/>
          <w:highlight w:val="cyan"/>
          <w:u w:val="single"/>
        </w:rPr>
        <w:t>opposed by wealthy nations</w:t>
      </w:r>
      <w:r w:rsidRPr="008B3F24">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8B3F24">
        <w:rPr>
          <w:rFonts w:asciiTheme="majorHAnsi" w:hAnsiTheme="majorHAnsi" w:cstheme="majorHAnsi"/>
          <w:u w:val="single"/>
        </w:rPr>
        <w:t xml:space="preserve">The WTO talks are taking place as some wealthy countries face criticism for </w:t>
      </w:r>
      <w:r w:rsidRPr="008B3F24">
        <w:rPr>
          <w:rFonts w:asciiTheme="majorHAnsi" w:hAnsiTheme="majorHAnsi" w:cstheme="majorHAnsi"/>
          <w:b/>
          <w:bCs/>
          <w:u w:val="single"/>
        </w:rPr>
        <w:t>cornering billions</w:t>
      </w:r>
      <w:r w:rsidRPr="008B3F24">
        <w:rPr>
          <w:rFonts w:asciiTheme="majorHAnsi" w:hAnsiTheme="majorHAnsi" w:cstheme="majorHAnsi"/>
          <w:u w:val="single"/>
        </w:rPr>
        <w:t xml:space="preserve"> of COVID shots — many times the size of their populations — while </w:t>
      </w:r>
      <w:r w:rsidRPr="008B3F24">
        <w:rPr>
          <w:rFonts w:asciiTheme="majorHAnsi" w:hAnsiTheme="majorHAnsi" w:cstheme="majorHAnsi"/>
          <w:b/>
          <w:bCs/>
          <w:u w:val="single"/>
        </w:rPr>
        <w:t>leaving poor countries</w:t>
      </w:r>
      <w:r w:rsidRPr="008B3F24">
        <w:rPr>
          <w:rFonts w:asciiTheme="majorHAnsi" w:hAnsiTheme="majorHAnsi" w:cstheme="majorHAnsi"/>
          <w:u w:val="single"/>
        </w:rPr>
        <w:t xml:space="preserve"> struggling for supplies. </w:t>
      </w:r>
      <w:r w:rsidRPr="008B3F24">
        <w:rPr>
          <w:rFonts w:asciiTheme="majorHAnsi" w:hAnsiTheme="majorHAnsi" w:cstheme="majorHAnsi"/>
          <w:b/>
          <w:bCs/>
          <w:u w:val="single"/>
        </w:rPr>
        <w:t xml:space="preserve">Experts say the </w:t>
      </w:r>
      <w:r w:rsidRPr="008B3F24">
        <w:rPr>
          <w:rFonts w:asciiTheme="majorHAnsi" w:hAnsiTheme="majorHAnsi" w:cstheme="majorHAnsi"/>
          <w:b/>
          <w:bCs/>
          <w:highlight w:val="cyan"/>
          <w:u w:val="single"/>
        </w:rPr>
        <w:t>global scramble for vaccines</w:t>
      </w:r>
      <w:r w:rsidRPr="008B3F24">
        <w:rPr>
          <w:rFonts w:asciiTheme="majorHAnsi" w:hAnsiTheme="majorHAnsi" w:cstheme="majorHAnsi"/>
          <w:b/>
          <w:bCs/>
          <w:u w:val="single"/>
        </w:rPr>
        <w:t xml:space="preserve">, or vaccine nationalism, </w:t>
      </w:r>
      <w:r w:rsidRPr="008B3F24">
        <w:rPr>
          <w:rFonts w:asciiTheme="majorHAnsi" w:hAnsiTheme="majorHAnsi" w:cstheme="majorHAnsi"/>
          <w:b/>
          <w:bCs/>
          <w:highlight w:val="cyan"/>
          <w:u w:val="single"/>
        </w:rPr>
        <w:t>risks prolonging the pandemic</w:t>
      </w:r>
      <w:r w:rsidRPr="008B3F24">
        <w:rPr>
          <w:rFonts w:asciiTheme="majorHAnsi" w:hAnsiTheme="majorHAnsi" w:cstheme="majorHAnsi"/>
          <w:b/>
          <w:bCs/>
          <w:u w:val="single"/>
        </w:rPr>
        <w:t>.</w:t>
      </w:r>
      <w:r w:rsidRPr="008B3F24">
        <w:rPr>
          <w:rFonts w:asciiTheme="majorHAnsi" w:hAnsiTheme="majorHAnsi" w:cstheme="majorHAnsi"/>
          <w:u w:val="single"/>
        </w:rPr>
        <w:t xml:space="preserve"> </w:t>
      </w:r>
      <w:r w:rsidRPr="008B3F24">
        <w:rPr>
          <w:rFonts w:asciiTheme="majorHAnsi" w:hAnsiTheme="majorHAnsi" w:cstheme="majorHAnsi"/>
          <w:sz w:val="14"/>
        </w:rPr>
        <w:t xml:space="preserve">"We have to recognize that </w:t>
      </w:r>
      <w:r w:rsidRPr="008B3F24">
        <w:rPr>
          <w:rFonts w:asciiTheme="majorHAnsi" w:hAnsiTheme="majorHAnsi" w:cstheme="majorHAnsi"/>
          <w:u w:val="single"/>
        </w:rPr>
        <w:t>this virus knows no boundaries</w:t>
      </w:r>
      <w:r w:rsidRPr="008B3F24">
        <w:rPr>
          <w:rFonts w:asciiTheme="majorHAnsi" w:hAnsiTheme="majorHAnsi" w:cstheme="majorHAnsi"/>
          <w:sz w:val="14"/>
        </w:rPr>
        <w:t xml:space="preserve">, it travels around the globe and the response to it should also be global. </w:t>
      </w:r>
      <w:r w:rsidRPr="008B3F24">
        <w:rPr>
          <w:rFonts w:asciiTheme="majorHAnsi" w:hAnsiTheme="majorHAnsi" w:cstheme="majorHAnsi"/>
          <w:u w:val="single"/>
        </w:rPr>
        <w:t>It should be based on international solidarity</w:t>
      </w:r>
      <w:r w:rsidRPr="008B3F24">
        <w:rPr>
          <w:rFonts w:asciiTheme="majorHAnsi" w:hAnsiTheme="majorHAnsi" w:cstheme="majorHAnsi"/>
          <w:sz w:val="14"/>
        </w:rPr>
        <w:t xml:space="preserve">," said Ellen 't Hoen, the director of Medicines Law &amp; Policy — a nonprofit campaigning for greater access to medicines. "Many of </w:t>
      </w:r>
      <w:r w:rsidRPr="008B3F24">
        <w:rPr>
          <w:rFonts w:asciiTheme="majorHAnsi" w:hAnsiTheme="majorHAnsi" w:cstheme="majorHAnsi"/>
          <w:u w:val="single"/>
        </w:rPr>
        <w:t xml:space="preserve">the large-scale vaccine manufacturers are based in developing countries. </w:t>
      </w:r>
      <w:r w:rsidRPr="008B3F24">
        <w:rPr>
          <w:rFonts w:asciiTheme="majorHAnsi" w:hAnsiTheme="majorHAnsi" w:cstheme="majorHAnsi"/>
          <w:highlight w:val="cyan"/>
          <w:u w:val="single"/>
        </w:rPr>
        <w:t>All</w:t>
      </w:r>
      <w:r w:rsidRPr="008B3F24">
        <w:rPr>
          <w:rFonts w:asciiTheme="majorHAnsi" w:hAnsiTheme="majorHAnsi" w:cstheme="majorHAnsi"/>
          <w:u w:val="single"/>
        </w:rPr>
        <w:t xml:space="preserve"> the </w:t>
      </w:r>
      <w:r w:rsidRPr="008B3F24">
        <w:rPr>
          <w:rFonts w:asciiTheme="majorHAnsi" w:hAnsiTheme="majorHAnsi" w:cstheme="majorHAnsi"/>
          <w:highlight w:val="cyan"/>
          <w:u w:val="single"/>
        </w:rPr>
        <w:t>production capacity</w:t>
      </w:r>
      <w:r w:rsidRPr="008B3F24">
        <w:rPr>
          <w:rFonts w:asciiTheme="majorHAnsi" w:hAnsiTheme="majorHAnsi" w:cstheme="majorHAnsi"/>
          <w:u w:val="single"/>
        </w:rPr>
        <w:t xml:space="preserve"> that </w:t>
      </w:r>
      <w:r w:rsidRPr="008B3F24">
        <w:rPr>
          <w:rFonts w:asciiTheme="majorHAnsi" w:hAnsiTheme="majorHAnsi" w:cstheme="majorHAnsi"/>
          <w:b/>
          <w:bCs/>
          <w:u w:val="single"/>
        </w:rPr>
        <w:t xml:space="preserve">exists </w:t>
      </w:r>
      <w:r w:rsidRPr="008B3F24">
        <w:rPr>
          <w:rFonts w:asciiTheme="majorHAnsi" w:hAnsiTheme="majorHAnsi" w:cstheme="majorHAnsi"/>
          <w:b/>
          <w:bCs/>
          <w:highlight w:val="cyan"/>
          <w:u w:val="single"/>
        </w:rPr>
        <w:t>should be exploited</w:t>
      </w:r>
      <w:r w:rsidRPr="008B3F24">
        <w:rPr>
          <w:rFonts w:asciiTheme="majorHAnsi" w:hAnsiTheme="majorHAnsi" w:cstheme="majorHAnsi"/>
          <w:u w:val="single"/>
        </w:rPr>
        <w:t xml:space="preserve">…and that does require the sharing of </w:t>
      </w:r>
      <w:r w:rsidRPr="008B3F24">
        <w:rPr>
          <w:rFonts w:asciiTheme="majorHAnsi" w:hAnsiTheme="majorHAnsi" w:cstheme="majorHAnsi"/>
          <w:sz w:val="14"/>
        </w:rPr>
        <w:t xml:space="preserve">Not enough production capacity </w:t>
      </w:r>
      <w:r w:rsidRPr="008B3F24">
        <w:rPr>
          <w:rFonts w:asciiTheme="majorHAnsi" w:hAnsiTheme="majorHAnsi" w:cstheme="majorHAnsi"/>
          <w:u w:val="single"/>
        </w:rPr>
        <w:t>Supporters</w:t>
      </w:r>
      <w:r w:rsidRPr="008B3F24">
        <w:rPr>
          <w:rFonts w:asciiTheme="majorHAnsi" w:hAnsiTheme="majorHAnsi" w:cstheme="majorHAnsi"/>
          <w:sz w:val="14"/>
        </w:rPr>
        <w:t xml:space="preserve"> of the waiver, which include dozens of developing and least-developed countries and NGOs, </w:t>
      </w:r>
      <w:r w:rsidRPr="008B3F24">
        <w:rPr>
          <w:rFonts w:asciiTheme="majorHAnsi" w:hAnsiTheme="majorHAnsi" w:cstheme="majorHAnsi"/>
          <w:u w:val="single"/>
        </w:rPr>
        <w:t xml:space="preserve">said the </w:t>
      </w:r>
      <w:r w:rsidRPr="008B3F24">
        <w:rPr>
          <w:rFonts w:asciiTheme="majorHAnsi" w:hAnsiTheme="majorHAnsi" w:cstheme="majorHAnsi"/>
          <w:highlight w:val="cyan"/>
          <w:u w:val="single"/>
        </w:rPr>
        <w:t>WTO's IP rules</w:t>
      </w:r>
      <w:r w:rsidRPr="008B3F24">
        <w:rPr>
          <w:rFonts w:asciiTheme="majorHAnsi" w:hAnsiTheme="majorHAnsi" w:cstheme="majorHAnsi"/>
          <w:u w:val="single"/>
        </w:rPr>
        <w:t xml:space="preserve"> were </w:t>
      </w:r>
      <w:r w:rsidRPr="008B3F24">
        <w:rPr>
          <w:rFonts w:asciiTheme="majorHAnsi" w:hAnsiTheme="majorHAnsi" w:cstheme="majorHAnsi"/>
          <w:highlight w:val="cyan"/>
          <w:u w:val="single"/>
        </w:rPr>
        <w:t xml:space="preserve">acting as a </w:t>
      </w:r>
      <w:r w:rsidRPr="008B3F24">
        <w:rPr>
          <w:rFonts w:asciiTheme="majorHAnsi" w:hAnsiTheme="majorHAnsi" w:cstheme="majorHAnsi"/>
          <w:b/>
          <w:bCs/>
          <w:highlight w:val="cyan"/>
          <w:u w:val="single"/>
        </w:rPr>
        <w:t>barrier to</w:t>
      </w:r>
      <w:r w:rsidRPr="008B3F24">
        <w:rPr>
          <w:rFonts w:asciiTheme="majorHAnsi" w:hAnsiTheme="majorHAnsi" w:cstheme="majorHAnsi"/>
          <w:b/>
          <w:bCs/>
          <w:u w:val="single"/>
        </w:rPr>
        <w:t xml:space="preserve"> urgent </w:t>
      </w:r>
      <w:r w:rsidRPr="008B3F24">
        <w:rPr>
          <w:rFonts w:asciiTheme="majorHAnsi" w:hAnsiTheme="majorHAnsi" w:cstheme="majorHAnsi"/>
          <w:b/>
          <w:bCs/>
          <w:highlight w:val="cyan"/>
          <w:u w:val="single"/>
        </w:rPr>
        <w:t xml:space="preserve">scale-up of production </w:t>
      </w:r>
      <w:r w:rsidRPr="008B3F24">
        <w:rPr>
          <w:rFonts w:asciiTheme="majorHAnsi" w:hAnsiTheme="majorHAnsi" w:cstheme="majorHAnsi"/>
          <w:b/>
          <w:bCs/>
          <w:u w:val="single"/>
        </w:rPr>
        <w:t>of vaccines</w:t>
      </w:r>
      <w:r w:rsidRPr="008B3F24">
        <w:rPr>
          <w:rFonts w:asciiTheme="majorHAnsi" w:hAnsiTheme="majorHAnsi" w:cstheme="majorHAnsi"/>
          <w:u w:val="single"/>
        </w:rPr>
        <w:t xml:space="preserve"> and other much needed medical equipment in poor countries. </w:t>
      </w:r>
    </w:p>
    <w:bookmarkEnd w:id="1"/>
    <w:p w14:paraId="24A29D42" w14:textId="6D6B404E" w:rsidR="007B0B16" w:rsidRPr="008B3F24" w:rsidRDefault="007B0B16" w:rsidP="00E618FA">
      <w:pPr>
        <w:pStyle w:val="Heading3"/>
        <w:ind w:firstLine="720"/>
      </w:pPr>
      <w:r w:rsidRPr="008B3F24">
        <w:lastRenderedPageBreak/>
        <w:t>1AC – South Africa</w:t>
      </w:r>
    </w:p>
    <w:p w14:paraId="1A8CB47E" w14:textId="4320E9BF"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Advantage 2 is South Africa</w:t>
      </w:r>
    </w:p>
    <w:p w14:paraId="468ED6EA" w14:textId="77777777" w:rsidR="007B0B16" w:rsidRPr="008B3F24" w:rsidRDefault="007B0B16" w:rsidP="007B0B16"/>
    <w:p w14:paraId="0D77B942"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t xml:space="preserve">The third wave of the pandemic is </w:t>
      </w:r>
      <w:r w:rsidRPr="008B3F24">
        <w:rPr>
          <w:rFonts w:asciiTheme="majorHAnsi" w:hAnsiTheme="majorHAnsi" w:cstheme="majorHAnsi"/>
          <w:u w:val="single"/>
        </w:rPr>
        <w:t>fueling instability</w:t>
      </w:r>
      <w:r w:rsidRPr="008B3F24">
        <w:rPr>
          <w:rFonts w:asciiTheme="majorHAnsi" w:hAnsiTheme="majorHAnsi" w:cstheme="majorHAnsi"/>
        </w:rPr>
        <w:t xml:space="preserve"> in South Africa.</w:t>
      </w:r>
    </w:p>
    <w:p w14:paraId="450AC901" w14:textId="77777777" w:rsidR="007B0B16" w:rsidRPr="008B3F24" w:rsidRDefault="007B0B16" w:rsidP="007B0B16">
      <w:pPr>
        <w:rPr>
          <w:rFonts w:asciiTheme="majorHAnsi" w:hAnsiTheme="majorHAnsi" w:cstheme="majorHAnsi"/>
        </w:rPr>
      </w:pPr>
      <w:r w:rsidRPr="008B3F24">
        <w:rPr>
          <w:rStyle w:val="Style13ptBold"/>
          <w:rFonts w:asciiTheme="majorHAnsi" w:hAnsiTheme="majorHAnsi" w:cstheme="majorHAnsi"/>
        </w:rPr>
        <w:t>Egwu 21</w:t>
      </w:r>
      <w:r w:rsidRPr="008B3F24">
        <w:rPr>
          <w:rFonts w:asciiTheme="majorHAnsi" w:hAnsiTheme="majorHAnsi" w:cstheme="majorHAnsi"/>
          <w:sz w:val="18"/>
          <w:szCs w:val="18"/>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19" w:history="1">
        <w:r w:rsidRPr="008B3F24">
          <w:rPr>
            <w:rStyle w:val="FollowedHyperlink"/>
            <w:rFonts w:asciiTheme="majorHAnsi" w:hAnsiTheme="majorHAnsi" w:cstheme="majorHAnsi"/>
            <w:sz w:val="18"/>
            <w:szCs w:val="18"/>
          </w:rPr>
          <w:t>https://foreignpolicy.com/2021/07/20/south-africa-covid-19-struggles-deadly-third-wave-zuma-violence/</w:t>
        </w:r>
      </w:hyperlink>
      <w:r w:rsidRPr="008B3F24">
        <w:rPr>
          <w:rFonts w:asciiTheme="majorHAnsi" w:hAnsiTheme="majorHAnsi" w:cstheme="majorHAnsi"/>
          <w:sz w:val="18"/>
          <w:szCs w:val="18"/>
        </w:rPr>
        <w:t>] TDI</w:t>
      </w:r>
    </w:p>
    <w:p w14:paraId="49CE15C3" w14:textId="77777777" w:rsidR="007B0B16" w:rsidRPr="008B3F24" w:rsidRDefault="007B0B16" w:rsidP="007B0B16">
      <w:pPr>
        <w:rPr>
          <w:rFonts w:asciiTheme="majorHAnsi" w:hAnsiTheme="majorHAnsi" w:cstheme="majorHAnsi"/>
          <w:sz w:val="14"/>
        </w:rPr>
      </w:pPr>
      <w:r w:rsidRPr="008B3F24">
        <w:rPr>
          <w:rFonts w:asciiTheme="majorHAnsi" w:hAnsiTheme="majorHAnsi" w:cstheme="majorHAnsi"/>
          <w:u w:val="single"/>
        </w:rPr>
        <w:t>South Africa is coping with</w:t>
      </w:r>
      <w:r w:rsidRPr="008B3F24">
        <w:rPr>
          <w:rFonts w:asciiTheme="majorHAnsi" w:hAnsiTheme="majorHAnsi" w:cstheme="majorHAnsi"/>
          <w:sz w:val="14"/>
        </w:rPr>
        <w:t xml:space="preserve"> two </w:t>
      </w:r>
      <w:r w:rsidRPr="008B3F24">
        <w:rPr>
          <w:rFonts w:asciiTheme="majorHAnsi" w:hAnsiTheme="majorHAnsi" w:cstheme="majorHAnsi"/>
          <w:u w:val="single"/>
        </w:rPr>
        <w:t>crises</w:t>
      </w:r>
      <w:r w:rsidRPr="008B3F24">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8B3F24">
        <w:rPr>
          <w:rFonts w:asciiTheme="majorHAnsi" w:hAnsiTheme="majorHAnsi" w:cstheme="majorHAnsi"/>
          <w:u w:val="single"/>
        </w:rPr>
        <w:t xml:space="preserve"> </w:t>
      </w:r>
      <w:r w:rsidRPr="008B3F24">
        <w:rPr>
          <w:rFonts w:asciiTheme="majorHAnsi" w:hAnsiTheme="majorHAnsi" w:cstheme="majorHAnsi"/>
          <w:highlight w:val="cyan"/>
          <w:u w:val="single"/>
        </w:rPr>
        <w:t>South Africa hit</w:t>
      </w:r>
      <w:r w:rsidRPr="008B3F24">
        <w:rPr>
          <w:rFonts w:asciiTheme="majorHAnsi" w:hAnsiTheme="majorHAnsi" w:cstheme="majorHAnsi"/>
          <w:u w:val="single"/>
        </w:rPr>
        <w:t xml:space="preserve"> a record 26,000 cases of COVID-19, one of the </w:t>
      </w:r>
      <w:r w:rsidRPr="008B3F24">
        <w:rPr>
          <w:rFonts w:asciiTheme="majorHAnsi" w:hAnsiTheme="majorHAnsi" w:cstheme="majorHAnsi"/>
          <w:b/>
          <w:bCs/>
          <w:highlight w:val="cyan"/>
          <w:u w:val="single"/>
        </w:rPr>
        <w:t>highest new daily totals</w:t>
      </w:r>
      <w:r w:rsidRPr="008B3F24">
        <w:rPr>
          <w:rFonts w:asciiTheme="majorHAnsi" w:hAnsiTheme="majorHAnsi" w:cstheme="majorHAnsi"/>
          <w:u w:val="single"/>
        </w:rPr>
        <w:t xml:space="preserve"> reported since the pandemic started over a year ago.</w:t>
      </w:r>
      <w:r w:rsidRPr="008B3F24">
        <w:rPr>
          <w:rFonts w:asciiTheme="majorHAnsi" w:hAnsiTheme="majorHAnsi" w:cstheme="majorHAnsi"/>
          <w:sz w:val="14"/>
        </w:rPr>
        <w:t xml:space="preserve"> </w:t>
      </w:r>
      <w:r w:rsidRPr="008B3F24">
        <w:rPr>
          <w:rFonts w:asciiTheme="majorHAnsi" w:hAnsiTheme="majorHAnsi" w:cstheme="majorHAnsi"/>
          <w:u w:val="single"/>
        </w:rPr>
        <w:t xml:space="preserve">The country has been battling </w:t>
      </w:r>
      <w:r w:rsidRPr="008B3F24">
        <w:rPr>
          <w:rFonts w:asciiTheme="majorHAnsi" w:hAnsiTheme="majorHAnsi" w:cstheme="majorHAnsi"/>
          <w:highlight w:val="cyan"/>
          <w:u w:val="single"/>
        </w:rPr>
        <w:t xml:space="preserve">a </w:t>
      </w:r>
      <w:r w:rsidRPr="008B3F24">
        <w:rPr>
          <w:rFonts w:asciiTheme="majorHAnsi" w:hAnsiTheme="majorHAnsi" w:cstheme="majorHAnsi"/>
          <w:b/>
          <w:bCs/>
          <w:highlight w:val="cyan"/>
          <w:u w:val="single"/>
        </w:rPr>
        <w:t>deadly third wave</w:t>
      </w:r>
      <w:r w:rsidRPr="008B3F24">
        <w:rPr>
          <w:rFonts w:asciiTheme="majorHAnsi" w:hAnsiTheme="majorHAnsi" w:cstheme="majorHAnsi"/>
          <w:u w:val="single"/>
        </w:rPr>
        <w:t xml:space="preserve"> of the pandemic</w:t>
      </w:r>
      <w:r w:rsidRPr="008B3F24">
        <w:rPr>
          <w:rFonts w:asciiTheme="majorHAnsi" w:hAnsiTheme="majorHAnsi" w:cstheme="majorHAnsi"/>
          <w:sz w:val="14"/>
        </w:rPr>
        <w:t xml:space="preserve">, following previous peaks during the first and second waves between April and December 2020. As of July 19, </w:t>
      </w:r>
      <w:r w:rsidRPr="008B3F24">
        <w:rPr>
          <w:rFonts w:asciiTheme="majorHAnsi" w:hAnsiTheme="majorHAnsi" w:cstheme="majorHAnsi"/>
          <w:u w:val="single"/>
        </w:rPr>
        <w:t xml:space="preserve">South Africa has recorded 2.3 million cases and 67,000 deaths since the pandemic started, according to the country’s Department of Health. </w:t>
      </w:r>
      <w:r w:rsidRPr="008B3F24">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8B3F24">
        <w:rPr>
          <w:rFonts w:asciiTheme="majorHAnsi" w:hAnsiTheme="majorHAnsi" w:cstheme="majorHAnsi"/>
          <w:highlight w:val="cyan"/>
          <w:u w:val="single"/>
        </w:rPr>
        <w:t>Thousands</w:t>
      </w:r>
      <w:r w:rsidRPr="008B3F24">
        <w:rPr>
          <w:rFonts w:asciiTheme="majorHAnsi" w:hAnsiTheme="majorHAnsi" w:cstheme="majorHAnsi"/>
          <w:u w:val="single"/>
        </w:rPr>
        <w:t xml:space="preserve"> of South Africans have </w:t>
      </w:r>
      <w:r w:rsidRPr="008B3F24">
        <w:rPr>
          <w:rFonts w:asciiTheme="majorHAnsi" w:hAnsiTheme="majorHAnsi" w:cstheme="majorHAnsi"/>
          <w:b/>
          <w:bCs/>
          <w:highlight w:val="cyan"/>
          <w:u w:val="single"/>
        </w:rPr>
        <w:t>lost</w:t>
      </w:r>
      <w:r w:rsidRPr="008B3F24">
        <w:rPr>
          <w:rFonts w:asciiTheme="majorHAnsi" w:hAnsiTheme="majorHAnsi" w:cstheme="majorHAnsi"/>
          <w:b/>
          <w:bCs/>
          <w:u w:val="single"/>
        </w:rPr>
        <w:t xml:space="preserve"> their </w:t>
      </w:r>
      <w:r w:rsidRPr="008B3F24">
        <w:rPr>
          <w:rFonts w:asciiTheme="majorHAnsi" w:hAnsiTheme="majorHAnsi" w:cstheme="majorHAnsi"/>
          <w:b/>
          <w:bCs/>
          <w:highlight w:val="cyan"/>
          <w:u w:val="single"/>
        </w:rPr>
        <w:t>jobs</w:t>
      </w:r>
      <w:r w:rsidRPr="008B3F24">
        <w:rPr>
          <w:rFonts w:asciiTheme="majorHAnsi" w:hAnsiTheme="majorHAnsi" w:cstheme="majorHAnsi"/>
          <w:u w:val="single"/>
        </w:rPr>
        <w:t xml:space="preserve"> following lockdown restrictions, and </w:t>
      </w:r>
      <w:r w:rsidRPr="008B3F24">
        <w:rPr>
          <w:rFonts w:asciiTheme="majorHAnsi" w:hAnsiTheme="majorHAnsi" w:cstheme="majorHAnsi"/>
          <w:b/>
          <w:bCs/>
          <w:highlight w:val="cyan"/>
          <w:u w:val="single"/>
        </w:rPr>
        <w:t>there has been little government support</w:t>
      </w:r>
      <w:r w:rsidRPr="008B3F24">
        <w:rPr>
          <w:rFonts w:asciiTheme="majorHAnsi" w:hAnsiTheme="majorHAnsi" w:cstheme="majorHAnsi"/>
          <w:b/>
          <w:bCs/>
          <w:u w:val="single"/>
        </w:rPr>
        <w:t xml:space="preserve"> for the economy. </w:t>
      </w:r>
      <w:r w:rsidRPr="008B3F24">
        <w:rPr>
          <w:rFonts w:asciiTheme="majorHAnsi" w:hAnsiTheme="majorHAnsi" w:cstheme="majorHAnsi"/>
          <w:u w:val="single"/>
        </w:rPr>
        <w:t xml:space="preserve">The </w:t>
      </w:r>
      <w:r w:rsidRPr="008B3F24">
        <w:rPr>
          <w:rFonts w:asciiTheme="majorHAnsi" w:hAnsiTheme="majorHAnsi" w:cstheme="majorHAnsi"/>
          <w:b/>
          <w:bCs/>
          <w:highlight w:val="cyan"/>
          <w:u w:val="single"/>
        </w:rPr>
        <w:t xml:space="preserve">violence created </w:t>
      </w:r>
      <w:r w:rsidRPr="008B3F24">
        <w:rPr>
          <w:rFonts w:asciiTheme="majorHAnsi" w:hAnsiTheme="majorHAnsi" w:cstheme="majorHAnsi"/>
          <w:b/>
          <w:bCs/>
          <w:u w:val="single"/>
        </w:rPr>
        <w:t>an opportunity</w:t>
      </w:r>
      <w:r w:rsidRPr="008B3F24">
        <w:rPr>
          <w:rFonts w:asciiTheme="majorHAnsi" w:hAnsiTheme="majorHAnsi" w:cstheme="majorHAnsi"/>
          <w:u w:val="single"/>
        </w:rPr>
        <w:t xml:space="preserve"> to explore </w:t>
      </w:r>
      <w:r w:rsidRPr="008B3F24">
        <w:rPr>
          <w:rFonts w:asciiTheme="majorHAnsi" w:hAnsiTheme="majorHAnsi" w:cstheme="majorHAnsi"/>
          <w:highlight w:val="cyan"/>
          <w:u w:val="single"/>
        </w:rPr>
        <w:t>illegal options</w:t>
      </w:r>
      <w:r w:rsidRPr="008B3F24">
        <w:rPr>
          <w:rFonts w:asciiTheme="majorHAnsi" w:hAnsiTheme="majorHAnsi" w:cstheme="majorHAnsi"/>
          <w:u w:val="single"/>
        </w:rPr>
        <w:t xml:space="preserve"> of survival. On top of this, the brutal police enforcement of the lockdown last year has aggravated existing tensions around police brutality, </w:t>
      </w:r>
      <w:r w:rsidRPr="008B3F24">
        <w:rPr>
          <w:rFonts w:asciiTheme="majorHAnsi" w:hAnsiTheme="majorHAnsi" w:cstheme="majorHAnsi"/>
          <w:b/>
          <w:bCs/>
          <w:u w:val="single"/>
        </w:rPr>
        <w:t>contributing to the unrest</w:t>
      </w:r>
      <w:r w:rsidRPr="008B3F24">
        <w:rPr>
          <w:rFonts w:asciiTheme="majorHAnsi" w:hAnsiTheme="majorHAnsi" w:cstheme="majorHAnsi"/>
          <w:u w:val="single"/>
        </w:rPr>
        <w:t xml:space="preserve">. </w:t>
      </w:r>
      <w:r w:rsidRPr="008B3F24">
        <w:rPr>
          <w:rFonts w:asciiTheme="majorHAnsi" w:hAnsiTheme="majorHAnsi" w:cstheme="majorHAnsi"/>
          <w:sz w:val="14"/>
        </w:rPr>
        <w:t xml:space="preserve">Ramaphosa acknowledged this in his address: “This moment has thrown into stark relief what we already knew: that </w:t>
      </w:r>
      <w:r w:rsidRPr="008B3F24">
        <w:rPr>
          <w:rFonts w:asciiTheme="majorHAnsi" w:hAnsiTheme="majorHAnsi" w:cstheme="majorHAnsi"/>
          <w:u w:val="single"/>
        </w:rPr>
        <w:t xml:space="preserve">the level of unemployment, poverty, and inequality in our </w:t>
      </w:r>
      <w:r w:rsidRPr="008B3F24">
        <w:rPr>
          <w:rFonts w:asciiTheme="majorHAnsi" w:hAnsiTheme="majorHAnsi" w:cstheme="majorHAnsi"/>
          <w:highlight w:val="cyan"/>
          <w:u w:val="single"/>
        </w:rPr>
        <w:t xml:space="preserve">society is </w:t>
      </w:r>
      <w:r w:rsidRPr="008B3F24">
        <w:rPr>
          <w:rFonts w:asciiTheme="majorHAnsi" w:hAnsiTheme="majorHAnsi" w:cstheme="majorHAnsi"/>
          <w:b/>
          <w:bCs/>
          <w:highlight w:val="cyan"/>
          <w:u w:val="single"/>
        </w:rPr>
        <w:t>unsustainable</w:t>
      </w:r>
      <w:r w:rsidRPr="008B3F24">
        <w:rPr>
          <w:rFonts w:asciiTheme="majorHAnsi" w:hAnsiTheme="majorHAnsi" w:cstheme="majorHAnsi"/>
          <w:highlight w:val="cyan"/>
          <w:u w:val="single"/>
        </w:rPr>
        <w:t>.</w:t>
      </w:r>
      <w:r w:rsidRPr="008B3F24">
        <w:rPr>
          <w:rFonts w:asciiTheme="majorHAnsi" w:hAnsiTheme="majorHAnsi" w:cstheme="majorHAnsi"/>
          <w:sz w:val="14"/>
        </w:rPr>
        <w:t xml:space="preserve">” As in so many other countries, </w:t>
      </w:r>
      <w:r w:rsidRPr="008B3F24">
        <w:rPr>
          <w:rFonts w:asciiTheme="majorHAnsi" w:hAnsiTheme="majorHAnsi" w:cstheme="majorHAnsi"/>
          <w:u w:val="single"/>
        </w:rPr>
        <w:t>the delta variant of COVID-19 now appears to be dominant</w:t>
      </w:r>
      <w:r w:rsidRPr="008B3F24">
        <w:rPr>
          <w:rFonts w:asciiTheme="majorHAnsi" w:hAnsiTheme="majorHAnsi" w:cstheme="majorHAnsi"/>
          <w:sz w:val="14"/>
        </w:rPr>
        <w:t xml:space="preserve">, although the government has not published separate statistics for the different variants yet. </w:t>
      </w:r>
      <w:r w:rsidRPr="008B3F24">
        <w:rPr>
          <w:rFonts w:asciiTheme="majorHAnsi" w:hAnsiTheme="majorHAnsi" w:cstheme="majorHAnsi"/>
          <w:u w:val="single"/>
        </w:rPr>
        <w:t xml:space="preserve">Hospitals and front-line workers in the country are </w:t>
      </w:r>
      <w:r w:rsidRPr="008B3F24">
        <w:rPr>
          <w:rFonts w:asciiTheme="majorHAnsi" w:hAnsiTheme="majorHAnsi" w:cstheme="majorHAnsi"/>
          <w:b/>
          <w:bCs/>
          <w:u w:val="single"/>
        </w:rPr>
        <w:t>overwhelmed</w:t>
      </w:r>
      <w:r w:rsidRPr="008B3F24">
        <w:rPr>
          <w:rFonts w:asciiTheme="majorHAnsi" w:hAnsiTheme="majorHAnsi" w:cstheme="majorHAnsi"/>
          <w:u w:val="single"/>
        </w:rPr>
        <w:t xml:space="preserve"> with the number of patients they are receiving each day</w:t>
      </w:r>
      <w:r w:rsidRPr="008B3F24">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8B3F24">
        <w:rPr>
          <w:rFonts w:asciiTheme="majorHAnsi" w:hAnsiTheme="majorHAnsi" w:cstheme="majorHAnsi"/>
          <w:u w:val="single"/>
        </w:rPr>
        <w:t xml:space="preserve">South Africa was the first country on the continent to declare a state of </w:t>
      </w:r>
      <w:r w:rsidRPr="008B3F24">
        <w:rPr>
          <w:rFonts w:asciiTheme="majorHAnsi" w:hAnsiTheme="majorHAnsi" w:cstheme="majorHAnsi"/>
          <w:b/>
          <w:bCs/>
          <w:u w:val="single"/>
        </w:rPr>
        <w:t>national disaster on the pandemic</w:t>
      </w:r>
      <w:r w:rsidRPr="008B3F24">
        <w:rPr>
          <w:rFonts w:asciiTheme="majorHAnsi" w:hAnsiTheme="majorHAnsi" w:cstheme="majorHAnsi"/>
          <w:u w:val="single"/>
        </w:rPr>
        <w:t xml:space="preserve">, and stiffer restrictions were announced. But these initial </w:t>
      </w:r>
      <w:r w:rsidRPr="008B3F24">
        <w:rPr>
          <w:rFonts w:asciiTheme="majorHAnsi" w:hAnsiTheme="majorHAnsi" w:cstheme="majorHAnsi"/>
          <w:b/>
          <w:bCs/>
          <w:highlight w:val="cyan"/>
          <w:u w:val="single"/>
        </w:rPr>
        <w:t xml:space="preserve">successes are </w:t>
      </w:r>
      <w:r w:rsidRPr="008B3F24">
        <w:rPr>
          <w:rFonts w:asciiTheme="majorHAnsi" w:hAnsiTheme="majorHAnsi" w:cstheme="majorHAnsi"/>
          <w:b/>
          <w:bCs/>
          <w:u w:val="single"/>
        </w:rPr>
        <w:t xml:space="preserve">gradually </w:t>
      </w:r>
      <w:r w:rsidRPr="008B3F24">
        <w:rPr>
          <w:rFonts w:asciiTheme="majorHAnsi" w:hAnsiTheme="majorHAnsi" w:cstheme="majorHAnsi"/>
          <w:b/>
          <w:bCs/>
          <w:highlight w:val="cyan"/>
          <w:u w:val="single"/>
        </w:rPr>
        <w:t>being lost</w:t>
      </w:r>
      <w:r w:rsidRPr="008B3F24">
        <w:rPr>
          <w:rFonts w:asciiTheme="majorHAnsi" w:hAnsiTheme="majorHAnsi" w:cstheme="majorHAnsi"/>
          <w:b/>
          <w:bCs/>
          <w:u w:val="single"/>
        </w:rPr>
        <w:t xml:space="preserve"> with the new wave of infections and growing death rate.</w:t>
      </w:r>
      <w:r w:rsidRPr="008B3F24">
        <w:rPr>
          <w:rFonts w:asciiTheme="majorHAnsi" w:hAnsiTheme="majorHAnsi" w:cstheme="majorHAnsi"/>
          <w:u w:val="single"/>
        </w:rPr>
        <w:t xml:space="preserve"> The gradual relaxation of restrictions to save South Africa’s ailing economy</w:t>
      </w:r>
      <w:r w:rsidRPr="008B3F24">
        <w:rPr>
          <w:rFonts w:asciiTheme="majorHAnsi" w:hAnsiTheme="majorHAnsi" w:cstheme="majorHAnsi"/>
          <w:sz w:val="14"/>
        </w:rPr>
        <w:t xml:space="preserve">, which started last June, </w:t>
      </w:r>
      <w:r w:rsidRPr="008B3F24">
        <w:rPr>
          <w:rFonts w:asciiTheme="majorHAnsi" w:hAnsiTheme="majorHAnsi" w:cstheme="majorHAnsi"/>
          <w:b/>
          <w:bCs/>
          <w:u w:val="single"/>
        </w:rPr>
        <w:t xml:space="preserve">has worsened the situation. </w:t>
      </w:r>
      <w:r w:rsidRPr="008B3F24">
        <w:rPr>
          <w:rFonts w:asciiTheme="majorHAnsi" w:hAnsiTheme="majorHAnsi" w:cstheme="majorHAnsi"/>
          <w:sz w:val="14"/>
        </w:rPr>
        <w:t xml:space="preserve">The World Bank says </w:t>
      </w:r>
      <w:r w:rsidRPr="008B3F24">
        <w:rPr>
          <w:rFonts w:asciiTheme="majorHAnsi" w:hAnsiTheme="majorHAnsi" w:cstheme="majorHAnsi"/>
          <w:u w:val="single"/>
        </w:rPr>
        <w:t xml:space="preserve">South Africa is among the most unequal countries in the world—something the pandemic has only </w:t>
      </w:r>
      <w:r w:rsidRPr="008B3F24">
        <w:rPr>
          <w:rFonts w:asciiTheme="majorHAnsi" w:hAnsiTheme="majorHAnsi" w:cstheme="majorHAnsi"/>
          <w:b/>
          <w:bCs/>
          <w:u w:val="single"/>
        </w:rPr>
        <w:t>inflamed</w:t>
      </w:r>
      <w:r w:rsidRPr="008B3F24">
        <w:rPr>
          <w:rFonts w:asciiTheme="majorHAnsi" w:hAnsiTheme="majorHAnsi" w:cstheme="majorHAnsi"/>
          <w:u w:val="single"/>
        </w:rPr>
        <w:t xml:space="preserve">. The unemployment rate in the country stood at </w:t>
      </w:r>
      <w:r w:rsidRPr="008B3F24">
        <w:rPr>
          <w:rFonts w:asciiTheme="majorHAnsi" w:hAnsiTheme="majorHAnsi" w:cstheme="majorHAnsi"/>
          <w:b/>
          <w:bCs/>
          <w:u w:val="single"/>
        </w:rPr>
        <w:t>33 percent</w:t>
      </w:r>
      <w:r w:rsidRPr="008B3F24">
        <w:rPr>
          <w:rFonts w:asciiTheme="majorHAnsi" w:hAnsiTheme="majorHAnsi" w:cstheme="majorHAnsi"/>
          <w:u w:val="single"/>
        </w:rPr>
        <w:t xml:space="preserve"> at the end of March and is highest among youth aged 15 to 24.</w:t>
      </w:r>
      <w:r w:rsidRPr="008B3F24">
        <w:rPr>
          <w:rFonts w:asciiTheme="majorHAnsi" w:hAnsiTheme="majorHAnsi" w:cstheme="majorHAnsi"/>
          <w:sz w:val="14"/>
        </w:rPr>
        <w:t xml:space="preserve"> As the third wave continues to ravage the country, </w:t>
      </w:r>
      <w:r w:rsidRPr="008B3F24">
        <w:rPr>
          <w:rFonts w:asciiTheme="majorHAnsi" w:hAnsiTheme="majorHAnsi" w:cstheme="majorHAnsi"/>
          <w:u w:val="single"/>
        </w:rPr>
        <w:t>just 4 million people—</w:t>
      </w:r>
      <w:r w:rsidRPr="008B3F24">
        <w:rPr>
          <w:rFonts w:asciiTheme="majorHAnsi" w:hAnsiTheme="majorHAnsi" w:cstheme="majorHAnsi"/>
          <w:highlight w:val="cyan"/>
          <w:u w:val="single"/>
        </w:rPr>
        <w:t xml:space="preserve">about </w:t>
      </w:r>
      <w:r w:rsidRPr="008B3F24">
        <w:rPr>
          <w:rFonts w:asciiTheme="majorHAnsi" w:hAnsiTheme="majorHAnsi" w:cstheme="majorHAnsi"/>
          <w:b/>
          <w:bCs/>
          <w:highlight w:val="cyan"/>
          <w:u w:val="single"/>
        </w:rPr>
        <w:t>7 percent</w:t>
      </w:r>
      <w:r w:rsidRPr="008B3F24">
        <w:rPr>
          <w:rFonts w:asciiTheme="majorHAnsi" w:hAnsiTheme="majorHAnsi" w:cstheme="majorHAnsi"/>
          <w:u w:val="single"/>
        </w:rPr>
        <w:t xml:space="preserve"> of South Africa’s population of 60 million—</w:t>
      </w:r>
      <w:r w:rsidRPr="008B3F24">
        <w:rPr>
          <w:rFonts w:asciiTheme="majorHAnsi" w:hAnsiTheme="majorHAnsi" w:cstheme="majorHAnsi"/>
          <w:highlight w:val="cyan"/>
          <w:u w:val="single"/>
        </w:rPr>
        <w:t xml:space="preserve">have </w:t>
      </w:r>
      <w:r w:rsidRPr="008B3F24">
        <w:rPr>
          <w:rFonts w:asciiTheme="majorHAnsi" w:hAnsiTheme="majorHAnsi" w:cstheme="majorHAnsi"/>
          <w:b/>
          <w:bCs/>
          <w:highlight w:val="cyan"/>
          <w:u w:val="single"/>
        </w:rPr>
        <w:t>received</w:t>
      </w:r>
      <w:r w:rsidRPr="008B3F24">
        <w:rPr>
          <w:rFonts w:asciiTheme="majorHAnsi" w:hAnsiTheme="majorHAnsi" w:cstheme="majorHAnsi"/>
          <w:b/>
          <w:bCs/>
          <w:u w:val="single"/>
        </w:rPr>
        <w:t xml:space="preserve"> at least one dose of </w:t>
      </w:r>
      <w:r w:rsidRPr="008B3F24">
        <w:rPr>
          <w:rFonts w:asciiTheme="majorHAnsi" w:hAnsiTheme="majorHAnsi" w:cstheme="majorHAnsi"/>
          <w:b/>
          <w:bCs/>
          <w:highlight w:val="cyan"/>
          <w:u w:val="single"/>
        </w:rPr>
        <w:t>the vaccine</w:t>
      </w:r>
      <w:r w:rsidRPr="008B3F24">
        <w:rPr>
          <w:rFonts w:asciiTheme="majorHAnsi" w:hAnsiTheme="majorHAnsi" w:cstheme="majorHAnsi"/>
          <w:u w:val="single"/>
        </w:rPr>
        <w:t>, according to the Department of Health.</w:t>
      </w:r>
    </w:p>
    <w:p w14:paraId="0225B0FC" w14:textId="77777777" w:rsidR="007B0B16" w:rsidRPr="008B3F24" w:rsidRDefault="007B0B16" w:rsidP="007B0B16">
      <w:pPr>
        <w:pStyle w:val="Heading4"/>
        <w:rPr>
          <w:rFonts w:asciiTheme="majorHAnsi" w:hAnsiTheme="majorHAnsi" w:cstheme="majorHAnsi"/>
        </w:rPr>
      </w:pPr>
      <w:r w:rsidRPr="008B3F24">
        <w:rPr>
          <w:rFonts w:asciiTheme="majorHAnsi" w:hAnsiTheme="majorHAnsi" w:cstheme="majorHAnsi"/>
        </w:rPr>
        <w:lastRenderedPageBreak/>
        <w:t xml:space="preserve">COVID is </w:t>
      </w:r>
      <w:r w:rsidRPr="008B3F24">
        <w:rPr>
          <w:rFonts w:asciiTheme="majorHAnsi" w:hAnsiTheme="majorHAnsi" w:cstheme="majorHAnsi"/>
          <w:u w:val="single"/>
        </w:rPr>
        <w:t>pummeling</w:t>
      </w:r>
      <w:r w:rsidRPr="008B3F24">
        <w:rPr>
          <w:rFonts w:asciiTheme="majorHAnsi" w:hAnsiTheme="majorHAnsi" w:cstheme="majorHAnsi"/>
        </w:rPr>
        <w:t xml:space="preserve"> South Africa’s fragile economy and </w:t>
      </w:r>
      <w:r w:rsidRPr="008B3F24">
        <w:rPr>
          <w:rFonts w:asciiTheme="majorHAnsi" w:hAnsiTheme="majorHAnsi" w:cstheme="majorHAnsi"/>
          <w:u w:val="single"/>
        </w:rPr>
        <w:t>fueling</w:t>
      </w:r>
      <w:r w:rsidRPr="008B3F24">
        <w:rPr>
          <w:rFonts w:asciiTheme="majorHAnsi" w:hAnsiTheme="majorHAnsi" w:cstheme="majorHAnsi"/>
        </w:rPr>
        <w:t xml:space="preserve"> the </w:t>
      </w:r>
      <w:r w:rsidRPr="008B3F24">
        <w:rPr>
          <w:rFonts w:asciiTheme="majorHAnsi" w:hAnsiTheme="majorHAnsi" w:cstheme="majorHAnsi"/>
          <w:u w:val="single"/>
        </w:rPr>
        <w:t>worst rioting</w:t>
      </w:r>
      <w:r w:rsidRPr="008B3F24">
        <w:rPr>
          <w:rFonts w:asciiTheme="majorHAnsi" w:hAnsiTheme="majorHAnsi" w:cstheme="majorHAnsi"/>
        </w:rPr>
        <w:t xml:space="preserve"> since 1994. </w:t>
      </w:r>
    </w:p>
    <w:p w14:paraId="7B037089" w14:textId="77777777" w:rsidR="007B0B16" w:rsidRPr="008B3F24" w:rsidRDefault="007B0B16" w:rsidP="007B0B16">
      <w:pPr>
        <w:rPr>
          <w:rFonts w:asciiTheme="majorHAnsi" w:hAnsiTheme="majorHAnsi" w:cstheme="majorHAnsi"/>
          <w:sz w:val="18"/>
          <w:szCs w:val="18"/>
        </w:rPr>
      </w:pPr>
      <w:r w:rsidRPr="008B3F24">
        <w:rPr>
          <w:rStyle w:val="Style13ptBold"/>
          <w:rFonts w:asciiTheme="majorHAnsi" w:hAnsiTheme="majorHAnsi" w:cstheme="majorHAnsi"/>
        </w:rPr>
        <w:t>Steinhauser and Parkinson 21</w:t>
      </w:r>
      <w:r w:rsidRPr="008B3F24">
        <w:rPr>
          <w:rFonts w:asciiTheme="majorHAnsi" w:hAnsiTheme="majorHAnsi" w:cstheme="majorHAnsi"/>
        </w:rPr>
        <w:t xml:space="preserve"> </w:t>
      </w:r>
      <w:r w:rsidRPr="008B3F24">
        <w:rPr>
          <w:rFonts w:asciiTheme="majorHAnsi" w:hAnsiTheme="majorHAnsi" w:cstheme="majorHAnsi"/>
          <w:sz w:val="18"/>
          <w:szCs w:val="18"/>
        </w:rPr>
        <w:t xml:space="preserve">[(Gabriele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0" w:history="1">
        <w:r w:rsidRPr="008B3F24">
          <w:rPr>
            <w:rStyle w:val="FollowedHyperlink"/>
            <w:rFonts w:asciiTheme="majorHAnsi" w:hAnsiTheme="majorHAnsi" w:cstheme="majorHAnsi"/>
            <w:sz w:val="18"/>
            <w:szCs w:val="18"/>
          </w:rPr>
          <w:t>https://www.wsj.com/articles/covid-pandemic-south-africa-riots-a-warning-for-developing-world-11626711622</w:t>
        </w:r>
      </w:hyperlink>
      <w:r w:rsidRPr="008B3F24">
        <w:rPr>
          <w:rFonts w:asciiTheme="majorHAnsi" w:hAnsiTheme="majorHAnsi" w:cstheme="majorHAnsi"/>
          <w:sz w:val="18"/>
          <w:szCs w:val="18"/>
        </w:rPr>
        <w:t xml:space="preserve">] TDI </w:t>
      </w:r>
    </w:p>
    <w:p w14:paraId="4E01326E" w14:textId="77777777" w:rsidR="007B0B16" w:rsidRPr="008B3F24" w:rsidRDefault="007B0B16" w:rsidP="007B0B16">
      <w:pPr>
        <w:rPr>
          <w:rFonts w:asciiTheme="majorHAnsi" w:hAnsiTheme="majorHAnsi" w:cstheme="majorHAnsi"/>
          <w:u w:val="single"/>
        </w:rPr>
      </w:pPr>
      <w:r w:rsidRPr="008B3F24">
        <w:rPr>
          <w:rFonts w:asciiTheme="majorHAnsi" w:hAnsiTheme="majorHAnsi" w:cstheme="majorHAnsi"/>
          <w:u w:val="single"/>
        </w:rPr>
        <w:t xml:space="preserve">Wave after wave of coronavirus is </w:t>
      </w:r>
      <w:r w:rsidRPr="008B3F24">
        <w:rPr>
          <w:rFonts w:asciiTheme="majorHAnsi" w:hAnsiTheme="majorHAnsi" w:cstheme="majorHAnsi"/>
          <w:b/>
          <w:bCs/>
          <w:u w:val="single"/>
        </w:rPr>
        <w:t xml:space="preserve">pummeling South Africa’s </w:t>
      </w:r>
      <w:r w:rsidRPr="008B3F24">
        <w:rPr>
          <w:rFonts w:asciiTheme="majorHAnsi" w:hAnsiTheme="majorHAnsi" w:cstheme="majorHAnsi"/>
          <w:b/>
          <w:bCs/>
          <w:highlight w:val="cyan"/>
          <w:u w:val="single"/>
        </w:rPr>
        <w:t>fragile economy</w:t>
      </w:r>
      <w:r w:rsidRPr="008B3F24">
        <w:rPr>
          <w:rFonts w:asciiTheme="majorHAnsi" w:hAnsiTheme="majorHAnsi" w:cstheme="majorHAnsi"/>
          <w:u w:val="single"/>
        </w:rPr>
        <w:t xml:space="preserve"> and its largely unvaccinated population, creating a spiral of death, lockdowns and anger that has </w:t>
      </w:r>
      <w:r w:rsidRPr="008B3F24">
        <w:rPr>
          <w:rFonts w:asciiTheme="majorHAnsi" w:hAnsiTheme="majorHAnsi" w:cstheme="majorHAnsi"/>
          <w:b/>
          <w:bCs/>
          <w:highlight w:val="cyan"/>
          <w:u w:val="single"/>
        </w:rPr>
        <w:t>fueled the</w:t>
      </w:r>
      <w:r w:rsidRPr="008B3F24">
        <w:rPr>
          <w:rFonts w:asciiTheme="majorHAnsi" w:hAnsiTheme="majorHAnsi" w:cstheme="majorHAnsi"/>
          <w:b/>
          <w:bCs/>
          <w:u w:val="single"/>
        </w:rPr>
        <w:t xml:space="preserve"> country’s </w:t>
      </w:r>
      <w:r w:rsidRPr="008B3F24">
        <w:rPr>
          <w:rFonts w:asciiTheme="majorHAnsi" w:hAnsiTheme="majorHAnsi" w:cstheme="majorHAnsi"/>
          <w:b/>
          <w:bCs/>
          <w:highlight w:val="cyan"/>
          <w:u w:val="single"/>
        </w:rPr>
        <w:t>worst rioting</w:t>
      </w:r>
      <w:r w:rsidRPr="008B3F24">
        <w:rPr>
          <w:rFonts w:asciiTheme="majorHAnsi" w:hAnsiTheme="majorHAnsi" w:cstheme="majorHAnsi"/>
          <w:b/>
          <w:bCs/>
          <w:u w:val="single"/>
        </w:rPr>
        <w:t xml:space="preserve"> </w:t>
      </w:r>
      <w:r w:rsidRPr="008B3F24">
        <w:rPr>
          <w:rFonts w:asciiTheme="majorHAnsi" w:hAnsiTheme="majorHAnsi" w:cstheme="majorHAnsi"/>
          <w:u w:val="single"/>
        </w:rPr>
        <w:t>since the collapse of white minority rule in 1994.</w:t>
      </w:r>
      <w:r w:rsidRPr="008B3F24">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8B3F24">
        <w:rPr>
          <w:rFonts w:asciiTheme="majorHAnsi" w:hAnsiTheme="majorHAnsi" w:cstheme="majorHAnsi"/>
          <w:u w:val="single"/>
        </w:rPr>
        <w:t>he situation remains tense in parts of the country.</w:t>
      </w:r>
      <w:r w:rsidRPr="008B3F24">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8B3F24">
        <w:rPr>
          <w:rFonts w:asciiTheme="majorHAnsi" w:hAnsiTheme="majorHAnsi" w:cstheme="majorHAnsi"/>
          <w:u w:val="single"/>
        </w:rPr>
        <w:t xml:space="preserve">President Cyril Ramaphosa has said the unrest was </w:t>
      </w:r>
      <w:r w:rsidRPr="008B3F24">
        <w:rPr>
          <w:rFonts w:asciiTheme="majorHAnsi" w:hAnsiTheme="majorHAnsi" w:cstheme="majorHAnsi"/>
          <w:highlight w:val="cyan"/>
          <w:u w:val="single"/>
        </w:rPr>
        <w:t xml:space="preserve">an attempted </w:t>
      </w:r>
      <w:r w:rsidRPr="008B3F24">
        <w:rPr>
          <w:rFonts w:asciiTheme="majorHAnsi" w:hAnsiTheme="majorHAnsi" w:cstheme="majorHAnsi"/>
          <w:b/>
          <w:bCs/>
          <w:highlight w:val="cyan"/>
          <w:u w:val="single"/>
        </w:rPr>
        <w:t xml:space="preserve">insurrection </w:t>
      </w:r>
      <w:r w:rsidRPr="008B3F24">
        <w:rPr>
          <w:rFonts w:asciiTheme="majorHAnsi" w:hAnsiTheme="majorHAnsi" w:cstheme="majorHAnsi"/>
          <w:b/>
          <w:bCs/>
          <w:u w:val="single"/>
        </w:rPr>
        <w:t>against South Africa’s democracy</w:t>
      </w:r>
      <w:r w:rsidRPr="008B3F24">
        <w:rPr>
          <w:rFonts w:asciiTheme="majorHAnsi" w:hAnsiTheme="majorHAnsi" w:cstheme="majorHAnsi"/>
          <w:u w:val="single"/>
        </w:rPr>
        <w:t xml:space="preserve"> and intended to sabotage its economy.</w:t>
      </w:r>
      <w:r w:rsidRPr="008B3F24">
        <w:rPr>
          <w:rFonts w:asciiTheme="majorHAnsi" w:hAnsiTheme="majorHAnsi" w:cstheme="majorHAnsi"/>
          <w:sz w:val="14"/>
        </w:rPr>
        <w:t xml:space="preserve"> </w:t>
      </w:r>
      <w:r w:rsidRPr="008B3F24">
        <w:rPr>
          <w:rFonts w:asciiTheme="majorHAnsi" w:hAnsiTheme="majorHAnsi" w:cstheme="majorHAnsi"/>
          <w:u w:val="single"/>
        </w:rPr>
        <w:t xml:space="preserve">The political protest quickly devolved, becoming an outlet for the frustrations of an impoverished majority long </w:t>
      </w:r>
      <w:r w:rsidRPr="008B3F24">
        <w:rPr>
          <w:rFonts w:asciiTheme="majorHAnsi" w:hAnsiTheme="majorHAnsi" w:cstheme="majorHAnsi"/>
          <w:b/>
          <w:bCs/>
          <w:u w:val="single"/>
        </w:rPr>
        <w:t>shut out of the country’s economy</w:t>
      </w:r>
      <w:r w:rsidRPr="008B3F24">
        <w:rPr>
          <w:rFonts w:asciiTheme="majorHAnsi" w:hAnsiTheme="majorHAnsi" w:cstheme="majorHAnsi"/>
          <w:u w:val="single"/>
        </w:rPr>
        <w:t xml:space="preserve">. South Africa is struggling to emerge from a </w:t>
      </w:r>
      <w:r w:rsidRPr="008B3F24">
        <w:rPr>
          <w:rFonts w:asciiTheme="majorHAnsi" w:hAnsiTheme="majorHAnsi" w:cstheme="majorHAnsi"/>
          <w:b/>
          <w:bCs/>
          <w:u w:val="single"/>
        </w:rPr>
        <w:t>record contraction of 7%</w:t>
      </w:r>
      <w:r w:rsidRPr="008B3F24">
        <w:rPr>
          <w:rFonts w:asciiTheme="majorHAnsi" w:hAnsiTheme="majorHAnsi" w:cstheme="majorHAnsi"/>
          <w:u w:val="single"/>
        </w:rPr>
        <w:t xml:space="preserve"> last year. Each surge of Covid-19 and the subsequent lockdowns are </w:t>
      </w:r>
      <w:r w:rsidRPr="008B3F24">
        <w:rPr>
          <w:rFonts w:asciiTheme="majorHAnsi" w:hAnsiTheme="majorHAnsi" w:cstheme="majorHAnsi"/>
          <w:b/>
          <w:bCs/>
          <w:highlight w:val="cyan"/>
          <w:u w:val="single"/>
        </w:rPr>
        <w:t xml:space="preserve">putting more pressure on the </w:t>
      </w:r>
      <w:r w:rsidRPr="008B3F24">
        <w:rPr>
          <w:rFonts w:asciiTheme="majorHAnsi" w:hAnsiTheme="majorHAnsi" w:cstheme="majorHAnsi"/>
          <w:b/>
          <w:bCs/>
          <w:u w:val="single"/>
        </w:rPr>
        <w:t xml:space="preserve">divided </w:t>
      </w:r>
      <w:r w:rsidRPr="008B3F24">
        <w:rPr>
          <w:rFonts w:asciiTheme="majorHAnsi" w:hAnsiTheme="majorHAnsi" w:cstheme="majorHAnsi"/>
          <w:b/>
          <w:bCs/>
          <w:highlight w:val="cyan"/>
          <w:u w:val="single"/>
        </w:rPr>
        <w:t>nation</w:t>
      </w:r>
      <w:r w:rsidRPr="008B3F24">
        <w:rPr>
          <w:rFonts w:asciiTheme="majorHAnsi" w:hAnsiTheme="majorHAnsi" w:cstheme="majorHAnsi"/>
          <w:u w:val="single"/>
        </w:rPr>
        <w:t xml:space="preserve">, where </w:t>
      </w:r>
      <w:r w:rsidRPr="008B3F24">
        <w:rPr>
          <w:rFonts w:asciiTheme="majorHAnsi" w:hAnsiTheme="majorHAnsi" w:cstheme="majorHAnsi"/>
          <w:b/>
          <w:bCs/>
          <w:u w:val="single"/>
        </w:rPr>
        <w:t>43% of workers were without a job</w:t>
      </w:r>
      <w:r w:rsidRPr="008B3F24">
        <w:rPr>
          <w:rFonts w:asciiTheme="majorHAnsi" w:hAnsiTheme="majorHAnsi" w:cstheme="majorHAnsi"/>
          <w:u w:val="single"/>
        </w:rPr>
        <w:t xml:space="preserve"> at the end of March. </w:t>
      </w:r>
      <w:r w:rsidRPr="008B3F24">
        <w:rPr>
          <w:rFonts w:asciiTheme="majorHAnsi" w:hAnsiTheme="majorHAnsi" w:cstheme="majorHAnsi"/>
          <w:sz w:val="14"/>
        </w:rPr>
        <w:t>“</w:t>
      </w:r>
      <w:r w:rsidRPr="008B3F24">
        <w:rPr>
          <w:rFonts w:asciiTheme="majorHAnsi" w:hAnsiTheme="majorHAnsi" w:cstheme="majorHAnsi"/>
          <w:u w:val="single"/>
        </w:rPr>
        <w:t xml:space="preserve">We were sitting on a dormant volcano here, where </w:t>
      </w:r>
      <w:r w:rsidRPr="008B3F24">
        <w:rPr>
          <w:rFonts w:asciiTheme="majorHAnsi" w:hAnsiTheme="majorHAnsi" w:cstheme="majorHAnsi"/>
          <w:b/>
          <w:bCs/>
          <w:u w:val="single"/>
        </w:rPr>
        <w:t>all of us might perish</w:t>
      </w:r>
      <w:r w:rsidRPr="008B3F24">
        <w:rPr>
          <w:rFonts w:asciiTheme="majorHAnsi" w:hAnsiTheme="majorHAnsi" w:cstheme="majorHAnsi"/>
          <w:u w:val="single"/>
        </w:rPr>
        <w:t xml:space="preserve"> if it erupts</w:t>
      </w:r>
      <w:r w:rsidRPr="008B3F24">
        <w:rPr>
          <w:rFonts w:asciiTheme="majorHAnsi" w:hAnsiTheme="majorHAnsi" w:cstheme="majorHAnsi"/>
          <w:sz w:val="14"/>
        </w:rPr>
        <w:t>,” said Xolani Dube, a political analyst with the Xubera Institute for Research and Development, a nonpartisan think tank in the southeastern city of Durban. “</w:t>
      </w:r>
      <w:r w:rsidRPr="008B3F24">
        <w:rPr>
          <w:rFonts w:asciiTheme="majorHAnsi" w:hAnsiTheme="majorHAnsi" w:cstheme="majorHAnsi"/>
          <w:b/>
          <w:bCs/>
          <w:u w:val="single"/>
        </w:rPr>
        <w:t xml:space="preserve">Now </w:t>
      </w:r>
      <w:r w:rsidRPr="008B3F24">
        <w:rPr>
          <w:rFonts w:asciiTheme="majorHAnsi" w:hAnsiTheme="majorHAnsi" w:cstheme="majorHAnsi"/>
          <w:b/>
          <w:bCs/>
          <w:highlight w:val="cyan"/>
          <w:u w:val="single"/>
        </w:rPr>
        <w:t>the volcano has erupted</w:t>
      </w:r>
      <w:r w:rsidRPr="008B3F24">
        <w:rPr>
          <w:rFonts w:asciiTheme="majorHAnsi" w:hAnsiTheme="majorHAnsi" w:cstheme="majorHAnsi"/>
          <w:sz w:val="14"/>
        </w:rPr>
        <w:t xml:space="preserve">.” </w:t>
      </w:r>
      <w:r w:rsidRPr="008B3F24">
        <w:rPr>
          <w:rFonts w:asciiTheme="majorHAnsi" w:hAnsiTheme="majorHAnsi" w:cstheme="majorHAnsi"/>
          <w:u w:val="single"/>
        </w:rPr>
        <w:t xml:space="preserve">The human </w:t>
      </w:r>
      <w:r w:rsidRPr="008B3F24">
        <w:rPr>
          <w:rFonts w:asciiTheme="majorHAnsi" w:hAnsiTheme="majorHAnsi" w:cstheme="majorHAnsi"/>
          <w:highlight w:val="cyan"/>
          <w:u w:val="single"/>
        </w:rPr>
        <w:t>and economic dislocation</w:t>
      </w:r>
      <w:r w:rsidRPr="008B3F24">
        <w:rPr>
          <w:rFonts w:asciiTheme="majorHAnsi" w:hAnsiTheme="majorHAnsi" w:cstheme="majorHAnsi"/>
          <w:u w:val="single"/>
        </w:rPr>
        <w:t xml:space="preserve"> in South Africa, where just 2.8% of people have been fully vaccinated against Covid-19, shows how difficult it will be for many </w:t>
      </w:r>
      <w:r w:rsidRPr="008B3F24">
        <w:rPr>
          <w:rFonts w:asciiTheme="majorHAnsi" w:hAnsiTheme="majorHAnsi" w:cstheme="majorHAnsi"/>
          <w:b/>
          <w:bCs/>
          <w:u w:val="single"/>
        </w:rPr>
        <w:t>emerging economies to recover from the pandemic.</w:t>
      </w:r>
      <w:r w:rsidRPr="008B3F24">
        <w:rPr>
          <w:rFonts w:asciiTheme="majorHAnsi" w:hAnsiTheme="majorHAnsi" w:cstheme="majorHAnsi"/>
          <w:u w:val="single"/>
        </w:rPr>
        <w:t xml:space="preserve"> The violence in South Africa</w:t>
      </w:r>
      <w:r w:rsidRPr="008B3F24">
        <w:rPr>
          <w:rFonts w:asciiTheme="majorHAnsi" w:hAnsiTheme="majorHAnsi" w:cstheme="majorHAnsi"/>
          <w:sz w:val="14"/>
        </w:rPr>
        <w:t>—as well as in countries including Colombia and Sudan—</w:t>
      </w:r>
      <w:r w:rsidRPr="008B3F24">
        <w:rPr>
          <w:rFonts w:asciiTheme="majorHAnsi" w:hAnsiTheme="majorHAnsi" w:cstheme="majorHAnsi"/>
          <w:u w:val="single"/>
        </w:rPr>
        <w:t xml:space="preserve">offers a stark example of how diminishing incomes and the rising cost of food are adding to more than a year of pandemic suffering, </w:t>
      </w:r>
      <w:r w:rsidRPr="008B3F24">
        <w:rPr>
          <w:rFonts w:asciiTheme="majorHAnsi" w:hAnsiTheme="majorHAnsi" w:cstheme="majorHAnsi"/>
          <w:b/>
          <w:bCs/>
          <w:highlight w:val="cyan"/>
          <w:u w:val="single"/>
        </w:rPr>
        <w:t>exacerbating political instability</w:t>
      </w:r>
      <w:r w:rsidRPr="008B3F24">
        <w:rPr>
          <w:rFonts w:asciiTheme="majorHAnsi" w:hAnsiTheme="majorHAnsi" w:cstheme="majorHAnsi"/>
          <w:b/>
          <w:bCs/>
          <w:u w:val="single"/>
        </w:rPr>
        <w:t>.</w:t>
      </w:r>
      <w:r w:rsidRPr="008B3F24">
        <w:rPr>
          <w:rFonts w:asciiTheme="majorHAnsi" w:hAnsiTheme="majorHAnsi" w:cstheme="majorHAnsi"/>
          <w:b/>
          <w:bCs/>
          <w:sz w:val="14"/>
        </w:rPr>
        <w:t xml:space="preserve"> </w:t>
      </w:r>
      <w:r w:rsidRPr="008B3F24">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8B3F24">
        <w:rPr>
          <w:rFonts w:asciiTheme="majorHAnsi" w:hAnsiTheme="majorHAnsi" w:cstheme="majorHAnsi"/>
          <w:u w:val="single"/>
        </w:rPr>
        <w:t xml:space="preserve">The pandemic has </w:t>
      </w:r>
      <w:r w:rsidRPr="008B3F24">
        <w:rPr>
          <w:rFonts w:asciiTheme="majorHAnsi" w:hAnsiTheme="majorHAnsi" w:cstheme="majorHAnsi"/>
          <w:b/>
          <w:bCs/>
          <w:u w:val="single"/>
        </w:rPr>
        <w:t>led 41 million people to the brink of famine</w:t>
      </w:r>
      <w:r w:rsidRPr="008B3F24">
        <w:rPr>
          <w:rFonts w:asciiTheme="majorHAnsi" w:hAnsiTheme="majorHAnsi" w:cstheme="majorHAnsi"/>
          <w:u w:val="single"/>
        </w:rPr>
        <w:t>, according to the World Food Program.</w:t>
      </w:r>
    </w:p>
    <w:p w14:paraId="1EF87DB4" w14:textId="77777777" w:rsidR="007B0B16" w:rsidRPr="008B3F24" w:rsidRDefault="007B0B16" w:rsidP="007B0B16">
      <w:pPr>
        <w:pStyle w:val="Heading4"/>
        <w:rPr>
          <w:rFonts w:cs="Calibri"/>
        </w:rPr>
      </w:pPr>
      <w:r w:rsidRPr="008B3F24">
        <w:rPr>
          <w:rFonts w:cs="Calibri"/>
        </w:rPr>
        <w:t>Great power war</w:t>
      </w:r>
    </w:p>
    <w:p w14:paraId="3DFB30C4" w14:textId="77777777" w:rsidR="007B0B16" w:rsidRPr="008B3F24" w:rsidRDefault="007B0B16" w:rsidP="007B0B16">
      <w:r w:rsidRPr="008B3F24">
        <w:rPr>
          <w:rStyle w:val="Style13ptBold"/>
        </w:rPr>
        <w:t xml:space="preserve">Yeisley 11 </w:t>
      </w:r>
      <w:r w:rsidRPr="008B3F24">
        <w:t>[(USAF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688AA8E4" w14:textId="77777777" w:rsidR="007B0B16" w:rsidRPr="008B3F24" w:rsidRDefault="007B0B16" w:rsidP="007B0B16">
      <w:pPr>
        <w:rPr>
          <w:sz w:val="12"/>
        </w:rPr>
      </w:pPr>
      <w:r w:rsidRPr="008B3F24">
        <w:rPr>
          <w:rStyle w:val="Emphasis"/>
        </w:rPr>
        <w:t xml:space="preserve">Bipolarity, Nuclear Weapons, and Sino-US Proxy Conflict in Africa </w:t>
      </w:r>
      <w:r w:rsidRPr="008B3F24">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8B3F24">
        <w:rPr>
          <w:rStyle w:val="StyleUnderline"/>
          <w:highlight w:val="cyan"/>
        </w:rPr>
        <w:t xml:space="preserve">access to </w:t>
      </w:r>
      <w:r w:rsidRPr="008B3F24">
        <w:rPr>
          <w:rStyle w:val="StyleUnderline"/>
        </w:rPr>
        <w:t xml:space="preserve">strategic </w:t>
      </w:r>
      <w:r w:rsidRPr="008B3F24">
        <w:rPr>
          <w:rStyle w:val="StyleUnderline"/>
          <w:highlight w:val="cyan"/>
        </w:rPr>
        <w:t>resources</w:t>
      </w:r>
      <w:r w:rsidRPr="008B3F24">
        <w:rPr>
          <w:rStyle w:val="StyleUnderline"/>
        </w:rPr>
        <w:t xml:space="preserve"> rather than ideology would </w:t>
      </w:r>
      <w:r w:rsidRPr="008B3F24">
        <w:rPr>
          <w:rStyle w:val="StyleUnderline"/>
          <w:highlight w:val="cyan"/>
        </w:rPr>
        <w:t xml:space="preserve">lie at </w:t>
      </w:r>
      <w:r w:rsidRPr="008B3F24">
        <w:rPr>
          <w:rStyle w:val="StyleUnderline"/>
        </w:rPr>
        <w:t xml:space="preserve">the heart of future </w:t>
      </w:r>
      <w:r w:rsidRPr="008B3F24">
        <w:rPr>
          <w:rStyle w:val="StyleUnderline"/>
          <w:highlight w:val="cyan"/>
        </w:rPr>
        <w:t>US-Sino competition</w:t>
      </w:r>
      <w:r w:rsidRPr="008B3F24">
        <w:rPr>
          <w:rStyle w:val="StyleUnderline"/>
        </w:rPr>
        <w:t xml:space="preserve">, and </w:t>
      </w:r>
      <w:r w:rsidRPr="008B3F24">
        <w:rPr>
          <w:rStyle w:val="StyleUnderline"/>
          <w:highlight w:val="cyan"/>
        </w:rPr>
        <w:t xml:space="preserve">the </w:t>
      </w:r>
      <w:r w:rsidRPr="008B3F24">
        <w:rPr>
          <w:rStyle w:val="StyleUnderline"/>
        </w:rPr>
        <w:t xml:space="preserve">new </w:t>
      </w:r>
      <w:r w:rsidRPr="008B3F24">
        <w:rPr>
          <w:rStyle w:val="StyleUnderline"/>
          <w:highlight w:val="cyan"/>
        </w:rPr>
        <w:t>“great game” will</w:t>
      </w:r>
      <w:r w:rsidRPr="008B3F24">
        <w:rPr>
          <w:rStyle w:val="StyleUnderline"/>
        </w:rPr>
        <w:t xml:space="preserve"> most likely </w:t>
      </w:r>
      <w:r w:rsidRPr="008B3F24">
        <w:rPr>
          <w:rStyle w:val="StyleUnderline"/>
          <w:highlight w:val="cyan"/>
        </w:rPr>
        <w:t>be played in Africa</w:t>
      </w:r>
      <w:r w:rsidRPr="008B3F24">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8B3F24">
        <w:rPr>
          <w:rStyle w:val="StyleUnderline"/>
        </w:rPr>
        <w:t>China is the leading global consumer of aluminum, copper, lead, nickel, zinc, tin, and iron ore, and its metal needs now represent more than 25 percent of the world’s total</w:t>
      </w:r>
      <w:r w:rsidRPr="008B3F24">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8B3F24">
        <w:rPr>
          <w:rStyle w:val="StyleUnderline"/>
        </w:rPr>
        <w:t xml:space="preserve">As the two largest </w:t>
      </w:r>
      <w:r w:rsidRPr="008B3F24">
        <w:rPr>
          <w:rStyle w:val="StyleUnderline"/>
        </w:rPr>
        <w:lastRenderedPageBreak/>
        <w:t xml:space="preserve">consumers of both global energy and materials, the United States and China must seek foreign policy prescriptions </w:t>
      </w:r>
      <w:r w:rsidRPr="008B3F24">
        <w:rPr>
          <w:sz w:val="12"/>
        </w:rPr>
        <w:t xml:space="preserve">to fulfill future resource needs. While the United States can alleviate some of its energy needs via bio- or coal-based fuels, hydrogen, or natural gas alternatives, </w:t>
      </w:r>
      <w:r w:rsidRPr="008B3F24">
        <w:rPr>
          <w:rStyle w:val="StyleUnderline"/>
          <w:highlight w:val="cyan"/>
        </w:rPr>
        <w:t>China</w:t>
      </w:r>
      <w:r w:rsidRPr="008B3F24">
        <w:rPr>
          <w:rStyle w:val="StyleUnderline"/>
        </w:rPr>
        <w:t xml:space="preserve"> currently lacks the technological know-how to do so and remains </w:t>
      </w:r>
      <w:r w:rsidRPr="008B3F24">
        <w:rPr>
          <w:rStyle w:val="StyleUnderline"/>
          <w:highlight w:val="cyan"/>
        </w:rPr>
        <w:t xml:space="preserve">tied to a </w:t>
      </w:r>
      <w:r w:rsidRPr="008B3F24">
        <w:rPr>
          <w:rStyle w:val="StyleUnderline"/>
        </w:rPr>
        <w:t xml:space="preserve">mainly </w:t>
      </w:r>
      <w:r w:rsidRPr="008B3F24">
        <w:rPr>
          <w:rStyle w:val="StyleUnderline"/>
          <w:highlight w:val="cyan"/>
        </w:rPr>
        <w:t xml:space="preserve">nonrenewable energy </w:t>
      </w:r>
      <w:r w:rsidRPr="008B3F24">
        <w:rPr>
          <w:rStyle w:val="StyleUnderline"/>
        </w:rPr>
        <w:t xml:space="preserve">resource </w:t>
      </w:r>
      <w:r w:rsidRPr="008B3F24">
        <w:rPr>
          <w:rStyle w:val="StyleUnderline"/>
          <w:highlight w:val="cyan"/>
        </w:rPr>
        <w:t>base</w:t>
      </w:r>
      <w:r w:rsidRPr="008B3F24">
        <w:rPr>
          <w:sz w:val="12"/>
        </w:rPr>
        <w:t xml:space="preserve">. Since the majority of these needs are nonrenewable, competition of necessity will be zero-sum and will be conducted via all instruments of power.50 </w:t>
      </w:r>
      <w:r w:rsidRPr="008B3F24">
        <w:rPr>
          <w:rStyle w:val="StyleUnderline"/>
        </w:rPr>
        <w:t>Africa is home to a wealth of mineral and energy resources</w:t>
      </w:r>
      <w:r w:rsidRPr="008B3F24">
        <w:rPr>
          <w:sz w:val="12"/>
        </w:rPr>
        <w:t xml:space="preserve">, much of which still remains largely unexploited. </w:t>
      </w:r>
      <w:r w:rsidRPr="008B3F24">
        <w:rPr>
          <w:rStyle w:val="StyleUnderline"/>
        </w:rPr>
        <w:t xml:space="preserve">Seven </w:t>
      </w:r>
      <w:r w:rsidRPr="008B3F24">
        <w:rPr>
          <w:rStyle w:val="StyleUnderline"/>
          <w:highlight w:val="cyan"/>
        </w:rPr>
        <w:t>African states possess</w:t>
      </w:r>
      <w:r w:rsidRPr="008B3F24">
        <w:rPr>
          <w:rStyle w:val="StyleUnderline"/>
        </w:rPr>
        <w:t xml:space="preserve"> huge endowments of </w:t>
      </w:r>
      <w:r w:rsidRPr="008B3F24">
        <w:rPr>
          <w:rStyle w:val="StyleUnderline"/>
          <w:highlight w:val="cyan"/>
        </w:rPr>
        <w:t>oil, and</w:t>
      </w:r>
      <w:r w:rsidRPr="008B3F24">
        <w:rPr>
          <w:rStyle w:val="StyleUnderline"/>
        </w:rPr>
        <w:t xml:space="preserve"> four of these have equally substantial amounts of </w:t>
      </w:r>
      <w:r w:rsidRPr="008B3F24">
        <w:rPr>
          <w:rStyle w:val="StyleUnderline"/>
          <w:highlight w:val="cyan"/>
        </w:rPr>
        <w:t>natural gas</w:t>
      </w:r>
      <w:r w:rsidRPr="008B3F24">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8B3F24">
        <w:rPr>
          <w:rStyle w:val="StyleUnderline"/>
        </w:rPr>
        <w:t xml:space="preserve">Chinese involvement in Africa is not wholly extractive; </w:t>
      </w:r>
      <w:r w:rsidRPr="008B3F24">
        <w:rPr>
          <w:rStyle w:val="StyleUnderline"/>
          <w:highlight w:val="cyan"/>
        </w:rPr>
        <w:t xml:space="preserve">the continent provides a </w:t>
      </w:r>
      <w:r w:rsidRPr="008B3F24">
        <w:rPr>
          <w:rStyle w:val="StyleUnderline"/>
        </w:rPr>
        <w:t xml:space="preserve">booming </w:t>
      </w:r>
      <w:r w:rsidRPr="008B3F24">
        <w:rPr>
          <w:rStyle w:val="StyleUnderline"/>
          <w:highlight w:val="cyan"/>
        </w:rPr>
        <w:t>export market</w:t>
      </w:r>
      <w:r w:rsidRPr="008B3F24">
        <w:rPr>
          <w:rStyle w:val="StyleUnderline"/>
        </w:rPr>
        <w:t xml:space="preserve"> for China’s goods </w:t>
      </w:r>
      <w:r w:rsidRPr="008B3F24">
        <w:rPr>
          <w:rStyle w:val="StyleUnderline"/>
          <w:highlight w:val="cyan"/>
        </w:rPr>
        <w:t xml:space="preserve">and </w:t>
      </w:r>
      <w:r w:rsidRPr="008B3F24">
        <w:t xml:space="preserve">a forum to </w:t>
      </w:r>
      <w:r w:rsidRPr="008B3F24">
        <w:rPr>
          <w:rStyle w:val="StyleUnderline"/>
          <w:highlight w:val="cyan"/>
        </w:rPr>
        <w:t>augment</w:t>
      </w:r>
      <w:r w:rsidRPr="008B3F24">
        <w:rPr>
          <w:rStyle w:val="StyleUnderline"/>
        </w:rPr>
        <w:t xml:space="preserve"> its </w:t>
      </w:r>
      <w:r w:rsidRPr="008B3F24">
        <w:rPr>
          <w:rStyle w:val="StyleUnderline"/>
          <w:highlight w:val="cyan"/>
        </w:rPr>
        <w:t>soft power</w:t>
      </w:r>
      <w:r w:rsidRPr="008B3F24">
        <w:rPr>
          <w:rStyle w:val="StyleUnderline"/>
        </w:rPr>
        <w:t xml:space="preserve"> </w:t>
      </w:r>
      <w:r w:rsidRPr="008B3F24">
        <w:rPr>
          <w:sz w:val="12"/>
        </w:rPr>
        <w:t xml:space="preserve">in the region </w:t>
      </w:r>
      <w:r w:rsidRPr="008B3F24">
        <w:rPr>
          <w:rStyle w:val="StyleUnderline"/>
        </w:rPr>
        <w:t xml:space="preserve">by offering alternatives to the political and economic </w:t>
      </w:r>
      <w:r w:rsidRPr="008B3F24">
        <w:rPr>
          <w:rStyle w:val="Emphasis"/>
        </w:rPr>
        <w:t>baggage that accompanies US foreign aid</w:t>
      </w:r>
      <w:r w:rsidRPr="008B3F24">
        <w:rPr>
          <w:sz w:val="12"/>
        </w:rPr>
        <w:t xml:space="preserve">.53 Of primary interest is open access to Africa’s significant deposits of oil and other energy resources. For example, </w:t>
      </w:r>
      <w:r w:rsidRPr="008B3F24">
        <w:rPr>
          <w:rStyle w:val="StyleUnderline"/>
          <w:highlight w:val="cyan"/>
        </w:rPr>
        <w:t xml:space="preserve">China has </w:t>
      </w:r>
      <w:r w:rsidRPr="008B3F24">
        <w:rPr>
          <w:rStyle w:val="Emphasis"/>
          <w:highlight w:val="cyan"/>
        </w:rPr>
        <w:t>4,000 military personnel in Sudan</w:t>
      </w:r>
      <w:r w:rsidRPr="008B3F24">
        <w:rPr>
          <w:rStyle w:val="StyleUnderline"/>
        </w:rPr>
        <w:t xml:space="preserve"> to protect its interests in energy </w:t>
      </w:r>
      <w:r w:rsidRPr="008B3F24">
        <w:rPr>
          <w:rStyle w:val="StyleUnderline"/>
          <w:highlight w:val="cyan"/>
        </w:rPr>
        <w:t>and</w:t>
      </w:r>
      <w:r w:rsidRPr="008B3F24">
        <w:rPr>
          <w:rStyle w:val="StyleUnderline"/>
        </w:rPr>
        <w:t xml:space="preserve"> mineral investments there; it also owns 40 percent of the Greater Nile Oil Production Company</w:t>
      </w:r>
      <w:r w:rsidRPr="008B3F24">
        <w:rPr>
          <w:sz w:val="12"/>
        </w:rPr>
        <w:t xml:space="preserve">.54 Estimates indicate that </w:t>
      </w:r>
      <w:r w:rsidRPr="008B3F24">
        <w:rPr>
          <w:rStyle w:val="StyleUnderline"/>
        </w:rPr>
        <w:t xml:space="preserve">within the next few decades China </w:t>
      </w:r>
      <w:r w:rsidRPr="008B3F24">
        <w:rPr>
          <w:rStyle w:val="StyleUnderline"/>
          <w:highlight w:val="cyan"/>
        </w:rPr>
        <w:t xml:space="preserve">will obtain </w:t>
      </w:r>
      <w:r w:rsidRPr="008B3F24">
        <w:rPr>
          <w:rStyle w:val="Emphasis"/>
          <w:highlight w:val="cyan"/>
        </w:rPr>
        <w:t>40 percent of its oil and gas</w:t>
      </w:r>
      <w:r w:rsidRPr="008B3F24">
        <w:rPr>
          <w:rStyle w:val="StyleUnderline"/>
          <w:highlight w:val="cyan"/>
        </w:rPr>
        <w:t xml:space="preserve"> </w:t>
      </w:r>
      <w:r w:rsidRPr="008B3F24">
        <w:rPr>
          <w:rStyle w:val="StyleUnderline"/>
        </w:rPr>
        <w:t xml:space="preserve">supplies </w:t>
      </w:r>
      <w:r w:rsidRPr="008B3F24">
        <w:rPr>
          <w:rStyle w:val="StyleUnderline"/>
          <w:highlight w:val="cyan"/>
        </w:rPr>
        <w:t>from Africa</w:t>
      </w:r>
      <w:r w:rsidRPr="008B3F24">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B3F24">
        <w:rPr>
          <w:rStyle w:val="StyleUnderline"/>
          <w:highlight w:val="cyan"/>
        </w:rPr>
        <w:t>Africa is</w:t>
      </w:r>
      <w:r w:rsidRPr="008B3F24">
        <w:rPr>
          <w:sz w:val="12"/>
        </w:rPr>
        <w:t xml:space="preserve"> thus a </w:t>
      </w:r>
      <w:r w:rsidRPr="008B3F24">
        <w:rPr>
          <w:rStyle w:val="Emphasis"/>
          <w:highlight w:val="cyan"/>
        </w:rPr>
        <w:t>vital</w:t>
      </w:r>
      <w:r w:rsidRPr="008B3F24">
        <w:rPr>
          <w:sz w:val="12"/>
        </w:rPr>
        <w:t xml:space="preserve"> foreign interest </w:t>
      </w:r>
      <w:r w:rsidRPr="008B3F24">
        <w:rPr>
          <w:rStyle w:val="StyleUnderline"/>
          <w:highlight w:val="cyan"/>
        </w:rPr>
        <w:t>for the Chinese and</w:t>
      </w:r>
      <w:r w:rsidRPr="008B3F24">
        <w:rPr>
          <w:rStyle w:val="StyleUnderline"/>
        </w:rPr>
        <w:t xml:space="preserve"> must be for </w:t>
      </w:r>
      <w:r w:rsidRPr="008B3F24">
        <w:rPr>
          <w:rStyle w:val="StyleUnderline"/>
          <w:highlight w:val="cyan"/>
        </w:rPr>
        <w:t>the U</w:t>
      </w:r>
      <w:r w:rsidRPr="008B3F24">
        <w:rPr>
          <w:rStyle w:val="StyleUnderline"/>
        </w:rPr>
        <w:t xml:space="preserve">nited </w:t>
      </w:r>
      <w:r w:rsidRPr="008B3F24">
        <w:rPr>
          <w:rStyle w:val="StyleUnderline"/>
          <w:highlight w:val="cyan"/>
        </w:rPr>
        <w:t>S</w:t>
      </w:r>
      <w:r w:rsidRPr="008B3F24">
        <w:rPr>
          <w:rStyle w:val="StyleUnderline"/>
        </w:rPr>
        <w:t xml:space="preserve">tates; </w:t>
      </w:r>
      <w:r w:rsidRPr="008B3F24">
        <w:rPr>
          <w:rStyle w:val="StyleUnderline"/>
          <w:highlight w:val="cyan"/>
        </w:rPr>
        <w:t xml:space="preserve">access </w:t>
      </w:r>
      <w:r w:rsidRPr="008B3F24">
        <w:rPr>
          <w:rStyle w:val="StyleUnderline"/>
        </w:rPr>
        <w:t xml:space="preserve">to its mineral and petroleum wealth </w:t>
      </w:r>
      <w:r w:rsidRPr="008B3F24">
        <w:rPr>
          <w:rStyle w:val="StyleUnderline"/>
          <w:highlight w:val="cyan"/>
        </w:rPr>
        <w:t>is crucial to the survival of each</w:t>
      </w:r>
      <w:r w:rsidRPr="008B3F24">
        <w:rPr>
          <w:sz w:val="12"/>
        </w:rPr>
        <w:t xml:space="preserve">.57 Although the US and Chinese economies are tightly interconnected, </w:t>
      </w:r>
      <w:r w:rsidRPr="008B3F24">
        <w:rPr>
          <w:rStyle w:val="StyleUnderline"/>
        </w:rPr>
        <w:t xml:space="preserve">the nonrenewable nature of these assets means </w:t>
      </w:r>
      <w:r w:rsidRPr="008B3F24">
        <w:rPr>
          <w:rStyle w:val="StyleUnderline"/>
          <w:highlight w:val="cyan"/>
        </w:rPr>
        <w:t>competition will remain</w:t>
      </w:r>
      <w:r w:rsidRPr="008B3F24">
        <w:rPr>
          <w:rStyle w:val="StyleUnderline"/>
        </w:rPr>
        <w:t xml:space="preserve"> a </w:t>
      </w:r>
      <w:r w:rsidRPr="008B3F24">
        <w:rPr>
          <w:rStyle w:val="Emphasis"/>
          <w:highlight w:val="cyan"/>
        </w:rPr>
        <w:t>zero-sum</w:t>
      </w:r>
      <w:r w:rsidRPr="008B3F24">
        <w:rPr>
          <w:rStyle w:val="Emphasis"/>
        </w:rPr>
        <w:t xml:space="preserve"> game</w:t>
      </w:r>
      <w:r w:rsidRPr="008B3F24">
        <w:rPr>
          <w:sz w:val="12"/>
        </w:rPr>
        <w:t xml:space="preserve">. </w:t>
      </w:r>
      <w:r w:rsidRPr="008B3F24">
        <w:rPr>
          <w:rStyle w:val="StyleUnderline"/>
        </w:rPr>
        <w:t>Nearly all African states have been independent entities for less than 50 years; consolidating robust domestic state institutions and stable governments remains problematic.</w:t>
      </w:r>
      <w:r w:rsidRPr="008B3F24">
        <w:rPr>
          <w:sz w:val="12"/>
        </w:rPr>
        <w:t xml:space="preserve">58 Studies have shown that </w:t>
      </w:r>
      <w:r w:rsidRPr="008B3F24">
        <w:rPr>
          <w:rStyle w:val="StyleUnderline"/>
        </w:rPr>
        <w:t>weak governments are often prime targets for civil conflicts that prove costly to control</w:t>
      </w:r>
      <w:r w:rsidRPr="008B3F24">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8B3F24">
        <w:rPr>
          <w:rStyle w:val="StyleUnderline"/>
        </w:rPr>
        <w:t>competition could likely occur by proxy via diplomatic, economic, or military assistance to one</w:t>
      </w:r>
      <w:r w:rsidRPr="008B3F24">
        <w:rPr>
          <w:sz w:val="12"/>
        </w:rPr>
        <w:t xml:space="preserve"> (or both) </w:t>
      </w:r>
      <w:r w:rsidRPr="008B3F24">
        <w:rPr>
          <w:rStyle w:val="StyleUnderline"/>
        </w:rPr>
        <w:t xml:space="preserve">of the parties involved. </w:t>
      </w:r>
      <w:r w:rsidRPr="008B3F24">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8B3F24">
        <w:rPr>
          <w:rStyle w:val="StyleUnderline"/>
          <w:highlight w:val="cyan"/>
        </w:rPr>
        <w:t>US and Chinese</w:t>
      </w:r>
      <w:r w:rsidRPr="008B3F24">
        <w:rPr>
          <w:rStyle w:val="StyleUnderline"/>
        </w:rPr>
        <w:t xml:space="preserve"> strategic </w:t>
      </w:r>
      <w:r w:rsidRPr="008B3F24">
        <w:rPr>
          <w:rStyle w:val="StyleUnderline"/>
          <w:highlight w:val="cyan"/>
        </w:rPr>
        <w:t xml:space="preserve">interests </w:t>
      </w:r>
      <w:r w:rsidRPr="008B3F24">
        <w:rPr>
          <w:rStyle w:val="StyleUnderline"/>
        </w:rPr>
        <w:t xml:space="preserve">will </w:t>
      </w:r>
      <w:r w:rsidRPr="008B3F24">
        <w:rPr>
          <w:rStyle w:val="StyleUnderline"/>
          <w:highlight w:val="cyan"/>
        </w:rPr>
        <w:t>dictate an intrusive foreign policy</w:t>
      </w:r>
      <w:r w:rsidRPr="008B3F24">
        <w:rPr>
          <w:rStyle w:val="StyleUnderline"/>
        </w:rPr>
        <w:t xml:space="preserve"> to be both prudent and vital. US-Sino proxy </w:t>
      </w:r>
      <w:r w:rsidRPr="008B3F24">
        <w:rPr>
          <w:rStyle w:val="StyleUnderline"/>
          <w:highlight w:val="cyan"/>
        </w:rPr>
        <w:t xml:space="preserve">conflicts over </w:t>
      </w:r>
      <w:r w:rsidRPr="008B3F24">
        <w:rPr>
          <w:rStyle w:val="StyleUnderline"/>
        </w:rPr>
        <w:t xml:space="preserve">control of </w:t>
      </w:r>
      <w:r w:rsidRPr="008B3F24">
        <w:rPr>
          <w:rStyle w:val="StyleUnderline"/>
          <w:highlight w:val="cyan"/>
        </w:rPr>
        <w:t>African resources will</w:t>
      </w:r>
      <w:r w:rsidRPr="008B3F24">
        <w:rPr>
          <w:rStyle w:val="StyleUnderline"/>
        </w:rPr>
        <w:t xml:space="preserve"> likely </w:t>
      </w:r>
      <w:r w:rsidRPr="008B3F24">
        <w:rPr>
          <w:rStyle w:val="StyleUnderline"/>
          <w:highlight w:val="cyan"/>
        </w:rPr>
        <w:t>be</w:t>
      </w:r>
      <w:r w:rsidRPr="008B3F24">
        <w:rPr>
          <w:rStyle w:val="StyleUnderline"/>
        </w:rPr>
        <w:t xml:space="preserve">come </w:t>
      </w:r>
      <w:r w:rsidRPr="008B3F24">
        <w:rPr>
          <w:rStyle w:val="StyleUnderline"/>
          <w:highlight w:val="cyan"/>
        </w:rPr>
        <w:t>necessary</w:t>
      </w:r>
      <w:r w:rsidRPr="008B3F24">
        <w:rPr>
          <w:rStyle w:val="StyleUnderline"/>
        </w:rPr>
        <w:t xml:space="preserve"> if these great powers are to sustain their national security postures</w:t>
      </w:r>
      <w:r w:rsidRPr="008B3F24">
        <w:rPr>
          <w:sz w:val="12"/>
        </w:rPr>
        <w:t xml:space="preserve">, especially in terms of strategic defense.60 </w:t>
      </w:r>
    </w:p>
    <w:p w14:paraId="2A7E1CEE" w14:textId="77777777" w:rsidR="007B0B16" w:rsidRPr="008B3F24" w:rsidRDefault="007B0B16" w:rsidP="007B0B16">
      <w:pPr>
        <w:pStyle w:val="Heading4"/>
      </w:pPr>
      <w:r w:rsidRPr="008B3F24">
        <w:t xml:space="preserve">Failure to contain COVID-19 causes extinction </w:t>
      </w:r>
    </w:p>
    <w:p w14:paraId="432891BB" w14:textId="77777777" w:rsidR="007B0B16" w:rsidRPr="008B3F24" w:rsidRDefault="007B0B16" w:rsidP="007B0B16">
      <w:pPr>
        <w:rPr>
          <w:sz w:val="16"/>
        </w:rPr>
      </w:pPr>
      <w:r w:rsidRPr="008B3F24">
        <w:rPr>
          <w:sz w:val="16"/>
        </w:rPr>
        <w:t xml:space="preserve">Guy R. </w:t>
      </w:r>
      <w:r w:rsidRPr="008B3F24">
        <w:rPr>
          <w:rStyle w:val="Style13ptBold"/>
        </w:rPr>
        <w:t>McPherson</w:t>
      </w:r>
      <w:r w:rsidRPr="008B3F24">
        <w:rPr>
          <w:b/>
          <w:bCs/>
          <w:u w:val="single"/>
        </w:rPr>
        <w:t xml:space="preserve">, PhD, </w:t>
      </w:r>
      <w:r w:rsidRPr="008B3F24">
        <w:rPr>
          <w:rStyle w:val="Style13ptBold"/>
        </w:rPr>
        <w:t>20</w:t>
      </w:r>
      <w:r w:rsidRPr="008B3F24">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21" w:history="1">
        <w:r w:rsidRPr="008B3F24">
          <w:rPr>
            <w:sz w:val="16"/>
          </w:rPr>
          <w:t>https://opastonline.com/wp-content/uploads/2020/04/will-covid-19-trigger-extinction-of-all-life-on-earth-eesrr-20-.pdf</w:t>
        </w:r>
      </w:hyperlink>
    </w:p>
    <w:p w14:paraId="066B806A" w14:textId="77777777" w:rsidR="007B0B16" w:rsidRPr="008B3F24" w:rsidRDefault="007B0B16" w:rsidP="007B0B16">
      <w:pPr>
        <w:rPr>
          <w:sz w:val="16"/>
        </w:rPr>
      </w:pPr>
      <w:r w:rsidRPr="008B3F24">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8B3F24">
        <w:rPr>
          <w:b/>
          <w:u w:val="single"/>
        </w:rPr>
        <w:t xml:space="preserve">The novel </w:t>
      </w:r>
      <w:r w:rsidRPr="008B3F24">
        <w:rPr>
          <w:b/>
          <w:highlight w:val="cyan"/>
          <w:u w:val="single"/>
        </w:rPr>
        <w:t xml:space="preserve">coronavirus could </w:t>
      </w:r>
      <w:r w:rsidRPr="008B3F24">
        <w:rPr>
          <w:b/>
          <w:iCs/>
          <w:highlight w:val="cyan"/>
          <w:u w:val="single"/>
          <w:bdr w:val="single" w:sz="8" w:space="0" w:color="auto"/>
        </w:rPr>
        <w:t>trigger extinction</w:t>
      </w:r>
      <w:r w:rsidRPr="008B3F24">
        <w:rPr>
          <w:b/>
          <w:iCs/>
          <w:u w:val="single"/>
          <w:bdr w:val="single" w:sz="8" w:space="0" w:color="auto"/>
        </w:rPr>
        <w:t xml:space="preserve"> of humans</w:t>
      </w:r>
      <w:r w:rsidRPr="008B3F24">
        <w:rPr>
          <w:b/>
          <w:u w:val="single"/>
        </w:rPr>
        <w:t xml:space="preserve">, and therefore the </w:t>
      </w:r>
      <w:r w:rsidRPr="008B3F24">
        <w:rPr>
          <w:b/>
          <w:iCs/>
          <w:u w:val="single"/>
          <w:bdr w:val="single" w:sz="8" w:space="0" w:color="auto"/>
        </w:rPr>
        <w:t>extinction of all life on Earth</w:t>
      </w:r>
      <w:r w:rsidRPr="008B3F24">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8B3F24">
        <w:rPr>
          <w:b/>
          <w:u w:val="single"/>
        </w:rPr>
        <w:t xml:space="preserve">the ongoing </w:t>
      </w:r>
      <w:r w:rsidRPr="008B3F24">
        <w:rPr>
          <w:rStyle w:val="Emphasis"/>
          <w:highlight w:val="cyan"/>
        </w:rPr>
        <w:t>reduction in industrial activity</w:t>
      </w:r>
      <w:r w:rsidRPr="008B3F24">
        <w:rPr>
          <w:b/>
          <w:u w:val="single"/>
        </w:rPr>
        <w:t xml:space="preserve"> as a result of COVID-19 almost certainly </w:t>
      </w:r>
      <w:r w:rsidRPr="008B3F24">
        <w:rPr>
          <w:b/>
          <w:highlight w:val="cyan"/>
          <w:u w:val="single"/>
        </w:rPr>
        <w:t>leads to loss of habitat for human</w:t>
      </w:r>
      <w:r w:rsidRPr="008B3F24">
        <w:rPr>
          <w:b/>
          <w:u w:val="single"/>
        </w:rPr>
        <w:t xml:space="preserve"> animals, hence putting us on the </w:t>
      </w:r>
      <w:r w:rsidRPr="008B3F24">
        <w:rPr>
          <w:b/>
          <w:iCs/>
          <w:u w:val="single"/>
          <w:bdr w:val="single" w:sz="8" w:space="0" w:color="auto"/>
        </w:rPr>
        <w:t>fast track to human extinction</w:t>
      </w:r>
      <w:r w:rsidRPr="008B3F24">
        <w:rPr>
          <w:sz w:val="16"/>
        </w:rPr>
        <w:t xml:space="preserve">. I doubt the knowledgeable “elite” are interested in altering the sweet deal they are experiencing with the current set of living arrangements. The aerosol </w:t>
      </w:r>
      <w:r w:rsidRPr="008B3F24">
        <w:rPr>
          <w:sz w:val="16"/>
        </w:rPr>
        <w:lastRenderedPageBreak/>
        <w:t xml:space="preserve">masking effect, or global dimming, has been described in the peer-reviewed literature since at least 1929 [2, 3]. </w:t>
      </w:r>
      <w:r w:rsidRPr="008B3F24">
        <w:rPr>
          <w:b/>
          <w:u w:val="single"/>
        </w:rPr>
        <w:t xml:space="preserve">Coincident with industrial activity adding to greenhouse gases that warm the planet, </w:t>
      </w:r>
      <w:r w:rsidRPr="008B3F24">
        <w:rPr>
          <w:b/>
          <w:highlight w:val="cyan"/>
          <w:u w:val="single"/>
        </w:rPr>
        <w:t>industrial activity</w:t>
      </w:r>
      <w:r w:rsidRPr="008B3F24">
        <w:rPr>
          <w:b/>
          <w:u w:val="single"/>
        </w:rPr>
        <w:t xml:space="preserve"> simultaneously </w:t>
      </w:r>
      <w:r w:rsidRPr="008B3F24">
        <w:rPr>
          <w:b/>
          <w:highlight w:val="cyan"/>
          <w:u w:val="single"/>
        </w:rPr>
        <w:t>cools the planet by</w:t>
      </w:r>
      <w:r w:rsidRPr="008B3F24">
        <w:rPr>
          <w:b/>
          <w:u w:val="single"/>
        </w:rPr>
        <w:t xml:space="preserve"> adding </w:t>
      </w:r>
      <w:r w:rsidRPr="008B3F24">
        <w:rPr>
          <w:b/>
          <w:highlight w:val="cyan"/>
          <w:u w:val="single"/>
        </w:rPr>
        <w:t>aerosols</w:t>
      </w:r>
      <w:r w:rsidRPr="008B3F24">
        <w:rPr>
          <w:b/>
          <w:u w:val="single"/>
        </w:rPr>
        <w:t xml:space="preserve"> to the atmosphere. </w:t>
      </w:r>
      <w:r w:rsidRPr="008B3F24">
        <w:rPr>
          <w:b/>
          <w:highlight w:val="cyan"/>
          <w:u w:val="single"/>
        </w:rPr>
        <w:t>These</w:t>
      </w:r>
      <w:r w:rsidRPr="008B3F24">
        <w:rPr>
          <w:b/>
          <w:u w:val="single"/>
        </w:rPr>
        <w:t xml:space="preserve"> aerosols </w:t>
      </w:r>
      <w:r w:rsidRPr="008B3F24">
        <w:rPr>
          <w:b/>
          <w:highlight w:val="cyan"/>
          <w:u w:val="single"/>
        </w:rPr>
        <w:t xml:space="preserve">block </w:t>
      </w:r>
      <w:r w:rsidRPr="008B3F24">
        <w:rPr>
          <w:b/>
          <w:u w:val="single"/>
        </w:rPr>
        <w:t xml:space="preserve">incoming </w:t>
      </w:r>
      <w:r w:rsidRPr="008B3F24">
        <w:rPr>
          <w:b/>
          <w:highlight w:val="cyan"/>
          <w:u w:val="single"/>
        </w:rPr>
        <w:t>sunlight</w:t>
      </w:r>
      <w:r w:rsidRPr="008B3F24">
        <w:rPr>
          <w:b/>
          <w:u w:val="single"/>
        </w:rPr>
        <w:t xml:space="preserve">, thereby keeping cool our pale blue dot. </w:t>
      </w:r>
      <w:r w:rsidRPr="008B3F24">
        <w:rPr>
          <w:b/>
          <w:highlight w:val="cyan"/>
          <w:u w:val="single"/>
        </w:rPr>
        <w:t xml:space="preserve">Reducing </w:t>
      </w:r>
      <w:r w:rsidRPr="008B3F24">
        <w:rPr>
          <w:b/>
          <w:u w:val="single"/>
        </w:rPr>
        <w:t xml:space="preserve">industrial </w:t>
      </w:r>
      <w:r w:rsidRPr="008B3F24">
        <w:rPr>
          <w:b/>
          <w:highlight w:val="cyan"/>
          <w:u w:val="single"/>
        </w:rPr>
        <w:t>activity by</w:t>
      </w:r>
      <w:r w:rsidRPr="008B3F24">
        <w:rPr>
          <w:b/>
          <w:u w:val="single"/>
        </w:rPr>
        <w:t xml:space="preserve"> as little as </w:t>
      </w:r>
      <w:r w:rsidRPr="008B3F24">
        <w:rPr>
          <w:b/>
          <w:highlight w:val="cyan"/>
          <w:u w:val="single"/>
        </w:rPr>
        <w:t xml:space="preserve">35 percent </w:t>
      </w:r>
      <w:r w:rsidRPr="008B3F24">
        <w:rPr>
          <w:b/>
          <w:u w:val="single"/>
        </w:rPr>
        <w:t xml:space="preserve">is expected to </w:t>
      </w:r>
      <w:r w:rsidRPr="008B3F24">
        <w:rPr>
          <w:b/>
          <w:highlight w:val="cyan"/>
          <w:u w:val="single"/>
        </w:rPr>
        <w:t>cause a</w:t>
      </w:r>
      <w:r w:rsidRPr="008B3F24">
        <w:rPr>
          <w:b/>
          <w:u w:val="single"/>
        </w:rPr>
        <w:t xml:space="preserve"> </w:t>
      </w:r>
      <w:r w:rsidRPr="008B3F24">
        <w:rPr>
          <w:b/>
          <w:iCs/>
          <w:u w:val="single"/>
          <w:bdr w:val="single" w:sz="8" w:space="0" w:color="auto"/>
        </w:rPr>
        <w:t xml:space="preserve">global-average </w:t>
      </w:r>
      <w:r w:rsidRPr="008B3F24">
        <w:rPr>
          <w:b/>
          <w:iCs/>
          <w:highlight w:val="cyan"/>
          <w:u w:val="single"/>
          <w:bdr w:val="single" w:sz="8" w:space="0" w:color="auto"/>
        </w:rPr>
        <w:t xml:space="preserve">temperature rise of 1 degree Celsius within </w:t>
      </w:r>
      <w:r w:rsidRPr="008B3F24">
        <w:rPr>
          <w:b/>
          <w:iCs/>
          <w:u w:val="single"/>
          <w:bdr w:val="single" w:sz="8" w:space="0" w:color="auto"/>
        </w:rPr>
        <w:t xml:space="preserve">a few </w:t>
      </w:r>
      <w:r w:rsidRPr="008B3F24">
        <w:rPr>
          <w:b/>
          <w:iCs/>
          <w:highlight w:val="cyan"/>
          <w:u w:val="single"/>
          <w:bdr w:val="single" w:sz="8" w:space="0" w:color="auto"/>
        </w:rPr>
        <w:t>weeks</w:t>
      </w:r>
      <w:r w:rsidRPr="008B3F24">
        <w:rPr>
          <w:sz w:val="16"/>
        </w:rPr>
        <w:t xml:space="preserve">,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 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8B3F24">
        <w:rPr>
          <w:b/>
          <w:iCs/>
          <w:u w:val="single"/>
          <w:bdr w:val="single" w:sz="8" w:space="0" w:color="auto"/>
        </w:rPr>
        <w:t>Every civilization requires bread and circuses</w:t>
      </w:r>
      <w:r w:rsidRPr="008B3F24">
        <w:rPr>
          <w:sz w:val="16"/>
        </w:rPr>
        <w:t xml:space="preserve">. There is little doubt </w:t>
      </w:r>
      <w:r w:rsidRPr="008B3F24">
        <w:rPr>
          <w:b/>
          <w:u w:val="single"/>
        </w:rPr>
        <w:t xml:space="preserve">the circuses attendant to industrial civilization will continue until the end of the planetary show for Homo sapiens. </w:t>
      </w:r>
      <w:r w:rsidRPr="008B3F24">
        <w:rPr>
          <w:b/>
          <w:iCs/>
          <w:u w:val="single"/>
          <w:bdr w:val="single" w:sz="8" w:space="0" w:color="auto"/>
        </w:rPr>
        <w:t>Bread, however, requires wheat</w:t>
      </w:r>
      <w:r w:rsidRPr="008B3F24">
        <w:rPr>
          <w:b/>
          <w:u w:val="single"/>
        </w:rPr>
        <w:t xml:space="preserve">. </w:t>
      </w:r>
      <w:r w:rsidRPr="008B3F24">
        <w:rPr>
          <w:b/>
          <w:highlight w:val="cyan"/>
          <w:u w:val="single"/>
        </w:rPr>
        <w:t xml:space="preserve">Wheat production requires </w:t>
      </w:r>
      <w:r w:rsidRPr="008B3F24">
        <w:rPr>
          <w:b/>
          <w:u w:val="single"/>
        </w:rPr>
        <w:t>a</w:t>
      </w:r>
      <w:r w:rsidRPr="008B3F24">
        <w:rPr>
          <w:b/>
          <w:highlight w:val="cyan"/>
          <w:u w:val="single"/>
        </w:rPr>
        <w:t xml:space="preserve"> delicate </w:t>
      </w:r>
      <w:r w:rsidRPr="008B3F24">
        <w:rPr>
          <w:b/>
          <w:u w:val="single"/>
        </w:rPr>
        <w:t xml:space="preserve">balance of </w:t>
      </w:r>
      <w:r w:rsidRPr="008B3F24">
        <w:rPr>
          <w:b/>
          <w:highlight w:val="cyan"/>
          <w:u w:val="single"/>
        </w:rPr>
        <w:t>growing conditions</w:t>
      </w:r>
      <w:r w:rsidRPr="008B3F24">
        <w:rPr>
          <w:b/>
          <w:u w:val="single"/>
        </w:rPr>
        <w:t xml:space="preserve"> that, like habitat for humans, teeters </w:t>
      </w:r>
      <w:r w:rsidRPr="008B3F24">
        <w:rPr>
          <w:b/>
          <w:highlight w:val="cyan"/>
          <w:u w:val="single"/>
        </w:rPr>
        <w:t>on the brink</w:t>
      </w:r>
      <w:r w:rsidRPr="008B3F24">
        <w:rPr>
          <w:sz w:val="16"/>
        </w:rPr>
        <w:t xml:space="preserve"> [15]. </w:t>
      </w:r>
      <w:r w:rsidRPr="008B3F24">
        <w:rPr>
          <w:b/>
          <w:u w:val="single"/>
        </w:rPr>
        <w:t>The path to near-term human extinction thus runs from a tiny virus underlying a pandemic through a reduction of industrial activity that overheats a planet already running a fever</w:t>
      </w:r>
      <w:r w:rsidRPr="008B3F24">
        <w:rPr>
          <w:sz w:val="16"/>
        </w:rPr>
        <w:t xml:space="preserve">. </w:t>
      </w:r>
      <w:r w:rsidRPr="008B3F24">
        <w:rPr>
          <w:b/>
          <w:u w:val="single"/>
        </w:rPr>
        <w:t xml:space="preserve">The outbreak of COVID-19 </w:t>
      </w:r>
      <w:r w:rsidRPr="008B3F24">
        <w:rPr>
          <w:b/>
          <w:iCs/>
          <w:u w:val="single"/>
          <w:bdr w:val="single" w:sz="8" w:space="0" w:color="auto"/>
        </w:rPr>
        <w:t>could very well be the event that accelerates human extinction</w:t>
      </w:r>
      <w:r w:rsidRPr="008B3F24">
        <w:rPr>
          <w:b/>
          <w:u w:val="single"/>
        </w:rPr>
        <w:t xml:space="preserve"> via reduction of industrial activity, hence loss of habitat for Homo sapiens. As a result of the rapid environmental change likely to follow, </w:t>
      </w:r>
      <w:r w:rsidRPr="008B3F24">
        <w:rPr>
          <w:b/>
          <w:iCs/>
          <w:u w:val="single"/>
          <w:bdr w:val="single" w:sz="8" w:space="0" w:color="auto"/>
        </w:rPr>
        <w:t>we are almost certain to lose all life on Earth</w:t>
      </w:r>
      <w:r w:rsidRPr="008B3F24">
        <w:rPr>
          <w:sz w:val="16"/>
        </w:rPr>
        <w:t xml:space="preserve"> [16]. History is replete with examples of human hubris. We thought we were mighty, and we certainly have left our mark on Earth. </w:t>
      </w:r>
      <w:r w:rsidRPr="008B3F24">
        <w:rPr>
          <w:b/>
          <w:u w:val="single"/>
        </w:rPr>
        <w:t>How embarrassing for the big-brained human species that a microscopic virus could pull the trigger on our extinction</w:t>
      </w:r>
      <w:r w:rsidRPr="008B3F24">
        <w:rPr>
          <w:sz w:val="16"/>
        </w:rPr>
        <w:t xml:space="preserve"> [15].</w:t>
      </w:r>
    </w:p>
    <w:p w14:paraId="652A0EF0" w14:textId="77777777" w:rsidR="007B0B16" w:rsidRPr="008B3F24" w:rsidRDefault="007B0B16" w:rsidP="007B0B16">
      <w:pPr>
        <w:pStyle w:val="Heading4"/>
      </w:pPr>
    </w:p>
    <w:p w14:paraId="1FE4B40A" w14:textId="23DB9443" w:rsidR="007B0B16" w:rsidRPr="008B3F24" w:rsidRDefault="007B0B16" w:rsidP="007B0B16"/>
    <w:p w14:paraId="39D3A3C2" w14:textId="49C756C5" w:rsidR="007B0B16" w:rsidRDefault="008465A7" w:rsidP="008465A7">
      <w:pPr>
        <w:pStyle w:val="Heading2"/>
      </w:pPr>
      <w:r>
        <w:lastRenderedPageBreak/>
        <w:t>1AR</w:t>
      </w:r>
    </w:p>
    <w:p w14:paraId="7F589E73" w14:textId="05C3AEA5" w:rsidR="008465A7" w:rsidRDefault="008465A7" w:rsidP="008465A7"/>
    <w:p w14:paraId="3F0FB600" w14:textId="01D3A86D" w:rsidR="008465A7" w:rsidRDefault="008465A7" w:rsidP="008465A7">
      <w:pPr>
        <w:pStyle w:val="Heading4"/>
      </w:pPr>
      <w:r>
        <w:t xml:space="preserve">Counter </w:t>
      </w:r>
      <w:proofErr w:type="spellStart"/>
      <w:r>
        <w:t>interp</w:t>
      </w:r>
      <w:proofErr w:type="spellEnd"/>
      <w:r>
        <w:t xml:space="preserve">: </w:t>
      </w:r>
      <w:proofErr w:type="spellStart"/>
      <w:r>
        <w:t>Aff</w:t>
      </w:r>
      <w:proofErr w:type="spellEnd"/>
      <w:r>
        <w:t xml:space="preserve"> doesn’t have to defend the resolution in general.</w:t>
      </w:r>
    </w:p>
    <w:p w14:paraId="2FF0FDD1" w14:textId="4B4618D0" w:rsidR="008465A7" w:rsidRDefault="008465A7" w:rsidP="008465A7"/>
    <w:p w14:paraId="5B32C4E5" w14:textId="41B9B11D" w:rsidR="008465A7" w:rsidRDefault="008465A7" w:rsidP="008465A7">
      <w:pPr>
        <w:pStyle w:val="Heading4"/>
      </w:pPr>
      <w:r>
        <w:t xml:space="preserve">1] The neg forces the </w:t>
      </w:r>
      <w:proofErr w:type="spellStart"/>
      <w:r>
        <w:t>aff</w:t>
      </w:r>
      <w:proofErr w:type="spellEnd"/>
      <w:r>
        <w:t xml:space="preserve"> to defend the links to every type of medicine in the WTO. Unfeasible and unfair.</w:t>
      </w:r>
    </w:p>
    <w:p w14:paraId="71D43832" w14:textId="560466D4" w:rsidR="008465A7" w:rsidRDefault="008465A7" w:rsidP="008465A7">
      <w:pPr>
        <w:pStyle w:val="Heading4"/>
      </w:pPr>
      <w:r>
        <w:t xml:space="preserve">2] Covid </w:t>
      </w:r>
      <w:proofErr w:type="spellStart"/>
      <w:r>
        <w:t>aff</w:t>
      </w:r>
      <w:proofErr w:type="spellEnd"/>
      <w:r>
        <w:t xml:space="preserve"> is the most common </w:t>
      </w:r>
      <w:proofErr w:type="spellStart"/>
      <w:r>
        <w:t>aff</w:t>
      </w:r>
      <w:proofErr w:type="spellEnd"/>
      <w:r>
        <w:t xml:space="preserve"> argument. If neg is not prepared to deal with it, its their fault at this point. </w:t>
      </w:r>
    </w:p>
    <w:p w14:paraId="01E9C775" w14:textId="53F1F180" w:rsidR="008465A7" w:rsidRDefault="008465A7" w:rsidP="008465A7">
      <w:pPr>
        <w:pStyle w:val="Heading4"/>
      </w:pPr>
      <w:r>
        <w:t xml:space="preserve">3] More education debating about covid than medicine in general </w:t>
      </w:r>
      <w:proofErr w:type="spellStart"/>
      <w:r>
        <w:t>bc</w:t>
      </w:r>
      <w:proofErr w:type="spellEnd"/>
      <w:r>
        <w:t xml:space="preserve"> covid and real </w:t>
      </w:r>
      <w:proofErr w:type="spellStart"/>
      <w:r>
        <w:t>rn</w:t>
      </w:r>
      <w:proofErr w:type="spellEnd"/>
      <w:r>
        <w:t>.</w:t>
      </w:r>
    </w:p>
    <w:p w14:paraId="03CAA108" w14:textId="26A68E04" w:rsidR="008465A7" w:rsidRDefault="008465A7" w:rsidP="008465A7"/>
    <w:p w14:paraId="5EA2F49C" w14:textId="2C8EF79D" w:rsidR="008465A7" w:rsidRDefault="008465A7" w:rsidP="008465A7"/>
    <w:p w14:paraId="03BE0DF1" w14:textId="41CCE484" w:rsidR="008465A7" w:rsidRDefault="008465A7" w:rsidP="008465A7">
      <w:pPr>
        <w:pStyle w:val="Heading4"/>
      </w:pPr>
      <w:r>
        <w:t>I gave other ways to contact</w:t>
      </w:r>
    </w:p>
    <w:p w14:paraId="31F69021" w14:textId="766E5D7A" w:rsidR="008465A7" w:rsidRPr="008465A7" w:rsidRDefault="008465A7" w:rsidP="008465A7">
      <w:r>
        <w:rPr>
          <w:noProof/>
        </w:rPr>
        <w:drawing>
          <wp:inline distT="0" distB="0" distL="0" distR="0" wp14:anchorId="0304FB7F" wp14:editId="4CD51C2B">
            <wp:extent cx="5943600" cy="28555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2855595"/>
                    </a:xfrm>
                    <a:prstGeom prst="rect">
                      <a:avLst/>
                    </a:prstGeom>
                  </pic:spPr>
                </pic:pic>
              </a:graphicData>
            </a:graphic>
          </wp:inline>
        </w:drawing>
      </w:r>
    </w:p>
    <w:sectPr w:rsidR="008465A7" w:rsidRPr="008465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C1457A" w14:textId="77777777" w:rsidR="00463267" w:rsidRDefault="00463267" w:rsidP="008B24AC">
      <w:pPr>
        <w:spacing w:after="0" w:line="240" w:lineRule="auto"/>
      </w:pPr>
      <w:r>
        <w:separator/>
      </w:r>
    </w:p>
  </w:endnote>
  <w:endnote w:type="continuationSeparator" w:id="0">
    <w:p w14:paraId="3A0215E1" w14:textId="77777777" w:rsidR="00463267" w:rsidRDefault="00463267" w:rsidP="008B2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DF0A5" w14:textId="77777777" w:rsidR="00463267" w:rsidRDefault="00463267" w:rsidP="008B24AC">
      <w:pPr>
        <w:spacing w:after="0" w:line="240" w:lineRule="auto"/>
      </w:pPr>
      <w:r>
        <w:separator/>
      </w:r>
    </w:p>
  </w:footnote>
  <w:footnote w:type="continuationSeparator" w:id="0">
    <w:p w14:paraId="6E527E26" w14:textId="77777777" w:rsidR="00463267" w:rsidRDefault="00463267" w:rsidP="008B2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0B16"/>
    <w:rsid w:val="000139A3"/>
    <w:rsid w:val="000B3226"/>
    <w:rsid w:val="00100833"/>
    <w:rsid w:val="00104529"/>
    <w:rsid w:val="00105942"/>
    <w:rsid w:val="00107396"/>
    <w:rsid w:val="00144A4C"/>
    <w:rsid w:val="00176AB0"/>
    <w:rsid w:val="00177B7D"/>
    <w:rsid w:val="0018322D"/>
    <w:rsid w:val="001A421A"/>
    <w:rsid w:val="001B5776"/>
    <w:rsid w:val="001E527A"/>
    <w:rsid w:val="001F78CE"/>
    <w:rsid w:val="00251FC7"/>
    <w:rsid w:val="00265141"/>
    <w:rsid w:val="002855A7"/>
    <w:rsid w:val="002A7E2E"/>
    <w:rsid w:val="002B146A"/>
    <w:rsid w:val="002B5E17"/>
    <w:rsid w:val="00310E22"/>
    <w:rsid w:val="00315690"/>
    <w:rsid w:val="00316B75"/>
    <w:rsid w:val="00325646"/>
    <w:rsid w:val="003460F2"/>
    <w:rsid w:val="0038158C"/>
    <w:rsid w:val="003902BA"/>
    <w:rsid w:val="003A09E2"/>
    <w:rsid w:val="00407037"/>
    <w:rsid w:val="004605D6"/>
    <w:rsid w:val="00463267"/>
    <w:rsid w:val="004C60E8"/>
    <w:rsid w:val="004E3579"/>
    <w:rsid w:val="004E728B"/>
    <w:rsid w:val="004E7D03"/>
    <w:rsid w:val="004F39E0"/>
    <w:rsid w:val="00537BD5"/>
    <w:rsid w:val="00537C2E"/>
    <w:rsid w:val="0057268A"/>
    <w:rsid w:val="005D2912"/>
    <w:rsid w:val="006065BD"/>
    <w:rsid w:val="00645FA9"/>
    <w:rsid w:val="00647866"/>
    <w:rsid w:val="00665003"/>
    <w:rsid w:val="006A2AD0"/>
    <w:rsid w:val="006C2375"/>
    <w:rsid w:val="006D4ECC"/>
    <w:rsid w:val="00722258"/>
    <w:rsid w:val="007243E5"/>
    <w:rsid w:val="00766EA0"/>
    <w:rsid w:val="007A2226"/>
    <w:rsid w:val="007B0B16"/>
    <w:rsid w:val="007D04D3"/>
    <w:rsid w:val="007D2E1E"/>
    <w:rsid w:val="007F5B66"/>
    <w:rsid w:val="00823A1C"/>
    <w:rsid w:val="00842D8C"/>
    <w:rsid w:val="00845B9D"/>
    <w:rsid w:val="008465A7"/>
    <w:rsid w:val="00860984"/>
    <w:rsid w:val="008B24AC"/>
    <w:rsid w:val="008B30D5"/>
    <w:rsid w:val="008B3ECB"/>
    <w:rsid w:val="008B3F24"/>
    <w:rsid w:val="008B4E85"/>
    <w:rsid w:val="008C1B2E"/>
    <w:rsid w:val="008F4935"/>
    <w:rsid w:val="0091627E"/>
    <w:rsid w:val="0097032B"/>
    <w:rsid w:val="009D2EAD"/>
    <w:rsid w:val="009D54B2"/>
    <w:rsid w:val="009E1922"/>
    <w:rsid w:val="009F7ED2"/>
    <w:rsid w:val="00A01256"/>
    <w:rsid w:val="00A3434E"/>
    <w:rsid w:val="00A93661"/>
    <w:rsid w:val="00A95652"/>
    <w:rsid w:val="00AC0AB8"/>
    <w:rsid w:val="00B05216"/>
    <w:rsid w:val="00B31587"/>
    <w:rsid w:val="00B33C6D"/>
    <w:rsid w:val="00B3708F"/>
    <w:rsid w:val="00B4508F"/>
    <w:rsid w:val="00B47743"/>
    <w:rsid w:val="00B55AD5"/>
    <w:rsid w:val="00B8057C"/>
    <w:rsid w:val="00BD6238"/>
    <w:rsid w:val="00BF593B"/>
    <w:rsid w:val="00BF773A"/>
    <w:rsid w:val="00BF7E81"/>
    <w:rsid w:val="00C13773"/>
    <w:rsid w:val="00C17CC8"/>
    <w:rsid w:val="00C2314D"/>
    <w:rsid w:val="00C4235F"/>
    <w:rsid w:val="00C83417"/>
    <w:rsid w:val="00C9604F"/>
    <w:rsid w:val="00CA19AA"/>
    <w:rsid w:val="00CB7998"/>
    <w:rsid w:val="00CC5298"/>
    <w:rsid w:val="00CD736E"/>
    <w:rsid w:val="00CD798D"/>
    <w:rsid w:val="00CE161E"/>
    <w:rsid w:val="00CF59A8"/>
    <w:rsid w:val="00D325A9"/>
    <w:rsid w:val="00D36A8A"/>
    <w:rsid w:val="00D61409"/>
    <w:rsid w:val="00D6691E"/>
    <w:rsid w:val="00D71170"/>
    <w:rsid w:val="00DA1C92"/>
    <w:rsid w:val="00DA25D4"/>
    <w:rsid w:val="00DA64E9"/>
    <w:rsid w:val="00DA6538"/>
    <w:rsid w:val="00DE3AE2"/>
    <w:rsid w:val="00E15E75"/>
    <w:rsid w:val="00E450FD"/>
    <w:rsid w:val="00E5262C"/>
    <w:rsid w:val="00E618FA"/>
    <w:rsid w:val="00E77C8C"/>
    <w:rsid w:val="00EC7DC4"/>
    <w:rsid w:val="00ED30CF"/>
    <w:rsid w:val="00F176EF"/>
    <w:rsid w:val="00F45E10"/>
    <w:rsid w:val="00F6364A"/>
    <w:rsid w:val="00F80C73"/>
    <w:rsid w:val="00F9113A"/>
    <w:rsid w:val="00FC7C3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96986"/>
  <w15:chartTrackingRefBased/>
  <w15:docId w15:val="{54B7224D-02D2-417F-8F06-AF645DE5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24AC"/>
    <w:rPr>
      <w:rFonts w:ascii="Calibri" w:hAnsi="Calibri"/>
    </w:rPr>
  </w:style>
  <w:style w:type="paragraph" w:styleId="Heading1">
    <w:name w:val="heading 1"/>
    <w:aliases w:val="Pocket"/>
    <w:basedOn w:val="Normal"/>
    <w:next w:val="Normal"/>
    <w:link w:val="Heading1Char"/>
    <w:qFormat/>
    <w:rsid w:val="008B24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24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B24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8B24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24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4AC"/>
  </w:style>
  <w:style w:type="character" w:customStyle="1" w:styleId="Heading1Char">
    <w:name w:val="Heading 1 Char"/>
    <w:aliases w:val="Pocket Char"/>
    <w:basedOn w:val="DefaultParagraphFont"/>
    <w:link w:val="Heading1"/>
    <w:rsid w:val="008B24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24A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B24AC"/>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8B24A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B24A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B24A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8B24A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B24AC"/>
    <w:rPr>
      <w:color w:val="auto"/>
      <w:u w:val="none"/>
    </w:rPr>
  </w:style>
  <w:style w:type="character" w:styleId="FollowedHyperlink">
    <w:name w:val="FollowedHyperlink"/>
    <w:basedOn w:val="DefaultParagraphFont"/>
    <w:uiPriority w:val="99"/>
    <w:semiHidden/>
    <w:unhideWhenUsed/>
    <w:rsid w:val="008B24AC"/>
    <w:rPr>
      <w:color w:val="auto"/>
      <w:u w:val="none"/>
    </w:rPr>
  </w:style>
  <w:style w:type="paragraph" w:customStyle="1" w:styleId="Emphasis1">
    <w:name w:val="Emphasis1"/>
    <w:basedOn w:val="Normal"/>
    <w:link w:val="Emphasis"/>
    <w:autoRedefine/>
    <w:uiPriority w:val="7"/>
    <w:qFormat/>
    <w:rsid w:val="007B0B1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7B0B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7B0B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0B16"/>
    <w:rPr>
      <w:rFonts w:ascii="Lucida Grande" w:hAnsi="Lucida Grande" w:cs="Lucida Grande"/>
      <w:sz w:val="24"/>
    </w:rPr>
  </w:style>
  <w:style w:type="paragraph" w:customStyle="1" w:styleId="css-axufdj">
    <w:name w:val="css-axufdj"/>
    <w:basedOn w:val="Normal"/>
    <w:rsid w:val="007B0B16"/>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7B0B1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7B0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tvnews.ca/world/covid-19-has-escalated-armed-conflict-in-india-pakistan-iraq-libya-and-the-philippines-study-finds-1.5236738" TargetMode="External"/><Relationship Id="rId18" Type="http://schemas.openxmlformats.org/officeDocument/2006/relationships/hyperlink" Target="https://www.dw.com/en/rich-countries-block-india-south-africas-bid-to-ban-covid-vaccine-patents/a-56460175" TargetMode="External"/><Relationship Id="rId3" Type="http://schemas.openxmlformats.org/officeDocument/2006/relationships/styles" Target="styles.xml"/><Relationship Id="rId21" Type="http://schemas.openxmlformats.org/officeDocument/2006/relationships/hyperlink" Target="https://opastonline.com/wp-content/uploads/2020/04/will-covid-19-trigger-extinction-of-all-life-on-earth-eesrr-20-.pdf" TargetMode="External"/><Relationship Id="rId7" Type="http://schemas.openxmlformats.org/officeDocument/2006/relationships/endnotes" Target="endnotes.xml"/><Relationship Id="rId12" Type="http://schemas.openxmlformats.org/officeDocument/2006/relationships/hyperlink" Target="https://www.newyorker.com/science/medical-dispatch/indias-crisis-marks-a-new-phase-in-the-pandemic" TargetMode="External"/><Relationship Id="rId17"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wsj.com/articles/covid-pandemic-south-africa-riots-a-warning-for-developing-world-116267116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fontTable" Target="fontTable.xml"/><Relationship Id="rId10" Type="http://schemas.openxmlformats.org/officeDocument/2006/relationships/hyperlink" Target="https://www.cnbc.com/2021/04/22/covid-rich-countries-are-refusing-to-waive-ip-rights-on-vaccines.html" TargetMode="External"/><Relationship Id="rId19" Type="http://schemas.openxmlformats.org/officeDocument/2006/relationships/hyperlink" Target="https://foreignpolicy.com/2021/07/20/south-africa-covid-19-struggles-deadly-third-wave-zuma-violenc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getd.libs.uga.edu/pdfs/howell_patrick_d_201305_ma.pdf" TargetMode="External"/><Relationship Id="rId22"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13198</Words>
  <Characters>75235</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2021-09-24T20:27:00Z</dcterms:created>
  <dcterms:modified xsi:type="dcterms:W3CDTF">2021-09-24T20:27:00Z</dcterms:modified>
</cp:coreProperties>
</file>