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D78A5" w14:textId="77777777" w:rsidR="006B7BAF" w:rsidRDefault="006B7BAF" w:rsidP="006B7BAF">
      <w:pPr>
        <w:pStyle w:val="Heading3"/>
      </w:pPr>
      <w:r w:rsidRPr="00100A2B">
        <w:t xml:space="preserve">Plan </w:t>
      </w:r>
    </w:p>
    <w:p w14:paraId="487A04D1" w14:textId="2E3F8629" w:rsidR="006B7BAF" w:rsidRDefault="006B7BAF" w:rsidP="006B7BAF">
      <w:pPr>
        <w:pStyle w:val="Heading4"/>
        <w:rPr>
          <w:rFonts w:cs="Calibri"/>
        </w:rPr>
      </w:pPr>
      <w:r w:rsidRPr="00100A2B">
        <w:rPr>
          <w:rFonts w:cs="Calibri"/>
        </w:rPr>
        <w:t>Plan – states ought to ban the appropriation of outer space for mining activities by private entities.</w:t>
      </w:r>
    </w:p>
    <w:p w14:paraId="560A9368" w14:textId="6EC5E5AE" w:rsidR="006B7BAF" w:rsidRDefault="006B7BAF" w:rsidP="006B7BAF"/>
    <w:p w14:paraId="39092971" w14:textId="3C1175BA" w:rsidR="006B7BAF" w:rsidRPr="006B7BAF" w:rsidRDefault="006B7BAF" w:rsidP="006B7BAF">
      <w:pPr>
        <w:pStyle w:val="Heading4"/>
      </w:pPr>
      <w:r>
        <w:t xml:space="preserve">Use competing worlds: fairness, most educational about how the </w:t>
      </w:r>
      <w:proofErr w:type="gramStart"/>
      <w:r>
        <w:t>real world</w:t>
      </w:r>
      <w:proofErr w:type="gramEnd"/>
      <w:r>
        <w:t xml:space="preserve"> functions, ground. You can always weigh under another </w:t>
      </w:r>
      <w:proofErr w:type="spellStart"/>
      <w:r>
        <w:t>fw</w:t>
      </w:r>
      <w:proofErr w:type="spellEnd"/>
      <w:r>
        <w:t>.</w:t>
      </w:r>
    </w:p>
    <w:p w14:paraId="0C17AC95" w14:textId="77777777" w:rsidR="006B7BAF" w:rsidRPr="00601C9A" w:rsidRDefault="006B7BAF" w:rsidP="006B7BAF">
      <w:pPr>
        <w:pStyle w:val="Heading3"/>
      </w:pPr>
      <w:r>
        <w:lastRenderedPageBreak/>
        <w:t>Framework</w:t>
      </w:r>
    </w:p>
    <w:p w14:paraId="0344893A" w14:textId="77777777" w:rsidR="006B7BAF" w:rsidRPr="003674FB" w:rsidRDefault="006B7BAF" w:rsidP="006B7BAF">
      <w:pPr>
        <w:pStyle w:val="Heading4"/>
        <w:rPr>
          <w:rFonts w:asciiTheme="majorHAnsi" w:hAnsiTheme="majorHAnsi" w:cstheme="majorHAnsi"/>
        </w:rPr>
      </w:pPr>
      <w:bookmarkStart w:id="0" w:name="_Hlk93067019"/>
      <w:r>
        <w:rPr>
          <w:rFonts w:asciiTheme="majorHAnsi" w:hAnsiTheme="majorHAnsi" w:cstheme="majorHAnsi"/>
        </w:rPr>
        <w:t xml:space="preserve">The value is </w:t>
      </w:r>
      <w:proofErr w:type="gramStart"/>
      <w:r>
        <w:rPr>
          <w:rFonts w:asciiTheme="majorHAnsi" w:hAnsiTheme="majorHAnsi" w:cstheme="majorHAnsi"/>
        </w:rPr>
        <w:t>morality</w:t>
      </w:r>
      <w:proofErr w:type="gramEnd"/>
      <w:r>
        <w:rPr>
          <w:rFonts w:asciiTheme="majorHAnsi" w:hAnsiTheme="majorHAnsi" w:cstheme="majorHAnsi"/>
        </w:rPr>
        <w:t xml:space="preserve"> and the</w:t>
      </w:r>
      <w:r w:rsidRPr="003674FB">
        <w:rPr>
          <w:rFonts w:asciiTheme="majorHAnsi" w:hAnsiTheme="majorHAnsi" w:cstheme="majorHAnsi"/>
        </w:rPr>
        <w:t xml:space="preserve"> standard is</w:t>
      </w:r>
      <w:r>
        <w:rPr>
          <w:rFonts w:asciiTheme="majorHAnsi" w:hAnsiTheme="majorHAnsi" w:cstheme="majorHAnsi"/>
        </w:rPr>
        <w:t xml:space="preserve"> maximizing expected well-being</w:t>
      </w:r>
      <w:r w:rsidRPr="003674FB">
        <w:rPr>
          <w:rFonts w:asciiTheme="majorHAnsi" w:hAnsiTheme="majorHAnsi" w:cstheme="majorHAnsi"/>
        </w:rPr>
        <w:t xml:space="preserve">. Prefer </w:t>
      </w:r>
      <w:r>
        <w:rPr>
          <w:rFonts w:asciiTheme="majorHAnsi" w:hAnsiTheme="majorHAnsi" w:cstheme="majorHAnsi"/>
        </w:rPr>
        <w:t>for</w:t>
      </w:r>
      <w:r w:rsidRPr="003674FB">
        <w:rPr>
          <w:rFonts w:asciiTheme="majorHAnsi" w:hAnsiTheme="majorHAnsi" w:cstheme="majorHAnsi"/>
        </w:rPr>
        <w:t>:</w:t>
      </w:r>
    </w:p>
    <w:p w14:paraId="77513947" w14:textId="77777777" w:rsidR="006B7BAF" w:rsidRPr="003674FB" w:rsidRDefault="006B7BAF" w:rsidP="006B7BAF">
      <w:pPr>
        <w:pStyle w:val="Heading4"/>
        <w:rPr>
          <w:rFonts w:asciiTheme="majorHAnsi" w:hAnsiTheme="majorHAnsi" w:cstheme="majorHAnsi"/>
        </w:rPr>
      </w:pPr>
      <w:r w:rsidRPr="003674FB">
        <w:rPr>
          <w:rFonts w:asciiTheme="majorHAnsi" w:hAnsiTheme="majorHAnsi" w:cstheme="majorHAnsi"/>
        </w:rPr>
        <w:t xml:space="preserve">1] Actor specificity – </w:t>
      </w:r>
    </w:p>
    <w:p w14:paraId="020F5661" w14:textId="77777777" w:rsidR="006B7BAF" w:rsidRPr="003674FB" w:rsidRDefault="006B7BAF" w:rsidP="006B7BAF">
      <w:pPr>
        <w:pStyle w:val="Heading4"/>
        <w:rPr>
          <w:rFonts w:asciiTheme="majorHAnsi" w:hAnsiTheme="majorHAnsi" w:cstheme="majorHAnsi"/>
        </w:rPr>
      </w:pPr>
      <w:r w:rsidRPr="003674FB">
        <w:rPr>
          <w:rFonts w:asciiTheme="majorHAnsi" w:hAnsiTheme="majorHAnsi" w:cstheme="majorHAnsi"/>
        </w:rPr>
        <w:t xml:space="preserve">A] Governments must aggregate because </w:t>
      </w:r>
      <w:r>
        <w:rPr>
          <w:rFonts w:asciiTheme="majorHAnsi" w:hAnsiTheme="majorHAnsi" w:cstheme="majorHAnsi"/>
        </w:rPr>
        <w:t>all</w:t>
      </w:r>
      <w:r w:rsidRPr="003674FB">
        <w:rPr>
          <w:rFonts w:asciiTheme="majorHAnsi" w:hAnsiTheme="majorHAnsi" w:cstheme="majorHAnsi"/>
        </w:rPr>
        <w:t xml:space="preserve"> policies benefit some and harm others so the only non-arbitrary way to prioritize is by helping the most amount of people</w:t>
      </w:r>
    </w:p>
    <w:p w14:paraId="21717BEA" w14:textId="77777777" w:rsidR="006B7BAF" w:rsidRPr="003674FB" w:rsidRDefault="006B7BAF" w:rsidP="006B7BAF">
      <w:pPr>
        <w:rPr>
          <w:rStyle w:val="Style13ptBold"/>
          <w:rFonts w:asciiTheme="majorHAnsi" w:hAnsiTheme="majorHAnsi" w:cstheme="majorHAnsi"/>
          <w:b w:val="0"/>
          <w:bCs w:val="0"/>
        </w:rPr>
      </w:pPr>
      <w:r w:rsidRPr="003674FB">
        <w:rPr>
          <w:rStyle w:val="Style13ptBold"/>
          <w:rFonts w:asciiTheme="majorHAnsi" w:hAnsiTheme="majorHAnsi" w:cstheme="majorHAnsi"/>
        </w:rPr>
        <w:t>Mack 4</w:t>
      </w:r>
      <w:r w:rsidRPr="003674FB">
        <w:rPr>
          <w:rFonts w:asciiTheme="majorHAnsi" w:hAnsiTheme="majorHAnsi" w:cstheme="majorHAnsi"/>
        </w:rPr>
        <w:t xml:space="preserve"> </w:t>
      </w:r>
      <w:r w:rsidRPr="003674FB">
        <w:rPr>
          <w:rFonts w:asciiTheme="majorHAnsi" w:hAnsiTheme="majorHAnsi" w:cstheme="majorHAnsi"/>
          <w:sz w:val="18"/>
          <w:szCs w:val="18"/>
        </w:rPr>
        <w:t>[(Peter, MBBS, FRCS(Ed), FRCS (</w:t>
      </w:r>
      <w:proofErr w:type="spellStart"/>
      <w:r w:rsidRPr="003674FB">
        <w:rPr>
          <w:rFonts w:asciiTheme="majorHAnsi" w:hAnsiTheme="majorHAnsi" w:cstheme="majorHAnsi"/>
          <w:sz w:val="18"/>
          <w:szCs w:val="18"/>
        </w:rPr>
        <w:t>Glasg</w:t>
      </w:r>
      <w:proofErr w:type="spellEnd"/>
      <w:r w:rsidRPr="003674FB">
        <w:rPr>
          <w:rFonts w:asciiTheme="majorHAnsi" w:hAnsiTheme="majorHAnsi" w:cstheme="majorHAnsi"/>
          <w:sz w:val="18"/>
          <w:szCs w:val="18"/>
        </w:rPr>
        <w:t xml:space="preserve">), PhD, MBA, </w:t>
      </w:r>
      <w:proofErr w:type="spellStart"/>
      <w:r w:rsidRPr="003674FB">
        <w:rPr>
          <w:rFonts w:asciiTheme="majorHAnsi" w:hAnsiTheme="majorHAnsi" w:cstheme="majorHAnsi"/>
          <w:sz w:val="18"/>
          <w:szCs w:val="18"/>
        </w:rPr>
        <w:t>MHlthEcon</w:t>
      </w:r>
      <w:proofErr w:type="spellEnd"/>
      <w:r w:rsidRPr="003674FB">
        <w:rPr>
          <w:rFonts w:asciiTheme="majorHAnsi" w:hAnsiTheme="majorHAnsi" w:cstheme="majorHAnsi"/>
          <w:sz w:val="18"/>
          <w:szCs w:val="18"/>
        </w:rPr>
        <w:t>) “Utilitarian Ethics in Healthcare.” International Journal of the Computer, the Internet, and Management Vol. 12, No.3. 2004. Department of Surgery. Singapore General Hospital.] SJDI</w:t>
      </w:r>
    </w:p>
    <w:p w14:paraId="19AB8E17" w14:textId="77777777" w:rsidR="006B7BAF" w:rsidRPr="003674FB" w:rsidRDefault="006B7BAF" w:rsidP="006B7BAF">
      <w:pPr>
        <w:rPr>
          <w:rFonts w:asciiTheme="majorHAnsi" w:hAnsiTheme="majorHAnsi" w:cstheme="majorHAnsi"/>
          <w:u w:val="single"/>
        </w:rPr>
      </w:pPr>
      <w:r w:rsidRPr="003674FB">
        <w:rPr>
          <w:rFonts w:asciiTheme="majorHAnsi" w:hAnsiTheme="majorHAnsi" w:cstheme="majorHAns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3674FB">
        <w:rPr>
          <w:rFonts w:asciiTheme="majorHAnsi" w:hAnsiTheme="majorHAnsi" w:cstheme="majorHAnsi"/>
          <w:sz w:val="16"/>
        </w:rPr>
        <w:t>things, and</w:t>
      </w:r>
      <w:proofErr w:type="gramEnd"/>
      <w:r w:rsidRPr="003674FB">
        <w:rPr>
          <w:rFonts w:asciiTheme="majorHAnsi" w:hAnsiTheme="majorHAnsi" w:cstheme="majorHAnsi"/>
          <w:sz w:val="16"/>
        </w:rPr>
        <w:t xml:space="preserve"> perform ever more expensive interventions for their patients so long as any of their patients’ health needs remain unfulfilled. </w:t>
      </w:r>
      <w:r w:rsidRPr="003674FB">
        <w:rPr>
          <w:rStyle w:val="StyleUnderline"/>
          <w:rFonts w:asciiTheme="majorHAnsi" w:hAnsiTheme="majorHAnsi" w:cstheme="majorHAnsi"/>
        </w:rPr>
        <w:t xml:space="preserve">The traditional stance </w:t>
      </w:r>
      <w:r w:rsidRPr="003674FB">
        <w:rPr>
          <w:rFonts w:asciiTheme="majorHAnsi" w:hAnsiTheme="majorHAnsi" w:cstheme="majorHAnsi"/>
          <w:sz w:val="16"/>
        </w:rPr>
        <w:t>of the physician</w:t>
      </w:r>
      <w:r w:rsidRPr="003674FB">
        <w:rPr>
          <w:rStyle w:val="StyleUnderline"/>
          <w:rFonts w:asciiTheme="majorHAnsi" w:hAnsiTheme="majorHAnsi" w:cstheme="majorHAnsi"/>
        </w:rPr>
        <w:t xml:space="preserve"> is that each patient is an isolated universe. </w:t>
      </w:r>
      <w:r w:rsidRPr="003674FB">
        <w:rPr>
          <w:rFonts w:asciiTheme="majorHAnsi" w:hAnsiTheme="majorHAnsi" w:cstheme="majorHAnsi"/>
          <w:sz w:val="16"/>
        </w:rPr>
        <w:t xml:space="preserve">When confronted with a situation in which his duty involves a competition for scarce medications or treatments, he would plead the patient’s cause by all methods, short of deceit. However, </w:t>
      </w:r>
      <w:r w:rsidRPr="00E0031A">
        <w:rPr>
          <w:rStyle w:val="StyleUnderline"/>
          <w:rFonts w:asciiTheme="majorHAnsi" w:hAnsiTheme="majorHAnsi" w:cstheme="majorHAnsi"/>
          <w:highlight w:val="green"/>
        </w:rPr>
        <w:t>when the</w:t>
      </w:r>
      <w:r w:rsidRPr="003674FB">
        <w:rPr>
          <w:rStyle w:val="StyleUnderline"/>
          <w:rFonts w:asciiTheme="majorHAnsi" w:hAnsiTheme="majorHAnsi" w:cstheme="majorHAnsi"/>
        </w:rPr>
        <w:t xml:space="preserve"> </w:t>
      </w:r>
      <w:r w:rsidRPr="003674FB">
        <w:rPr>
          <w:rFonts w:asciiTheme="majorHAnsi" w:hAnsiTheme="majorHAnsi" w:cstheme="majorHAnsi"/>
          <w:sz w:val="16"/>
        </w:rPr>
        <w:t>physician’s</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decision involves more</w:t>
      </w:r>
      <w:r w:rsidRPr="003674FB">
        <w:rPr>
          <w:rStyle w:val="StyleUnderline"/>
          <w:rFonts w:asciiTheme="majorHAnsi" w:hAnsiTheme="majorHAnsi" w:cstheme="majorHAnsi"/>
        </w:rPr>
        <w:t xml:space="preserve"> than just his own patient</w:t>
      </w:r>
      <w:r w:rsidRPr="003674FB">
        <w:rPr>
          <w:rFonts w:asciiTheme="majorHAnsi" w:hAnsiTheme="majorHAnsi" w:cstheme="majorHAnsi"/>
          <w:sz w:val="16"/>
        </w:rPr>
        <w:t>, or has some commitment to public health,</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other issues have to be considered.</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He then has to </w:t>
      </w:r>
      <w:proofErr w:type="spellStart"/>
      <w:r w:rsidRPr="003674FB">
        <w:rPr>
          <w:rFonts w:asciiTheme="majorHAnsi" w:hAnsiTheme="majorHAnsi" w:cstheme="majorHAnsi"/>
          <w:sz w:val="16"/>
        </w:rPr>
        <w:t>recognise</w:t>
      </w:r>
      <w:proofErr w:type="spellEnd"/>
      <w:r w:rsidRPr="003674FB">
        <w:rPr>
          <w:rFonts w:asciiTheme="majorHAnsi" w:hAnsiTheme="majorHAnsi" w:cstheme="majorHAnsi"/>
          <w:sz w:val="16"/>
        </w:rPr>
        <w:t xml:space="preserve"> that the</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unbridled advocacy</w:t>
      </w:r>
      <w:r w:rsidRPr="003674FB">
        <w:rPr>
          <w:rStyle w:val="StyleUnderline"/>
          <w:rFonts w:asciiTheme="majorHAnsi" w:hAnsiTheme="majorHAnsi" w:cstheme="majorHAnsi"/>
        </w:rPr>
        <w:t xml:space="preserve"> of the patient </w:t>
      </w:r>
      <w:r w:rsidRPr="00E0031A">
        <w:rPr>
          <w:rStyle w:val="StyleUnderline"/>
          <w:rFonts w:asciiTheme="majorHAnsi" w:hAnsiTheme="majorHAnsi" w:cstheme="majorHAnsi"/>
          <w:highlight w:val="green"/>
        </w:rPr>
        <w:t>may not square with</w:t>
      </w:r>
      <w:r w:rsidRPr="003674FB">
        <w:rPr>
          <w:rFonts w:asciiTheme="majorHAnsi" w:hAnsiTheme="majorHAnsi" w:cstheme="majorHAnsi"/>
          <w:sz w:val="16"/>
        </w:rPr>
        <w:t xml:space="preserve"> what the economist perceives to be </w:t>
      </w:r>
      <w:r w:rsidRPr="00E0031A">
        <w:rPr>
          <w:rStyle w:val="StyleUnderline"/>
          <w:rFonts w:asciiTheme="majorHAnsi" w:hAnsiTheme="majorHAnsi" w:cstheme="majorHAnsi"/>
          <w:highlight w:val="green"/>
        </w:rPr>
        <w:t>the most advantageous policy to society</w:t>
      </w:r>
      <w:r w:rsidRPr="003674FB">
        <w:rPr>
          <w:rStyle w:val="StyleUnderline"/>
          <w:rFonts w:asciiTheme="majorHAnsi" w:hAnsiTheme="majorHAnsi" w:cstheme="majorHAnsi"/>
        </w:rPr>
        <w:t xml:space="preserve"> as a whole.</w:t>
      </w:r>
      <w:r w:rsidRPr="003674FB">
        <w:rPr>
          <w:rFonts w:asciiTheme="majorHAnsi" w:hAnsiTheme="majorHAnsi" w:cstheme="majorHAnsi"/>
          <w:sz w:val="16"/>
        </w:rPr>
        <w:t xml:space="preserve"> Medical professionals characteristically deplore scarcities. Many of them are simply not prepared to modify their intransigent principle of unwavering duty to their patients’ individual interest. However, </w:t>
      </w:r>
      <w:r w:rsidRPr="003674FB">
        <w:rPr>
          <w:rStyle w:val="StyleUnderline"/>
          <w:rFonts w:asciiTheme="majorHAnsi" w:hAnsiTheme="majorHAnsi" w:cstheme="majorHAnsi"/>
        </w:rPr>
        <w:t>in decisions involving multiple patients</w:t>
      </w:r>
      <w:r w:rsidRPr="003674FB">
        <w:rPr>
          <w:rFonts w:asciiTheme="majorHAnsi" w:hAnsiTheme="majorHAnsi" w:cstheme="majorHAnsi"/>
          <w:sz w:val="16"/>
        </w:rPr>
        <w:t xml:space="preserve">, making available </w:t>
      </w:r>
      <w:r w:rsidRPr="00E0031A">
        <w:rPr>
          <w:rStyle w:val="StyleUnderline"/>
          <w:rFonts w:asciiTheme="majorHAnsi" w:hAnsiTheme="majorHAnsi" w:cstheme="majorHAnsi"/>
          <w:highlight w:val="green"/>
        </w:rPr>
        <w:t>more</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medication, </w:t>
      </w:r>
      <w:proofErr w:type="spellStart"/>
      <w:r w:rsidRPr="003674FB">
        <w:rPr>
          <w:rFonts w:asciiTheme="majorHAnsi" w:hAnsiTheme="majorHAnsi" w:cstheme="majorHAnsi"/>
          <w:sz w:val="16"/>
        </w:rPr>
        <w:t>labour</w:t>
      </w:r>
      <w:proofErr w:type="spellEnd"/>
      <w:r w:rsidRPr="003674FB">
        <w:rPr>
          <w:rFonts w:asciiTheme="majorHAnsi" w:hAnsiTheme="majorHAnsi" w:cstheme="majorHAnsi"/>
          <w:sz w:val="16"/>
        </w:rPr>
        <w:t xml:space="preserve"> or </w:t>
      </w:r>
      <w:r w:rsidRPr="00E0031A">
        <w:rPr>
          <w:rStyle w:val="StyleUnderline"/>
          <w:rFonts w:asciiTheme="majorHAnsi" w:hAnsiTheme="majorHAnsi" w:cstheme="majorHAnsi"/>
          <w:highlight w:val="green"/>
        </w:rPr>
        <w:t>expenses for one</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patient </w:t>
      </w:r>
      <w:r w:rsidRPr="003674FB">
        <w:rPr>
          <w:rStyle w:val="StyleUnderline"/>
          <w:rFonts w:asciiTheme="majorHAnsi" w:hAnsiTheme="majorHAnsi" w:cstheme="majorHAnsi"/>
        </w:rPr>
        <w:t xml:space="preserve">will </w:t>
      </w:r>
      <w:r w:rsidRPr="00E0031A">
        <w:rPr>
          <w:rStyle w:val="StyleUnderline"/>
          <w:rFonts w:asciiTheme="majorHAnsi" w:hAnsiTheme="majorHAnsi" w:cstheme="majorHAnsi"/>
          <w:highlight w:val="green"/>
        </w:rPr>
        <w:t>mean</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leaving </w:t>
      </w:r>
      <w:r w:rsidRPr="00E0031A">
        <w:rPr>
          <w:rStyle w:val="StyleUnderline"/>
          <w:rFonts w:asciiTheme="majorHAnsi" w:hAnsiTheme="majorHAnsi" w:cstheme="majorHAnsi"/>
          <w:highlight w:val="green"/>
        </w:rPr>
        <w:t>less for another.</w:t>
      </w:r>
      <w:r w:rsidRPr="003674FB">
        <w:rPr>
          <w:rStyle w:val="StyleUnderline"/>
          <w:rFonts w:asciiTheme="majorHAnsi" w:hAnsiTheme="majorHAnsi" w:cstheme="majorHAnsi"/>
        </w:rPr>
        <w:t xml:space="preserve"> The physician is</w:t>
      </w:r>
      <w:r w:rsidRPr="003674FB">
        <w:rPr>
          <w:rFonts w:asciiTheme="majorHAnsi" w:hAnsiTheme="majorHAnsi" w:cstheme="majorHAnsi"/>
          <w:sz w:val="16"/>
        </w:rPr>
        <w:t xml:space="preserve"> then </w:t>
      </w:r>
      <w:r w:rsidRPr="003674FB">
        <w:rPr>
          <w:rStyle w:val="StyleUnderline"/>
          <w:rFonts w:asciiTheme="majorHAnsi" w:hAnsiTheme="majorHAnsi" w:cstheme="majorHAnsi"/>
        </w:rPr>
        <w:t>compelled</w:t>
      </w:r>
      <w:r w:rsidRPr="003674FB">
        <w:rPr>
          <w:rFonts w:asciiTheme="majorHAnsi" w:hAnsiTheme="majorHAnsi" w:cstheme="majorHAnsi"/>
          <w:sz w:val="16"/>
        </w:rPr>
        <w:t xml:space="preserve"> by his competing loyalties </w:t>
      </w:r>
      <w:r w:rsidRPr="003674FB">
        <w:rPr>
          <w:rStyle w:val="StyleUnderline"/>
          <w:rFonts w:asciiTheme="majorHAnsi" w:hAnsiTheme="majorHAnsi" w:cstheme="majorHAnsi"/>
        </w:rPr>
        <w:t>to enter into a decision mode of one versus many, where the underlying constraint is</w:t>
      </w:r>
      <w:r w:rsidRPr="003674FB">
        <w:rPr>
          <w:rFonts w:asciiTheme="majorHAnsi" w:hAnsiTheme="majorHAnsi" w:cstheme="majorHAnsi"/>
          <w:sz w:val="16"/>
        </w:rPr>
        <w:t xml:space="preserve"> one of </w:t>
      </w:r>
      <w:r w:rsidRPr="003674FB">
        <w:rPr>
          <w:rStyle w:val="StyleUnderline"/>
          <w:rFonts w:asciiTheme="majorHAnsi" w:hAnsiTheme="majorHAnsi" w:cstheme="majorHAnsi"/>
        </w:rPr>
        <w:t>finiteness of the commodities.</w:t>
      </w:r>
      <w:r w:rsidRPr="003674FB">
        <w:rPr>
          <w:rFonts w:asciiTheme="majorHAnsi" w:hAnsiTheme="majorHAnsi" w:cstheme="majorHAnsi"/>
          <w:sz w:val="16"/>
        </w:rPr>
        <w:t xml:space="preserve"> Although the medical treatment may be simple and inexpensive in many instances, there are situations such as in renal dialysis, where </w:t>
      </w:r>
      <w:proofErr w:type="spellStart"/>
      <w:r w:rsidRPr="003674FB">
        <w:rPr>
          <w:rFonts w:asciiTheme="majorHAnsi" w:hAnsiTheme="majorHAnsi" w:cstheme="majorHAnsi"/>
          <w:sz w:val="16"/>
        </w:rPr>
        <w:t>prioritisation</w:t>
      </w:r>
      <w:proofErr w:type="spellEnd"/>
      <w:r w:rsidRPr="003674FB">
        <w:rPr>
          <w:rFonts w:asciiTheme="majorHAnsi" w:hAnsiTheme="majorHAnsi" w:cstheme="majorHAnsi"/>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3674FB">
        <w:rPr>
          <w:rStyle w:val="StyleUnderline"/>
          <w:rFonts w:asciiTheme="majorHAnsi" w:hAnsiTheme="majorHAnsi" w:cstheme="majorHAnsi"/>
        </w:rPr>
        <w:t>ethics is identified with the investigation of rationally justifiable bases for resolving conflict among persons with divergent aims</w:t>
      </w:r>
      <w:r w:rsidRPr="003674FB">
        <w:rPr>
          <w:rFonts w:asciiTheme="majorHAnsi" w:hAnsiTheme="majorHAnsi" w:cstheme="majorHAnsi"/>
          <w:sz w:val="16"/>
        </w:rPr>
        <w:t xml:space="preserve"> and who share a common world. </w:t>
      </w:r>
      <w:r w:rsidRPr="00E0031A">
        <w:rPr>
          <w:rStyle w:val="StyleUnderline"/>
          <w:rFonts w:asciiTheme="majorHAnsi" w:hAnsiTheme="majorHAnsi" w:cstheme="majorHAnsi"/>
          <w:highlight w:val="green"/>
        </w:rPr>
        <w:t>Because of the scarcity of resources</w:t>
      </w:r>
      <w:r w:rsidRPr="003674FB">
        <w:rPr>
          <w:rStyle w:val="StyleUnderline"/>
          <w:rFonts w:asciiTheme="majorHAnsi" w:hAnsiTheme="majorHAnsi" w:cstheme="majorHAnsi"/>
        </w:rPr>
        <w:t xml:space="preserve">, one’s success is another person’s failure. </w:t>
      </w:r>
      <w:proofErr w:type="gramStart"/>
      <w:r w:rsidRPr="003674FB">
        <w:rPr>
          <w:rStyle w:val="StyleUnderline"/>
          <w:rFonts w:asciiTheme="majorHAnsi" w:hAnsiTheme="majorHAnsi" w:cstheme="majorHAnsi"/>
        </w:rPr>
        <w:t>Therefore</w:t>
      </w:r>
      <w:proofErr w:type="gramEnd"/>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ethics search for rationally justifiable standards for the resolution of interpersonal conflict.</w:t>
      </w:r>
      <w:r w:rsidRPr="003674FB">
        <w:rPr>
          <w:rFonts w:asciiTheme="majorHAnsi" w:hAnsiTheme="majorHAnsi" w:cstheme="majorHAnsi"/>
          <w:sz w:val="16"/>
        </w:rPr>
        <w:t xml:space="preserve"> </w:t>
      </w:r>
      <w:r w:rsidRPr="003674FB">
        <w:rPr>
          <w:rStyle w:val="StyleUnderline"/>
          <w:rFonts w:asciiTheme="majorHAnsi" w:hAnsiTheme="majorHAnsi" w:cstheme="majorHAnsi"/>
        </w:rPr>
        <w:t>While the realities of human life have given rise to the concepts of property, justice and scarcity, the management of scarcity requires the exercise of choice</w:t>
      </w:r>
      <w:r w:rsidRPr="003674FB">
        <w:rPr>
          <w:rFonts w:asciiTheme="majorHAnsi" w:hAnsiTheme="majorHAnsi" w:cstheme="majorHAnsi"/>
          <w:sz w:val="16"/>
        </w:rPr>
        <w:t xml:space="preserve">, since having more of some goods means having less of others. </w:t>
      </w:r>
      <w:r w:rsidRPr="003674FB">
        <w:rPr>
          <w:rStyle w:val="StyleUnderline"/>
          <w:rFonts w:asciiTheme="majorHAnsi" w:hAnsiTheme="majorHAnsi" w:cstheme="majorHAnsi"/>
        </w:rPr>
        <w:t xml:space="preserve">Exercising choice in turn involves </w:t>
      </w:r>
      <w:r w:rsidRPr="003674FB">
        <w:rPr>
          <w:rFonts w:asciiTheme="majorHAnsi" w:hAnsiTheme="majorHAnsi" w:cstheme="majorHAnsi"/>
          <w:sz w:val="16"/>
        </w:rPr>
        <w:t xml:space="preserve">comparisons, and </w:t>
      </w:r>
      <w:r w:rsidRPr="003674FB">
        <w:rPr>
          <w:rStyle w:val="StyleUnderline"/>
          <w:rFonts w:asciiTheme="majorHAnsi" w:hAnsiTheme="majorHAnsi" w:cstheme="majorHAnsi"/>
        </w:rPr>
        <w:t xml:space="preserve">comparisons </w:t>
      </w:r>
      <w:r w:rsidRPr="003674FB">
        <w:rPr>
          <w:rFonts w:asciiTheme="majorHAnsi" w:hAnsiTheme="majorHAnsi" w:cstheme="majorHAnsi"/>
          <w:sz w:val="16"/>
        </w:rPr>
        <w:t xml:space="preserve">are </w:t>
      </w:r>
      <w:r w:rsidRPr="003674FB">
        <w:rPr>
          <w:rStyle w:val="StyleUnderline"/>
          <w:rFonts w:asciiTheme="majorHAnsi" w:hAnsiTheme="majorHAnsi" w:cstheme="majorHAnsi"/>
        </w:rPr>
        <w:t xml:space="preserve">based on principles. </w:t>
      </w:r>
      <w:r w:rsidRPr="003674FB">
        <w:rPr>
          <w:rFonts w:asciiTheme="majorHAnsi" w:hAnsiTheme="majorHAnsi" w:cstheme="majorHAnsi"/>
          <w:sz w:val="16"/>
        </w:rPr>
        <w:t xml:space="preserve">As ethicists, </w:t>
      </w:r>
      <w:r w:rsidRPr="003674FB">
        <w:rPr>
          <w:rStyle w:val="StyleUnderline"/>
          <w:rFonts w:asciiTheme="majorHAnsi" w:hAnsiTheme="majorHAnsi" w:cstheme="majorHAnsi"/>
        </w:rPr>
        <w:t>the meaning of these principles must be sought in the moral basis that implementing them would require.</w:t>
      </w:r>
      <w:r w:rsidRPr="003674FB">
        <w:rPr>
          <w:rFonts w:asciiTheme="majorHAnsi" w:hAnsiTheme="majorHAnsi" w:cstheme="majorHAns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3674FB">
        <w:rPr>
          <w:rStyle w:val="StyleUnderline"/>
          <w:rFonts w:asciiTheme="majorHAnsi" w:hAnsiTheme="majorHAnsi" w:cstheme="majorHAnsi"/>
        </w:rPr>
        <w:t xml:space="preserve">all </w:t>
      </w:r>
      <w:r w:rsidRPr="00E0031A">
        <w:rPr>
          <w:rStyle w:val="StyleUnderline"/>
          <w:rFonts w:asciiTheme="majorHAnsi" w:hAnsiTheme="majorHAnsi" w:cstheme="majorHAnsi"/>
          <w:highlight w:val="green"/>
        </w:rPr>
        <w:t xml:space="preserve">distributive questions should </w:t>
      </w:r>
      <w:r w:rsidRPr="003674FB">
        <w:rPr>
          <w:rStyle w:val="StyleUnderline"/>
          <w:rFonts w:asciiTheme="majorHAnsi" w:hAnsiTheme="majorHAnsi" w:cstheme="majorHAnsi"/>
        </w:rPr>
        <w:t xml:space="preserve">be settled according to which distribution </w:t>
      </w:r>
      <w:proofErr w:type="spellStart"/>
      <w:r w:rsidRPr="00E0031A">
        <w:rPr>
          <w:rStyle w:val="StyleUnderline"/>
          <w:rFonts w:asciiTheme="majorHAnsi" w:hAnsiTheme="majorHAnsi" w:cstheme="majorHAnsi"/>
          <w:highlight w:val="green"/>
        </w:rPr>
        <w:t>maximise</w:t>
      </w:r>
      <w:r w:rsidRPr="003674FB">
        <w:rPr>
          <w:rStyle w:val="StyleUnderline"/>
          <w:rFonts w:asciiTheme="majorHAnsi" w:hAnsiTheme="majorHAnsi" w:cstheme="majorHAnsi"/>
        </w:rPr>
        <w:t>s</w:t>
      </w:r>
      <w:proofErr w:type="spellEnd"/>
      <w:r w:rsidRPr="00E0031A">
        <w:rPr>
          <w:rStyle w:val="StyleUnderline"/>
          <w:rFonts w:asciiTheme="majorHAnsi" w:hAnsiTheme="majorHAnsi" w:cstheme="majorHAnsi"/>
          <w:highlight w:val="green"/>
        </w:rPr>
        <w:t xml:space="preserve"> welfare.</w:t>
      </w:r>
      <w:r w:rsidRPr="003674FB">
        <w:rPr>
          <w:rFonts w:asciiTheme="majorHAnsi" w:hAnsiTheme="majorHAnsi" w:cstheme="majorHAns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3674FB">
        <w:rPr>
          <w:rFonts w:asciiTheme="majorHAnsi" w:hAnsiTheme="majorHAnsi" w:cstheme="majorHAnsi"/>
          <w:sz w:val="16"/>
        </w:rPr>
        <w:t>maximisation</w:t>
      </w:r>
      <w:proofErr w:type="spellEnd"/>
      <w:r w:rsidRPr="003674FB">
        <w:rPr>
          <w:rFonts w:asciiTheme="majorHAnsi" w:hAnsiTheme="majorHAnsi" w:cstheme="majorHAnsi"/>
          <w:sz w:val="16"/>
        </w:rPr>
        <w:t xml:space="preserve">, consumer sovereignty, consequentialism and welfarism. Utility </w:t>
      </w:r>
      <w:proofErr w:type="spellStart"/>
      <w:r w:rsidRPr="003674FB">
        <w:rPr>
          <w:rFonts w:asciiTheme="majorHAnsi" w:hAnsiTheme="majorHAnsi" w:cstheme="majorHAnsi"/>
          <w:sz w:val="16"/>
        </w:rPr>
        <w:t>maximisation</w:t>
      </w:r>
      <w:proofErr w:type="spellEnd"/>
      <w:r w:rsidRPr="003674FB">
        <w:rPr>
          <w:rFonts w:asciiTheme="majorHAnsi" w:hAnsiTheme="majorHAnsi" w:cstheme="majorHAnsi"/>
          <w:sz w:val="16"/>
        </w:rPr>
        <w:t xml:space="preserve"> embodies the </w:t>
      </w:r>
      <w:proofErr w:type="spellStart"/>
      <w:r w:rsidRPr="003674FB">
        <w:rPr>
          <w:rFonts w:asciiTheme="majorHAnsi" w:hAnsiTheme="majorHAnsi" w:cstheme="majorHAnsi"/>
          <w:sz w:val="16"/>
        </w:rPr>
        <w:t>behavioural</w:t>
      </w:r>
      <w:proofErr w:type="spellEnd"/>
      <w:r w:rsidRPr="003674FB">
        <w:rPr>
          <w:rFonts w:asciiTheme="majorHAnsi" w:hAnsiTheme="majorHAnsi" w:cstheme="majorHAnsi"/>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3674FB">
        <w:rPr>
          <w:rStyle w:val="StyleUnderline"/>
          <w:rFonts w:asciiTheme="majorHAnsi" w:hAnsiTheme="majorHAnsi" w:cstheme="majorHAnsi"/>
        </w:rPr>
        <w:t>these</w:t>
      </w:r>
      <w:r w:rsidRPr="003674FB">
        <w:rPr>
          <w:rFonts w:asciiTheme="majorHAnsi" w:hAnsiTheme="majorHAnsi" w:cstheme="majorHAnsi"/>
          <w:sz w:val="16"/>
        </w:rPr>
        <w:t xml:space="preserve"> four </w:t>
      </w:r>
      <w:r w:rsidRPr="003674FB">
        <w:rPr>
          <w:rStyle w:val="StyleUnderline"/>
          <w:rFonts w:asciiTheme="majorHAnsi" w:hAnsiTheme="majorHAnsi" w:cstheme="majorHAnsi"/>
        </w:rPr>
        <w:t xml:space="preserve">tenets require that a </w:t>
      </w:r>
      <w:r w:rsidRPr="00E0031A">
        <w:rPr>
          <w:rStyle w:val="StyleUnderline"/>
          <w:rFonts w:asciiTheme="majorHAnsi" w:hAnsiTheme="majorHAnsi" w:cstheme="majorHAnsi"/>
          <w:highlight w:val="green"/>
        </w:rPr>
        <w:t>policy be judged solely in terms of the resulting utilities</w:t>
      </w:r>
      <w:r w:rsidRPr="003674FB">
        <w:rPr>
          <w:rStyle w:val="StyleUnderline"/>
          <w:rFonts w:asciiTheme="majorHAnsi" w:hAnsiTheme="majorHAnsi" w:cstheme="majorHAnsi"/>
        </w:rPr>
        <w:t xml:space="preserve"> achieved by individuals as assessed by the individuals themselves. Issues of who receives the utility, the source of the utility and any non-utility aspects of the situation are ignored.</w:t>
      </w:r>
    </w:p>
    <w:p w14:paraId="6576B6CF" w14:textId="77777777" w:rsidR="006B7BAF" w:rsidRPr="003674FB" w:rsidRDefault="006B7BAF" w:rsidP="006B7BAF">
      <w:pPr>
        <w:pStyle w:val="Heading4"/>
      </w:pPr>
      <w:r w:rsidRPr="003674FB">
        <w:lastRenderedPageBreak/>
        <w:t>B] No intent-foresight distinction for governments – deliberating over an action requires analysis of foreseen consequences which could be prevented which makes them intrinsic to state action</w:t>
      </w:r>
      <w:r>
        <w:t>.</w:t>
      </w:r>
    </w:p>
    <w:p w14:paraId="165014B8" w14:textId="77777777" w:rsidR="006B7BAF" w:rsidRDefault="006B7BAF" w:rsidP="006B7BAF">
      <w:pPr>
        <w:pStyle w:val="Heading4"/>
      </w:pPr>
      <w:r w:rsidRPr="003674FB">
        <w:t>C] Governments aren’t singular rational agents which makes theories about individuals irrelevant – only consequentialism solves by analyzing ends divorced from an actor</w:t>
      </w:r>
      <w:r>
        <w:t>.</w:t>
      </w:r>
    </w:p>
    <w:p w14:paraId="19379171" w14:textId="77777777" w:rsidR="006B7BAF" w:rsidRPr="00C84C17" w:rsidRDefault="006B7BAF" w:rsidP="006B7BAF">
      <w:pPr>
        <w:pStyle w:val="Heading4"/>
      </w:pPr>
      <w:r w:rsidRPr="003674FB">
        <w:t xml:space="preserve">2] No act-omission distinction – governments are culpable for omissions </w:t>
      </w:r>
      <w:proofErr w:type="spellStart"/>
      <w:r w:rsidRPr="003674FB">
        <w:t>cuz</w:t>
      </w:r>
      <w:proofErr w:type="spellEnd"/>
      <w:r w:rsidRPr="003674FB">
        <w:t xml:space="preserve"> their purpose is to protect the constituency – otherwise they would have no obligation to make murder illegal. Actor spec o/w – different agents have different ethical standings that affect their obligations and considerations.</w:t>
      </w:r>
    </w:p>
    <w:p w14:paraId="03D3512E" w14:textId="77777777" w:rsidR="006B7BAF" w:rsidRPr="00ED778B" w:rsidRDefault="006B7BAF" w:rsidP="006B7BAF">
      <w:pPr>
        <w:pStyle w:val="Heading4"/>
        <w:spacing w:line="240" w:lineRule="auto"/>
      </w:pPr>
      <w:r>
        <w:t>3] Extinction outweighs – moral theories converge under extinction to preserve human life.</w:t>
      </w:r>
      <w:r w:rsidRPr="00C84C17">
        <w:rPr>
          <w:rFonts w:asciiTheme="majorHAnsi" w:hAnsiTheme="majorHAnsi" w:cstheme="majorHAnsi"/>
        </w:rPr>
        <w:t xml:space="preserve"> </w:t>
      </w:r>
    </w:p>
    <w:p w14:paraId="5CDDFCDE" w14:textId="77777777" w:rsidR="006B7BAF" w:rsidRPr="004E035C" w:rsidRDefault="006B7BAF" w:rsidP="006B7BAF">
      <w:pPr>
        <w:rPr>
          <w:rFonts w:asciiTheme="majorHAnsi" w:hAnsiTheme="majorHAnsi" w:cstheme="majorHAnsi"/>
        </w:rPr>
      </w:pPr>
      <w:proofErr w:type="spellStart"/>
      <w:r w:rsidRPr="00C84C17">
        <w:rPr>
          <w:rStyle w:val="Style13ptBold"/>
        </w:rPr>
        <w:t>Pummer</w:t>
      </w:r>
      <w:proofErr w:type="spellEnd"/>
      <w:r w:rsidRPr="00C84C17">
        <w:rPr>
          <w:rStyle w:val="Style13ptBold"/>
        </w:rPr>
        <w:t xml:space="preserve"> 15</w:t>
      </w:r>
      <w:r w:rsidRPr="004E035C">
        <w:rPr>
          <w:rFonts w:asciiTheme="majorHAnsi" w:hAnsiTheme="majorHAnsi" w:cstheme="majorHAnsi"/>
        </w:rPr>
        <w:t xml:space="preserve"> </w:t>
      </w:r>
      <w:r w:rsidRPr="004E035C">
        <w:rPr>
          <w:rFonts w:asciiTheme="majorHAnsi" w:hAnsiTheme="majorHAnsi" w:cstheme="majorHAnsi"/>
          <w:sz w:val="18"/>
          <w:szCs w:val="18"/>
        </w:rPr>
        <w:t>[Theron, Junior Research Fellow in Philosophy at St. Anne's College, University of Oxford. “Moral Agreement on Saving the World” Practical Ethics, University of Oxford. May 18, 2015] AT</w:t>
      </w:r>
    </w:p>
    <w:p w14:paraId="4B3AC277" w14:textId="77777777" w:rsidR="006B7BAF" w:rsidRDefault="006B7BAF" w:rsidP="006B7BAF">
      <w:pPr>
        <w:rPr>
          <w:rFonts w:asciiTheme="majorHAnsi" w:hAnsiTheme="majorHAnsi" w:cstheme="majorHAnsi"/>
          <w:sz w:val="14"/>
        </w:rPr>
      </w:pPr>
      <w:r w:rsidRPr="004E035C">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4E035C">
        <w:rPr>
          <w:rFonts w:asciiTheme="majorHAnsi" w:hAnsiTheme="majorHAnsi" w:cstheme="majorHAnsi"/>
          <w:sz w:val="14"/>
        </w:rPr>
        <w:t>, whatever general moral view we adopt</w:t>
      </w:r>
      <w:r w:rsidRPr="004E035C">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4E035C">
        <w:rPr>
          <w:rFonts w:asciiTheme="majorHAnsi" w:hAnsiTheme="majorHAnsi" w:cstheme="majorHAnsi"/>
          <w:sz w:val="14"/>
        </w:rPr>
        <w:t xml:space="preserve"> How we might in fact try to reduce such existential risks is discussed elsewhere. My claim here is only that </w:t>
      </w:r>
      <w:r w:rsidRPr="004E035C">
        <w:rPr>
          <w:rStyle w:val="StyleUnderline"/>
          <w:rFonts w:asciiTheme="majorHAnsi" w:hAnsiTheme="majorHAnsi" w:cstheme="majorHAnsi"/>
        </w:rPr>
        <w:t xml:space="preserve">we – whether we’re consequentialists, deontologists, or virtue ethicists – should all agree that we should try to save the world. </w:t>
      </w:r>
      <w:r w:rsidRPr="004E035C">
        <w:rPr>
          <w:rFonts w:asciiTheme="majorHAnsi" w:hAnsiTheme="majorHAnsi" w:cstheme="majorHAnsi"/>
          <w:sz w:val="14"/>
        </w:rPr>
        <w:t xml:space="preserve">According to consequentialism, we should maximize the good, where this is taken to be the goodness, from an impartial perspective, of outcomes. </w:t>
      </w:r>
      <w:r w:rsidRPr="004E035C">
        <w:rPr>
          <w:rStyle w:val="StyleUnderline"/>
          <w:rFonts w:asciiTheme="majorHAnsi" w:hAnsiTheme="majorHAnsi" w:cstheme="majorHAnsi"/>
        </w:rPr>
        <w:t>Clearly one thing that makes an outcome good is that the people in it are doing well. There is little disagreement here.</w:t>
      </w:r>
      <w:r w:rsidRPr="004E035C">
        <w:rPr>
          <w:rFonts w:asciiTheme="majorHAnsi" w:hAnsiTheme="majorHAnsi" w:cstheme="majorHAnsi"/>
          <w:sz w:val="14"/>
        </w:rPr>
        <w:t xml:space="preserve"> If the happiness or well-being of possible future people is just as important as that of people who already exist, and if they would have good lives, it is not hard to see how</w:t>
      </w:r>
      <w:r w:rsidRPr="004E035C">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 xml:space="preserve">reducing existential risk is </w:t>
      </w:r>
      <w:r w:rsidRPr="004E035C">
        <w:rPr>
          <w:rStyle w:val="StyleUnderline"/>
          <w:rFonts w:asciiTheme="majorHAnsi" w:hAnsiTheme="majorHAnsi" w:cstheme="majorHAnsi"/>
        </w:rPr>
        <w:t xml:space="preserve">easily </w:t>
      </w:r>
      <w:r w:rsidRPr="00E0031A">
        <w:rPr>
          <w:rStyle w:val="StyleUnderline"/>
          <w:rFonts w:asciiTheme="majorHAnsi" w:hAnsiTheme="majorHAnsi" w:cstheme="majorHAnsi"/>
          <w:highlight w:val="green"/>
        </w:rPr>
        <w:t>the most important thing in the whole world.</w:t>
      </w:r>
      <w:r w:rsidRPr="004E035C">
        <w:rPr>
          <w:rStyle w:val="StyleUnderline"/>
          <w:rFonts w:asciiTheme="majorHAnsi" w:hAnsiTheme="majorHAnsi" w:cstheme="majorHAnsi"/>
        </w:rPr>
        <w:t xml:space="preserve"> This is for the familiar reason that there are </w:t>
      </w:r>
      <w:r w:rsidRPr="00E0031A">
        <w:rPr>
          <w:rStyle w:val="StyleUnderline"/>
          <w:rFonts w:asciiTheme="majorHAnsi" w:hAnsiTheme="majorHAnsi" w:cstheme="majorHAnsi"/>
          <w:highlight w:val="green"/>
        </w:rPr>
        <w:t xml:space="preserve">so many people </w:t>
      </w:r>
      <w:r w:rsidRPr="004E035C">
        <w:rPr>
          <w:rStyle w:val="StyleUnderline"/>
          <w:rFonts w:asciiTheme="majorHAnsi" w:hAnsiTheme="majorHAnsi" w:cstheme="majorHAnsi"/>
        </w:rPr>
        <w:t xml:space="preserve">who </w:t>
      </w:r>
      <w:r w:rsidRPr="00E0031A">
        <w:rPr>
          <w:rStyle w:val="StyleUnderline"/>
          <w:rFonts w:asciiTheme="majorHAnsi" w:hAnsiTheme="majorHAnsi" w:cstheme="majorHAnsi"/>
          <w:highlight w:val="green"/>
        </w:rPr>
        <w:t>could exist in the future</w:t>
      </w:r>
      <w:r w:rsidRPr="004E035C">
        <w:rPr>
          <w:rStyle w:val="StyleUnderline"/>
          <w:rFonts w:asciiTheme="majorHAnsi" w:hAnsiTheme="majorHAnsi" w:cstheme="majorHAnsi"/>
        </w:rPr>
        <w:t xml:space="preserve"> – there are </w:t>
      </w:r>
      <w:r w:rsidRPr="00E0031A">
        <w:rPr>
          <w:rStyle w:val="StyleUnderline"/>
          <w:rFonts w:asciiTheme="majorHAnsi" w:hAnsiTheme="majorHAnsi" w:cstheme="majorHAnsi"/>
          <w:highlight w:val="green"/>
        </w:rPr>
        <w:t>trillions upon trillions</w:t>
      </w:r>
      <w:r w:rsidRPr="004E035C">
        <w:rPr>
          <w:rStyle w:val="StyleUnderline"/>
          <w:rFonts w:asciiTheme="majorHAnsi" w:hAnsiTheme="majorHAnsi" w:cstheme="majorHAnsi"/>
        </w:rPr>
        <w:t xml:space="preserve">… upon trillions. There are so many possible future people that reducing existential risk is arguably the most important thing in the world, </w:t>
      </w:r>
      <w:r w:rsidRPr="00E0031A">
        <w:rPr>
          <w:rStyle w:val="StyleUnderline"/>
          <w:rFonts w:asciiTheme="majorHAnsi" w:hAnsiTheme="majorHAnsi" w:cstheme="majorHAnsi"/>
          <w:highlight w:val="green"/>
        </w:rPr>
        <w:t xml:space="preserve">even if the well-being of these possible people were given only 0.001% as much weight </w:t>
      </w:r>
      <w:r w:rsidRPr="004E035C">
        <w:rPr>
          <w:rStyle w:val="StyleUnderline"/>
          <w:rFonts w:asciiTheme="majorHAnsi" w:hAnsiTheme="majorHAnsi" w:cstheme="majorHAnsi"/>
        </w:rPr>
        <w:t>as that of existing people.</w:t>
      </w:r>
      <w:r w:rsidRPr="004E035C">
        <w:rPr>
          <w:rFonts w:asciiTheme="majorHAnsi" w:hAnsiTheme="majorHAnsi" w:cstheme="maj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E035C">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4E035C">
        <w:rPr>
          <w:rStyle w:val="StyleUnderline"/>
          <w:rFonts w:asciiTheme="majorHAnsi" w:hAnsiTheme="majorHAnsi" w:cstheme="majorHAnsi"/>
        </w:rPr>
        <w:t>high quality</w:t>
      </w:r>
      <w:proofErr w:type="gramEnd"/>
      <w:r w:rsidRPr="004E035C">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4E035C">
        <w:rPr>
          <w:rStyle w:val="Emphasis"/>
          <w:rFonts w:asciiTheme="majorHAnsi" w:hAnsiTheme="majorHAnsi" w:cstheme="majorHAnsi"/>
        </w:rPr>
        <w:t>that is a huge mistake.</w:t>
      </w:r>
      <w:r w:rsidRPr="004E035C">
        <w:rPr>
          <w:rFonts w:asciiTheme="majorHAnsi" w:hAnsiTheme="majorHAnsi" w:cstheme="majorHAnsi"/>
          <w:sz w:val="14"/>
        </w:rPr>
        <w:t xml:space="preserve"> </w:t>
      </w:r>
      <w:r w:rsidRPr="004E035C">
        <w:rPr>
          <w:rStyle w:val="StyleUnderline"/>
          <w:rFonts w:asciiTheme="majorHAnsi" w:hAnsiTheme="majorHAnsi" w:cstheme="majorHAnsi"/>
        </w:rPr>
        <w:t xml:space="preserve">Non-consequentialism is the view that there’s more that determines rightness than the goodness of consequences or outcomes; </w:t>
      </w:r>
      <w:r w:rsidRPr="004E035C">
        <w:rPr>
          <w:rStyle w:val="Emphasis"/>
          <w:rFonts w:asciiTheme="majorHAnsi" w:hAnsiTheme="majorHAnsi" w:cstheme="majorHAnsi"/>
        </w:rPr>
        <w:t>it is not the view that the latter don’t matter</w:t>
      </w:r>
      <w:r w:rsidRPr="004E035C">
        <w:rPr>
          <w:rStyle w:val="StyleUnderline"/>
          <w:rFonts w:asciiTheme="majorHAnsi" w:hAnsiTheme="majorHAnsi" w:cstheme="majorHAnsi"/>
        </w:rPr>
        <w:t>.</w:t>
      </w:r>
      <w:r w:rsidRPr="004E035C">
        <w:rPr>
          <w:rFonts w:asciiTheme="majorHAnsi" w:hAnsiTheme="majorHAnsi" w:cstheme="majorHAnsi"/>
          <w:sz w:val="14"/>
        </w:rPr>
        <w:t xml:space="preserve"> Even John Rawls wrote, “</w:t>
      </w:r>
      <w:r w:rsidRPr="004E035C">
        <w:rPr>
          <w:rStyle w:val="StyleUnderline"/>
          <w:rFonts w:asciiTheme="majorHAnsi" w:hAnsiTheme="majorHAnsi" w:cstheme="majorHAnsi"/>
        </w:rPr>
        <w:t>All ethical doctrines worth our attention take consequences into account in judging rightness. One which did not would simply be irrational, crazy.</w:t>
      </w:r>
      <w:r w:rsidRPr="004E035C">
        <w:rPr>
          <w:rFonts w:asciiTheme="majorHAnsi" w:hAnsiTheme="majorHAnsi" w:cstheme="majorHAnsi"/>
          <w:sz w:val="14"/>
        </w:rPr>
        <w:t xml:space="preserve">” </w:t>
      </w:r>
      <w:r w:rsidRPr="004E035C">
        <w:rPr>
          <w:rStyle w:val="Emphasis"/>
          <w:rFonts w:asciiTheme="majorHAnsi" w:hAnsiTheme="majorHAnsi" w:cstheme="majorHAnsi"/>
        </w:rPr>
        <w:t>Minimally plausible versions of deontology and virtue ethics must be concerned in part with promoting the good</w:t>
      </w:r>
      <w:r w:rsidRPr="004E035C">
        <w:rPr>
          <w:rStyle w:val="StyleUnderline"/>
          <w:rFonts w:asciiTheme="majorHAnsi" w:hAnsiTheme="majorHAnsi" w:cstheme="majorHAnsi"/>
        </w:rPr>
        <w:t>, from an impartial point of view.</w:t>
      </w:r>
      <w:r w:rsidRPr="004E035C">
        <w:rPr>
          <w:rFonts w:asciiTheme="majorHAnsi" w:hAnsiTheme="majorHAnsi" w:cstheme="majorHAnsi"/>
          <w:sz w:val="14"/>
        </w:rPr>
        <w:t xml:space="preserve"> </w:t>
      </w:r>
      <w:r w:rsidRPr="004E035C">
        <w:rPr>
          <w:rStyle w:val="StyleUnderline"/>
          <w:rFonts w:asciiTheme="majorHAnsi" w:hAnsiTheme="majorHAnsi" w:cstheme="majorHAnsi"/>
        </w:rPr>
        <w:t>They’d thus imply very strong reasons to reduce existential risk</w:t>
      </w:r>
      <w:r w:rsidRPr="004E035C">
        <w:rPr>
          <w:rFonts w:asciiTheme="majorHAnsi" w:hAnsiTheme="majorHAnsi" w:cstheme="maj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E035C">
        <w:rPr>
          <w:rStyle w:val="StyleUnderline"/>
          <w:rFonts w:asciiTheme="majorHAnsi" w:hAnsiTheme="majorHAnsi" w:cstheme="majorHAnsi"/>
        </w:rPr>
        <w:t xml:space="preserve">Even egoism, the view that each agent should maximize her own good, might imply strong reasons to reduce </w:t>
      </w:r>
      <w:r w:rsidRPr="004E035C">
        <w:rPr>
          <w:rStyle w:val="StyleUnderline"/>
          <w:rFonts w:asciiTheme="majorHAnsi" w:hAnsiTheme="majorHAnsi" w:cstheme="majorHAnsi"/>
        </w:rPr>
        <w:lastRenderedPageBreak/>
        <w:t>existential risk.</w:t>
      </w:r>
      <w:r w:rsidRPr="004E035C">
        <w:rPr>
          <w:rFonts w:asciiTheme="majorHAnsi" w:hAnsiTheme="majorHAnsi" w:cstheme="majorHAnsi"/>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E035C">
        <w:rPr>
          <w:rStyle w:val="StyleUnderline"/>
          <w:rFonts w:asciiTheme="majorHAnsi" w:hAnsiTheme="majorHAnsi" w:cstheme="majorHAnsi"/>
        </w:rPr>
        <w:t>To be minimally plausible, egoism will need to be paired with a more sophisticated account of well-being.</w:t>
      </w:r>
      <w:r w:rsidRPr="004E035C">
        <w:rPr>
          <w:rFonts w:asciiTheme="majorHAnsi" w:hAnsiTheme="majorHAnsi" w:cstheme="majorHAnsi"/>
          <w:sz w:val="14"/>
        </w:rPr>
        <w:t xml:space="preserve"> To see this, it is enough to consider, as Plato did, the possibility of a ring of invisibility – </w:t>
      </w:r>
      <w:r w:rsidRPr="004E035C">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E035C">
        <w:rPr>
          <w:rFonts w:asciiTheme="majorHAnsi" w:hAnsiTheme="majorHAnsi" w:cstheme="majorHAnsi"/>
          <w:sz w:val="14"/>
        </w:rPr>
        <w:t xml:space="preserve">, in some robust way, where this would to a significant extent be a function of other-regarding concerns (see chapter 12 of this classic intro to ethics). But </w:t>
      </w:r>
      <w:r w:rsidRPr="004E035C">
        <w:rPr>
          <w:rStyle w:val="StyleUnderline"/>
          <w:rFonts w:asciiTheme="majorHAnsi" w:hAnsiTheme="majorHAnsi" w:cstheme="majorHAnsi"/>
        </w:rPr>
        <w:t xml:space="preserve">once these elements are included, we can (roughly, as above) argue that </w:t>
      </w:r>
      <w:r w:rsidRPr="00E0031A">
        <w:rPr>
          <w:rStyle w:val="StyleUnderline"/>
          <w:rFonts w:asciiTheme="majorHAnsi" w:hAnsiTheme="majorHAnsi" w:cstheme="majorHAnsi"/>
          <w:highlight w:val="green"/>
        </w:rPr>
        <w:t>this sort of egoism will imply strong reasons to reduce existential risk</w:t>
      </w:r>
      <w:r w:rsidRPr="004E035C">
        <w:rPr>
          <w:rStyle w:val="StyleUnderline"/>
          <w:rFonts w:asciiTheme="majorHAnsi" w:hAnsiTheme="majorHAnsi" w:cstheme="majorHAnsi"/>
        </w:rPr>
        <w:t>.</w:t>
      </w:r>
      <w:r w:rsidRPr="004E035C">
        <w:rPr>
          <w:rFonts w:asciiTheme="majorHAnsi" w:hAnsiTheme="majorHAnsi" w:cstheme="majorHAnsi"/>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0031A">
        <w:rPr>
          <w:rStyle w:val="Emphasis"/>
          <w:rFonts w:asciiTheme="majorHAnsi" w:hAnsiTheme="majorHAnsi" w:cstheme="majorHAnsi"/>
          <w:highlight w:val="green"/>
        </w:rPr>
        <w:t>We should also take into account moral uncertainty.</w:t>
      </w:r>
      <w:r w:rsidRPr="004E035C">
        <w:rPr>
          <w:rFonts w:asciiTheme="majorHAnsi" w:hAnsiTheme="majorHAnsi" w:cstheme="majorHAnsi"/>
          <w:sz w:val="14"/>
        </w:rPr>
        <w:t xml:space="preserve"> </w:t>
      </w:r>
      <w:r w:rsidRPr="004E035C">
        <w:rPr>
          <w:rStyle w:val="StyleUnderline"/>
          <w:rFonts w:asciiTheme="majorHAnsi" w:hAnsiTheme="majorHAnsi" w:cstheme="majorHAnsi"/>
        </w:rPr>
        <w:t>What is it reasonable for one to do, when one is uncertain not (only) about the empirical facts, but also about the moral facts?</w:t>
      </w:r>
      <w:r w:rsidRPr="004E035C">
        <w:rPr>
          <w:rFonts w:asciiTheme="majorHAnsi" w:hAnsiTheme="majorHAnsi" w:cstheme="majorHAnsi"/>
          <w:sz w:val="14"/>
        </w:rPr>
        <w:t xml:space="preserve"> I’ve just argued that </w:t>
      </w:r>
      <w:r w:rsidRPr="004E035C">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4E035C">
        <w:rPr>
          <w:rFonts w:asciiTheme="majorHAnsi" w:hAnsiTheme="majorHAnsi" w:cstheme="majorHAnsi"/>
          <w:sz w:val="14"/>
        </w:rPr>
        <w:t xml:space="preserve"> But </w:t>
      </w:r>
      <w:r w:rsidRPr="004E035C">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4E035C">
        <w:rPr>
          <w:rFonts w:asciiTheme="majorHAnsi" w:hAnsiTheme="majorHAnsi" w:cstheme="majorHAnsi"/>
          <w:sz w:val="14"/>
        </w:rPr>
        <w:t xml:space="preserve">(and 10% sure that one of these other ones is correct), </w:t>
      </w:r>
      <w:r w:rsidRPr="004E035C">
        <w:rPr>
          <w:rStyle w:val="StyleUnderline"/>
          <w:rFonts w:asciiTheme="majorHAnsi" w:hAnsiTheme="majorHAnsi" w:cstheme="majorHAnsi"/>
        </w:rPr>
        <w:t>they would have pretty strong reason, from the standpoint of moral uncertainty, to reduce existential risk.</w:t>
      </w:r>
      <w:r w:rsidRPr="004E035C">
        <w:rPr>
          <w:rFonts w:asciiTheme="majorHAnsi" w:hAnsiTheme="majorHAnsi" w:cstheme="majorHAnsi"/>
          <w:sz w:val="14"/>
        </w:rPr>
        <w:t xml:space="preserve"> Perhaps most disturbingly still, </w:t>
      </w:r>
      <w:r w:rsidRPr="00E0031A">
        <w:rPr>
          <w:rStyle w:val="StyleUnderline"/>
          <w:rFonts w:asciiTheme="majorHAnsi" w:hAnsiTheme="majorHAnsi" w:cstheme="majorHAnsi"/>
          <w:highlight w:val="green"/>
        </w:rPr>
        <w:t xml:space="preserve">even if we are only 1% sure that </w:t>
      </w:r>
      <w:r w:rsidRPr="004E035C">
        <w:rPr>
          <w:rStyle w:val="StyleUnderline"/>
          <w:rFonts w:asciiTheme="majorHAnsi" w:hAnsiTheme="majorHAnsi" w:cstheme="majorHAnsi"/>
        </w:rPr>
        <w:t xml:space="preserve">the </w:t>
      </w:r>
      <w:r w:rsidRPr="00E0031A">
        <w:rPr>
          <w:rStyle w:val="StyleUnderline"/>
          <w:rFonts w:asciiTheme="majorHAnsi" w:hAnsiTheme="majorHAnsi" w:cstheme="majorHAnsi"/>
          <w:highlight w:val="green"/>
        </w:rPr>
        <w:t xml:space="preserve">well-being </w:t>
      </w:r>
      <w:r w:rsidRPr="004E035C">
        <w:rPr>
          <w:rStyle w:val="StyleUnderline"/>
          <w:rFonts w:asciiTheme="majorHAnsi" w:hAnsiTheme="majorHAnsi" w:cstheme="majorHAnsi"/>
        </w:rPr>
        <w:t xml:space="preserve">of possible future people </w:t>
      </w:r>
      <w:r w:rsidRPr="00E0031A">
        <w:rPr>
          <w:rStyle w:val="StyleUnderline"/>
          <w:rFonts w:asciiTheme="majorHAnsi" w:hAnsiTheme="majorHAnsi" w:cstheme="majorHAnsi"/>
          <w:highlight w:val="green"/>
        </w:rPr>
        <w:t xml:space="preserve">matters, </w:t>
      </w:r>
      <w:r w:rsidRPr="004E035C">
        <w:rPr>
          <w:rStyle w:val="StyleUnderline"/>
          <w:rFonts w:asciiTheme="majorHAnsi" w:hAnsiTheme="majorHAnsi" w:cstheme="majorHAnsi"/>
        </w:rPr>
        <w:t xml:space="preserve">it is at least arguable that, </w:t>
      </w:r>
      <w:r w:rsidRPr="00E0031A">
        <w:rPr>
          <w:rStyle w:val="StyleUnderline"/>
          <w:rFonts w:asciiTheme="majorHAnsi" w:hAnsiTheme="majorHAnsi" w:cstheme="majorHAnsi"/>
          <w:highlight w:val="green"/>
        </w:rPr>
        <w:t xml:space="preserve">from </w:t>
      </w:r>
      <w:r w:rsidRPr="004E035C">
        <w:rPr>
          <w:rStyle w:val="StyleUnderline"/>
          <w:rFonts w:asciiTheme="majorHAnsi" w:hAnsiTheme="majorHAnsi" w:cstheme="majorHAnsi"/>
        </w:rPr>
        <w:t xml:space="preserve">the standpoint of </w:t>
      </w:r>
      <w:r w:rsidRPr="00E0031A">
        <w:rPr>
          <w:rStyle w:val="StyleUnderline"/>
          <w:rFonts w:asciiTheme="majorHAnsi" w:hAnsiTheme="majorHAnsi" w:cstheme="majorHAnsi"/>
          <w:highlight w:val="green"/>
        </w:rPr>
        <w:t>moral uncertainty, reducing existential risk is the most important thing in the world.</w:t>
      </w:r>
      <w:r w:rsidRPr="004E035C">
        <w:rPr>
          <w:rFonts w:asciiTheme="majorHAnsi" w:hAnsiTheme="majorHAnsi" w:cstheme="majorHAnsi"/>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E035C">
        <w:rPr>
          <w:rStyle w:val="StyleUnderline"/>
          <w:rFonts w:asciiTheme="majorHAnsi" w:hAnsiTheme="majorHAnsi" w:cstheme="majorHAnsi"/>
        </w:rPr>
        <w:t>It is enough for my claim that there is moral agreement in the relevant sense if</w:t>
      </w:r>
      <w:r w:rsidRPr="004E035C">
        <w:rPr>
          <w:rFonts w:asciiTheme="majorHAnsi" w:hAnsiTheme="majorHAnsi" w:cstheme="majorHAnsi"/>
          <w:sz w:val="14"/>
        </w:rPr>
        <w:t xml:space="preserve">, at least given certain empirical claims about what future lives would most likely be like, </w:t>
      </w:r>
      <w:r w:rsidRPr="00E0031A">
        <w:rPr>
          <w:rStyle w:val="Emphasis"/>
          <w:rFonts w:asciiTheme="majorHAnsi" w:hAnsiTheme="majorHAnsi" w:cstheme="majorHAnsi"/>
          <w:highlight w:val="green"/>
        </w:rPr>
        <w:t xml:space="preserve">all minimally plausible moral views would converge </w:t>
      </w:r>
      <w:r w:rsidRPr="004E035C">
        <w:rPr>
          <w:rStyle w:val="Emphasis"/>
          <w:rFonts w:asciiTheme="majorHAnsi" w:hAnsiTheme="majorHAnsi" w:cstheme="majorHAnsi"/>
        </w:rPr>
        <w:t xml:space="preserve">on the conclusion </w:t>
      </w:r>
      <w:r w:rsidRPr="00E0031A">
        <w:rPr>
          <w:rStyle w:val="Emphasis"/>
          <w:rFonts w:asciiTheme="majorHAnsi" w:hAnsiTheme="majorHAnsi" w:cstheme="majorHAnsi"/>
          <w:highlight w:val="green"/>
        </w:rPr>
        <w:t>that we should try to save the world</w:t>
      </w:r>
      <w:r w:rsidRPr="00E0031A">
        <w:rPr>
          <w:rStyle w:val="StyleUnderline"/>
          <w:rFonts w:asciiTheme="majorHAnsi" w:hAnsiTheme="majorHAnsi" w:cstheme="majorHAnsi"/>
          <w:highlight w:val="green"/>
        </w:rPr>
        <w:t>.</w:t>
      </w:r>
      <w:r w:rsidRPr="004E035C">
        <w:rPr>
          <w:rFonts w:asciiTheme="majorHAnsi" w:hAnsiTheme="majorHAnsi" w:cstheme="majorHAnsi"/>
          <w:sz w:val="14"/>
        </w:rPr>
        <w:t xml:space="preserve"> While there are some non-crazy </w:t>
      </w:r>
      <w:r w:rsidRPr="004E035C">
        <w:rPr>
          <w:rStyle w:val="StyleUnderline"/>
          <w:rFonts w:asciiTheme="majorHAnsi" w:hAnsiTheme="majorHAnsi" w:cstheme="majorHAnsi"/>
        </w:rPr>
        <w:t>views that place significantly greater moral weight on avoiding suffering than on promoting happiness</w:t>
      </w:r>
      <w:r w:rsidRPr="004E035C">
        <w:rPr>
          <w:rFonts w:asciiTheme="majorHAnsi" w:hAnsiTheme="majorHAnsi" w:cstheme="majorHAnsi"/>
          <w:sz w:val="14"/>
        </w:rPr>
        <w:t xml:space="preserve">, for reasons others have offered (and for independent reasons I won’t get into here unless requested to), they nonetheless </w:t>
      </w:r>
      <w:r w:rsidRPr="004E035C">
        <w:rPr>
          <w:rStyle w:val="StyleUnderline"/>
          <w:rFonts w:asciiTheme="majorHAnsi" w:hAnsiTheme="majorHAnsi" w:cstheme="majorHAnsi"/>
        </w:rPr>
        <w:t>seem to be fairly implausible views.</w:t>
      </w:r>
      <w:r w:rsidRPr="004E035C">
        <w:rPr>
          <w:rFonts w:asciiTheme="majorHAnsi" w:hAnsiTheme="majorHAnsi" w:cstheme="majorHAnsi"/>
          <w:sz w:val="14"/>
        </w:rPr>
        <w:t xml:space="preserve"> And </w:t>
      </w:r>
      <w:r w:rsidRPr="004E035C">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E035C">
        <w:rPr>
          <w:rFonts w:asciiTheme="majorHAnsi" w:hAnsiTheme="majorHAnsi" w:cstheme="majorHAnsi"/>
          <w:sz w:val="14"/>
        </w:rPr>
        <w:t xml:space="preserve"> Derek Parfit, whose work has emphasized future generations as well as agreement in ethics, described our situation clearly and accurately: “We live during the hinge of history. </w:t>
      </w:r>
      <w:r w:rsidRPr="004E035C">
        <w:rPr>
          <w:rStyle w:val="StyleUnderline"/>
          <w:rFonts w:asciiTheme="majorHAnsi" w:hAnsiTheme="majorHAnsi" w:cstheme="majorHAnsi"/>
        </w:rPr>
        <w:t xml:space="preserve">Given the scientific and technological discoveries of the last two centuries, the world has never changed as fast. </w:t>
      </w:r>
      <w:r w:rsidRPr="004E035C">
        <w:rPr>
          <w:rFonts w:asciiTheme="majorHAnsi" w:hAnsiTheme="majorHAnsi" w:cstheme="majorHAnsi"/>
          <w:sz w:val="14"/>
        </w:rPr>
        <w:t xml:space="preserve">We shall soon have even greater powers to transform, not only our surroundings, but ourselves and our successors. </w:t>
      </w:r>
      <w:r w:rsidRPr="004E035C">
        <w:rPr>
          <w:rStyle w:val="StyleUnderline"/>
          <w:rFonts w:asciiTheme="majorHAnsi" w:hAnsiTheme="majorHAnsi" w:cstheme="majorHAnsi"/>
        </w:rPr>
        <w:t xml:space="preserve">If we act wisely in the next few centuries, humanity will survive its most dangerous and decisive period. </w:t>
      </w:r>
      <w:r w:rsidRPr="004E035C">
        <w:rPr>
          <w:rFonts w:asciiTheme="majorHAnsi" w:hAnsiTheme="majorHAnsi" w:cstheme="majorHAnsi"/>
          <w:sz w:val="14"/>
        </w:rPr>
        <w:t xml:space="preserve">Our descendants could, if necessary, go elsewhere, spreading through this galaxy…. </w:t>
      </w:r>
      <w:r w:rsidRPr="004E035C">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4E035C">
        <w:rPr>
          <w:rFonts w:asciiTheme="majorHAnsi" w:hAnsiTheme="majorHAnsi" w:cstheme="majorHAnsi"/>
          <w:sz w:val="14"/>
        </w:rPr>
        <w:t>” (From chapter 36 of On What Matters)</w:t>
      </w:r>
      <w:r>
        <w:rPr>
          <w:rFonts w:asciiTheme="majorHAnsi" w:hAnsiTheme="majorHAnsi" w:cstheme="majorHAnsi"/>
          <w:sz w:val="14"/>
        </w:rPr>
        <w:t>.</w:t>
      </w:r>
    </w:p>
    <w:p w14:paraId="284325B3" w14:textId="77777777" w:rsidR="006B7BAF" w:rsidRPr="00601C9A" w:rsidRDefault="006B7BAF" w:rsidP="006B7BAF">
      <w:pPr>
        <w:pStyle w:val="Heading4"/>
      </w:pPr>
      <w:r>
        <w:t xml:space="preserve">4] Real World- most people intuitively act under util, even if your </w:t>
      </w:r>
      <w:proofErr w:type="spellStart"/>
      <w:r>
        <w:t>fw</w:t>
      </w:r>
      <w:proofErr w:type="spellEnd"/>
      <w:r>
        <w:t xml:space="preserve"> is better in an ideal world, learning about util is better for our world</w:t>
      </w:r>
      <w:bookmarkEnd w:id="0"/>
    </w:p>
    <w:p w14:paraId="330A0F08" w14:textId="77777777" w:rsidR="006B7BAF" w:rsidRPr="005B4CAB" w:rsidRDefault="006B7BAF" w:rsidP="006B7BAF">
      <w:pPr>
        <w:pStyle w:val="Heading3"/>
        <w:rPr>
          <w:b w:val="0"/>
          <w:iCs/>
        </w:rPr>
      </w:pPr>
      <w:r>
        <w:lastRenderedPageBreak/>
        <w:t>Inherency</w:t>
      </w:r>
    </w:p>
    <w:p w14:paraId="23EF78EE" w14:textId="77777777" w:rsidR="006B7BAF" w:rsidRPr="00100A2B" w:rsidRDefault="006B7BAF" w:rsidP="006B7BAF">
      <w:pPr>
        <w:pStyle w:val="Heading4"/>
      </w:pPr>
      <w:r w:rsidRPr="00100A2B">
        <w:t>Private space mining and ownership allowed now</w:t>
      </w:r>
      <w:r>
        <w:t xml:space="preserve">. </w:t>
      </w:r>
    </w:p>
    <w:p w14:paraId="34FEFFD4" w14:textId="77777777" w:rsidR="006B7BAF" w:rsidRPr="00100A2B" w:rsidRDefault="006B7BAF" w:rsidP="006B7BAF">
      <w:r w:rsidRPr="0099087B">
        <w:rPr>
          <w:rStyle w:val="StyleUnderline"/>
          <w:szCs w:val="26"/>
        </w:rPr>
        <w:t>Williams 20</w:t>
      </w:r>
      <w:r w:rsidRPr="00100A2B">
        <w:t xml:space="preserve"> </w:t>
      </w:r>
      <w:r w:rsidRPr="0099087B">
        <w:rPr>
          <w:sz w:val="18"/>
          <w:szCs w:val="18"/>
        </w:rPr>
        <w:t xml:space="preserve">[(Matt Williams, Reporter) “Trump signs an executive order allowing mining the moon and asteroids,” Phys Org, April 13, 2020, </w:t>
      </w:r>
      <w:hyperlink r:id="rId7" w:history="1">
        <w:r w:rsidRPr="0099087B">
          <w:rPr>
            <w:rStyle w:val="Hyperlink"/>
            <w:sz w:val="18"/>
            <w:szCs w:val="18"/>
          </w:rPr>
          <w:t>https://phys.org/news/2020-04-trump-moon-asteroids.html</w:t>
        </w:r>
      </w:hyperlink>
      <w:r w:rsidRPr="0099087B">
        <w:rPr>
          <w:sz w:val="18"/>
          <w:szCs w:val="18"/>
        </w:rPr>
        <w:t>] TDI</w:t>
      </w:r>
    </w:p>
    <w:p w14:paraId="35A938CA" w14:textId="77777777" w:rsidR="006B7BAF" w:rsidRPr="00100A2B" w:rsidRDefault="006B7BAF" w:rsidP="006B7BAF">
      <w:pPr>
        <w:rPr>
          <w:b/>
          <w:bCs/>
        </w:rPr>
      </w:pPr>
      <w:r w:rsidRPr="00100A2B">
        <w:rPr>
          <w:rStyle w:val="StyleUnderline"/>
        </w:rPr>
        <w:t>Trump signs an executive order allowing mining the moon and asteroids</w:t>
      </w:r>
    </w:p>
    <w:p w14:paraId="37F46FE1" w14:textId="77777777" w:rsidR="006B7BAF" w:rsidRPr="00C524C6" w:rsidRDefault="006B7BAF" w:rsidP="006B7BAF">
      <w:pPr>
        <w:rPr>
          <w:sz w:val="16"/>
        </w:rPr>
      </w:pPr>
      <w:r w:rsidRPr="00C524C6">
        <w:rPr>
          <w:sz w:val="16"/>
        </w:rPr>
        <w:t xml:space="preserve">In 2015, the </w:t>
      </w:r>
      <w:r w:rsidRPr="00D4592E">
        <w:rPr>
          <w:rStyle w:val="StyleUnderline"/>
          <w:highlight w:val="green"/>
        </w:rPr>
        <w:t>Obama</w:t>
      </w:r>
      <w:r w:rsidRPr="00100A2B">
        <w:rPr>
          <w:rStyle w:val="StyleUnderline"/>
        </w:rPr>
        <w:t xml:space="preserve"> administration </w:t>
      </w:r>
      <w:r w:rsidRPr="00D4592E">
        <w:rPr>
          <w:rStyle w:val="StyleUnderline"/>
          <w:highlight w:val="green"/>
        </w:rPr>
        <w:t>signed the</w:t>
      </w:r>
      <w:r w:rsidRPr="00100A2B">
        <w:rPr>
          <w:rStyle w:val="StyleUnderline"/>
        </w:rPr>
        <w:t> </w:t>
      </w:r>
      <w:hyperlink r:id="rId8" w:history="1">
        <w:r w:rsidRPr="00100A2B">
          <w:rPr>
            <w:rStyle w:val="StyleUnderline"/>
          </w:rPr>
          <w:t>U.S. Commercial Space Launch Competitiveness Act</w:t>
        </w:r>
      </w:hyperlink>
      <w:r w:rsidRPr="00C524C6">
        <w:rPr>
          <w:sz w:val="16"/>
        </w:rPr>
        <w:t xml:space="preserve"> (CSLCA, or H.R. 2262) into law. This </w:t>
      </w:r>
      <w:r w:rsidRPr="00D4592E">
        <w:rPr>
          <w:b/>
          <w:bCs/>
          <w:highlight w:val="green"/>
          <w:u w:val="single"/>
        </w:rPr>
        <w:t>bill</w:t>
      </w:r>
      <w:r w:rsidRPr="00C524C6">
        <w:rPr>
          <w:sz w:val="16"/>
        </w:rPr>
        <w:t xml:space="preserve"> was intended to "facilitate a pro-growth environment for the developing commercial space industry" by </w:t>
      </w:r>
      <w:r w:rsidRPr="00D4592E">
        <w:rPr>
          <w:rStyle w:val="StyleUnderline"/>
          <w:highlight w:val="green"/>
        </w:rPr>
        <w:t>making it legal for</w:t>
      </w:r>
      <w:r w:rsidRPr="00100A2B">
        <w:rPr>
          <w:rStyle w:val="StyleUnderline"/>
        </w:rPr>
        <w:t xml:space="preserve"> American </w:t>
      </w:r>
      <w:r w:rsidRPr="00D4592E">
        <w:rPr>
          <w:rStyle w:val="StyleUnderline"/>
          <w:highlight w:val="green"/>
        </w:rPr>
        <w:t>companies</w:t>
      </w:r>
      <w:r w:rsidRPr="00100A2B">
        <w:rPr>
          <w:rStyle w:val="StyleUnderline"/>
        </w:rPr>
        <w:t xml:space="preserve"> and citizens </w:t>
      </w:r>
      <w:r w:rsidRPr="00D4592E">
        <w:rPr>
          <w:rStyle w:val="StyleUnderline"/>
          <w:highlight w:val="green"/>
        </w:rPr>
        <w:t>to own and sell resources that they extract</w:t>
      </w:r>
      <w:r w:rsidRPr="00100A2B">
        <w:rPr>
          <w:rStyle w:val="StyleUnderline"/>
        </w:rPr>
        <w:t xml:space="preserve"> from asteroids and off-world locations</w:t>
      </w:r>
      <w:r w:rsidRPr="00C524C6">
        <w:rPr>
          <w:sz w:val="16"/>
        </w:rPr>
        <w:t xml:space="preserve"> (like the moon, Mars or beyond).</w:t>
      </w:r>
    </w:p>
    <w:p w14:paraId="3774E40E" w14:textId="77777777" w:rsidR="006B7BAF" w:rsidRPr="00C524C6" w:rsidRDefault="006B7BAF" w:rsidP="006B7BAF">
      <w:pPr>
        <w:rPr>
          <w:sz w:val="16"/>
        </w:rPr>
      </w:pPr>
      <w:r w:rsidRPr="00C524C6">
        <w:rPr>
          <w:sz w:val="16"/>
        </w:rPr>
        <w:t xml:space="preserve">On April 6th, the </w:t>
      </w:r>
      <w:r w:rsidRPr="00D4592E">
        <w:rPr>
          <w:rStyle w:val="StyleUnderline"/>
          <w:highlight w:val="green"/>
        </w:rPr>
        <w:t>Trump</w:t>
      </w:r>
      <w:r w:rsidRPr="00100A2B">
        <w:rPr>
          <w:rStyle w:val="StyleUnderline"/>
        </w:rPr>
        <w:t xml:space="preserve"> administration took things a step further by </w:t>
      </w:r>
      <w:r w:rsidRPr="00D4592E">
        <w:rPr>
          <w:rStyle w:val="StyleUnderline"/>
          <w:highlight w:val="green"/>
        </w:rPr>
        <w:t>signing an </w:t>
      </w:r>
      <w:hyperlink r:id="rId9" w:history="1">
        <w:r w:rsidRPr="00D4592E">
          <w:rPr>
            <w:rStyle w:val="StyleUnderline"/>
            <w:highlight w:val="green"/>
          </w:rPr>
          <w:t>executive order</w:t>
        </w:r>
      </w:hyperlink>
      <w:r w:rsidRPr="00D4592E">
        <w:rPr>
          <w:rStyle w:val="StyleUnderline"/>
          <w:highlight w:val="green"/>
        </w:rPr>
        <w:t> that</w:t>
      </w:r>
      <w:r w:rsidRPr="00100A2B">
        <w:rPr>
          <w:rStyle w:val="StyleUnderline"/>
        </w:rPr>
        <w:t xml:space="preserve"> formally </w:t>
      </w:r>
      <w:r w:rsidRPr="00D4592E">
        <w:rPr>
          <w:rStyle w:val="StyleUnderline"/>
          <w:highlight w:val="green"/>
        </w:rPr>
        <w:t>recognizes the rights of private interests to claim resources in </w:t>
      </w:r>
      <w:hyperlink r:id="rId10" w:history="1">
        <w:r w:rsidRPr="00D4592E">
          <w:rPr>
            <w:rStyle w:val="StyleUnderline"/>
            <w:highlight w:val="green"/>
          </w:rPr>
          <w:t>space</w:t>
        </w:r>
      </w:hyperlink>
      <w:r w:rsidRPr="00C524C6">
        <w:rPr>
          <w:sz w:val="16"/>
        </w:rPr>
        <w:t>. This order, titled "</w:t>
      </w:r>
      <w:hyperlink r:id="rId11" w:history="1">
        <w:r w:rsidRPr="00C524C6">
          <w:rPr>
            <w:rStyle w:val="Hyperlink"/>
            <w:sz w:val="16"/>
          </w:rPr>
          <w:t>Encouraging International Support for the Recovery and Use of Space Resources</w:t>
        </w:r>
      </w:hyperlink>
      <w:r w:rsidRPr="00C524C6">
        <w:rPr>
          <w:sz w:val="16"/>
        </w:rPr>
        <w:t>," effectively ends the decades-long debate that began with the signing of </w:t>
      </w:r>
      <w:hyperlink r:id="rId12" w:history="1">
        <w:r w:rsidRPr="00C524C6">
          <w:rPr>
            <w:rStyle w:val="Hyperlink"/>
            <w:sz w:val="16"/>
          </w:rPr>
          <w:t>the Outer Space Treaty</w:t>
        </w:r>
      </w:hyperlink>
      <w:r w:rsidRPr="00C524C6">
        <w:rPr>
          <w:sz w:val="16"/>
        </w:rPr>
        <w:t> in 1967.</w:t>
      </w:r>
    </w:p>
    <w:p w14:paraId="1A5DB458" w14:textId="77777777" w:rsidR="006B7BAF" w:rsidRPr="00100A2B" w:rsidRDefault="006B7BAF" w:rsidP="006B7BAF">
      <w:pPr>
        <w:pStyle w:val="Heading4"/>
      </w:pPr>
      <w:r w:rsidRPr="00100A2B">
        <w:t xml:space="preserve">New investments coming and companies are launching – economic incentives make it </w:t>
      </w:r>
      <w:proofErr w:type="gramStart"/>
      <w:r w:rsidRPr="00100A2B">
        <w:t>alluring</w:t>
      </w:r>
      <w:proofErr w:type="gramEnd"/>
      <w:r>
        <w:t xml:space="preserve">. </w:t>
      </w:r>
    </w:p>
    <w:p w14:paraId="17DC63D8" w14:textId="77777777" w:rsidR="006B7BAF" w:rsidRPr="00100A2B" w:rsidRDefault="006B7BAF" w:rsidP="006B7BAF">
      <w:proofErr w:type="spellStart"/>
      <w:r w:rsidRPr="0099087B">
        <w:rPr>
          <w:rStyle w:val="StyleUnderline"/>
          <w:szCs w:val="26"/>
        </w:rPr>
        <w:t>Tosar</w:t>
      </w:r>
      <w:proofErr w:type="spellEnd"/>
      <w:r w:rsidRPr="0099087B">
        <w:rPr>
          <w:rStyle w:val="StyleUnderline"/>
          <w:szCs w:val="26"/>
        </w:rPr>
        <w:t xml:space="preserve"> 20</w:t>
      </w:r>
      <w:r w:rsidRPr="00100A2B">
        <w:t xml:space="preserve"> </w:t>
      </w:r>
      <w:r w:rsidRPr="0099087B">
        <w:rPr>
          <w:sz w:val="18"/>
          <w:szCs w:val="18"/>
        </w:rPr>
        <w:t xml:space="preserve">[(Borja </w:t>
      </w:r>
      <w:proofErr w:type="spellStart"/>
      <w:r w:rsidRPr="0099087B">
        <w:rPr>
          <w:sz w:val="18"/>
          <w:szCs w:val="18"/>
        </w:rPr>
        <w:t>Tosar</w:t>
      </w:r>
      <w:proofErr w:type="spellEnd"/>
      <w:r w:rsidRPr="0099087B">
        <w:rPr>
          <w:sz w:val="18"/>
          <w:szCs w:val="18"/>
        </w:rPr>
        <w:t xml:space="preserve">, reporter) “Asteroid Mining: A New Space Race,” </w:t>
      </w:r>
      <w:proofErr w:type="spellStart"/>
      <w:r w:rsidRPr="0099087B">
        <w:rPr>
          <w:sz w:val="18"/>
          <w:szCs w:val="18"/>
        </w:rPr>
        <w:t>OpenMind</w:t>
      </w:r>
      <w:proofErr w:type="spellEnd"/>
      <w:r w:rsidRPr="0099087B">
        <w:rPr>
          <w:sz w:val="18"/>
          <w:szCs w:val="18"/>
        </w:rPr>
        <w:t xml:space="preserve"> BBVA, May 18, 2020, </w:t>
      </w:r>
      <w:hyperlink r:id="rId13" w:history="1">
        <w:r w:rsidRPr="0099087B">
          <w:rPr>
            <w:rStyle w:val="Hyperlink"/>
            <w:sz w:val="18"/>
            <w:szCs w:val="18"/>
          </w:rPr>
          <w:t>https://www.bbvaopenmind.com/en/science/physics/asteroid-mining-a-new-space-race/</w:t>
        </w:r>
      </w:hyperlink>
      <w:r w:rsidRPr="0099087B">
        <w:rPr>
          <w:sz w:val="18"/>
          <w:szCs w:val="18"/>
        </w:rPr>
        <w:t>] TDI</w:t>
      </w:r>
    </w:p>
    <w:p w14:paraId="7CEF2111" w14:textId="77777777" w:rsidR="006B7BAF" w:rsidRPr="00C524C6" w:rsidRDefault="006B7BAF" w:rsidP="006B7BAF">
      <w:pPr>
        <w:rPr>
          <w:sz w:val="14"/>
        </w:rPr>
      </w:pPr>
      <w:r w:rsidRPr="00100A2B">
        <w:rPr>
          <w:rStyle w:val="StyleUnderline"/>
        </w:rPr>
        <w:t xml:space="preserve">This is not science fiction. </w:t>
      </w:r>
      <w:r w:rsidRPr="00D4592E">
        <w:rPr>
          <w:rStyle w:val="StyleUnderline"/>
          <w:highlight w:val="green"/>
        </w:rPr>
        <w:t>There are now space mining companies</w:t>
      </w:r>
      <w:r w:rsidRPr="00100A2B">
        <w:rPr>
          <w:rStyle w:val="StyleUnderline"/>
        </w:rPr>
        <w:t>, such as </w:t>
      </w:r>
      <w:hyperlink r:id="rId14"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w:t>
      </w:r>
      <w:r w:rsidRPr="00D4592E">
        <w:rPr>
          <w:rStyle w:val="StyleUnderline"/>
          <w:highlight w:val="green"/>
        </w:rPr>
        <w:t>Other companies</w:t>
      </w:r>
      <w:r w:rsidRPr="00100A2B">
        <w:rPr>
          <w:rStyle w:val="StyleUnderline"/>
        </w:rPr>
        <w:t xml:space="preserve"> like </w:t>
      </w:r>
      <w:hyperlink r:id="rId15" w:tgtFrame="_blank" w:history="1">
        <w:r w:rsidRPr="00100A2B">
          <w:rPr>
            <w:rStyle w:val="StyleUnderline"/>
          </w:rPr>
          <w:t>Asteroid Mining Corporation</w:t>
        </w:r>
      </w:hyperlink>
      <w:r w:rsidRPr="00100A2B">
        <w:rPr>
          <w:rStyle w:val="StyleUnderline"/>
        </w:rPr>
        <w:t> or </w:t>
      </w:r>
      <w:hyperlink r:id="rId16"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C524C6">
        <w:rPr>
          <w:sz w:val="14"/>
        </w:rPr>
        <w:t xml:space="preserve"> although still far from their goal, </w:t>
      </w:r>
      <w:r w:rsidRPr="00D4592E">
        <w:rPr>
          <w:rStyle w:val="StyleUnderline"/>
          <w:highlight w:val="green"/>
        </w:rPr>
        <w:t>are</w:t>
      </w:r>
      <w:r w:rsidRPr="00100A2B">
        <w:rPr>
          <w:rStyle w:val="StyleUnderline"/>
        </w:rPr>
        <w:t xml:space="preserve"> already </w:t>
      </w:r>
      <w:r w:rsidRPr="00D4592E">
        <w:rPr>
          <w:rStyle w:val="StyleUnderline"/>
          <w:highlight w:val="green"/>
        </w:rPr>
        <w:t>attracting millions of</w:t>
      </w:r>
      <w:r w:rsidRPr="00100A2B">
        <w:rPr>
          <w:rStyle w:val="StyleUnderline"/>
        </w:rPr>
        <w:t xml:space="preserve"> dollars of </w:t>
      </w:r>
      <w:r w:rsidRPr="00D4592E">
        <w:rPr>
          <w:rStyle w:val="StyleUnderline"/>
          <w:highlight w:val="green"/>
        </w:rPr>
        <w:t>private investment</w:t>
      </w:r>
      <w:r w:rsidRPr="00100A2B">
        <w:rPr>
          <w:rStyle w:val="StyleUnderline"/>
        </w:rPr>
        <w:t xml:space="preserve"> interested in being on the front line of a possible future space business</w:t>
      </w:r>
      <w:r w:rsidRPr="00C524C6">
        <w:rPr>
          <w:sz w:val="14"/>
        </w:rPr>
        <w:t>.</w:t>
      </w:r>
    </w:p>
    <w:p w14:paraId="7CD493F1" w14:textId="77777777" w:rsidR="006B7BAF" w:rsidRPr="00100A2B" w:rsidRDefault="006B7BAF" w:rsidP="006B7BAF">
      <w:pPr>
        <w:rPr>
          <w:rStyle w:val="StyleUnderline"/>
        </w:rPr>
      </w:pPr>
      <w:r w:rsidRPr="00C524C6">
        <w:rPr>
          <w:sz w:val="14"/>
        </w:rPr>
        <w:t xml:space="preserve">Is asteroid mining possible? This new space race already began back when </w:t>
      </w:r>
      <w:r w:rsidRPr="00100A2B">
        <w:rPr>
          <w:rStyle w:val="StyleUnderline"/>
        </w:rPr>
        <w:t>the Hayabusa missions successfully returned a few grams of an asteroid’s regolith, so the technology to harvest asteroid material exists, we just have to change the scale. It is no longer a technological problem.</w:t>
      </w:r>
    </w:p>
    <w:p w14:paraId="023C6DAE" w14:textId="77777777" w:rsidR="006B7BAF" w:rsidRDefault="006B7BAF" w:rsidP="006B7BAF">
      <w:pPr>
        <w:rPr>
          <w:rStyle w:val="StyleUnderline"/>
        </w:rPr>
      </w:pPr>
      <w:r w:rsidRPr="00C524C6">
        <w:rPr>
          <w:sz w:val="14"/>
        </w:rPr>
        <w:t xml:space="preserve">Is it economically viable? </w:t>
      </w:r>
      <w:r w:rsidRPr="00C84C17">
        <w:rPr>
          <w:rStyle w:val="StyleUnderline"/>
          <w:sz w:val="18"/>
          <w:szCs w:val="18"/>
          <w:u w:val="none"/>
        </w:rPr>
        <w:t>We are increasingly dependent on rare elements</w:t>
      </w:r>
      <w:r w:rsidRPr="00C84C17">
        <w:rPr>
          <w:sz w:val="18"/>
          <w:szCs w:val="18"/>
        </w:rPr>
        <w:t xml:space="preserve"> (such as those in the palladium group), </w:t>
      </w:r>
      <w:r w:rsidRPr="00C84C17">
        <w:rPr>
          <w:rStyle w:val="StyleUnderline"/>
          <w:sz w:val="18"/>
          <w:szCs w:val="18"/>
          <w:u w:val="none"/>
        </w:rPr>
        <w:t>which are expensive to exploit on Earth and come with a high environmental cost, so the sum of these two factors could make it profitable to travel to the asteroids to extract these raw materials</w:t>
      </w:r>
      <w:r w:rsidRPr="00C84C17">
        <w:rPr>
          <w:sz w:val="18"/>
          <w:szCs w:val="18"/>
        </w:rPr>
        <w:t>. Astrophysicist Neil deGrasse argues that </w:t>
      </w:r>
      <w:hyperlink r:id="rId17" w:tgtFrame="_blank" w:history="1">
        <w:r w:rsidRPr="00C84C17">
          <w:rPr>
            <w:rStyle w:val="StyleUnderline"/>
            <w:sz w:val="18"/>
            <w:szCs w:val="18"/>
            <w:u w:val="none"/>
          </w:rPr>
          <w:t>the planet’s first trillionaire will undoubtedly be a space miner.</w:t>
        </w:r>
      </w:hyperlink>
    </w:p>
    <w:p w14:paraId="634859B1" w14:textId="77777777" w:rsidR="006B7BAF" w:rsidRDefault="006B7BAF" w:rsidP="006B7BAF">
      <w:pPr>
        <w:pStyle w:val="Heading3"/>
      </w:pPr>
      <w:r w:rsidRPr="00100A2B">
        <w:lastRenderedPageBreak/>
        <w:t>A</w:t>
      </w:r>
      <w:r>
        <w:t>DV</w:t>
      </w:r>
      <w:r w:rsidRPr="00100A2B">
        <w:t xml:space="preserve"> </w:t>
      </w:r>
      <w:r>
        <w:t xml:space="preserve">--- </w:t>
      </w:r>
      <w:r w:rsidRPr="00100A2B">
        <w:t xml:space="preserve">Debris </w:t>
      </w:r>
    </w:p>
    <w:p w14:paraId="69A5BEF5" w14:textId="77777777" w:rsidR="006B7BAF" w:rsidRDefault="006B7BAF" w:rsidP="006B7BAF">
      <w:pPr>
        <w:pStyle w:val="Heading4"/>
      </w:pPr>
      <w:r>
        <w:t>Advantage 1 is Debris</w:t>
      </w:r>
    </w:p>
    <w:p w14:paraId="169B9DD0" w14:textId="77777777" w:rsidR="006B7BAF" w:rsidRPr="0023684A" w:rsidRDefault="006B7BAF" w:rsidP="006B7BAF"/>
    <w:p w14:paraId="6B02021C" w14:textId="77777777" w:rsidR="006B7BAF" w:rsidRPr="00100A2B" w:rsidRDefault="006B7BAF" w:rsidP="006B7BAF">
      <w:pPr>
        <w:pStyle w:val="Heading4"/>
        <w:rPr>
          <w:rFonts w:cs="Calibri"/>
        </w:rPr>
      </w:pPr>
      <w:r w:rsidRPr="00100A2B">
        <w:rPr>
          <w:rFonts w:cs="Calibri"/>
        </w:rPr>
        <w:t>Asteroid mining spikes the risk of satellite-dust collisions</w:t>
      </w:r>
      <w:r>
        <w:rPr>
          <w:rFonts w:cs="Calibri"/>
        </w:rPr>
        <w:t xml:space="preserve">. </w:t>
      </w:r>
    </w:p>
    <w:p w14:paraId="4717EC4D" w14:textId="77777777" w:rsidR="006B7BAF" w:rsidRPr="007E12F4" w:rsidRDefault="006B7BAF" w:rsidP="006B7BAF">
      <w:pPr>
        <w:rPr>
          <w:sz w:val="18"/>
          <w:szCs w:val="18"/>
        </w:rPr>
      </w:pPr>
      <w:proofErr w:type="spellStart"/>
      <w:r w:rsidRPr="007E12F4">
        <w:rPr>
          <w:rStyle w:val="StyleUnderline"/>
          <w:szCs w:val="26"/>
        </w:rPr>
        <w:t>Scoles</w:t>
      </w:r>
      <w:proofErr w:type="spellEnd"/>
      <w:r w:rsidRPr="007E12F4">
        <w:rPr>
          <w:rStyle w:val="StyleUnderline"/>
          <w:szCs w:val="26"/>
        </w:rPr>
        <w:t xml:space="preserve"> 15</w:t>
      </w:r>
      <w:r w:rsidRPr="00100A2B">
        <w:t xml:space="preserve"> </w:t>
      </w:r>
      <w:r w:rsidRPr="007E12F4">
        <w:rPr>
          <w:sz w:val="18"/>
          <w:szCs w:val="18"/>
        </w:rPr>
        <w:t xml:space="preserve">[(Sarah </w:t>
      </w:r>
      <w:proofErr w:type="spellStart"/>
      <w:r w:rsidRPr="007E12F4">
        <w:rPr>
          <w:sz w:val="18"/>
          <w:szCs w:val="18"/>
        </w:rPr>
        <w:t>Scoles</w:t>
      </w:r>
      <w:proofErr w:type="spellEnd"/>
      <w:r w:rsidRPr="007E12F4">
        <w:rPr>
          <w:sz w:val="18"/>
          <w:szCs w:val="18"/>
        </w:rPr>
        <w:t xml:space="preserve">, freelance science writer, contributor at Wired and Popular Science, author of the books Making Contact and They Are Already Here) “Dust from asteroid mining spells danger for satellites,” New Scientist, May 27, 2015, </w:t>
      </w:r>
      <w:hyperlink r:id="rId18" w:history="1">
        <w:r w:rsidRPr="007E12F4">
          <w:rPr>
            <w:rStyle w:val="Hyperlink"/>
            <w:sz w:val="18"/>
            <w:szCs w:val="18"/>
          </w:rPr>
          <w:t>https://www.newscientist.com/article/mg22630235-100-dust-from-asteroid-mining-spells-danger-for-satellites/</w:t>
        </w:r>
      </w:hyperlink>
      <w:r w:rsidRPr="007E12F4">
        <w:rPr>
          <w:sz w:val="18"/>
          <w:szCs w:val="18"/>
        </w:rPr>
        <w:t>] TDI</w:t>
      </w:r>
    </w:p>
    <w:p w14:paraId="7BD110D3" w14:textId="77777777" w:rsidR="006B7BAF" w:rsidRPr="00100A2B" w:rsidRDefault="006B7BAF" w:rsidP="006B7BAF">
      <w:pPr>
        <w:pStyle w:val="ListParagraph"/>
        <w:numPr>
          <w:ilvl w:val="0"/>
          <w:numId w:val="1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19" w:history="1">
        <w:r w:rsidRPr="00100A2B">
          <w:rPr>
            <w:rStyle w:val="Hyperlink"/>
          </w:rPr>
          <w:t>https://arxiv.org/pdf/1505.03800.pdf</w:t>
        </w:r>
      </w:hyperlink>
    </w:p>
    <w:p w14:paraId="1E7F5A1A" w14:textId="77777777" w:rsidR="006B7BAF" w:rsidRPr="00100A2B" w:rsidRDefault="006B7BAF" w:rsidP="006B7BAF">
      <w:r w:rsidRPr="00100A2B">
        <w:t>NASA chose the second option for its </w:t>
      </w:r>
      <w:hyperlink r:id="rId20" w:history="1">
        <w:r w:rsidRPr="00100A2B">
          <w:rPr>
            <w:rStyle w:val="Hyperlink"/>
          </w:rPr>
          <w:t>Asteroid Redirect Mission</w:t>
        </w:r>
      </w:hyperlink>
      <w:r w:rsidRPr="00100A2B">
        <w:t>, which aims to </w:t>
      </w:r>
      <w:hyperlink r:id="rId21" w:history="1">
        <w:r w:rsidRPr="00100A2B">
          <w:rPr>
            <w:rStyle w:val="Hyperlink"/>
          </w:rPr>
          <w:t>pluck a boulder from an asteroid’s surface</w:t>
        </w:r>
      </w:hyperlink>
      <w:r w:rsidRPr="00100A2B">
        <w:t xml:space="preserve"> and relocate it to a stable orbit around the moon. But </w:t>
      </w:r>
      <w:r w:rsidRPr="00D4592E">
        <w:rPr>
          <w:rStyle w:val="StyleUnderline"/>
          <w:highlight w:val="green"/>
        </w:rPr>
        <w:t>an asteroid’s gravity is</w:t>
      </w:r>
      <w:r w:rsidRPr="00100A2B">
        <w:rPr>
          <w:rStyle w:val="StyleUnderline"/>
        </w:rPr>
        <w:t xml:space="preserve"> so </w:t>
      </w:r>
      <w:r w:rsidRPr="00D4592E">
        <w:rPr>
          <w:rStyle w:val="StyleUnderline"/>
          <w:highlight w:val="green"/>
        </w:rPr>
        <w:t>weak</w:t>
      </w:r>
      <w:r w:rsidRPr="00100A2B">
        <w:rPr>
          <w:rStyle w:val="StyleUnderline"/>
        </w:rPr>
        <w:t xml:space="preserve"> that it’s not hard for surface particles to escape into space</w:t>
      </w:r>
      <w:r w:rsidRPr="00100A2B">
        <w:t xml:space="preserve">. Now </w:t>
      </w:r>
      <w:r w:rsidRPr="00D4592E">
        <w:rPr>
          <w:highlight w:val="green"/>
        </w:rPr>
        <w:t xml:space="preserve">a </w:t>
      </w:r>
      <w:r w:rsidRPr="00D4592E">
        <w:rPr>
          <w:rStyle w:val="StyleUnderline"/>
          <w:highlight w:val="green"/>
        </w:rPr>
        <w:t>new model warns that debris shed</w:t>
      </w:r>
      <w:r w:rsidRPr="00100A2B">
        <w:rPr>
          <w:rStyle w:val="StyleUnderline"/>
        </w:rPr>
        <w:t xml:space="preserve"> by such transplanted rocks </w:t>
      </w:r>
      <w:r w:rsidRPr="00D4592E">
        <w:rPr>
          <w:rStyle w:val="StyleUnderline"/>
          <w:highlight w:val="green"/>
        </w:rPr>
        <w:t xml:space="preserve">could intrude where many </w:t>
      </w:r>
      <w:proofErr w:type="spellStart"/>
      <w:r w:rsidRPr="00D4592E">
        <w:rPr>
          <w:rStyle w:val="StyleUnderline"/>
          <w:highlight w:val="green"/>
        </w:rPr>
        <w:t>defence</w:t>
      </w:r>
      <w:proofErr w:type="spellEnd"/>
      <w:r w:rsidRPr="00D4592E">
        <w:rPr>
          <w:rStyle w:val="StyleUnderline"/>
          <w:highlight w:val="green"/>
        </w:rPr>
        <w:t xml:space="preserve"> and communication satellites live</w:t>
      </w:r>
      <w:r w:rsidRPr="00100A2B">
        <w:t xml:space="preserve"> – in geosynchronous orbit.</w:t>
      </w:r>
    </w:p>
    <w:p w14:paraId="16B05D35" w14:textId="77777777" w:rsidR="006B7BAF" w:rsidRPr="00100A2B" w:rsidRDefault="006B7BAF" w:rsidP="006B7BAF">
      <w:r w:rsidRPr="00100A2B">
        <w:t>According to </w:t>
      </w:r>
      <w:hyperlink r:id="rId22"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D4592E">
        <w:rPr>
          <w:rStyle w:val="StyleUnderline"/>
          <w:highlight w:val="green"/>
        </w:rPr>
        <w:t>5 per cent</w:t>
      </w:r>
      <w:r w:rsidRPr="00100A2B">
        <w:rPr>
          <w:rStyle w:val="StyleUnderline"/>
        </w:rPr>
        <w:t xml:space="preserve"> of the </w:t>
      </w:r>
      <w:r w:rsidRPr="00D4592E">
        <w:rPr>
          <w:rStyle w:val="StyleUnderline"/>
          <w:highlight w:val="green"/>
        </w:rPr>
        <w:t>escaped debris will end up in regions traversed by satellites</w:t>
      </w:r>
      <w:r w:rsidRPr="00100A2B">
        <w:rPr>
          <w:rStyle w:val="StyleUnderline"/>
        </w:rPr>
        <w:t xml:space="preserve">. Over 10 years, it would cross geosynchronous orbit 63 times on average. </w:t>
      </w:r>
      <w:r w:rsidRPr="00D4592E">
        <w:rPr>
          <w:rStyle w:val="StyleUnderline"/>
          <w:highlight w:val="green"/>
        </w:rPr>
        <w:t>A satellite in the wrong spot at the wrong time will suffer</w:t>
      </w:r>
      <w:r w:rsidRPr="00100A2B">
        <w:rPr>
          <w:rStyle w:val="StyleUnderline"/>
        </w:rPr>
        <w:t xml:space="preserve"> a damaging high-speed </w:t>
      </w:r>
      <w:r w:rsidRPr="00D4592E">
        <w:rPr>
          <w:rStyle w:val="StyleUnderline"/>
          <w:highlight w:val="green"/>
        </w:rPr>
        <w:t>collision with that dust.</w:t>
      </w:r>
    </w:p>
    <w:p w14:paraId="06F471DB" w14:textId="77777777" w:rsidR="006B7BAF" w:rsidRPr="00100A2B" w:rsidRDefault="006B7BAF" w:rsidP="006B7BAF">
      <w:r w:rsidRPr="00100A2B">
        <w:t xml:space="preserve">The </w:t>
      </w:r>
      <w:r w:rsidRPr="00100A2B">
        <w:rPr>
          <w:rStyle w:val="StyleUnderline"/>
        </w:rPr>
        <w:t xml:space="preserve">study also looks at the “catastrophic disruption” of an asteroid 5 </w:t>
      </w:r>
      <w:proofErr w:type="spellStart"/>
      <w:r w:rsidRPr="00100A2B">
        <w:rPr>
          <w:rStyle w:val="StyleUnderline"/>
        </w:rPr>
        <w:t>metres</w:t>
      </w:r>
      <w:proofErr w:type="spellEnd"/>
      <w:r w:rsidRPr="00100A2B">
        <w:rPr>
          <w:rStyle w:val="StyleUnderline"/>
        </w:rPr>
        <w:t xml:space="preserve"> across or bigger</w:t>
      </w:r>
      <w:r w:rsidRPr="00100A2B">
        <w:t xml:space="preserve">. Its </w:t>
      </w:r>
      <w:r w:rsidRPr="00D4592E">
        <w:rPr>
          <w:rStyle w:val="StyleUnderline"/>
          <w:highlight w:val="green"/>
        </w:rPr>
        <w:t>total break-up</w:t>
      </w:r>
      <w:r w:rsidRPr="00100A2B">
        <w:rPr>
          <w:rStyle w:val="StyleUnderline"/>
        </w:rPr>
        <w:t xml:space="preserve"> into a pile of rubble </w:t>
      </w:r>
      <w:r w:rsidRPr="00D4592E">
        <w:rPr>
          <w:rStyle w:val="StyleUnderline"/>
          <w:highlight w:val="green"/>
        </w:rPr>
        <w:t>would increase the risk to satellites</w:t>
      </w:r>
      <w:r w:rsidRPr="00100A2B">
        <w:rPr>
          <w:rStyle w:val="StyleUnderline"/>
        </w:rPr>
        <w:t xml:space="preserve"> by more than 30 per cent</w:t>
      </w:r>
      <w:r w:rsidRPr="00100A2B">
        <w:t xml:space="preserve"> (</w:t>
      </w:r>
      <w:hyperlink r:id="rId23" w:history="1">
        <w:r w:rsidRPr="00100A2B">
          <w:rPr>
            <w:rStyle w:val="Hyperlink"/>
          </w:rPr>
          <w:t>arxiv.org/abs/1505.03800</w:t>
        </w:r>
      </w:hyperlink>
      <w:r w:rsidRPr="00100A2B">
        <w:t>).</w:t>
      </w:r>
    </w:p>
    <w:p w14:paraId="6AC0897D" w14:textId="77777777" w:rsidR="006B7BAF" w:rsidRPr="00100A2B" w:rsidRDefault="006B7BAF" w:rsidP="006B7BAF">
      <w:pPr>
        <w:pStyle w:val="Heading4"/>
        <w:rPr>
          <w:rFonts w:cs="Calibri"/>
        </w:rPr>
      </w:pPr>
      <w:r w:rsidRPr="00100A2B">
        <w:rPr>
          <w:rFonts w:cs="Calibri"/>
        </w:rPr>
        <w:t>Space dust wrecks satellites and debris exponentially spirals</w:t>
      </w:r>
      <w:r>
        <w:rPr>
          <w:rFonts w:cs="Calibri"/>
        </w:rPr>
        <w:t xml:space="preserve">. </w:t>
      </w:r>
    </w:p>
    <w:p w14:paraId="776783AE" w14:textId="77777777" w:rsidR="006B7BAF" w:rsidRPr="007E12F4" w:rsidRDefault="006B7BAF" w:rsidP="006B7BAF">
      <w:pPr>
        <w:rPr>
          <w:sz w:val="18"/>
          <w:szCs w:val="18"/>
        </w:rPr>
      </w:pPr>
      <w:proofErr w:type="spellStart"/>
      <w:r w:rsidRPr="004F1986">
        <w:rPr>
          <w:rStyle w:val="StyleUnderline"/>
          <w:szCs w:val="26"/>
        </w:rPr>
        <w:t>Intagliata</w:t>
      </w:r>
      <w:proofErr w:type="spellEnd"/>
      <w:r w:rsidRPr="004F1986">
        <w:rPr>
          <w:rStyle w:val="StyleUnderline"/>
          <w:szCs w:val="26"/>
        </w:rPr>
        <w:t xml:space="preserve"> 17</w:t>
      </w:r>
      <w:r w:rsidRPr="00100A2B">
        <w:t xml:space="preserve"> </w:t>
      </w:r>
      <w:r w:rsidRPr="007E12F4">
        <w:rPr>
          <w:sz w:val="18"/>
          <w:szCs w:val="18"/>
        </w:rPr>
        <w:t xml:space="preserve">[(Christopher </w:t>
      </w:r>
      <w:proofErr w:type="spellStart"/>
      <w:r w:rsidRPr="007E12F4">
        <w:rPr>
          <w:sz w:val="18"/>
          <w:szCs w:val="18"/>
        </w:rPr>
        <w:t>Intagliata</w:t>
      </w:r>
      <w:proofErr w:type="spellEnd"/>
      <w:r w:rsidRPr="007E12F4">
        <w:rPr>
          <w:sz w:val="18"/>
          <w:szCs w:val="18"/>
        </w:rPr>
        <w:t xml:space="preserve">, MA Journalism from NYU, Editor for NPRs All Things Considered, Reporter/Host for Scientific American’s 60 Second Science) “The Sneaky Danger of Space Dust,” Scientific American, May 11, 2017, </w:t>
      </w:r>
      <w:hyperlink r:id="rId24" w:history="1">
        <w:r w:rsidRPr="007E12F4">
          <w:rPr>
            <w:rStyle w:val="Hyperlink"/>
            <w:sz w:val="18"/>
            <w:szCs w:val="18"/>
          </w:rPr>
          <w:t>https://www.scientificamerican.com/podcast/episode/the-sneaky-danger-of-space-dust/</w:t>
        </w:r>
      </w:hyperlink>
      <w:r w:rsidRPr="007E12F4">
        <w:rPr>
          <w:sz w:val="18"/>
          <w:szCs w:val="18"/>
        </w:rPr>
        <w:t>] TDI</w:t>
      </w:r>
    </w:p>
    <w:p w14:paraId="5933B367" w14:textId="77777777" w:rsidR="006B7BAF" w:rsidRPr="00100A2B" w:rsidRDefault="006B7BAF" w:rsidP="006B7BAF">
      <w:r w:rsidRPr="00100A2B">
        <w:rPr>
          <w:rStyle w:val="StyleUnderline"/>
        </w:rPr>
        <w:t xml:space="preserve">When tiny particles of space debris slam into satellites, the </w:t>
      </w:r>
      <w:r w:rsidRPr="00D4592E">
        <w:rPr>
          <w:rStyle w:val="StyleUnderline"/>
          <w:highlight w:val="green"/>
        </w:rPr>
        <w:t>collision</w:t>
      </w:r>
      <w:r w:rsidRPr="00100A2B">
        <w:rPr>
          <w:rStyle w:val="StyleUnderline"/>
        </w:rPr>
        <w:t xml:space="preserve"> could </w:t>
      </w:r>
      <w:r w:rsidRPr="00C84C17">
        <w:rPr>
          <w:rStyle w:val="StyleUnderline"/>
          <w:highlight w:val="green"/>
        </w:rPr>
        <w:t>cause</w:t>
      </w:r>
      <w:r w:rsidRPr="00C84C17">
        <w:rPr>
          <w:rStyle w:val="StyleUnderline"/>
        </w:rPr>
        <w:t xml:space="preserve"> </w:t>
      </w:r>
      <w:r w:rsidRPr="00D4592E">
        <w:rPr>
          <w:rStyle w:val="StyleUnderline"/>
          <w:highlight w:val="green"/>
        </w:rPr>
        <w:t xml:space="preserve">the emission of </w:t>
      </w:r>
      <w:r w:rsidRPr="00BA431A">
        <w:rPr>
          <w:rStyle w:val="StyleUnderline"/>
        </w:rPr>
        <w:t xml:space="preserve">hardware-frying </w:t>
      </w:r>
      <w:r w:rsidRPr="00D4592E">
        <w:rPr>
          <w:rStyle w:val="StyleUnderline"/>
          <w:highlight w:val="green"/>
        </w:rPr>
        <w:t>radiation</w:t>
      </w:r>
      <w:r w:rsidRPr="00100A2B">
        <w:t xml:space="preserve">, Christopher </w:t>
      </w:r>
      <w:proofErr w:type="spellStart"/>
      <w:r w:rsidRPr="00100A2B">
        <w:t>Intagliata</w:t>
      </w:r>
      <w:proofErr w:type="spellEnd"/>
      <w:r w:rsidRPr="00100A2B">
        <w:t xml:space="preserve"> reports. </w:t>
      </w:r>
    </w:p>
    <w:p w14:paraId="2F7666BD" w14:textId="77777777" w:rsidR="006B7BAF" w:rsidRPr="00100A2B" w:rsidRDefault="006B7BAF" w:rsidP="006B7BAF">
      <w:pPr>
        <w:rPr>
          <w:rStyle w:val="StyleUnderline"/>
        </w:rPr>
      </w:pPr>
      <w:r w:rsidRPr="00100A2B">
        <w:t xml:space="preserve">Aside from all the satellites, and the space station orbiting the Earth, there's a lot of </w:t>
      </w:r>
      <w:r w:rsidRPr="00D4592E">
        <w:rPr>
          <w:rStyle w:val="StyleUnderline"/>
          <w:highlight w:val="green"/>
        </w:rPr>
        <w:t>trash circling the planet</w:t>
      </w:r>
      <w:r w:rsidRPr="00100A2B">
        <w:t>, too. Twenty-one thousand </w:t>
      </w:r>
      <w:hyperlink r:id="rId25" w:history="1">
        <w:r w:rsidRPr="00100A2B">
          <w:rPr>
            <w:rStyle w:val="Hyperlink"/>
          </w:rPr>
          <w:t>baseball-sized chunks</w:t>
        </w:r>
      </w:hyperlink>
      <w:r w:rsidRPr="00100A2B">
        <w:t> of debris, </w:t>
      </w:r>
      <w:hyperlink r:id="rId26"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hundreds of millions of those.</w:t>
      </w:r>
    </w:p>
    <w:p w14:paraId="6C501ED9" w14:textId="77777777" w:rsidR="006B7BAF" w:rsidRPr="00100A2B" w:rsidRDefault="006B7BAF" w:rsidP="006B7BAF">
      <w:r w:rsidRPr="00100A2B">
        <w:t xml:space="preserve">"And those </w:t>
      </w:r>
      <w:r w:rsidRPr="00D4592E">
        <w:rPr>
          <w:rStyle w:val="StyleUnderline"/>
          <w:highlight w:val="green"/>
        </w:rPr>
        <w:t>smaller particles tend to be going fast</w:t>
      </w:r>
      <w:r w:rsidRPr="00100A2B">
        <w:t xml:space="preserve">. Think of picking up a grain of sand at the beach, and that would be on the large side. But </w:t>
      </w:r>
      <w:r w:rsidRPr="00100A2B">
        <w:rPr>
          <w:rStyle w:val="StyleUnderline"/>
        </w:rPr>
        <w:t>they're going 60 kilometers per second</w:t>
      </w:r>
      <w:r w:rsidRPr="00100A2B">
        <w:t>." </w:t>
      </w:r>
    </w:p>
    <w:p w14:paraId="58BC61E4" w14:textId="77777777" w:rsidR="006B7BAF" w:rsidRPr="00100A2B" w:rsidRDefault="006B7BAF" w:rsidP="006B7BAF">
      <w:r w:rsidRPr="00100A2B">
        <w:rPr>
          <w:rStyle w:val="StyleUnderline"/>
        </w:rPr>
        <w:t>Sigrid Close, an applied physicist and astronautical engineer at Stanford University</w:t>
      </w:r>
      <w:r w:rsidRPr="00100A2B">
        <w:t xml:space="preserve">. Close says that whereas </w:t>
      </w:r>
      <w:r w:rsidRPr="00D4592E">
        <w:rPr>
          <w:rStyle w:val="StyleUnderline"/>
          <w:highlight w:val="green"/>
        </w:rPr>
        <w:t>mechanical damage</w:t>
      </w:r>
      <w:r w:rsidRPr="00100A2B">
        <w:rPr>
          <w:rStyle w:val="StyleUnderline"/>
        </w:rPr>
        <w:t>—like punctures—</w:t>
      </w:r>
      <w:r w:rsidRPr="00D4592E">
        <w:rPr>
          <w:rStyle w:val="StyleUnderline"/>
          <w:highlight w:val="green"/>
        </w:rPr>
        <w:t>is the worry with the bigger chunks</w:t>
      </w:r>
      <w:r w:rsidRPr="00100A2B">
        <w:rPr>
          <w:rStyle w:val="StyleUnderline"/>
        </w:rPr>
        <w:t>, the dust-sized stuff might leave more insidious, invisible marks on satellites—by causing electrical damage</w:t>
      </w:r>
      <w:r w:rsidRPr="00100A2B">
        <w:t>.</w:t>
      </w:r>
    </w:p>
    <w:p w14:paraId="4E0459CB" w14:textId="77777777" w:rsidR="006B7BAF" w:rsidRPr="00100A2B" w:rsidRDefault="006B7BAF" w:rsidP="006B7BAF">
      <w:r w:rsidRPr="00100A2B">
        <w:lastRenderedPageBreak/>
        <w:t>"We also think this phenomenon can be attributed to some of the failures and anomalies we see on orbit, that right now are basically tagged as 'unknown cause.'"</w:t>
      </w:r>
    </w:p>
    <w:p w14:paraId="17F5A527" w14:textId="77777777" w:rsidR="006B7BAF" w:rsidRPr="00100A2B" w:rsidRDefault="006B7BAF" w:rsidP="006B7BAF">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w:t>
      </w:r>
      <w:r w:rsidRPr="00D4592E">
        <w:rPr>
          <w:rStyle w:val="StyleUnderline"/>
          <w:highlight w:val="green"/>
        </w:rPr>
        <w:t>the dust slams into the spacecraft. Incredibly fast. It vaporizes and ionizes a bit of the ship</w:t>
      </w:r>
      <w:r w:rsidRPr="00100A2B">
        <w:rPr>
          <w:rStyle w:val="StyleUnderline"/>
        </w:rPr>
        <w:t>—and itself</w:t>
      </w:r>
      <w:r w:rsidRPr="00D4592E">
        <w:rPr>
          <w:rStyle w:val="StyleUnderline"/>
          <w:highlight w:val="green"/>
        </w:rPr>
        <w:t>. Which generates a cloud of ions and electrons</w:t>
      </w:r>
      <w:r w:rsidRPr="00100A2B">
        <w:rPr>
          <w:rStyle w:val="StyleUnderline"/>
        </w:rPr>
        <w:t xml:space="preserve">, traveling at different speeds. And then: "It's like a spring action, the electrons are pulled back to the ions, ions are being pushed ahead a little bit. And then </w:t>
      </w:r>
      <w:r w:rsidRPr="00D4592E">
        <w:rPr>
          <w:rStyle w:val="StyleUnderline"/>
          <w:highlight w:val="green"/>
        </w:rPr>
        <w:t>the electrons overshoot the ions</w:t>
      </w:r>
      <w:r w:rsidRPr="00100A2B">
        <w:rPr>
          <w:rStyle w:val="StyleUnderline"/>
        </w:rPr>
        <w:t>, so they oscillate, and then they go back out again.”</w:t>
      </w:r>
    </w:p>
    <w:p w14:paraId="45CD8BEE" w14:textId="77777777" w:rsidR="006B7BAF" w:rsidRDefault="006B7BAF" w:rsidP="006B7BAF">
      <w:r w:rsidRPr="00D4592E">
        <w:rPr>
          <w:rStyle w:val="StyleUnderline"/>
          <w:highlight w:val="green"/>
        </w:rPr>
        <w:t>That</w:t>
      </w:r>
      <w:r w:rsidRPr="00100A2B">
        <w:rPr>
          <w:rStyle w:val="StyleUnderline"/>
        </w:rPr>
        <w:t xml:space="preserve"> movement of electrons </w:t>
      </w:r>
      <w:r w:rsidRPr="00D4592E">
        <w:rPr>
          <w:rStyle w:val="StyleUnderline"/>
          <w:highlight w:val="green"/>
        </w:rPr>
        <w:t>creates a pulse of electromagnetic radiation</w:t>
      </w:r>
      <w:r w:rsidRPr="00100A2B">
        <w:t>, which Close says could be the culprit for some of that electrical damage to satellites. The study is in the journal Physics of Plasmas. [Alex C. Fletcher and Sigrid Close, </w:t>
      </w:r>
      <w:hyperlink r:id="rId27" w:history="1">
        <w:r w:rsidRPr="00100A2B">
          <w:rPr>
            <w:rStyle w:val="Hyperlink"/>
          </w:rPr>
          <w:t>Particle-in-cell simulations of an RF emission mechanism associated with hypervelocity impact plasmas</w:t>
        </w:r>
      </w:hyperlink>
      <w:r w:rsidRPr="00100A2B">
        <w:t>]</w:t>
      </w:r>
    </w:p>
    <w:p w14:paraId="797DFD3A" w14:textId="77777777" w:rsidR="006B7BAF" w:rsidRPr="00100A2B" w:rsidRDefault="006B7BAF" w:rsidP="006B7BAF"/>
    <w:p w14:paraId="71689D1E" w14:textId="77777777" w:rsidR="006B7BAF" w:rsidRPr="00100A2B" w:rsidRDefault="006B7BAF" w:rsidP="006B7BAF">
      <w:pPr>
        <w:pStyle w:val="Heading4"/>
        <w:rPr>
          <w:rFonts w:cs="Calibri"/>
        </w:rPr>
      </w:pPr>
      <w:r w:rsidRPr="00100A2B">
        <w:rPr>
          <w:rFonts w:cs="Calibri"/>
        </w:rPr>
        <w:t>Scenario 1 is Climate</w:t>
      </w:r>
    </w:p>
    <w:p w14:paraId="55607C43" w14:textId="77777777" w:rsidR="006B7BAF" w:rsidRPr="00100A2B" w:rsidRDefault="006B7BAF" w:rsidP="006B7BAF"/>
    <w:p w14:paraId="718BF39F" w14:textId="77777777" w:rsidR="006B7BAF" w:rsidRPr="00100A2B" w:rsidRDefault="006B7BAF" w:rsidP="006B7BAF">
      <w:pPr>
        <w:pStyle w:val="Heading4"/>
        <w:rPr>
          <w:rFonts w:cs="Calibri"/>
        </w:rPr>
      </w:pPr>
      <w:r w:rsidRPr="00100A2B">
        <w:rPr>
          <w:rFonts w:cs="Calibri"/>
        </w:rPr>
        <w:t>Earth observation satellites key to warming adaptation</w:t>
      </w:r>
      <w:r>
        <w:rPr>
          <w:rFonts w:cs="Calibri"/>
        </w:rPr>
        <w:t xml:space="preserve">. </w:t>
      </w:r>
    </w:p>
    <w:p w14:paraId="210E2070" w14:textId="77777777" w:rsidR="006B7BAF" w:rsidRPr="00100A2B" w:rsidRDefault="006B7BAF" w:rsidP="006B7BAF">
      <w:r w:rsidRPr="004F1986">
        <w:rPr>
          <w:rStyle w:val="StyleUnderline"/>
          <w:szCs w:val="26"/>
        </w:rPr>
        <w:t>Alonso 18</w:t>
      </w:r>
      <w:r w:rsidRPr="00100A2B">
        <w:t xml:space="preserve"> </w:t>
      </w:r>
      <w:r w:rsidRPr="004F1986">
        <w:rPr>
          <w:sz w:val="18"/>
          <w:szCs w:val="18"/>
        </w:rPr>
        <w:t xml:space="preserve">[(Elisa Jiménez Alonso, communications consultant with </w:t>
      </w:r>
      <w:proofErr w:type="spellStart"/>
      <w:r w:rsidRPr="004F1986">
        <w:rPr>
          <w:sz w:val="18"/>
          <w:szCs w:val="18"/>
        </w:rPr>
        <w:t>Acclimatise</w:t>
      </w:r>
      <w:proofErr w:type="spellEnd"/>
      <w:r w:rsidRPr="004F1986">
        <w:rPr>
          <w:sz w:val="18"/>
          <w:szCs w:val="18"/>
        </w:rPr>
        <w:t xml:space="preserve">, climate resilience organization) “Earth Observation of Increasing Importance for Climate Change Adaptation,” </w:t>
      </w:r>
      <w:proofErr w:type="spellStart"/>
      <w:r w:rsidRPr="004F1986">
        <w:rPr>
          <w:sz w:val="18"/>
          <w:szCs w:val="18"/>
        </w:rPr>
        <w:t>Acclimatise</w:t>
      </w:r>
      <w:proofErr w:type="spellEnd"/>
      <w:r w:rsidRPr="004F1986">
        <w:rPr>
          <w:sz w:val="18"/>
          <w:szCs w:val="18"/>
        </w:rPr>
        <w:t xml:space="preserve">, May 2, 2018, </w:t>
      </w:r>
      <w:hyperlink r:id="rId28" w:history="1">
        <w:r w:rsidRPr="004F1986">
          <w:rPr>
            <w:rStyle w:val="Hyperlink"/>
            <w:sz w:val="18"/>
            <w:szCs w:val="18"/>
          </w:rPr>
          <w:t>https://www.acclimatise.uk.com/2018/05/02/earth-observation-of-increasing-importance-for-climate-change-adaptation/</w:t>
        </w:r>
      </w:hyperlink>
      <w:r w:rsidRPr="004F1986">
        <w:rPr>
          <w:sz w:val="18"/>
          <w:szCs w:val="18"/>
        </w:rPr>
        <w:t>] TDI</w:t>
      </w:r>
    </w:p>
    <w:p w14:paraId="35FF1DF6" w14:textId="77777777" w:rsidR="006B7BAF" w:rsidRPr="00C524C6" w:rsidRDefault="006B7BAF" w:rsidP="006B7BAF">
      <w:pPr>
        <w:rPr>
          <w:sz w:val="14"/>
        </w:rPr>
      </w:pPr>
      <w:r w:rsidRPr="00100A2B">
        <w:rPr>
          <w:rStyle w:val="StyleUnderline"/>
        </w:rPr>
        <w:t>Earth observation (</w:t>
      </w:r>
      <w:r w:rsidRPr="00D4592E">
        <w:rPr>
          <w:rStyle w:val="StyleUnderline"/>
          <w:highlight w:val="green"/>
        </w:rPr>
        <w:t>EO) satellites are playing an</w:t>
      </w:r>
      <w:r w:rsidRPr="00100A2B">
        <w:rPr>
          <w:rStyle w:val="StyleUnderline"/>
        </w:rPr>
        <w:t xml:space="preserve"> increasingly </w:t>
      </w:r>
      <w:r w:rsidRPr="00D4592E">
        <w:rPr>
          <w:rStyle w:val="StyleUnderline"/>
          <w:highlight w:val="green"/>
        </w:rPr>
        <w:t>important role in assessing climate change</w:t>
      </w:r>
      <w:r w:rsidRPr="00C524C6">
        <w:rPr>
          <w:sz w:val="14"/>
        </w:rPr>
        <w:t xml:space="preserve">. By </w:t>
      </w:r>
      <w:r w:rsidRPr="00D4592E">
        <w:rPr>
          <w:highlight w:val="green"/>
          <w:u w:val="single"/>
        </w:rPr>
        <w:t xml:space="preserve">providing a </w:t>
      </w:r>
      <w:r w:rsidRPr="00D4592E">
        <w:rPr>
          <w:rStyle w:val="StyleUnderline"/>
          <w:highlight w:val="green"/>
        </w:rPr>
        <w:t>constant and consistent stream of data</w:t>
      </w:r>
      <w:r w:rsidRPr="00100A2B">
        <w:rPr>
          <w:rStyle w:val="StyleUnderline"/>
        </w:rPr>
        <w:t xml:space="preserve"> about the state of the climate</w:t>
      </w:r>
      <w:r w:rsidRPr="00C524C6">
        <w:rPr>
          <w:sz w:val="14"/>
        </w:rPr>
        <w:t xml:space="preserve">, EO is </w:t>
      </w:r>
      <w:r w:rsidRPr="00100A2B">
        <w:rPr>
          <w:rStyle w:val="StyleUnderline"/>
        </w:rPr>
        <w:t xml:space="preserve">not just </w:t>
      </w:r>
      <w:r w:rsidRPr="00D4592E">
        <w:rPr>
          <w:rStyle w:val="StyleUnderline"/>
          <w:highlight w:val="green"/>
        </w:rPr>
        <w:t>improving scientific outcomes but</w:t>
      </w:r>
      <w:r w:rsidRPr="00100A2B">
        <w:rPr>
          <w:rStyle w:val="StyleUnderline"/>
        </w:rPr>
        <w:t xml:space="preserve"> can </w:t>
      </w:r>
      <w:r w:rsidRPr="00D4592E">
        <w:rPr>
          <w:rStyle w:val="StyleUnderline"/>
          <w:highlight w:val="green"/>
        </w:rPr>
        <w:t>also inform climate policy</w:t>
      </w:r>
      <w:r w:rsidRPr="00D4592E">
        <w:rPr>
          <w:sz w:val="14"/>
          <w:highlight w:val="green"/>
        </w:rPr>
        <w:t>.</w:t>
      </w:r>
    </w:p>
    <w:p w14:paraId="172D45D4" w14:textId="77777777" w:rsidR="006B7BAF" w:rsidRPr="00100A2B" w:rsidRDefault="006B7BAF" w:rsidP="006B7BAF">
      <w:pPr>
        <w:rPr>
          <w:rStyle w:val="StyleUnderline"/>
        </w:rPr>
      </w:pPr>
      <w:r w:rsidRPr="00100A2B">
        <w:rPr>
          <w:rStyle w:val="StyleUnderline"/>
        </w:rPr>
        <w:t>Managing climate-related risks effectively requires accurate, robust, sustained, and wide-ranging climate information. Relia</w:t>
      </w:r>
      <w:r w:rsidRPr="00B23CBD">
        <w:rPr>
          <w:rStyle w:val="StyleUnderline"/>
        </w:rPr>
        <w:t xml:space="preserve">ble </w:t>
      </w:r>
      <w:r w:rsidRPr="00D4592E">
        <w:rPr>
          <w:rStyle w:val="StyleUnderline"/>
          <w:highlight w:val="green"/>
        </w:rPr>
        <w:t>observational climate data can help scientists test the accuracy of their models and improve the science</w:t>
      </w:r>
      <w:r w:rsidRPr="00100A2B">
        <w:rPr>
          <w:rStyle w:val="StyleUnderline"/>
        </w:rPr>
        <w:t xml:space="preserve"> of attributing certain events to climate change. Information based on </w:t>
      </w:r>
      <w:r w:rsidRPr="00D4592E">
        <w:rPr>
          <w:rStyle w:val="StyleUnderline"/>
          <w:highlight w:val="green"/>
        </w:rPr>
        <w:t>projections from models and</w:t>
      </w:r>
      <w:r w:rsidRPr="00100A2B">
        <w:rPr>
          <w:rStyle w:val="StyleUnderline"/>
        </w:rPr>
        <w:t xml:space="preserve"> historic </w:t>
      </w:r>
      <w:r w:rsidRPr="00D4592E">
        <w:rPr>
          <w:rStyle w:val="StyleUnderline"/>
          <w:highlight w:val="green"/>
        </w:rPr>
        <w:t>data can help decision makers plan and implement adaptation actions.</w:t>
      </w:r>
    </w:p>
    <w:p w14:paraId="3EDC993A" w14:textId="77777777" w:rsidR="006B7BAF" w:rsidRPr="00C524C6" w:rsidRDefault="006B7BAF" w:rsidP="006B7BAF">
      <w:pPr>
        <w:rPr>
          <w:sz w:val="14"/>
          <w:szCs w:val="14"/>
        </w:rPr>
      </w:pPr>
      <w:r w:rsidRPr="00C524C6">
        <w:rPr>
          <w:sz w:val="14"/>
          <w:szCs w:val="14"/>
        </w:rPr>
        <w:t>Providing information in data-sparse regions</w:t>
      </w:r>
    </w:p>
    <w:p w14:paraId="2FEF1D4A" w14:textId="77777777" w:rsidR="006B7BAF" w:rsidRPr="00100A2B" w:rsidRDefault="006B7BAF" w:rsidP="006B7BAF">
      <w:pPr>
        <w:rPr>
          <w:rStyle w:val="StyleUnderline"/>
        </w:rPr>
      </w:pPr>
      <w:r w:rsidRPr="00D4592E">
        <w:rPr>
          <w:rStyle w:val="StyleUnderline"/>
          <w:highlight w:val="green"/>
        </w:rPr>
        <w:t>Ground-based</w:t>
      </w:r>
      <w:r w:rsidRPr="00C524C6">
        <w:rPr>
          <w:sz w:val="14"/>
        </w:rPr>
        <w:t xml:space="preserve"> weather and climate </w:t>
      </w:r>
      <w:r w:rsidRPr="00D4592E">
        <w:rPr>
          <w:rStyle w:val="StyleUnderline"/>
          <w:highlight w:val="green"/>
        </w:rPr>
        <w:t xml:space="preserve">monitoring systems only cover </w:t>
      </w:r>
      <w:r w:rsidRPr="007C1918">
        <w:rPr>
          <w:rStyle w:val="StyleUnderline"/>
        </w:rPr>
        <w:t xml:space="preserve">about </w:t>
      </w:r>
      <w:r w:rsidRPr="00D4592E">
        <w:rPr>
          <w:rStyle w:val="StyleUnderline"/>
          <w:highlight w:val="green"/>
        </w:rPr>
        <w:t>30%</w:t>
      </w:r>
      <w:r w:rsidRPr="00C524C6">
        <w:rPr>
          <w:sz w:val="14"/>
        </w:rPr>
        <w:t xml:space="preserve"> of the Earth’s surface. In many parts of the world such </w:t>
      </w:r>
      <w:r w:rsidRPr="00D4592E">
        <w:rPr>
          <w:rStyle w:val="StyleUnderline"/>
          <w:highlight w:val="green"/>
        </w:rPr>
        <w:t>data is incomplete and patchy due to poorly maintained weather stations</w:t>
      </w:r>
      <w:r w:rsidRPr="00100A2B">
        <w:rPr>
          <w:rStyle w:val="StyleUnderline"/>
        </w:rPr>
        <w:t xml:space="preserve"> and a general lack of such facilities.</w:t>
      </w:r>
    </w:p>
    <w:p w14:paraId="034363D9" w14:textId="77777777" w:rsidR="006B7BAF" w:rsidRPr="00100A2B" w:rsidRDefault="006B7BAF" w:rsidP="006B7BAF">
      <w:pPr>
        <w:rPr>
          <w:rStyle w:val="StyleUnderline"/>
        </w:rPr>
      </w:pPr>
      <w:r w:rsidRPr="00D4592E">
        <w:rPr>
          <w:rStyle w:val="StyleUnderline"/>
          <w:highlight w:val="green"/>
        </w:rPr>
        <w:t>EO satellites</w:t>
      </w:r>
      <w:r w:rsidRPr="00C524C6">
        <w:rPr>
          <w:sz w:val="14"/>
        </w:rPr>
        <w:t xml:space="preserve"> and rapidly improving satellite technology, especially data from open access </w:t>
      </w:r>
      <w:proofErr w:type="spellStart"/>
      <w:r w:rsidRPr="00C524C6">
        <w:rPr>
          <w:sz w:val="14"/>
        </w:rPr>
        <w:t>programmes</w:t>
      </w:r>
      <w:proofErr w:type="spellEnd"/>
      <w:r w:rsidRPr="00C524C6">
        <w:rPr>
          <w:sz w:val="14"/>
        </w:rPr>
        <w:t xml:space="preserve">, </w:t>
      </w:r>
      <w:r w:rsidRPr="00D4592E">
        <w:rPr>
          <w:rStyle w:val="StyleUnderline"/>
          <w:highlight w:val="green"/>
        </w:rPr>
        <w:t>offer</w:t>
      </w:r>
      <w:r w:rsidRPr="00100A2B">
        <w:rPr>
          <w:rStyle w:val="StyleUnderline"/>
        </w:rPr>
        <w:t xml:space="preserve"> a </w:t>
      </w:r>
      <w:r w:rsidRPr="00D4592E">
        <w:rPr>
          <w:rStyle w:val="StyleUnderline"/>
          <w:highlight w:val="green"/>
        </w:rPr>
        <w:t>valuable</w:t>
      </w:r>
      <w:r w:rsidRPr="00100A2B">
        <w:rPr>
          <w:rStyle w:val="StyleUnderline"/>
        </w:rPr>
        <w:t xml:space="preserve"> source </w:t>
      </w:r>
      <w:r w:rsidRPr="00D4592E">
        <w:rPr>
          <w:rStyle w:val="StyleUnderline"/>
          <w:highlight w:val="green"/>
        </w:rPr>
        <w:t xml:space="preserve">information for such </w:t>
      </w:r>
      <w:r w:rsidRPr="00D4592E">
        <w:rPr>
          <w:rStyle w:val="Emphasis"/>
          <w:highlight w:val="green"/>
        </w:rPr>
        <w:t>data-sparse regions</w:t>
      </w:r>
      <w:r w:rsidRPr="00100A2B">
        <w:rPr>
          <w:rStyle w:val="StyleUnderline"/>
        </w:rPr>
        <w:t>. This is especially important since countries and regions with a lack of climate data are often particularly vulnerable to climate change impacts.</w:t>
      </w:r>
    </w:p>
    <w:p w14:paraId="4B5A25A4" w14:textId="77777777" w:rsidR="006B7BAF" w:rsidRPr="00C524C6" w:rsidRDefault="006B7BAF" w:rsidP="006B7BAF">
      <w:pPr>
        <w:rPr>
          <w:sz w:val="14"/>
          <w:szCs w:val="14"/>
        </w:rPr>
      </w:pPr>
      <w:r w:rsidRPr="00C524C6">
        <w:rPr>
          <w:sz w:val="14"/>
          <w:szCs w:val="14"/>
        </w:rPr>
        <w:t>International efforts for systematic observation</w:t>
      </w:r>
      <w:r>
        <w:rPr>
          <w:sz w:val="14"/>
          <w:szCs w:val="14"/>
        </w:rPr>
        <w:t xml:space="preserve"> </w:t>
      </w:r>
      <w:proofErr w:type="gramStart"/>
      <w:r w:rsidRPr="00C524C6">
        <w:rPr>
          <w:sz w:val="14"/>
          <w:szCs w:val="14"/>
        </w:rPr>
        <w:t>The</w:t>
      </w:r>
      <w:proofErr w:type="gramEnd"/>
      <w:r w:rsidRPr="00C524C6">
        <w:rPr>
          <w:sz w:val="14"/>
          <w:szCs w:val="14"/>
        </w:rPr>
        <w:t xml:space="preserve"> importance of satellite-based observations is also </w:t>
      </w:r>
      <w:proofErr w:type="spellStart"/>
      <w:r w:rsidRPr="00C524C6">
        <w:rPr>
          <w:sz w:val="14"/>
          <w:szCs w:val="14"/>
        </w:rPr>
        <w:t>recognised</w:t>
      </w:r>
      <w:proofErr w:type="spellEnd"/>
      <w:r w:rsidRPr="00C524C6">
        <w:rPr>
          <w:sz w:val="14"/>
          <w:szCs w:val="14"/>
        </w:rPr>
        <w:t xml:space="preserve"> by the international community. Following the recommendations of the World Meteorological Organization’s (WMO) Global Climate Observing System (GCOS) </w:t>
      </w:r>
      <w:proofErr w:type="spellStart"/>
      <w:r w:rsidRPr="00C524C6">
        <w:rPr>
          <w:sz w:val="14"/>
          <w:szCs w:val="14"/>
        </w:rPr>
        <w:t>programme</w:t>
      </w:r>
      <w:proofErr w:type="spellEnd"/>
      <w:r w:rsidRPr="00C524C6">
        <w:rPr>
          <w:sz w:val="14"/>
          <w:szCs w:val="14"/>
        </w:rPr>
        <w:t xml:space="preserve">, the UNFCCC strongly encourages countries that support space agencies with EO </w:t>
      </w:r>
      <w:proofErr w:type="spellStart"/>
      <w:r w:rsidRPr="00C524C6">
        <w:rPr>
          <w:sz w:val="14"/>
          <w:szCs w:val="14"/>
        </w:rPr>
        <w:t>programmes</w:t>
      </w:r>
      <w:proofErr w:type="spellEnd"/>
      <w:r w:rsidRPr="00C524C6">
        <w:rPr>
          <w:sz w:val="14"/>
          <w:szCs w:val="14"/>
        </w:rPr>
        <w:t xml:space="preserve"> to get involved in GCOS and support the </w:t>
      </w:r>
      <w:proofErr w:type="spellStart"/>
      <w:r w:rsidRPr="00C524C6">
        <w:rPr>
          <w:sz w:val="14"/>
          <w:szCs w:val="14"/>
        </w:rPr>
        <w:t>programme’s</w:t>
      </w:r>
      <w:proofErr w:type="spellEnd"/>
      <w:r w:rsidRPr="00C524C6">
        <w:rPr>
          <w:sz w:val="14"/>
          <w:szCs w:val="14"/>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r>
        <w:rPr>
          <w:sz w:val="14"/>
          <w:szCs w:val="14"/>
        </w:rPr>
        <w:t xml:space="preserve"> </w:t>
      </w:r>
      <w:r w:rsidRPr="00C524C6">
        <w:rPr>
          <w:sz w:val="14"/>
          <w:szCs w:val="14"/>
        </w:rP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w:t>
      </w:r>
      <w:r w:rsidRPr="00C524C6">
        <w:rPr>
          <w:sz w:val="14"/>
          <w:szCs w:val="14"/>
        </w:rPr>
        <w:lastRenderedPageBreak/>
        <w:t xml:space="preserve">the UNFCCC and IPCC were defined by GCOS. The ECVs, which can be seen below, were identified due to their relevance for </w:t>
      </w:r>
      <w:proofErr w:type="spellStart"/>
      <w:r w:rsidRPr="00C524C6">
        <w:rPr>
          <w:sz w:val="14"/>
          <w:szCs w:val="14"/>
        </w:rPr>
        <w:t>characterising</w:t>
      </w:r>
      <w:proofErr w:type="spellEnd"/>
      <w:r w:rsidRPr="00C524C6">
        <w:rPr>
          <w:sz w:val="14"/>
          <w:szCs w:val="14"/>
        </w:rPr>
        <w:t xml:space="preserve"> the climate system and its changes, the technical feasibility of observing or deriving them on a global scale, and their cost effectiveness.</w:t>
      </w:r>
      <w:r>
        <w:rPr>
          <w:sz w:val="14"/>
          <w:szCs w:val="14"/>
        </w:rPr>
        <w:t xml:space="preserve"> </w:t>
      </w:r>
      <w:r w:rsidRPr="00C524C6">
        <w:rPr>
          <w:sz w:val="14"/>
          <w:szCs w:val="14"/>
        </w:rPr>
        <w:t>The 50 Essential Climate Variables as defined by GCOS.</w:t>
      </w:r>
      <w:r>
        <w:rPr>
          <w:sz w:val="14"/>
          <w:szCs w:val="14"/>
        </w:rPr>
        <w:t xml:space="preserve"> </w:t>
      </w:r>
      <w:r w:rsidRPr="00C524C6">
        <w:rPr>
          <w:sz w:val="14"/>
          <w:szCs w:val="14"/>
        </w:rPr>
        <w:t xml:space="preserve">One effort supporting the systemic observation of the climate is the European Space Agency’s (ESA) Climate Change Initiative (CCI). The </w:t>
      </w:r>
      <w:proofErr w:type="spellStart"/>
      <w:r w:rsidRPr="00C524C6">
        <w:rPr>
          <w:sz w:val="14"/>
          <w:szCs w:val="14"/>
        </w:rPr>
        <w:t>programme</w:t>
      </w:r>
      <w:proofErr w:type="spellEnd"/>
      <w:r w:rsidRPr="00C524C6">
        <w:rPr>
          <w:sz w:val="14"/>
          <w:szCs w:val="14"/>
        </w:rPr>
        <w:t xml:space="preserve"> taps into its own and its member countries’ EO archives that have been established in the last three decades in order to provide a timely and adequate contribution to the ECV databases required by the UNFCCC.</w:t>
      </w:r>
      <w:r>
        <w:rPr>
          <w:sz w:val="14"/>
          <w:szCs w:val="14"/>
        </w:rPr>
        <w:t xml:space="preserve"> </w:t>
      </w:r>
      <w:r w:rsidRPr="00C524C6">
        <w:rPr>
          <w:sz w:val="14"/>
          <w:szCs w:val="14"/>
        </w:rPr>
        <w:t>Robust evidence supporting climate risk management</w:t>
      </w:r>
      <w:r>
        <w:rPr>
          <w:sz w:val="14"/>
          <w:szCs w:val="14"/>
        </w:rPr>
        <w:t xml:space="preserve"> </w:t>
      </w:r>
      <w:r w:rsidRPr="00C524C6">
        <w:rPr>
          <w:sz w:val="14"/>
          <w:szCs w:val="14"/>
        </w:rPr>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5C62EC0E" w14:textId="77777777" w:rsidR="006B7BAF" w:rsidRPr="00100A2B" w:rsidRDefault="006B7BAF" w:rsidP="006B7BAF">
      <w:pPr>
        <w:rPr>
          <w:u w:val="single"/>
        </w:rPr>
      </w:pPr>
      <w:r w:rsidRPr="00D4592E">
        <w:rPr>
          <w:rStyle w:val="StyleUnderline"/>
          <w:highlight w:val="green"/>
        </w:rPr>
        <w:t>Without</w:t>
      </w:r>
      <w:r w:rsidRPr="00100A2B">
        <w:rPr>
          <w:rStyle w:val="StyleUnderline"/>
        </w:rPr>
        <w:t xml:space="preserve"> insights offered by </w:t>
      </w:r>
      <w:r w:rsidRPr="00D4592E">
        <w:rPr>
          <w:rStyle w:val="StyleUnderline"/>
          <w:highlight w:val="green"/>
        </w:rPr>
        <w:t>EO satellites there would not be enough evidence for decision makers to base their climate policies on, increasing</w:t>
      </w:r>
      <w:r w:rsidRPr="00100A2B">
        <w:rPr>
          <w:rStyle w:val="StyleUnderline"/>
        </w:rPr>
        <w:t xml:space="preserve"> the risk of </w:t>
      </w:r>
      <w:r w:rsidRPr="00D4592E">
        <w:rPr>
          <w:rStyle w:val="Emphasis"/>
          <w:highlight w:val="green"/>
        </w:rPr>
        <w:t>maladaptation</w:t>
      </w:r>
      <w:r w:rsidRPr="00100A2B">
        <w:rPr>
          <w:rStyle w:val="StyleUnderline"/>
        </w:rPr>
        <w:t>. Robust EO data is an invaluable resource for collecting climate information that can inform climate risk management and make it more effective.</w:t>
      </w:r>
    </w:p>
    <w:p w14:paraId="5A06C002" w14:textId="77777777" w:rsidR="006B7BAF" w:rsidRDefault="006B7BAF" w:rsidP="006B7BAF">
      <w:pPr>
        <w:pStyle w:val="Heading4"/>
      </w:pPr>
      <w:r>
        <w:t xml:space="preserve">It’s </w:t>
      </w:r>
      <w:r>
        <w:rPr>
          <w:u w:val="single"/>
        </w:rPr>
        <w:t>fast</w:t>
      </w:r>
      <w:r>
        <w:t xml:space="preserve">---extinction within </w:t>
      </w:r>
      <w:r>
        <w:rPr>
          <w:u w:val="single"/>
        </w:rPr>
        <w:t xml:space="preserve">5 years. </w:t>
      </w:r>
    </w:p>
    <w:p w14:paraId="5000EE48" w14:textId="77777777" w:rsidR="006B7BAF" w:rsidRPr="00127A6A" w:rsidRDefault="006B7BAF" w:rsidP="006B7BAF">
      <w:r w:rsidRPr="00127A6A">
        <w:rPr>
          <w:b/>
          <w:bCs/>
          <w:sz w:val="26"/>
          <w:szCs w:val="26"/>
        </w:rPr>
        <w:t>Garrison 21</w:t>
      </w:r>
      <w:r>
        <w:t xml:space="preserve"> </w:t>
      </w:r>
      <w:r w:rsidRPr="00127A6A">
        <w:rPr>
          <w:sz w:val="18"/>
          <w:szCs w:val="18"/>
        </w:rPr>
        <w:t xml:space="preserve">(Dr. Jim Garrison 21, PhD from the University of Cambridge, MA from Harvard University, BA from the University of Santa Clara, Founder/President of Ubiquity University, “Human Extinction by 2026? Scientists Speak Out”, </w:t>
      </w:r>
      <w:proofErr w:type="spellStart"/>
      <w:r w:rsidRPr="00127A6A">
        <w:rPr>
          <w:sz w:val="18"/>
          <w:szCs w:val="18"/>
        </w:rPr>
        <w:t>UbiVerse</w:t>
      </w:r>
      <w:proofErr w:type="spellEnd"/>
      <w:r w:rsidRPr="00127A6A">
        <w:rPr>
          <w:sz w:val="18"/>
          <w:szCs w:val="18"/>
        </w:rPr>
        <w:t>, 7/1/2021, https://ubiverse.org/posts/human-extinction-by-2026-scientists-speak-out)</w:t>
      </w:r>
    </w:p>
    <w:p w14:paraId="4EC22D07" w14:textId="77777777" w:rsidR="006B7BAF" w:rsidRDefault="006B7BAF" w:rsidP="006B7BAF">
      <w:pPr>
        <w:rPr>
          <w:sz w:val="16"/>
        </w:rPr>
      </w:pPr>
      <w:r w:rsidRPr="00127A6A">
        <w:rPr>
          <w:sz w:val="16"/>
        </w:rPr>
        <w:t xml:space="preserve">This may be the most important article you will ever read, from Arctic News June 13, 2021. It is a presentation of current climate data around planet earth with the assertion that </w:t>
      </w:r>
      <w:r w:rsidRPr="00CF675A">
        <w:rPr>
          <w:rStyle w:val="StyleUnderline"/>
          <w:highlight w:val="green"/>
        </w:rPr>
        <w:t>if</w:t>
      </w:r>
      <w:r w:rsidRPr="007B725E">
        <w:rPr>
          <w:rStyle w:val="StyleUnderline"/>
        </w:rPr>
        <w:t xml:space="preserve"> present </w:t>
      </w:r>
      <w:r w:rsidRPr="00CF675A">
        <w:rPr>
          <w:rStyle w:val="StyleUnderline"/>
          <w:highlight w:val="green"/>
        </w:rPr>
        <w:t xml:space="preserve">trends continue, rising </w:t>
      </w:r>
      <w:r w:rsidRPr="00CF675A">
        <w:rPr>
          <w:rStyle w:val="Emphasis"/>
          <w:highlight w:val="green"/>
        </w:rPr>
        <w:t>temp</w:t>
      </w:r>
      <w:r w:rsidRPr="007B725E">
        <w:rPr>
          <w:rStyle w:val="StyleUnderline"/>
        </w:rPr>
        <w:t>erature</w:t>
      </w:r>
      <w:r w:rsidRPr="00CF675A">
        <w:rPr>
          <w:rStyle w:val="Emphasis"/>
          <w:highlight w:val="green"/>
        </w:rPr>
        <w:t>s</w:t>
      </w:r>
      <w:r w:rsidRPr="00CF675A">
        <w:rPr>
          <w:rStyle w:val="StyleUnderline"/>
          <w:highlight w:val="green"/>
        </w:rPr>
        <w:t xml:space="preserve"> and CO2</w:t>
      </w:r>
      <w:r w:rsidRPr="007B725E">
        <w:rPr>
          <w:rStyle w:val="StyleUnderline"/>
        </w:rPr>
        <w:t xml:space="preserve"> emissions could </w:t>
      </w:r>
      <w:r w:rsidRPr="00CF675A">
        <w:rPr>
          <w:rStyle w:val="StyleUnderline"/>
          <w:highlight w:val="green"/>
        </w:rPr>
        <w:t>make</w:t>
      </w:r>
      <w:r w:rsidRPr="007B725E">
        <w:rPr>
          <w:rStyle w:val="StyleUnderline"/>
        </w:rPr>
        <w:t xml:space="preserve"> human </w:t>
      </w:r>
      <w:r w:rsidRPr="00CF675A">
        <w:rPr>
          <w:rStyle w:val="StyleUnderline"/>
          <w:highlight w:val="green"/>
        </w:rPr>
        <w:t xml:space="preserve">life impossible </w:t>
      </w:r>
      <w:r w:rsidRPr="00CF675A">
        <w:rPr>
          <w:rStyle w:val="Emphasis"/>
          <w:highlight w:val="green"/>
        </w:rPr>
        <w:t>by 2026</w:t>
      </w:r>
      <w:r w:rsidRPr="007B725E">
        <w:rPr>
          <w:rStyle w:val="StyleUnderline"/>
        </w:rPr>
        <w:t xml:space="preserve">. That's </w:t>
      </w:r>
      <w:r w:rsidRPr="007B725E">
        <w:rPr>
          <w:rStyle w:val="Emphasis"/>
        </w:rPr>
        <w:t>how bad</w:t>
      </w:r>
      <w:r w:rsidRPr="007B725E">
        <w:rPr>
          <w:rStyle w:val="StyleUnderline"/>
        </w:rPr>
        <w:t xml:space="preserve"> our situation is. </w:t>
      </w:r>
      <w:r w:rsidRPr="00CF675A">
        <w:rPr>
          <w:rStyle w:val="StyleUnderline"/>
          <w:highlight w:val="green"/>
        </w:rPr>
        <w:t xml:space="preserve">We are </w:t>
      </w:r>
      <w:r w:rsidRPr="00CF675A">
        <w:rPr>
          <w:rStyle w:val="Emphasis"/>
          <w:highlight w:val="green"/>
        </w:rPr>
        <w:t>not</w:t>
      </w:r>
      <w:r w:rsidRPr="00CF675A">
        <w:rPr>
          <w:rStyle w:val="StyleUnderline"/>
          <w:highlight w:val="green"/>
        </w:rPr>
        <w:t xml:space="preserve"> talking</w:t>
      </w:r>
      <w:r w:rsidRPr="007B725E">
        <w:rPr>
          <w:rStyle w:val="StyleUnderline"/>
        </w:rPr>
        <w:t xml:space="preserve"> about what might happen over the next </w:t>
      </w:r>
      <w:r w:rsidRPr="00CF675A">
        <w:rPr>
          <w:rStyle w:val="Emphasis"/>
          <w:highlight w:val="green"/>
        </w:rPr>
        <w:t>decades</w:t>
      </w:r>
      <w:r w:rsidRPr="00CF675A">
        <w:rPr>
          <w:rStyle w:val="StyleUnderline"/>
          <w:highlight w:val="green"/>
        </w:rPr>
        <w:t>. We are talking</w:t>
      </w:r>
      <w:r w:rsidRPr="007B725E">
        <w:rPr>
          <w:rStyle w:val="StyleUnderline"/>
        </w:rPr>
        <w:t xml:space="preserve"> about what is happening </w:t>
      </w:r>
      <w:r w:rsidRPr="00CF675A">
        <w:rPr>
          <w:rStyle w:val="Emphasis"/>
          <w:highlight w:val="green"/>
        </w:rPr>
        <w:t>NOW</w:t>
      </w:r>
      <w:r w:rsidRPr="00CF675A">
        <w:rPr>
          <w:rStyle w:val="StyleUnderline"/>
          <w:highlight w:val="green"/>
        </w:rPr>
        <w:t>. We are entering</w:t>
      </w:r>
      <w:r w:rsidRPr="00127A6A">
        <w:rPr>
          <w:sz w:val="16"/>
        </w:rPr>
        <w:t xml:space="preserve"> a time of </w:t>
      </w:r>
      <w:r w:rsidRPr="00CF675A">
        <w:rPr>
          <w:rStyle w:val="Emphasis"/>
          <w:highlight w:val="green"/>
        </w:rPr>
        <w:t>escalating turbulence</w:t>
      </w:r>
      <w:r w:rsidRPr="00127A6A">
        <w:rPr>
          <w:sz w:val="16"/>
        </w:rPr>
        <w:t xml:space="preserve"> due to our governments' refusal to take any kind of real action to reduce global warming.  We must immediately and with every ounce of awareness and strength that we can muster take concerted action to REGENERATE human community and the planetary ecology. We must all become REGENERATION FIRST RESPONDERS, which is the focus of our Masters in Regenerative Action.</w:t>
      </w:r>
    </w:p>
    <w:p w14:paraId="0A463C77" w14:textId="77777777" w:rsidR="006B7BAF" w:rsidRPr="006E7813" w:rsidRDefault="006B7BAF" w:rsidP="006B7BAF">
      <w:pPr>
        <w:rPr>
          <w:sz w:val="16"/>
        </w:rPr>
      </w:pPr>
    </w:p>
    <w:p w14:paraId="438A4951" w14:textId="77777777" w:rsidR="006B7BAF" w:rsidRPr="00A5106C" w:rsidRDefault="006B7BAF" w:rsidP="006B7BAF">
      <w:pPr>
        <w:pStyle w:val="Heading4"/>
        <w:rPr>
          <w:sz w:val="14"/>
        </w:rPr>
      </w:pPr>
      <w:r w:rsidRPr="00100A2B">
        <w:rPr>
          <w:rFonts w:cs="Calibri"/>
        </w:rPr>
        <w:t xml:space="preserve">Scenario 2 is </w:t>
      </w:r>
      <w:r>
        <w:t xml:space="preserve">US-Russia War </w:t>
      </w:r>
    </w:p>
    <w:p w14:paraId="2B2B8916" w14:textId="77777777" w:rsidR="006B7BAF" w:rsidRDefault="006B7BAF" w:rsidP="006B7BAF"/>
    <w:p w14:paraId="4036D09B" w14:textId="77777777" w:rsidR="006B7BAF" w:rsidRPr="00E70197" w:rsidRDefault="006B7BAF" w:rsidP="006B7BAF">
      <w:pPr>
        <w:pStyle w:val="Heading4"/>
      </w:pPr>
      <w:r w:rsidRPr="00E70197">
        <w:t>Increased space debris makes future space exploration impossible</w:t>
      </w:r>
      <w:r>
        <w:t xml:space="preserve">. </w:t>
      </w:r>
    </w:p>
    <w:p w14:paraId="11EDAC51" w14:textId="77777777" w:rsidR="006B7BAF" w:rsidRPr="00E70197" w:rsidRDefault="006B7BAF" w:rsidP="006B7BAF">
      <w:r w:rsidRPr="00E70197">
        <w:rPr>
          <w:rStyle w:val="Style13ptBold"/>
        </w:rPr>
        <w:t>Webb 18</w:t>
      </w:r>
      <w:r w:rsidRPr="00E70197">
        <w:t xml:space="preserve"> </w:t>
      </w:r>
      <w:r w:rsidRPr="00CC65A0">
        <w:rPr>
          <w:sz w:val="18"/>
          <w:szCs w:val="18"/>
        </w:rPr>
        <w:t>[(Amy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65F86961" w14:textId="77777777" w:rsidR="006B7BAF" w:rsidRDefault="006B7BAF" w:rsidP="006B7BAF">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D4592E">
        <w:rPr>
          <w:rStyle w:val="Emphasis"/>
          <w:highlight w:val="green"/>
        </w:rPr>
        <w:t>debris will pose a</w:t>
      </w:r>
      <w:r w:rsidRPr="00E70197">
        <w:rPr>
          <w:rStyle w:val="Emphasis"/>
        </w:rPr>
        <w:t xml:space="preserve"> navigation </w:t>
      </w:r>
      <w:r w:rsidRPr="00D4592E">
        <w:rPr>
          <w:rStyle w:val="Emphasis"/>
          <w:highlight w:val="green"/>
        </w:rPr>
        <w:t>hazard for</w:t>
      </w:r>
      <w:r w:rsidRPr="00E70197">
        <w:rPr>
          <w:rStyle w:val="Emphasis"/>
        </w:rPr>
        <w:t xml:space="preserve"> many </w:t>
      </w:r>
      <w:r w:rsidRPr="00D4592E">
        <w:rPr>
          <w:rStyle w:val="Emphasis"/>
          <w:highlight w:val="gree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7621DB">
        <w:rPr>
          <w:sz w:val="12"/>
        </w:rPr>
        <w:t>Starman</w:t>
      </w:r>
      <w:proofErr w:type="spellEnd"/>
      <w:r w:rsidRPr="007621DB">
        <w:rPr>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w:t>
      </w:r>
      <w:proofErr w:type="gramStart"/>
      <w:r w:rsidRPr="007621DB">
        <w:rPr>
          <w:sz w:val="12"/>
        </w:rPr>
        <w:t>soars</w:t>
      </w:r>
      <w:proofErr w:type="gramEnd"/>
      <w:r w:rsidRPr="007621DB">
        <w:rPr>
          <w:sz w:val="12"/>
        </w:rPr>
        <w:t xml:space="preserve"> about 1,250 miles above the Earth’s surface, so you have better odds scoring a seat on Virgin Galactic’s maiden voyage than witnessing </w:t>
      </w:r>
      <w:proofErr w:type="spellStart"/>
      <w:r w:rsidRPr="007621DB">
        <w:rPr>
          <w:sz w:val="12"/>
        </w:rPr>
        <w:t>Starman</w:t>
      </w:r>
      <w:proofErr w:type="spellEnd"/>
      <w:r w:rsidRPr="007621DB">
        <w:rPr>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w:t>
      </w:r>
      <w:proofErr w:type="gramStart"/>
      <w:r w:rsidRPr="007621DB">
        <w:rPr>
          <w:sz w:val="12"/>
        </w:rPr>
        <w:t>Principal,</w:t>
      </w:r>
      <w:proofErr w:type="gramEnd"/>
      <w:r w:rsidRPr="007621DB">
        <w:rPr>
          <w:sz w:val="12"/>
        </w:rPr>
        <w:t xml:space="preserve">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 xml:space="preserve">and venturing out to the furthest reaches of our galaxy. Space is no longer the final frontier; we’re already exploring it. Our current </w:t>
      </w:r>
      <w:r w:rsidRPr="00E70197">
        <w:rPr>
          <w:rStyle w:val="StyleUnderline"/>
        </w:rPr>
        <w:lastRenderedPageBreak/>
        <w:t>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w:t>
      </w:r>
      <w:proofErr w:type="gramStart"/>
      <w:r w:rsidRPr="007621DB">
        <w:rPr>
          <w:sz w:val="12"/>
        </w:rPr>
        <w:t>Or,</w:t>
      </w:r>
      <w:proofErr w:type="gramEnd"/>
      <w:r w:rsidRPr="007621DB">
        <w:rPr>
          <w:sz w:val="12"/>
        </w:rPr>
        <w:t xml:space="preserve">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D4592E">
        <w:rPr>
          <w:rStyle w:val="StyleUnderline"/>
          <w:highlight w:val="green"/>
        </w:rPr>
        <w:t>private sector</w:t>
      </w:r>
      <w:r w:rsidRPr="00E70197">
        <w:rPr>
          <w:rStyle w:val="StyleUnderline"/>
        </w:rPr>
        <w:t xml:space="preserve"> could collaborate to build grand-scale orbital cleaners, but their commercial </w:t>
      </w:r>
      <w:r w:rsidRPr="00D4592E">
        <w:rPr>
          <w:rStyle w:val="StyleUnderline"/>
          <w:highlight w:val="green"/>
        </w:rPr>
        <w:t>interests are driven by immediate launches</w:t>
      </w:r>
      <w:r w:rsidRPr="00E70197">
        <w:rPr>
          <w:rStyle w:val="StyleUnderline"/>
        </w:rPr>
        <w:t xml:space="preserve">. Given all the planned launches in our near future, </w:t>
      </w:r>
      <w:r w:rsidRPr="00D4592E">
        <w:rPr>
          <w:rStyle w:val="StyleUnderline"/>
          <w:highlight w:val="green"/>
        </w:rPr>
        <w:t>we don’t have</w:t>
      </w:r>
      <w:r w:rsidRPr="00E70197">
        <w:rPr>
          <w:rStyle w:val="StyleUnderline"/>
        </w:rPr>
        <w:t xml:space="preserve"> much </w:t>
      </w:r>
      <w:r w:rsidRPr="00D4592E">
        <w:rPr>
          <w:rStyle w:val="StyleUnderline"/>
          <w:highlight w:val="gree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05EF92CC" w14:textId="77777777" w:rsidR="006B7BAF" w:rsidRPr="00E70197" w:rsidRDefault="006B7BAF" w:rsidP="006B7BAF">
      <w:pPr>
        <w:pStyle w:val="Heading4"/>
      </w:pPr>
      <w:r w:rsidRPr="00E70197">
        <w:t>Deep space exploration is a shared goal that prevents escalation of US-Russia tensions</w:t>
      </w:r>
      <w:r>
        <w:t xml:space="preserve"> BUT privatization foils cooperation. </w:t>
      </w:r>
    </w:p>
    <w:p w14:paraId="52DF4671" w14:textId="77777777" w:rsidR="006B7BAF" w:rsidRPr="00E70197" w:rsidRDefault="006B7BAF" w:rsidP="006B7BAF">
      <w:pPr>
        <w:rPr>
          <w:rStyle w:val="Style13ptBold"/>
        </w:rPr>
      </w:pPr>
      <w:r w:rsidRPr="00E70197">
        <w:rPr>
          <w:rStyle w:val="Style13ptBold"/>
        </w:rPr>
        <w:t xml:space="preserve">CSIS 18 </w:t>
      </w:r>
      <w:r w:rsidRPr="00CC65A0">
        <w:rPr>
          <w:sz w:val="18"/>
          <w:szCs w:val="18"/>
        </w:rPr>
        <w:t>[(Center for Strategic and International Studies), “Why Human Space Exploration Matters,” August 21, 2018 https://www.csis.org/blogs/post-soviet-post/space-cooperation] TDI</w:t>
      </w:r>
    </w:p>
    <w:p w14:paraId="5A9E4EF1" w14:textId="77777777" w:rsidR="006B7BAF" w:rsidRPr="007621DB" w:rsidRDefault="006B7BAF" w:rsidP="006B7BAF">
      <w:pPr>
        <w:rPr>
          <w:sz w:val="12"/>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D4592E">
        <w:rPr>
          <w:rStyle w:val="Emphasis"/>
          <w:highlight w:val="green"/>
        </w:rPr>
        <w:t>“[space] is our</w:t>
      </w:r>
      <w:r w:rsidRPr="00E70197">
        <w:rPr>
          <w:rStyle w:val="Emphasis"/>
        </w:rPr>
        <w:t xml:space="preserve"> best </w:t>
      </w:r>
      <w:r w:rsidRPr="00D4592E">
        <w:rPr>
          <w:rStyle w:val="Emphasis"/>
          <w:highlight w:val="green"/>
        </w:rPr>
        <w:t>opportunity to dialogue when everything</w:t>
      </w:r>
      <w:r w:rsidRPr="00E70197">
        <w:rPr>
          <w:rStyle w:val="Emphasis"/>
        </w:rPr>
        <w:t xml:space="preserve"> else </w:t>
      </w:r>
      <w:r w:rsidRPr="00D4592E">
        <w:rPr>
          <w:rStyle w:val="Emphasis"/>
          <w:highlight w:val="gree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D4592E">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4592E">
        <w:rPr>
          <w:rStyle w:val="Emphasis"/>
          <w:highlight w:val="green"/>
        </w:rPr>
        <w:t>support</w:t>
      </w:r>
      <w:r w:rsidRPr="00E70197">
        <w:rPr>
          <w:rStyle w:val="StyleUnderline"/>
        </w:rPr>
        <w:t xml:space="preserve"> of</w:t>
      </w:r>
      <w:r w:rsidRPr="00E70197">
        <w:rPr>
          <w:rStyle w:val="Emphasis"/>
        </w:rPr>
        <w:t xml:space="preserve"> the idea of </w:t>
      </w:r>
      <w:r w:rsidRPr="00D4592E">
        <w:rPr>
          <w:rStyle w:val="Emphasis"/>
          <w:highlight w:val="gree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D4592E">
        <w:rPr>
          <w:rStyle w:val="Emphasis"/>
          <w:highlight w:val="green"/>
        </w:rPr>
        <w:t>growth of the private sector</w:t>
      </w:r>
      <w:r w:rsidRPr="00E70197">
        <w:rPr>
          <w:rStyle w:val="Emphasis"/>
        </w:rPr>
        <w:t xml:space="preserve"> space industry may </w:t>
      </w:r>
      <w:r w:rsidRPr="00D4592E">
        <w:rPr>
          <w:rStyle w:val="Emphasis"/>
          <w:highlight w:val="green"/>
        </w:rPr>
        <w:t xml:space="preserve">alter the economic arrangement between </w:t>
      </w:r>
      <w:r w:rsidRPr="00FE1B9F">
        <w:rPr>
          <w:rStyle w:val="Emphasis"/>
        </w:rPr>
        <w:t xml:space="preserve">the </w:t>
      </w:r>
      <w:r w:rsidRPr="00D4592E">
        <w:rPr>
          <w:rStyle w:val="Emphasis"/>
          <w:highlight w:val="green"/>
        </w:rPr>
        <w:t>U.S. and Russia</w:t>
      </w:r>
      <w:r w:rsidRPr="00E70197">
        <w:rPr>
          <w:rStyle w:val="Emphasis"/>
        </w:rPr>
        <w:t>,</w:t>
      </w:r>
      <w:r w:rsidRPr="00E70197">
        <w:rPr>
          <w:rStyle w:val="StyleUnderline"/>
        </w:rPr>
        <w:t xml:space="preserve"> and ultimately </w:t>
      </w:r>
      <w:r w:rsidRPr="00D4592E">
        <w:rPr>
          <w:rStyle w:val="Emphasis"/>
          <w:highlight w:val="gree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4592E">
        <w:rPr>
          <w:rStyle w:val="Emphasis"/>
          <w:highlight w:val="green"/>
        </w:rPr>
        <w:t>If NASA and</w:t>
      </w:r>
      <w:r w:rsidRPr="00E70197">
        <w:rPr>
          <w:rStyle w:val="Emphasis"/>
        </w:rPr>
        <w:t xml:space="preserve"> its Russian counterpart, </w:t>
      </w:r>
      <w:proofErr w:type="spellStart"/>
      <w:r w:rsidRPr="009F1B9F">
        <w:rPr>
          <w:rStyle w:val="Emphasis"/>
          <w:highlight w:val="green"/>
        </w:rPr>
        <w:t>Roskosmos</w:t>
      </w:r>
      <w:proofErr w:type="spellEnd"/>
      <w:r w:rsidRPr="009F1B9F">
        <w:rPr>
          <w:rStyle w:val="Emphasis"/>
          <w:highlight w:val="green"/>
        </w:rPr>
        <w:t xml:space="preserve">, have </w:t>
      </w:r>
      <w:r w:rsidRPr="00D4592E">
        <w:rPr>
          <w:rStyle w:val="Emphasis"/>
          <w:highlight w:val="green"/>
        </w:rPr>
        <w:t>no need to talk</w:t>
      </w:r>
      <w:r w:rsidRPr="00E70197">
        <w:rPr>
          <w:rStyle w:val="Emphasis"/>
        </w:rPr>
        <w:t xml:space="preserve"> with one another, </w:t>
      </w:r>
      <w:r w:rsidRPr="00D4592E">
        <w:rPr>
          <w:rStyle w:val="Emphasis"/>
          <w:highlight w:val="green"/>
        </w:rPr>
        <w:t>they</w:t>
      </w:r>
      <w:r w:rsidRPr="00E70197">
        <w:rPr>
          <w:rStyle w:val="Emphasis"/>
        </w:rPr>
        <w:t xml:space="preserve"> probably </w:t>
      </w:r>
      <w:r w:rsidRPr="00D4592E">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064750FD" w14:textId="77777777" w:rsidR="006B7BAF" w:rsidRPr="00E70197" w:rsidRDefault="006B7BAF" w:rsidP="006B7BAF">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w:t>
      </w:r>
      <w:r>
        <w:t xml:space="preserve">. </w:t>
      </w:r>
    </w:p>
    <w:p w14:paraId="78FAC0CA" w14:textId="77777777" w:rsidR="006B7BAF" w:rsidRPr="00CC65A0" w:rsidRDefault="006B7BAF" w:rsidP="006B7BAF">
      <w:pPr>
        <w:rPr>
          <w:sz w:val="18"/>
          <w:szCs w:val="18"/>
        </w:rPr>
      </w:pPr>
      <w:r w:rsidRPr="00E70197">
        <w:rPr>
          <w:rStyle w:val="Style13ptBold"/>
        </w:rPr>
        <w:t>Weir 21</w:t>
      </w:r>
      <w:r w:rsidRPr="00E70197">
        <w:t xml:space="preserve"> </w:t>
      </w:r>
      <w:r w:rsidRPr="00CC65A0">
        <w:rPr>
          <w:sz w:val="18"/>
          <w:szCs w:val="18"/>
        </w:rPr>
        <w:t xml:space="preserve">[(Fred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CC65A0">
        <w:rPr>
          <w:sz w:val="18"/>
          <w:szCs w:val="18"/>
        </w:rPr>
        <w:t>low.“</w:t>
      </w:r>
      <w:proofErr w:type="gramEnd"/>
      <w:r w:rsidRPr="00CC65A0">
        <w:rPr>
          <w:sz w:val="18"/>
          <w:szCs w:val="18"/>
        </w:rPr>
        <w:t xml:space="preserve"> Christian Science Monitor 4-20-2021 https://www.csmonitor.com/World/Europe/2021/0420/Worse-than-the-Cold-War-US-Russia-relations-hit-new-low] TDI</w:t>
      </w:r>
    </w:p>
    <w:p w14:paraId="46C2FF24" w14:textId="77777777" w:rsidR="006B7BAF" w:rsidRDefault="006B7BAF" w:rsidP="006B7BAF">
      <w:pPr>
        <w:rPr>
          <w:sz w:val="12"/>
        </w:rPr>
      </w:pPr>
      <w:r w:rsidRPr="00E70197">
        <w:rPr>
          <w:rStyle w:val="StyleUnderline"/>
        </w:rPr>
        <w:lastRenderedPageBreak/>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337284">
        <w:rPr>
          <w:sz w:val="12"/>
        </w:rPr>
        <w:t>Ukraine, and</w:t>
      </w:r>
      <w:proofErr w:type="gramEnd"/>
      <w:r w:rsidRPr="00337284">
        <w:rPr>
          <w:sz w:val="12"/>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D4592E">
        <w:rPr>
          <w:rStyle w:val="StyleUnderline"/>
          <w:highlight w:val="green"/>
        </w:rPr>
        <w:t>a growing sense in Moscow</w:t>
      </w:r>
      <w:r w:rsidRPr="00E70197">
        <w:rPr>
          <w:rStyle w:val="StyleUnderline"/>
        </w:rPr>
        <w:t xml:space="preserve"> that the downward spiral of East-West ties has reached a point of no return, and that </w:t>
      </w:r>
      <w:r w:rsidRPr="00D4592E">
        <w:rPr>
          <w:rStyle w:val="StyleUnderline"/>
          <w:highlight w:val="green"/>
        </w:rPr>
        <w:t xml:space="preserve">Russia </w:t>
      </w:r>
      <w:r w:rsidRPr="00337284">
        <w:rPr>
          <w:rStyle w:val="StyleUnderline"/>
        </w:rPr>
        <w:t xml:space="preserve">should </w:t>
      </w:r>
      <w:r w:rsidRPr="00D4592E">
        <w:rPr>
          <w:rStyle w:val="StyleUnderline"/>
          <w:highlight w:val="gree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4592E">
        <w:rPr>
          <w:rStyle w:val="Emphasis"/>
          <w:highlight w:val="gree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D4592E">
        <w:rPr>
          <w:rStyle w:val="StyleUnderline"/>
          <w:highlight w:val="green"/>
        </w:rPr>
        <w:t>spike in violent incidents</w:t>
      </w:r>
      <w:r w:rsidRPr="00E70197">
        <w:rPr>
          <w:rStyle w:val="StyleUnderline"/>
        </w:rPr>
        <w:t xml:space="preserve"> on the front line, a </w:t>
      </w:r>
      <w:r w:rsidRPr="00D4592E">
        <w:rPr>
          <w:rStyle w:val="StyleUnderline"/>
          <w:highlight w:val="green"/>
        </w:rPr>
        <w:t>demonstrative Russian military buildup</w:t>
      </w:r>
      <w:r w:rsidRPr="00E70197">
        <w:rPr>
          <w:rStyle w:val="StyleUnderline"/>
        </w:rPr>
        <w:t xml:space="preserve"> near the borders, and </w:t>
      </w:r>
      <w:r w:rsidRPr="00D4592E">
        <w:rPr>
          <w:rStyle w:val="StyleUnderline"/>
          <w:highlight w:val="gree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Mr</w:t>
      </w:r>
      <w:r w:rsidRPr="00CC65A0">
        <w:rPr>
          <w:rStyle w:val="StyleUnderline"/>
        </w:rPr>
        <w:t xml:space="preserve">. </w:t>
      </w:r>
      <w:proofErr w:type="spellStart"/>
      <w:r w:rsidRPr="00CC65A0">
        <w:rPr>
          <w:rStyle w:val="StyleUnderline"/>
        </w:rPr>
        <w:t>Zelenskiy</w:t>
      </w:r>
      <w:proofErr w:type="spellEnd"/>
      <w:r w:rsidRPr="00CC65A0">
        <w:rPr>
          <w:rStyle w:val="StyleUnderline"/>
        </w:rPr>
        <w:t xml:space="preserve"> has also appealed to the U.S. and Europe to expedite Ukraine’s membership in NATO, which Russia has long described as</w:t>
      </w:r>
      <w:r w:rsidRPr="00D4592E">
        <w:rPr>
          <w:rStyle w:val="StyleUnderline"/>
          <w:highlight w:val="green"/>
        </w:rPr>
        <w:t xml:space="preserve"> </w:t>
      </w:r>
      <w:r w:rsidRPr="00D4592E">
        <w:rPr>
          <w:rStyle w:val="Emphasis"/>
          <w:highlight w:val="gree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D4592E">
        <w:rPr>
          <w:rStyle w:val="StyleUnderline"/>
          <w:highlight w:val="gree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D4592E">
        <w:rPr>
          <w:rStyle w:val="Emphasis"/>
          <w:highlight w:val="gree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w:t>
      </w:r>
      <w:proofErr w:type="gramStart"/>
      <w:r w:rsidRPr="00337284">
        <w:rPr>
          <w:sz w:val="12"/>
        </w:rPr>
        <w:t>So</w:t>
      </w:r>
      <w:proofErr w:type="gramEnd"/>
      <w:r w:rsidRPr="00337284">
        <w:rPr>
          <w:sz w:val="12"/>
        </w:rPr>
        <w:t xml:space="preserve"> we need to find some kind of workable compromises, not more pretexts for war.” Time to turn </w:t>
      </w:r>
      <w:proofErr w:type="gramStart"/>
      <w:r w:rsidRPr="00337284">
        <w:rPr>
          <w:sz w:val="12"/>
        </w:rPr>
        <w:t>eastward?</w:t>
      </w:r>
      <w:proofErr w:type="gramEnd"/>
      <w:r w:rsidRPr="00337284">
        <w:rPr>
          <w:sz w:val="12"/>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D4592E">
        <w:rPr>
          <w:rStyle w:val="StyleUnderline"/>
          <w:highlight w:val="green"/>
        </w:rPr>
        <w:t>Chinese</w:t>
      </w:r>
      <w:r w:rsidRPr="00E70197">
        <w:rPr>
          <w:rStyle w:val="StyleUnderline"/>
        </w:rPr>
        <w:t xml:space="preserve">, in the past, who </w:t>
      </w:r>
      <w:r w:rsidRPr="00D4592E">
        <w:rPr>
          <w:rStyle w:val="StyleUnderline"/>
          <w:highlight w:val="green"/>
        </w:rPr>
        <w:t>were</w:t>
      </w:r>
      <w:r w:rsidRPr="00E70197">
        <w:rPr>
          <w:rStyle w:val="StyleUnderline"/>
        </w:rPr>
        <w:t xml:space="preserve"> very </w:t>
      </w:r>
      <w:r w:rsidRPr="00D4592E">
        <w:rPr>
          <w:rStyle w:val="StyleUnderline"/>
          <w:highlight w:val="green"/>
        </w:rPr>
        <w:t>cautious about</w:t>
      </w:r>
      <w:r w:rsidRPr="00E70197">
        <w:rPr>
          <w:rStyle w:val="StyleUnderline"/>
        </w:rPr>
        <w:t xml:space="preserve"> participating” in anything that looked like </w:t>
      </w:r>
      <w:r w:rsidRPr="00D4592E">
        <w:rPr>
          <w:rStyle w:val="StyleUnderline"/>
          <w:highlight w:val="green"/>
        </w:rPr>
        <w:t>an anti-Western alliance</w:t>
      </w:r>
      <w:r w:rsidRPr="00337284">
        <w:rPr>
          <w:sz w:val="12"/>
        </w:rPr>
        <w:t>, says Mr. Lukyanov. “</w:t>
      </w:r>
      <w:r w:rsidRPr="00E70197">
        <w:rPr>
          <w:rStyle w:val="Emphasis"/>
        </w:rPr>
        <w:t xml:space="preserve">We are </w:t>
      </w:r>
      <w:r w:rsidRPr="00D4592E">
        <w:rPr>
          <w:rStyle w:val="Emphasis"/>
          <w:highlight w:val="gree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1C2E85C" w14:textId="77777777" w:rsidR="006B7BAF" w:rsidRPr="00100A2B" w:rsidRDefault="006B7BAF" w:rsidP="006B7BAF">
      <w:pPr>
        <w:pStyle w:val="Heading4"/>
        <w:rPr>
          <w:rFonts w:cs="Calibri"/>
        </w:rPr>
      </w:pPr>
      <w:r w:rsidRPr="00100A2B">
        <w:rPr>
          <w:rFonts w:cs="Calibri"/>
        </w:rPr>
        <w:lastRenderedPageBreak/>
        <w:t>Nuke war causes extinction – it won’t stay limited</w:t>
      </w:r>
      <w:r>
        <w:rPr>
          <w:rFonts w:cs="Calibri"/>
        </w:rPr>
        <w:t xml:space="preserve">. </w:t>
      </w:r>
    </w:p>
    <w:p w14:paraId="6D58FAEB" w14:textId="77777777" w:rsidR="006B7BAF" w:rsidRPr="00CC65A0" w:rsidRDefault="006B7BAF" w:rsidP="006B7BAF">
      <w:pPr>
        <w:rPr>
          <w:sz w:val="18"/>
          <w:szCs w:val="18"/>
        </w:rPr>
      </w:pPr>
      <w:r w:rsidRPr="00CC65A0">
        <w:rPr>
          <w:b/>
          <w:bCs/>
          <w:sz w:val="26"/>
          <w:szCs w:val="26"/>
        </w:rPr>
        <w:t>Barratt 17</w:t>
      </w:r>
      <w:r>
        <w:t xml:space="preserve"> </w:t>
      </w:r>
      <w:r w:rsidRPr="00CC65A0">
        <w:rPr>
          <w:sz w:val="18"/>
          <w:szCs w:val="18"/>
        </w:rPr>
        <w:t>(Owen Cotton-Barratt 17. PhD in Pure Mathematics, Oxford, Lecturer in Mathematics at Oxford, Research Associate at the Future of Humanity Institute. 2-3-2017. “Existential Risk: Diplomacy and Governance.” https://www.fhi.ox.ac.uk/wp-content/uploads/Existential-Risks-2017-01-23.pdf)</w:t>
      </w:r>
    </w:p>
    <w:p w14:paraId="099EFFFC" w14:textId="77777777" w:rsidR="006B7BAF" w:rsidRPr="00A5106C" w:rsidRDefault="006B7BAF" w:rsidP="006B7BAF">
      <w:pPr>
        <w:rPr>
          <w:rFonts w:cstheme="majorHAnsi"/>
          <w:sz w:val="12"/>
        </w:rPr>
      </w:pPr>
      <w:r w:rsidRPr="009D4B80">
        <w:rPr>
          <w:rFonts w:cstheme="majorHAnsi"/>
          <w:sz w:val="12"/>
        </w:rPr>
        <w:t xml:space="preserve">The bombings of Hiroshima and Nagasaki demonstrated the unprecedented destructive power of nuclear weapons. However, </w:t>
      </w:r>
      <w:r w:rsidRPr="00E70197">
        <w:rPr>
          <w:rStyle w:val="StyleUnderline"/>
          <w:rFonts w:cstheme="majorHAnsi"/>
        </w:rPr>
        <w:t xml:space="preserve">even in an all-out nuclear war between the </w:t>
      </w:r>
      <w:r w:rsidRPr="00E70197">
        <w:rPr>
          <w:rStyle w:val="Emphasis"/>
          <w:rFonts w:cstheme="majorHAnsi"/>
        </w:rPr>
        <w:t>U</w:t>
      </w:r>
      <w:r w:rsidRPr="009D4B80">
        <w:rPr>
          <w:rFonts w:cstheme="majorHAnsi"/>
          <w:sz w:val="12"/>
        </w:rPr>
        <w:t xml:space="preserve">nited </w:t>
      </w:r>
      <w:r w:rsidRPr="00E70197">
        <w:rPr>
          <w:rStyle w:val="Emphasis"/>
          <w:rFonts w:cstheme="majorHAnsi"/>
        </w:rPr>
        <w:t>S</w:t>
      </w:r>
      <w:r w:rsidRPr="009D4B80">
        <w:rPr>
          <w:rFonts w:cstheme="majorHAnsi"/>
          <w:sz w:val="12"/>
        </w:rPr>
        <w:t xml:space="preserve">tates </w:t>
      </w:r>
      <w:r w:rsidRPr="00E70197">
        <w:rPr>
          <w:rStyle w:val="StyleUnderline"/>
          <w:rFonts w:cstheme="majorHAnsi"/>
        </w:rPr>
        <w:t xml:space="preserve">and </w:t>
      </w:r>
      <w:r w:rsidRPr="00E70197">
        <w:rPr>
          <w:rStyle w:val="Emphasis"/>
          <w:rFonts w:cstheme="majorHAnsi"/>
        </w:rPr>
        <w:t>Russia</w:t>
      </w:r>
      <w:r w:rsidRPr="009D4B80">
        <w:rPr>
          <w:rFonts w:cstheme="majorHAnsi"/>
          <w:sz w:val="12"/>
        </w:rPr>
        <w:t xml:space="preserve">, despite horrific casualties, </w:t>
      </w:r>
      <w:r w:rsidRPr="00E70197">
        <w:rPr>
          <w:rStyle w:val="StyleUnderline"/>
          <w:rFonts w:cstheme="majorHAnsi"/>
        </w:rPr>
        <w:t xml:space="preserve">neither country’s population is likely to be completely destroyed </w:t>
      </w:r>
      <w:r w:rsidRPr="00E70197">
        <w:rPr>
          <w:rStyle w:val="Emphasis"/>
          <w:rFonts w:cstheme="majorHAnsi"/>
        </w:rPr>
        <w:t>by the direct effects of the blast</w:t>
      </w:r>
      <w:r w:rsidRPr="009D4B80">
        <w:rPr>
          <w:rFonts w:cstheme="majorHAnsi"/>
          <w:sz w:val="12"/>
        </w:rPr>
        <w:t xml:space="preserve">, fire, and radiation.8 </w:t>
      </w:r>
      <w:r w:rsidRPr="00D4592E">
        <w:rPr>
          <w:rStyle w:val="StyleUnderline"/>
          <w:rFonts w:cstheme="majorHAnsi"/>
          <w:highlight w:val="green"/>
        </w:rPr>
        <w:t>The aftermath</w:t>
      </w:r>
      <w:r w:rsidRPr="00E70197">
        <w:rPr>
          <w:rStyle w:val="StyleUnderline"/>
          <w:rFonts w:cstheme="majorHAnsi"/>
        </w:rPr>
        <w:t xml:space="preserve"> could be </w:t>
      </w:r>
      <w:r w:rsidRPr="00E70197">
        <w:rPr>
          <w:rStyle w:val="Emphasis"/>
          <w:rFonts w:cstheme="majorHAnsi"/>
        </w:rPr>
        <w:t>much worse</w:t>
      </w:r>
      <w:r w:rsidRPr="009D4B80">
        <w:rPr>
          <w:rFonts w:cstheme="majorHAnsi"/>
          <w:sz w:val="12"/>
        </w:rPr>
        <w:t xml:space="preserve">: the </w:t>
      </w:r>
      <w:r w:rsidRPr="00E70197">
        <w:rPr>
          <w:rStyle w:val="StyleUnderline"/>
          <w:rFonts w:cstheme="majorHAnsi"/>
        </w:rPr>
        <w:t>burning</w:t>
      </w:r>
      <w:r w:rsidRPr="009D4B80">
        <w:rPr>
          <w:rFonts w:cstheme="majorHAnsi"/>
          <w:sz w:val="12"/>
        </w:rPr>
        <w:t xml:space="preserve"> of </w:t>
      </w:r>
      <w:r w:rsidRPr="00E70197">
        <w:rPr>
          <w:rStyle w:val="StyleUnderline"/>
          <w:rFonts w:cstheme="majorHAnsi"/>
        </w:rPr>
        <w:t>flammable materials could send massive amounts of smoke into the atmosphere</w:t>
      </w:r>
      <w:r w:rsidRPr="009D4B80">
        <w:rPr>
          <w:rFonts w:cstheme="majorHAnsi"/>
          <w:sz w:val="12"/>
        </w:rPr>
        <w:t xml:space="preserve">, which would absorb sunlight and cause sustained global cooling, severe ozone loss, and agricultural disruption – </w:t>
      </w:r>
      <w:r w:rsidRPr="00D4592E">
        <w:rPr>
          <w:rStyle w:val="Emphasis"/>
          <w:rFonts w:cstheme="majorHAnsi"/>
          <w:highlight w:val="green"/>
        </w:rPr>
        <w:t>a nuclear winter</w:t>
      </w:r>
      <w:r w:rsidRPr="009D4B80">
        <w:rPr>
          <w:rFonts w:cstheme="majorHAnsi"/>
          <w:sz w:val="12"/>
        </w:rPr>
        <w:t xml:space="preserve">. According to one model 9, </w:t>
      </w:r>
      <w:r w:rsidRPr="00E70197">
        <w:rPr>
          <w:rStyle w:val="StyleUnderline"/>
          <w:rFonts w:cstheme="majorHAnsi"/>
        </w:rPr>
        <w:t>an all-out exchange of 4,000 weapons</w:t>
      </w:r>
      <w:r w:rsidRPr="009D4B80">
        <w:rPr>
          <w:rFonts w:cstheme="majorHAnsi"/>
          <w:sz w:val="12"/>
        </w:rPr>
        <w:t xml:space="preserve">10 </w:t>
      </w:r>
      <w:r w:rsidRPr="00E70197">
        <w:rPr>
          <w:rStyle w:val="StyleUnderline"/>
          <w:rFonts w:cstheme="majorHAnsi"/>
        </w:rPr>
        <w:t xml:space="preserve">could lead to a drop in global temperatures of around 8°C, making it </w:t>
      </w:r>
      <w:r w:rsidRPr="00D4592E">
        <w:rPr>
          <w:rStyle w:val="Emphasis"/>
          <w:rFonts w:cstheme="majorHAnsi"/>
          <w:highlight w:val="green"/>
        </w:rPr>
        <w:t>impossible to grow food</w:t>
      </w:r>
      <w:r w:rsidRPr="00E70197">
        <w:rPr>
          <w:rStyle w:val="Emphasis"/>
          <w:rFonts w:cstheme="majorHAnsi"/>
        </w:rPr>
        <w:t xml:space="preserve"> for</w:t>
      </w:r>
      <w:r w:rsidRPr="009D4B80">
        <w:rPr>
          <w:rFonts w:cstheme="majorHAnsi"/>
          <w:sz w:val="12"/>
        </w:rPr>
        <w:t xml:space="preserve"> 4 to </w:t>
      </w:r>
      <w:r w:rsidRPr="00E70197">
        <w:rPr>
          <w:rStyle w:val="Emphasis"/>
          <w:rFonts w:cstheme="majorHAnsi"/>
        </w:rPr>
        <w:t>5 years</w:t>
      </w:r>
      <w:r w:rsidRPr="00E70197">
        <w:rPr>
          <w:rStyle w:val="StyleUnderline"/>
          <w:rFonts w:cstheme="majorHAnsi"/>
        </w:rPr>
        <w:t>. This could leave some survivors</w:t>
      </w:r>
      <w:r w:rsidRPr="009D4B80">
        <w:rPr>
          <w:rFonts w:cstheme="majorHAnsi"/>
          <w:sz w:val="12"/>
        </w:rPr>
        <w:t xml:space="preserve"> in parts of Australia and New Zealand, </w:t>
      </w:r>
      <w:r w:rsidRPr="00E70197">
        <w:rPr>
          <w:rStyle w:val="StyleUnderline"/>
          <w:rFonts w:cstheme="majorHAnsi"/>
        </w:rPr>
        <w:t xml:space="preserve">but they would be in a very precarious situation and the </w:t>
      </w:r>
      <w:r w:rsidRPr="00D4592E">
        <w:rPr>
          <w:rStyle w:val="Emphasis"/>
          <w:rFonts w:cstheme="majorHAnsi"/>
          <w:highlight w:val="green"/>
        </w:rPr>
        <w:t>threat of extinction</w:t>
      </w:r>
      <w:r w:rsidRPr="00E70197">
        <w:rPr>
          <w:rStyle w:val="Emphasis"/>
          <w:rFonts w:cstheme="majorHAnsi"/>
        </w:rPr>
        <w:t xml:space="preserve"> from other sources </w:t>
      </w:r>
      <w:r w:rsidRPr="00D4592E">
        <w:rPr>
          <w:rStyle w:val="Emphasis"/>
          <w:rFonts w:cstheme="majorHAnsi"/>
          <w:highlight w:val="green"/>
        </w:rPr>
        <w:t>would be great</w:t>
      </w:r>
      <w:r w:rsidRPr="00E70197">
        <w:rPr>
          <w:rStyle w:val="StyleUnderline"/>
          <w:rFonts w:cstheme="majorHAnsi"/>
        </w:rPr>
        <w:t xml:space="preserve">. An exchange on </w:t>
      </w:r>
      <w:r w:rsidRPr="00D4592E">
        <w:rPr>
          <w:rStyle w:val="StyleUnderline"/>
          <w:rFonts w:cstheme="majorHAnsi"/>
          <w:highlight w:val="green"/>
        </w:rPr>
        <w:t>this scale</w:t>
      </w:r>
      <w:r w:rsidRPr="00E70197">
        <w:rPr>
          <w:rStyle w:val="StyleUnderline"/>
          <w:rFonts w:cstheme="majorHAnsi"/>
        </w:rPr>
        <w:t xml:space="preserve"> is </w:t>
      </w:r>
      <w:r w:rsidRPr="00D4592E">
        <w:rPr>
          <w:rStyle w:val="Emphasis"/>
          <w:rFonts w:cstheme="majorHAnsi"/>
          <w:highlight w:val="green"/>
        </w:rPr>
        <w:t>only possible between the US and Russia</w:t>
      </w:r>
      <w:r w:rsidRPr="00E70197">
        <w:rPr>
          <w:rStyle w:val="StyleUnderline"/>
          <w:rFonts w:cstheme="majorHAnsi"/>
        </w:rPr>
        <w:t xml:space="preserve"> who have more than 90% of the world’s nuclear weapons</w:t>
      </w:r>
      <w:r w:rsidRPr="009D4B80">
        <w:rPr>
          <w:rFonts w:cstheme="majorHAnsi"/>
          <w:sz w:val="12"/>
        </w:rPr>
        <w:t xml:space="preserve">, with stockpiles of around 4,500 warheads each, although many are not operationally deployed.11 Some models suggest that even </w:t>
      </w:r>
      <w:r w:rsidRPr="00E70197">
        <w:rPr>
          <w:rStyle w:val="StyleUnderline"/>
          <w:rFonts w:cstheme="majorHAnsi"/>
        </w:rPr>
        <w:t>a small regional nuclear war involving 100 nuclear weapons would</w:t>
      </w:r>
      <w:r w:rsidRPr="009D4B80">
        <w:rPr>
          <w:rFonts w:cstheme="majorHAnsi"/>
          <w:sz w:val="12"/>
        </w:rPr>
        <w:t xml:space="preserve"> produce a nuclear winter serious enough to </w:t>
      </w:r>
      <w:r w:rsidRPr="00E70197">
        <w:rPr>
          <w:rStyle w:val="StyleUnderline"/>
          <w:rFonts w:cstheme="majorHAnsi"/>
        </w:rPr>
        <w:t>put two billion</w:t>
      </w:r>
      <w:r w:rsidRPr="009D4B80">
        <w:rPr>
          <w:rFonts w:cstheme="majorHAnsi"/>
          <w:sz w:val="12"/>
        </w:rPr>
        <w:t xml:space="preserve"> people </w:t>
      </w:r>
      <w:r w:rsidRPr="00E70197">
        <w:rPr>
          <w:rStyle w:val="StyleUnderline"/>
          <w:rFonts w:cstheme="majorHAnsi"/>
        </w:rPr>
        <w:t>at risk</w:t>
      </w:r>
      <w:r w:rsidRPr="009D4B80">
        <w:rPr>
          <w:rFonts w:cstheme="majorHAnsi"/>
          <w:sz w:val="12"/>
        </w:rPr>
        <w:t xml:space="preserve"> of starvation,12 </w:t>
      </w:r>
      <w:r w:rsidRPr="00E70197">
        <w:rPr>
          <w:rStyle w:val="StyleUnderline"/>
          <w:rFonts w:cstheme="majorHAnsi"/>
        </w:rPr>
        <w:t>though this</w:t>
      </w:r>
      <w:r w:rsidRPr="009D4B80">
        <w:rPr>
          <w:rFonts w:cstheme="majorHAnsi"/>
          <w:sz w:val="12"/>
        </w:rPr>
        <w:t xml:space="preserve"> estimate </w:t>
      </w:r>
      <w:r w:rsidRPr="00E70197">
        <w:rPr>
          <w:rStyle w:val="Emphasis"/>
          <w:rFonts w:cstheme="majorHAnsi"/>
        </w:rPr>
        <w:t>might be pessimistic</w:t>
      </w:r>
      <w:r w:rsidRPr="009D4B80">
        <w:rPr>
          <w:rFonts w:cstheme="majorHAnsi"/>
          <w:sz w:val="12"/>
        </w:rPr>
        <w:t xml:space="preserve">.13 </w:t>
      </w:r>
      <w:r w:rsidRPr="00E70197">
        <w:rPr>
          <w:rStyle w:val="StyleUnderline"/>
          <w:rFonts w:cstheme="majorHAnsi"/>
        </w:rPr>
        <w:t xml:space="preserve">Wars on this scale are </w:t>
      </w:r>
      <w:r w:rsidRPr="00E70197">
        <w:rPr>
          <w:rStyle w:val="Emphasis"/>
          <w:rFonts w:cstheme="majorHAnsi"/>
        </w:rPr>
        <w:t>unlikely to lead to</w:t>
      </w:r>
      <w:r w:rsidRPr="009D4B80">
        <w:rPr>
          <w:rFonts w:cstheme="majorHAnsi"/>
          <w:sz w:val="12"/>
        </w:rPr>
        <w:t xml:space="preserve"> outright </w:t>
      </w:r>
      <w:r w:rsidRPr="00E70197">
        <w:rPr>
          <w:rStyle w:val="Emphasis"/>
          <w:rFonts w:cstheme="majorHAnsi"/>
        </w:rPr>
        <w:t>human extinction</w:t>
      </w:r>
      <w:r w:rsidRPr="009D4B80">
        <w:rPr>
          <w:rFonts w:cstheme="majorHAnsi"/>
          <w:sz w:val="12"/>
        </w:rPr>
        <w:t xml:space="preserve">, but this does suggest that conflicts which are around an order of magnitude larger may be likely to threaten </w:t>
      </w:r>
      <w:proofErr w:type="spellStart"/>
      <w:r w:rsidRPr="009D4B80">
        <w:rPr>
          <w:rFonts w:cstheme="majorHAnsi"/>
          <w:sz w:val="12"/>
        </w:rPr>
        <w:t>civilisation</w:t>
      </w:r>
      <w:proofErr w:type="spellEnd"/>
      <w:r w:rsidRPr="009D4B80">
        <w:rPr>
          <w:rFonts w:cstheme="majorHAnsi"/>
          <w:sz w:val="12"/>
        </w:rPr>
        <w:t xml:space="preserve">. It should be </w:t>
      </w:r>
      <w:proofErr w:type="spellStart"/>
      <w:r w:rsidRPr="009D4B80">
        <w:rPr>
          <w:rFonts w:cstheme="majorHAnsi"/>
          <w:sz w:val="12"/>
        </w:rPr>
        <w:t>emphasised</w:t>
      </w:r>
      <w:proofErr w:type="spellEnd"/>
      <w:r w:rsidRPr="009D4B80">
        <w:rPr>
          <w:rFonts w:cstheme="majorHAnsi"/>
          <w:sz w:val="12"/>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9D4B80">
        <w:rPr>
          <w:rFonts w:cstheme="majorHAnsi"/>
          <w:sz w:val="12"/>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9D4B80">
        <w:rPr>
          <w:rFonts w:cstheme="majorHAnsi"/>
          <w:sz w:val="12"/>
        </w:rPr>
        <w:t xml:space="preserve"> over the next century, and existing attempts leave very large confidence intervals. According to many experts, </w:t>
      </w:r>
      <w:r w:rsidRPr="00E70197">
        <w:rPr>
          <w:rStyle w:val="StyleUnderline"/>
          <w:rFonts w:cstheme="majorHAnsi"/>
        </w:rPr>
        <w:t>the most likely nuclear war</w:t>
      </w:r>
      <w:r w:rsidRPr="009D4B80">
        <w:rPr>
          <w:rFonts w:cstheme="majorHAnsi"/>
          <w:sz w:val="12"/>
        </w:rPr>
        <w:t xml:space="preserve"> at present </w:t>
      </w:r>
      <w:r w:rsidRPr="00E70197">
        <w:rPr>
          <w:rStyle w:val="StyleUnderline"/>
          <w:rFonts w:cstheme="majorHAnsi"/>
        </w:rPr>
        <w:t>is between India and Pakistan</w:t>
      </w:r>
      <w:r w:rsidRPr="009D4B80">
        <w:rPr>
          <w:rFonts w:cstheme="majorHAnsi"/>
          <w:sz w:val="12"/>
        </w:rPr>
        <w:t xml:space="preserve">.14 </w:t>
      </w:r>
      <w:r w:rsidRPr="00E70197">
        <w:rPr>
          <w:rStyle w:val="StyleUnderline"/>
          <w:rFonts w:cstheme="majorHAnsi"/>
        </w:rPr>
        <w:t xml:space="preserve">However, given the relatively modest size of their arsenals, </w:t>
      </w:r>
      <w:r w:rsidRPr="00D4592E">
        <w:rPr>
          <w:rStyle w:val="StyleUnderline"/>
          <w:rFonts w:cstheme="majorHAnsi"/>
          <w:highlight w:val="green"/>
        </w:rPr>
        <w:t xml:space="preserve">the risk of human extinction is </w:t>
      </w:r>
      <w:r w:rsidRPr="009D4B80">
        <w:rPr>
          <w:rStyle w:val="Emphasis"/>
          <w:rFonts w:cstheme="majorHAnsi"/>
        </w:rPr>
        <w:t xml:space="preserve">plausibly </w:t>
      </w:r>
      <w:r w:rsidRPr="00D4592E">
        <w:rPr>
          <w:rStyle w:val="Emphasis"/>
          <w:rFonts w:cstheme="majorHAnsi"/>
          <w:highlight w:val="green"/>
        </w:rPr>
        <w:t>gre</w:t>
      </w:r>
      <w:r w:rsidRPr="00CC65A0">
        <w:rPr>
          <w:rStyle w:val="Emphasis"/>
          <w:rFonts w:cstheme="majorHAnsi"/>
        </w:rPr>
        <w:t>ater</w:t>
      </w:r>
      <w:r w:rsidRPr="00E70197">
        <w:rPr>
          <w:rStyle w:val="StyleUnderline"/>
          <w:rFonts w:cstheme="majorHAnsi"/>
        </w:rPr>
        <w:t xml:space="preserve"> </w:t>
      </w:r>
      <w:r w:rsidRPr="00D4592E">
        <w:rPr>
          <w:rStyle w:val="StyleUnderline"/>
          <w:rFonts w:cstheme="majorHAnsi"/>
          <w:highlight w:val="green"/>
        </w:rPr>
        <w:t>from</w:t>
      </w:r>
      <w:r w:rsidRPr="00E70197">
        <w:rPr>
          <w:rStyle w:val="StyleUnderline"/>
          <w:rFonts w:cstheme="majorHAnsi"/>
        </w:rPr>
        <w:t xml:space="preserve"> a conflict between </w:t>
      </w:r>
      <w:r w:rsidRPr="00D4592E">
        <w:rPr>
          <w:rStyle w:val="StyleUnderline"/>
          <w:rFonts w:cstheme="majorHAnsi"/>
          <w:highlight w:val="green"/>
        </w:rPr>
        <w:t xml:space="preserve">the </w:t>
      </w:r>
      <w:r w:rsidRPr="00D4592E">
        <w:rPr>
          <w:rStyle w:val="Emphasis"/>
          <w:rFonts w:cstheme="majorHAnsi"/>
          <w:highlight w:val="green"/>
        </w:rPr>
        <w:t>U</w:t>
      </w:r>
      <w:r w:rsidRPr="009D4B80">
        <w:rPr>
          <w:rFonts w:cstheme="majorHAnsi"/>
          <w:sz w:val="12"/>
        </w:rPr>
        <w:t xml:space="preserve">nited </w:t>
      </w:r>
      <w:r w:rsidRPr="00D4592E">
        <w:rPr>
          <w:rStyle w:val="Emphasis"/>
          <w:rFonts w:cstheme="majorHAnsi"/>
          <w:highlight w:val="green"/>
        </w:rPr>
        <w:t>S</w:t>
      </w:r>
      <w:r w:rsidRPr="009D4B80">
        <w:rPr>
          <w:rFonts w:cstheme="majorHAnsi"/>
          <w:sz w:val="12"/>
        </w:rPr>
        <w:t xml:space="preserve">tates </w:t>
      </w:r>
      <w:r w:rsidRPr="00D4592E">
        <w:rPr>
          <w:rStyle w:val="StyleUnderline"/>
          <w:rFonts w:cstheme="majorHAnsi"/>
          <w:highlight w:val="green"/>
        </w:rPr>
        <w:t xml:space="preserve">and </w:t>
      </w:r>
      <w:r w:rsidRPr="00D4592E">
        <w:rPr>
          <w:rStyle w:val="Emphasis"/>
          <w:rFonts w:cstheme="majorHAnsi"/>
          <w:highlight w:val="green"/>
        </w:rPr>
        <w:t>Russia</w:t>
      </w:r>
      <w:r w:rsidRPr="009D4B80">
        <w:rPr>
          <w:rFonts w:cstheme="majorHAnsi"/>
          <w:sz w:val="12"/>
        </w:rPr>
        <w:t>. Tensions between these countries have increased in recent years and it seems unreasonable to rule out the possibility of them rising further in the future.</w:t>
      </w:r>
    </w:p>
    <w:p w14:paraId="33CF2EB4" w14:textId="52AADFCE" w:rsidR="006B7BAF" w:rsidRDefault="002838F4" w:rsidP="002838F4">
      <w:pPr>
        <w:pStyle w:val="Heading3"/>
      </w:pPr>
      <w:r>
        <w:lastRenderedPageBreak/>
        <w:t>UV</w:t>
      </w:r>
    </w:p>
    <w:p w14:paraId="14C6CF16" w14:textId="77777777" w:rsidR="002838F4" w:rsidRDefault="002838F4" w:rsidP="002838F4">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~1~ 1ar theory since the neg can do infinite bad things and I can't check. It's </w:t>
      </w:r>
      <w:proofErr w:type="gramStart"/>
      <w:r>
        <w:rPr>
          <w:rFonts w:ascii="Open Sans" w:hAnsi="Open Sans" w:cs="Open Sans"/>
          <w:color w:val="000000"/>
          <w:sz w:val="21"/>
          <w:szCs w:val="21"/>
        </w:rPr>
        <w:t>drop</w:t>
      </w:r>
      <w:proofErr w:type="gramEnd"/>
      <w:r>
        <w:rPr>
          <w:rFonts w:ascii="Open Sans" w:hAnsi="Open Sans" w:cs="Open Sans"/>
          <w:color w:val="000000"/>
          <w:sz w:val="21"/>
          <w:szCs w:val="21"/>
        </w:rPr>
        <w:t xml:space="preserve"> the debater since the 1ar is too short to win both layers. No RVI since they'd dump on it for 6 minutes. CI since reasonability is arbitrary and bites intervention.</w:t>
      </w:r>
    </w:p>
    <w:p w14:paraId="2A033983" w14:textId="77777777" w:rsidR="002838F4" w:rsidRDefault="002838F4" w:rsidP="002838F4">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~2~ Permissibility and presumption substantively </w:t>
      </w:r>
      <w:proofErr w:type="gramStart"/>
      <w:r>
        <w:rPr>
          <w:rFonts w:ascii="Open Sans" w:hAnsi="Open Sans" w:cs="Open Sans"/>
          <w:color w:val="000000"/>
          <w:sz w:val="21"/>
          <w:szCs w:val="21"/>
        </w:rPr>
        <w:t>affirm:</w:t>
      </w:r>
      <w:proofErr w:type="gramEnd"/>
      <w:r>
        <w:rPr>
          <w:rFonts w:ascii="Open Sans" w:hAnsi="Open Sans" w:cs="Open Sans"/>
          <w:color w:val="000000"/>
          <w:sz w:val="21"/>
          <w:szCs w:val="21"/>
        </w:rPr>
        <w:t xml:space="preserve"> a) Statements are true before false since if I told you my name, you'd believe me b) Epistemics – we wouldn't be able to start a strand of reasoning since we'd have to question that reason. c) </w:t>
      </w:r>
      <w:proofErr w:type="spellStart"/>
      <w:r>
        <w:rPr>
          <w:rFonts w:ascii="Open Sans" w:hAnsi="Open Sans" w:cs="Open Sans"/>
          <w:color w:val="000000"/>
          <w:sz w:val="21"/>
          <w:szCs w:val="21"/>
        </w:rPr>
        <w:t>interp</w:t>
      </w:r>
      <w:proofErr w:type="spellEnd"/>
      <w:r>
        <w:rPr>
          <w:rFonts w:ascii="Open Sans" w:hAnsi="Open Sans" w:cs="Open Sans"/>
          <w:color w:val="000000"/>
          <w:sz w:val="21"/>
          <w:szCs w:val="21"/>
        </w:rPr>
        <w:t xml:space="preserve"> – the neg must grant the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permissibility and neg gets presumption for </w:t>
      </w:r>
      <w:proofErr w:type="spellStart"/>
      <w:r>
        <w:rPr>
          <w:rFonts w:ascii="Open Sans" w:hAnsi="Open Sans" w:cs="Open Sans"/>
          <w:color w:val="000000"/>
          <w:sz w:val="21"/>
          <w:szCs w:val="21"/>
        </w:rPr>
        <w:t>recirpcority</w:t>
      </w:r>
      <w:proofErr w:type="spellEnd"/>
      <w:r>
        <w:rPr>
          <w:rFonts w:ascii="Open Sans" w:hAnsi="Open Sans" w:cs="Open Sans"/>
          <w:color w:val="000000"/>
          <w:sz w:val="21"/>
          <w:szCs w:val="21"/>
        </w:rPr>
        <w:t xml:space="preserve"> for equal routes to the ballot and deters tricks NCs that bank on no offense</w:t>
      </w:r>
    </w:p>
    <w:p w14:paraId="58C22B1C" w14:textId="77777777" w:rsidR="002838F4" w:rsidRDefault="002838F4" w:rsidP="002838F4">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~3~ No omissions: All neg theory violations and </w:t>
      </w:r>
      <w:proofErr w:type="spellStart"/>
      <w:r>
        <w:rPr>
          <w:rFonts w:ascii="Open Sans" w:hAnsi="Open Sans" w:cs="Open Sans"/>
          <w:color w:val="000000"/>
          <w:sz w:val="21"/>
          <w:szCs w:val="21"/>
        </w:rPr>
        <w:t>kritik</w:t>
      </w:r>
      <w:proofErr w:type="spellEnd"/>
      <w:r>
        <w:rPr>
          <w:rFonts w:ascii="Open Sans" w:hAnsi="Open Sans" w:cs="Open Sans"/>
          <w:color w:val="000000"/>
          <w:sz w:val="21"/>
          <w:szCs w:val="21"/>
        </w:rPr>
        <w:t xml:space="preserve"> links must come from the text of the AC, not the absence of specification. (A) I have a limited time to speak so it's an infinite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burden (B) Race to bottom – incentivizes people to not engage the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and make a bunch frivolous spec argument to preclude</w:t>
      </w:r>
    </w:p>
    <w:p w14:paraId="2BFCA6D1" w14:textId="77777777" w:rsidR="002838F4" w:rsidRDefault="002838F4" w:rsidP="002838F4">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~4~ Neg may only read 1 T or theory shell. Multiple shells spread out the 1AR and allow the 2NR to collapse to whichever shell was under covered, meaning I wasn't given a fair shot at justifying my practice. Multiple rounds solve your offense since we can check lots of abusive practices over time. Theory on spikes </w:t>
      </w:r>
      <w:proofErr w:type="gramStart"/>
      <w:r>
        <w:rPr>
          <w:rFonts w:ascii="Open Sans" w:hAnsi="Open Sans" w:cs="Open Sans"/>
          <w:color w:val="000000"/>
          <w:sz w:val="21"/>
          <w:szCs w:val="21"/>
        </w:rPr>
        <w:t>are</w:t>
      </w:r>
      <w:proofErr w:type="gramEnd"/>
      <w:r>
        <w:rPr>
          <w:rFonts w:ascii="Open Sans" w:hAnsi="Open Sans" w:cs="Open Sans"/>
          <w:color w:val="000000"/>
          <w:sz w:val="21"/>
          <w:szCs w:val="21"/>
        </w:rPr>
        <w:t xml:space="preserve"> incoherent a) they are paradoxical because they both indict each other but mine are lexically prior b) we can infinitely debate about framing which never gets resolved which means default </w:t>
      </w:r>
      <w:proofErr w:type="spellStart"/>
      <w:r>
        <w:rPr>
          <w:rFonts w:ascii="Open Sans" w:hAnsi="Open Sans" w:cs="Open Sans"/>
          <w:color w:val="000000"/>
          <w:sz w:val="21"/>
          <w:szCs w:val="21"/>
        </w:rPr>
        <w:t>aff</w:t>
      </w:r>
      <w:proofErr w:type="spellEnd"/>
    </w:p>
    <w:p w14:paraId="16986B02" w14:textId="77777777" w:rsidR="002838F4" w:rsidRDefault="002838F4" w:rsidP="002838F4">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~5~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gets RVIs a) time skew: theory moots all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offense and the 1ar isn't enough time to win on both substance and theory so the 2n collapse makes it impossible, and given bidirectional </w:t>
      </w:r>
      <w:proofErr w:type="spellStart"/>
      <w:r>
        <w:rPr>
          <w:rFonts w:ascii="Open Sans" w:hAnsi="Open Sans" w:cs="Open Sans"/>
          <w:color w:val="000000"/>
          <w:sz w:val="21"/>
          <w:szCs w:val="21"/>
        </w:rPr>
        <w:t>interps</w:t>
      </w:r>
      <w:proofErr w:type="spellEnd"/>
      <w:r>
        <w:rPr>
          <w:rFonts w:ascii="Open Sans" w:hAnsi="Open Sans" w:cs="Open Sans"/>
          <w:color w:val="000000"/>
          <w:sz w:val="21"/>
          <w:szCs w:val="21"/>
        </w:rPr>
        <w:t>, theory is always a 2nd off strategy for you</w:t>
      </w:r>
    </w:p>
    <w:p w14:paraId="3382EDB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67F05"/>
    <w:rsid w:val="000139A3"/>
    <w:rsid w:val="00040B19"/>
    <w:rsid w:val="0007469D"/>
    <w:rsid w:val="00082BF2"/>
    <w:rsid w:val="000B6CEC"/>
    <w:rsid w:val="00100833"/>
    <w:rsid w:val="00104529"/>
    <w:rsid w:val="00105942"/>
    <w:rsid w:val="0010607C"/>
    <w:rsid w:val="00107396"/>
    <w:rsid w:val="00144A4C"/>
    <w:rsid w:val="001630B0"/>
    <w:rsid w:val="00167F05"/>
    <w:rsid w:val="00176AB0"/>
    <w:rsid w:val="00177B7D"/>
    <w:rsid w:val="00180D7D"/>
    <w:rsid w:val="0018322D"/>
    <w:rsid w:val="00186C39"/>
    <w:rsid w:val="00196E5B"/>
    <w:rsid w:val="001B5776"/>
    <w:rsid w:val="001D6DB7"/>
    <w:rsid w:val="001E527A"/>
    <w:rsid w:val="001F78CE"/>
    <w:rsid w:val="00251FC7"/>
    <w:rsid w:val="002838F4"/>
    <w:rsid w:val="002855A7"/>
    <w:rsid w:val="002B146A"/>
    <w:rsid w:val="002B5E17"/>
    <w:rsid w:val="002F2014"/>
    <w:rsid w:val="002F35D4"/>
    <w:rsid w:val="00315690"/>
    <w:rsid w:val="00316B75"/>
    <w:rsid w:val="00325646"/>
    <w:rsid w:val="00342929"/>
    <w:rsid w:val="003460F2"/>
    <w:rsid w:val="0038158C"/>
    <w:rsid w:val="003902BA"/>
    <w:rsid w:val="00391A55"/>
    <w:rsid w:val="003A0047"/>
    <w:rsid w:val="003A09E2"/>
    <w:rsid w:val="00407037"/>
    <w:rsid w:val="0043601B"/>
    <w:rsid w:val="0044518B"/>
    <w:rsid w:val="004605D6"/>
    <w:rsid w:val="004C60E8"/>
    <w:rsid w:val="004C688F"/>
    <w:rsid w:val="004E3579"/>
    <w:rsid w:val="004E728B"/>
    <w:rsid w:val="004F39E0"/>
    <w:rsid w:val="00522B60"/>
    <w:rsid w:val="00537BD5"/>
    <w:rsid w:val="0057268A"/>
    <w:rsid w:val="005839FB"/>
    <w:rsid w:val="005C2752"/>
    <w:rsid w:val="005D2912"/>
    <w:rsid w:val="005E1711"/>
    <w:rsid w:val="006065BD"/>
    <w:rsid w:val="0061366F"/>
    <w:rsid w:val="0063562E"/>
    <w:rsid w:val="00645FA9"/>
    <w:rsid w:val="00647866"/>
    <w:rsid w:val="00665003"/>
    <w:rsid w:val="006A2AD0"/>
    <w:rsid w:val="006B65D2"/>
    <w:rsid w:val="006B7BAF"/>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93661"/>
    <w:rsid w:val="00A95652"/>
    <w:rsid w:val="00AC00E9"/>
    <w:rsid w:val="00AC0AB8"/>
    <w:rsid w:val="00AD5B54"/>
    <w:rsid w:val="00AF398B"/>
    <w:rsid w:val="00B33C6D"/>
    <w:rsid w:val="00B4508F"/>
    <w:rsid w:val="00B50071"/>
    <w:rsid w:val="00B55AD5"/>
    <w:rsid w:val="00B65047"/>
    <w:rsid w:val="00B8057C"/>
    <w:rsid w:val="00BC0F4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41B9B"/>
    <w:rsid w:val="00D61409"/>
    <w:rsid w:val="00D6691E"/>
    <w:rsid w:val="00D71170"/>
    <w:rsid w:val="00DA1C92"/>
    <w:rsid w:val="00DA25D4"/>
    <w:rsid w:val="00DA6538"/>
    <w:rsid w:val="00DE3AE2"/>
    <w:rsid w:val="00E15E75"/>
    <w:rsid w:val="00E33BF7"/>
    <w:rsid w:val="00E5262C"/>
    <w:rsid w:val="00E94A18"/>
    <w:rsid w:val="00EA7EAB"/>
    <w:rsid w:val="00EB5CE7"/>
    <w:rsid w:val="00EC7DC4"/>
    <w:rsid w:val="00ED30CF"/>
    <w:rsid w:val="00ED7EE2"/>
    <w:rsid w:val="00EF10A3"/>
    <w:rsid w:val="00F176EF"/>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8017A"/>
  <w15:chartTrackingRefBased/>
  <w15:docId w15:val="{F6247B80-7941-49C3-9AA1-1A81D784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7BAF"/>
    <w:rPr>
      <w:rFonts w:ascii="Calibri" w:hAnsi="Calibri"/>
    </w:rPr>
  </w:style>
  <w:style w:type="paragraph" w:styleId="Heading1">
    <w:name w:val="heading 1"/>
    <w:aliases w:val="Pocket"/>
    <w:basedOn w:val="Normal"/>
    <w:next w:val="Normal"/>
    <w:link w:val="Heading1Char"/>
    <w:qFormat/>
    <w:rsid w:val="00167F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7F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167F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Heading 2 Char Char Char Char,TAG,no read,No Spacing211,No Spacing12,No Spacing2111,No Spacing111111,No Spacing1,No Spacing11,No Spacing111, Ch"/>
    <w:basedOn w:val="Normal"/>
    <w:next w:val="Normal"/>
    <w:link w:val="Heading4Char"/>
    <w:uiPriority w:val="3"/>
    <w:unhideWhenUsed/>
    <w:qFormat/>
    <w:rsid w:val="00167F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67F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7F05"/>
  </w:style>
  <w:style w:type="character" w:customStyle="1" w:styleId="Heading1Char">
    <w:name w:val="Heading 1 Char"/>
    <w:aliases w:val="Pocket Char"/>
    <w:basedOn w:val="DefaultParagraphFont"/>
    <w:link w:val="Heading1"/>
    <w:rsid w:val="00167F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7F05"/>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167F0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Heading 2 Char Char Char Char Char,TAG Char,no read Char,No Spacing211 Char,No Spacing12 Char"/>
    <w:basedOn w:val="DefaultParagraphFont"/>
    <w:link w:val="Heading4"/>
    <w:uiPriority w:val="3"/>
    <w:rsid w:val="00167F0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Shrunk,normal card text,bold underline,qualifications in card,qualifications,Style1,Box,Debate,s,B"/>
    <w:basedOn w:val="DefaultParagraphFont"/>
    <w:link w:val="textbold"/>
    <w:uiPriority w:val="7"/>
    <w:qFormat/>
    <w:rsid w:val="00167F0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67F05"/>
    <w:rPr>
      <w:b/>
      <w:bCs/>
      <w:sz w:val="26"/>
      <w:u w:val="none"/>
    </w:rPr>
  </w:style>
  <w:style w:type="character" w:customStyle="1" w:styleId="StyleUnderline">
    <w:name w:val="Style Underline"/>
    <w:aliases w:val="Intense Emphasis,Underline,Style Bold Underline,apple-style-span + 6 pt,Bold,Kern at 16 pt,Style,Intense Emphasis1,Intense Emphasis2,HHeading 3 + 12 pt,Citation Char Char Char,Cards + Font: 12 pt Char,Heading 3 Char1 Char Char Char,ci,c"/>
    <w:basedOn w:val="DefaultParagraphFont"/>
    <w:uiPriority w:val="6"/>
    <w:qFormat/>
    <w:rsid w:val="00167F05"/>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167F05"/>
    <w:rPr>
      <w:color w:val="auto"/>
      <w:u w:val="none"/>
    </w:rPr>
  </w:style>
  <w:style w:type="character" w:styleId="FollowedHyperlink">
    <w:name w:val="FollowedHyperlink"/>
    <w:basedOn w:val="DefaultParagraphFont"/>
    <w:uiPriority w:val="99"/>
    <w:semiHidden/>
    <w:unhideWhenUsed/>
    <w:rsid w:val="00167F05"/>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Card,No Spacing3"/>
    <w:basedOn w:val="Heading1"/>
    <w:link w:val="Hyperlink"/>
    <w:autoRedefine/>
    <w:uiPriority w:val="99"/>
    <w:qFormat/>
    <w:rsid w:val="006B7BA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B7BAF"/>
    <w:pPr>
      <w:widowControl w:val="0"/>
      <w:spacing w:after="0" w:line="240" w:lineRule="auto"/>
      <w:ind w:left="720"/>
      <w:jc w:val="both"/>
    </w:pPr>
    <w:rPr>
      <w:b/>
      <w:iCs/>
      <w:u w:val="single"/>
    </w:rPr>
  </w:style>
  <w:style w:type="paragraph" w:styleId="ListParagraph">
    <w:name w:val="List Paragraph"/>
    <w:aliases w:val="6 font,Colorful List - Accent 11"/>
    <w:basedOn w:val="Normal"/>
    <w:uiPriority w:val="34"/>
    <w:unhideWhenUsed/>
    <w:qFormat/>
    <w:rsid w:val="006B7B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608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s://www.congress.gov/bill/114th-congress/house-bill/2262/text" TargetMode="External"/><Relationship Id="rId13" Type="http://schemas.openxmlformats.org/officeDocument/2006/relationships/hyperlink" Target="https://www.bbvaopenmind.com/en/science/physics/asteroid-mining-a-new-space-race/" TargetMode="External"/><Relationship Id="rId18" Type="http://schemas.openxmlformats.org/officeDocument/2006/relationships/hyperlink" Target="https://www.newscientist.com/article/mg22630235-100-dust-from-asteroid-mining-spells-danger-for-satellites/" TargetMode="External"/><Relationship Id="rId26" Type="http://schemas.openxmlformats.org/officeDocument/2006/relationships/hyperlink" Target="https://www.orbitaldebris.jsc.nasa.gov/faq.html" TargetMode="External"/><Relationship Id="rId3" Type="http://schemas.openxmlformats.org/officeDocument/2006/relationships/numbering" Target="numbering.xml"/><Relationship Id="rId21" Type="http://schemas.openxmlformats.org/officeDocument/2006/relationships/hyperlink" Target="https://www.newscientist.com/article/dn27243-rock-grab-from-asteroid-will-aid-human-mission-to-mars" TargetMode="External"/><Relationship Id="rId7" Type="http://schemas.openxmlformats.org/officeDocument/2006/relationships/hyperlink" Target="https://phys.org/news/2020-04-trump-moon-asteroids.html" TargetMode="External"/><Relationship Id="rId12" Type="http://schemas.openxmlformats.org/officeDocument/2006/relationships/hyperlink" Target="https://www.universetoday.com/20590/moon-for-sale/" TargetMode="External"/><Relationship Id="rId17" Type="http://schemas.openxmlformats.org/officeDocument/2006/relationships/hyperlink" Target="https://www.cnbc.com/2015/05/01/build-the-economy-here-on-earth-by-exploring-space-tyson.html" TargetMode="External"/><Relationship Id="rId25" Type="http://schemas.openxmlformats.org/officeDocument/2006/relationships/hyperlink" Target="https://www.scientificamerican.com/article/orbital-debris-space-fence/" TargetMode="External"/><Relationship Id="rId2" Type="http://schemas.openxmlformats.org/officeDocument/2006/relationships/customXml" Target="../customXml/item1.xml"/><Relationship Id="rId16" Type="http://schemas.openxmlformats.org/officeDocument/2006/relationships/hyperlink" Target="https://www.transastracorp.com/" TargetMode="External"/><Relationship Id="rId20" Type="http://schemas.openxmlformats.org/officeDocument/2006/relationships/hyperlink" Target="http://www.nasa.gov/content/what-is-nasa-s-asteroid-redirect-mission/"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whitehouse.gov/presidential-actions/executive-order-encouraging-international-support-recovery-use-space-resources/" TargetMode="External"/><Relationship Id="rId24" Type="http://schemas.openxmlformats.org/officeDocument/2006/relationships/hyperlink" Target="https://www.scientificamerican.com/podcast/episode/the-sneaky-danger-of-space-dust/" TargetMode="External"/><Relationship Id="rId5" Type="http://schemas.openxmlformats.org/officeDocument/2006/relationships/settings" Target="settings.xml"/><Relationship Id="rId15" Type="http://schemas.openxmlformats.org/officeDocument/2006/relationships/hyperlink" Target="https://asteroidminingcorporation.co.uk/" TargetMode="External"/><Relationship Id="rId23" Type="http://schemas.openxmlformats.org/officeDocument/2006/relationships/hyperlink" Target="http://arxiv.org/abs/1505.03800" TargetMode="External"/><Relationship Id="rId28"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phys.org/tags/space/" TargetMode="External"/><Relationship Id="rId19" Type="http://schemas.openxmlformats.org/officeDocument/2006/relationships/hyperlink" Target="https://arxiv.org/pdf/1505.03800.pdf" TargetMode="External"/><Relationship Id="rId4" Type="http://schemas.openxmlformats.org/officeDocument/2006/relationships/styles" Target="styles.xml"/><Relationship Id="rId9" Type="http://schemas.openxmlformats.org/officeDocument/2006/relationships/hyperlink" Target="https://www.space.com/trump-moon-mining-space-resources-executive-order.html" TargetMode="External"/><Relationship Id="rId14" Type="http://schemas.openxmlformats.org/officeDocument/2006/relationships/hyperlink" Target="https://www.consensys.space/pr" TargetMode="External"/><Relationship Id="rId22" Type="http://schemas.openxmlformats.org/officeDocument/2006/relationships/hyperlink" Target="http://www.caseyhandmer.com/" TargetMode="External"/><Relationship Id="rId27" Type="http://schemas.openxmlformats.org/officeDocument/2006/relationships/hyperlink" Target="http://aip.scitation.org/doi/full/10.1063/1.4980833"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12</Pages>
  <Words>7570</Words>
  <Characters>43155</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3</cp:revision>
  <dcterms:created xsi:type="dcterms:W3CDTF">2022-01-14T22:04:00Z</dcterms:created>
  <dcterms:modified xsi:type="dcterms:W3CDTF">2022-01-14T22:21:00Z</dcterms:modified>
</cp:coreProperties>
</file>