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29A30" w14:textId="77777777" w:rsidR="00720418" w:rsidRDefault="00720418" w:rsidP="00720418">
      <w:pPr>
        <w:pStyle w:val="Heading2"/>
      </w:pPr>
      <w:bookmarkStart w:id="0" w:name="_Hlk95490379"/>
      <w:r>
        <w:t>Util</w:t>
      </w:r>
    </w:p>
    <w:p w14:paraId="6F31E54C" w14:textId="77777777" w:rsidR="00720418" w:rsidRDefault="00720418" w:rsidP="00720418">
      <w:pPr>
        <w:pStyle w:val="Heading4"/>
      </w:pPr>
      <w:r>
        <w:t xml:space="preserve">The standard is maximizing expected well-being. </w:t>
      </w:r>
    </w:p>
    <w:p w14:paraId="683687D9" w14:textId="77777777" w:rsidR="00720418" w:rsidRPr="00716136" w:rsidRDefault="00720418" w:rsidP="00720418">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F0677C3" w14:textId="77777777" w:rsidR="00720418" w:rsidRPr="00716136" w:rsidRDefault="00720418" w:rsidP="0072041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62D24D9" w14:textId="77777777" w:rsidR="00720418" w:rsidRPr="00E47BED" w:rsidRDefault="00720418" w:rsidP="00720418">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highlight w:val="cyan"/>
        </w:rPr>
        <w:t xml:space="preserve">pleasure is intrinsically valuable </w:t>
      </w:r>
      <w:r w:rsidRPr="009F1330">
        <w:rPr>
          <w:rStyle w:val="StyleUnderline"/>
          <w:rFonts w:asciiTheme="majorHAnsi" w:hAnsiTheme="majorHAnsi" w:cstheme="majorHAnsi"/>
        </w:rPr>
        <w:t xml:space="preserve">and </w:t>
      </w:r>
      <w:r w:rsidRPr="00170C57">
        <w:rPr>
          <w:rStyle w:val="StyleUnderline"/>
          <w:rFonts w:asciiTheme="majorHAnsi" w:hAnsiTheme="majorHAnsi" w:cstheme="majorHAnsi"/>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rPr>
        <w:t xml:space="preserve">there is </w:t>
      </w:r>
      <w:r w:rsidRPr="00170C57">
        <w:rPr>
          <w:rStyle w:val="StyleUnderline"/>
          <w:rFonts w:asciiTheme="majorHAnsi" w:hAnsiTheme="majorHAnsi" w:cstheme="majorHAnsi"/>
          <w:highlight w:val="cyan"/>
        </w:rPr>
        <w:t>something undeniably good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pleasure</w:t>
      </w:r>
      <w:r w:rsidRPr="00E47BED">
        <w:rPr>
          <w:rStyle w:val="StyleUnderline"/>
          <w:rFonts w:asciiTheme="majorHAnsi" w:hAnsiTheme="majorHAnsi" w:cstheme="majorHAnsi"/>
        </w:rPr>
        <w:t xml:space="preserve"> feels </w:t>
      </w:r>
      <w:r w:rsidRPr="00170C57">
        <w:rPr>
          <w:rStyle w:val="StyleUnderline"/>
          <w:rFonts w:asciiTheme="majorHAnsi" w:hAnsiTheme="majorHAnsi" w:cstheme="majorHAnsi"/>
          <w:highlight w:val="cyan"/>
        </w:rPr>
        <w:t xml:space="preserve">and </w:t>
      </w:r>
      <w:r w:rsidRPr="009F1330">
        <w:rPr>
          <w:rStyle w:val="StyleUnderline"/>
          <w:rFonts w:asciiTheme="majorHAnsi" w:hAnsiTheme="majorHAnsi" w:cstheme="majorHAnsi"/>
        </w:rPr>
        <w:t xml:space="preserve">something </w:t>
      </w:r>
      <w:r w:rsidRPr="00170C57">
        <w:rPr>
          <w:rStyle w:val="StyleUnderline"/>
          <w:rFonts w:asciiTheme="majorHAnsi" w:hAnsiTheme="majorHAnsi" w:cstheme="majorHAnsi"/>
          <w:highlight w:val="cyan"/>
        </w:rPr>
        <w:t>undeniably bad about</w:t>
      </w:r>
      <w:r w:rsidRPr="00E47BED">
        <w:rPr>
          <w:rStyle w:val="StyleUnderline"/>
          <w:rFonts w:asciiTheme="majorHAnsi" w:hAnsiTheme="majorHAnsi" w:cstheme="majorHAnsi"/>
        </w:rPr>
        <w:t xml:space="preserve"> the way </w:t>
      </w:r>
      <w:r w:rsidRPr="00170C57">
        <w:rPr>
          <w:rStyle w:val="StyleUnderline"/>
          <w:rFonts w:asciiTheme="majorHAnsi" w:hAnsiTheme="majorHAnsi" w:cstheme="majorHAnsi"/>
          <w:highlight w:val="cya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170C57">
        <w:rPr>
          <w:rStyle w:val="StyleUnderline"/>
          <w:rFonts w:asciiTheme="majorHAnsi" w:hAnsiTheme="majorHAnsi" w:cstheme="majorHAnsi"/>
          <w:highlight w:val="cyan"/>
        </w:rPr>
        <w:t xml:space="preserve">value </w:t>
      </w:r>
      <w:r w:rsidRPr="009F1330">
        <w:rPr>
          <w:rStyle w:val="StyleUnderline"/>
          <w:rFonts w:asciiTheme="majorHAnsi" w:hAnsiTheme="majorHAnsi" w:cstheme="majorHAnsi"/>
        </w:rPr>
        <w:t xml:space="preserve">statuses </w:t>
      </w:r>
      <w:r w:rsidRPr="00170C57">
        <w:rPr>
          <w:rStyle w:val="StyleUnderline"/>
          <w:rFonts w:asciiTheme="majorHAnsi" w:hAnsiTheme="majorHAnsi" w:cstheme="majorHAnsi"/>
          <w:highlight w:val="cyan"/>
        </w:rPr>
        <w:t xml:space="preserve">of pleasure and pain </w:t>
      </w:r>
      <w:r w:rsidRPr="009F1330">
        <w:rPr>
          <w:rStyle w:val="StyleUnderline"/>
          <w:rFonts w:asciiTheme="majorHAnsi" w:hAnsiTheme="majorHAnsi" w:cstheme="majorHAnsi"/>
        </w:rPr>
        <w:t xml:space="preserve">are </w:t>
      </w:r>
      <w:r w:rsidRPr="00170C57">
        <w:rPr>
          <w:rStyle w:val="StyleUnderline"/>
          <w:rFonts w:asciiTheme="majorHAnsi" w:hAnsiTheme="majorHAnsi" w:cstheme="majorHAnsi"/>
          <w:highlight w:val="cyan"/>
        </w:rPr>
        <w:t>manifested in how we treat</w:t>
      </w:r>
      <w:r w:rsidRPr="00E47BED">
        <w:rPr>
          <w:rStyle w:val="StyleUnderline"/>
          <w:rFonts w:asciiTheme="majorHAnsi" w:hAnsiTheme="majorHAnsi" w:cstheme="majorHAnsi"/>
        </w:rPr>
        <w:t xml:space="preserve"> these </w:t>
      </w:r>
      <w:r w:rsidRPr="00170C57">
        <w:rPr>
          <w:rStyle w:val="StyleUnderline"/>
          <w:rFonts w:asciiTheme="majorHAnsi" w:hAnsiTheme="majorHAnsi" w:cstheme="majorHAnsi"/>
          <w:highlight w:val="cya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highlight w:val="cyan"/>
        </w:rPr>
        <w:t>pleasure and pain</w:t>
      </w:r>
      <w:r w:rsidRPr="00E47BED">
        <w:rPr>
          <w:rStyle w:val="StyleUnderline"/>
          <w:rFonts w:asciiTheme="majorHAnsi" w:hAnsiTheme="majorHAnsi" w:cstheme="majorHAnsi"/>
        </w:rPr>
        <w:t xml:space="preserve"> are </w:t>
      </w:r>
      <w:r w:rsidRPr="009F1330">
        <w:rPr>
          <w:rStyle w:val="StyleUnderline"/>
          <w:rFonts w:asciiTheme="majorHAnsi" w:hAnsiTheme="majorHAnsi" w:cstheme="majorHAnsi"/>
        </w:rPr>
        <w:t>both</w:t>
      </w:r>
      <w:r w:rsidRPr="00E47BED">
        <w:rPr>
          <w:rStyle w:val="StyleUnderline"/>
          <w:rFonts w:asciiTheme="majorHAnsi" w:hAnsiTheme="majorHAnsi" w:cstheme="majorHAnsi"/>
        </w:rPr>
        <w:t xml:space="preserve"> places where we </w:t>
      </w:r>
      <w:r w:rsidRPr="00170C57">
        <w:rPr>
          <w:rStyle w:val="StyleUnderline"/>
          <w:rFonts w:asciiTheme="majorHAnsi" w:hAnsiTheme="majorHAnsi" w:cstheme="majorHAnsi"/>
          <w:highlight w:val="cyan"/>
        </w:rPr>
        <w:t xml:space="preserve">reach </w:t>
      </w:r>
      <w:r w:rsidRPr="009F1330">
        <w:rPr>
          <w:rStyle w:val="StyleUnderline"/>
          <w:rFonts w:asciiTheme="majorHAnsi" w:hAnsiTheme="majorHAnsi" w:cstheme="majorHAnsi"/>
        </w:rPr>
        <w:t xml:space="preserve">the </w:t>
      </w:r>
      <w:r w:rsidRPr="00170C57">
        <w:rPr>
          <w:rStyle w:val="StyleUnderline"/>
          <w:rFonts w:asciiTheme="majorHAnsi" w:hAnsiTheme="majorHAnsi" w:cstheme="majorHAnsi"/>
          <w:highlight w:val="cyan"/>
        </w:rPr>
        <w:t>end of the line in matters of value.</w:t>
      </w:r>
      <w:r w:rsidRPr="00E47BED">
        <w:rPr>
          <w:rStyle w:val="StyleUnderline"/>
          <w:rFonts w:asciiTheme="majorHAnsi" w:hAnsiTheme="majorHAnsi" w:cstheme="majorHAnsi"/>
        </w:rPr>
        <w:t xml:space="preserve"> </w:t>
      </w:r>
    </w:p>
    <w:p w14:paraId="0CEB445E" w14:textId="77777777" w:rsidR="00720418" w:rsidRPr="008F5337" w:rsidRDefault="00720418" w:rsidP="00720418">
      <w:pPr>
        <w:pStyle w:val="Heading4"/>
      </w:pPr>
      <w:r>
        <w:t xml:space="preserve">2] Extinction first --- moral uncertainty. </w:t>
      </w:r>
    </w:p>
    <w:p w14:paraId="38AA9215" w14:textId="77777777" w:rsidR="00720418" w:rsidRPr="005F7BED" w:rsidRDefault="00720418" w:rsidP="00720418">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2B2F17F" w14:textId="77777777" w:rsidR="00720418" w:rsidRDefault="00720418" w:rsidP="00720418">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70C57">
        <w:rPr>
          <w:rStyle w:val="StyleUnderline"/>
          <w:highlight w:val="cyan"/>
        </w:rPr>
        <w:t>Our</w:t>
      </w:r>
      <w:r w:rsidRPr="008F5337">
        <w:rPr>
          <w:rStyle w:val="StyleUnderline"/>
        </w:rPr>
        <w:t xml:space="preserve"> present </w:t>
      </w:r>
      <w:r w:rsidRPr="00170C57">
        <w:rPr>
          <w:rStyle w:val="StyleUnderline"/>
          <w:highlight w:val="cyan"/>
        </w:rPr>
        <w:t>understanding</w:t>
      </w:r>
      <w:r w:rsidRPr="008F5337">
        <w:rPr>
          <w:rStyle w:val="StyleUnderline"/>
        </w:rPr>
        <w:t xml:space="preserve"> of axiology </w:t>
      </w:r>
      <w:r w:rsidRPr="00170C57">
        <w:rPr>
          <w:rStyle w:val="StyleUnderline"/>
          <w:highlight w:val="cyan"/>
        </w:rPr>
        <w:t>might</w:t>
      </w:r>
      <w:r w:rsidRPr="008F5337">
        <w:rPr>
          <w:rStyle w:val="StyleUnderline"/>
        </w:rPr>
        <w:t xml:space="preserve"> well </w:t>
      </w:r>
      <w:r w:rsidRPr="00170C57">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70C57">
        <w:rPr>
          <w:rStyle w:val="StyleUnderline"/>
          <w:highlight w:val="cyan"/>
        </w:rPr>
        <w:t>If we are</w:t>
      </w:r>
      <w:r w:rsidRPr="008F5337">
        <w:rPr>
          <w:rStyle w:val="StyleUnderline"/>
        </w:rPr>
        <w:t xml:space="preserve"> indeed profoundly </w:t>
      </w:r>
      <w:r w:rsidRPr="00170C57">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170C57">
        <w:rPr>
          <w:rStyle w:val="StyleUnderline"/>
          <w:highlight w:val="cyan"/>
        </w:rPr>
        <w:t>we should</w:t>
      </w:r>
      <w:r w:rsidRPr="008F5337">
        <w:rPr>
          <w:rStyle w:val="StyleUnderline"/>
        </w:rPr>
        <w:t xml:space="preserve"> recognize that there is a great option </w:t>
      </w:r>
      <w:r w:rsidRPr="00170C57">
        <w:rPr>
          <w:rStyle w:val="StyleUnderline"/>
          <w:highlight w:val="cyan"/>
        </w:rPr>
        <w:t>value</w:t>
      </w:r>
      <w:r w:rsidRPr="008F5337">
        <w:rPr>
          <w:rStyle w:val="StyleUnderline"/>
        </w:rPr>
        <w:t xml:space="preserve"> in preserving — and ideally improving — </w:t>
      </w:r>
      <w:r w:rsidRPr="00170C57">
        <w:rPr>
          <w:rStyle w:val="StyleUnderline"/>
          <w:highlight w:val="cyan"/>
        </w:rPr>
        <w:t>our ability to</w:t>
      </w:r>
      <w:r w:rsidRPr="008F5337">
        <w:rPr>
          <w:rStyle w:val="StyleUnderline"/>
        </w:rPr>
        <w:t xml:space="preserve"> recognize value and to </w:t>
      </w:r>
      <w:r w:rsidRPr="00170C57">
        <w:rPr>
          <w:rStyle w:val="StyleUnderline"/>
          <w:highlight w:val="cyan"/>
        </w:rPr>
        <w:t xml:space="preserve">steer the future </w:t>
      </w:r>
      <w:r w:rsidRPr="00AC2A5D">
        <w:rPr>
          <w:rStyle w:val="StyleUnderline"/>
        </w:rPr>
        <w:t>accordingly</w:t>
      </w:r>
      <w:r w:rsidRPr="00170C57">
        <w:rPr>
          <w:rStyle w:val="StyleUnderline"/>
          <w:highlight w:val="cyan"/>
        </w:rPr>
        <w:t>. Ensuring</w:t>
      </w:r>
      <w:r w:rsidRPr="008F5337">
        <w:rPr>
          <w:rStyle w:val="StyleUnderline"/>
        </w:rPr>
        <w:t xml:space="preserve"> that there will be </w:t>
      </w:r>
      <w:r w:rsidRPr="00170C57">
        <w:rPr>
          <w:rStyle w:val="StyleUnderline"/>
          <w:highlight w:val="cyan"/>
        </w:rPr>
        <w:t>a future</w:t>
      </w:r>
      <w:r w:rsidRPr="008F5337">
        <w:rPr>
          <w:rStyle w:val="StyleUnderline"/>
        </w:rPr>
        <w:t xml:space="preserve"> version </w:t>
      </w:r>
      <w:r w:rsidRPr="00170C57">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70C57">
        <w:rPr>
          <w:rStyle w:val="StyleUnderline"/>
          <w:highlight w:val="cyan"/>
        </w:rPr>
        <w:t xml:space="preserve">we must prevent </w:t>
      </w:r>
      <w:r w:rsidRPr="00AC2A5D">
        <w:rPr>
          <w:rStyle w:val="StyleUnderline"/>
        </w:rPr>
        <w:t xml:space="preserve">any </w:t>
      </w:r>
      <w:r w:rsidRPr="00170C57">
        <w:rPr>
          <w:rStyle w:val="StyleUnderline"/>
          <w:highlight w:val="cyan"/>
        </w:rPr>
        <w:t>existential catastrophe</w:t>
      </w:r>
      <w:r w:rsidRPr="008F5337">
        <w:rPr>
          <w:rStyle w:val="StyleUnderline"/>
        </w:rPr>
        <w:t>.</w:t>
      </w:r>
    </w:p>
    <w:p w14:paraId="25E73BA7" w14:textId="77777777" w:rsidR="00720418" w:rsidRDefault="00720418" w:rsidP="00720418">
      <w:pPr>
        <w:pStyle w:val="Heading4"/>
        <w:rPr>
          <w:rFonts w:asciiTheme="majorHAnsi" w:hAnsiTheme="majorHAnsi" w:cstheme="majorHAnsi"/>
        </w:rPr>
      </w:pPr>
      <w:r>
        <w:lastRenderedPageBreak/>
        <w:t xml:space="preserve">3] </w:t>
      </w:r>
      <w:r w:rsidRPr="004E035C">
        <w:rPr>
          <w:rFonts w:asciiTheme="majorHAnsi" w:hAnsiTheme="majorHAnsi" w:cstheme="majorHAnsi"/>
        </w:rPr>
        <w:t>Actor specificity: A] Governments must aggregate since every policy benefit some and harms others</w:t>
      </w:r>
      <w:r>
        <w:rPr>
          <w:rFonts w:asciiTheme="majorHAnsi" w:hAnsiTheme="majorHAnsi" w:cstheme="majorHAnsi"/>
        </w:rPr>
        <w:t xml:space="preserve"> </w:t>
      </w:r>
      <w:r w:rsidRPr="004E035C">
        <w:rPr>
          <w:rFonts w:asciiTheme="majorHAnsi" w:hAnsiTheme="majorHAnsi" w:cstheme="majorHAnsi"/>
        </w:rPr>
        <w:t xml:space="preserve">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32E83715" w14:textId="77777777" w:rsidR="00720418" w:rsidRPr="009037E4" w:rsidRDefault="00720418" w:rsidP="00720418"/>
    <w:p w14:paraId="11960111" w14:textId="77777777" w:rsidR="00720418" w:rsidRPr="00E70197" w:rsidRDefault="00720418" w:rsidP="00720418">
      <w:pPr>
        <w:pStyle w:val="Heading3"/>
      </w:pPr>
      <w:r w:rsidRPr="00E70197">
        <w:lastRenderedPageBreak/>
        <w:t>AC – Inherency</w:t>
      </w:r>
    </w:p>
    <w:p w14:paraId="42B393E3" w14:textId="77777777" w:rsidR="00720418" w:rsidRPr="00E70197" w:rsidRDefault="00720418" w:rsidP="00720418">
      <w:pPr>
        <w:pStyle w:val="Heading4"/>
      </w:pPr>
      <w:r w:rsidRPr="00E70197">
        <w:t>Currently, entrepreneurs are pushing for privatization of space travel with increasing success</w:t>
      </w:r>
    </w:p>
    <w:p w14:paraId="7E3D3378" w14:textId="77777777" w:rsidR="00720418" w:rsidRPr="00E70197" w:rsidRDefault="00720418" w:rsidP="0072041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7" w:history="1">
        <w:r w:rsidRPr="00E70197">
          <w:rPr>
            <w:rStyle w:val="Hyperlink"/>
          </w:rPr>
          <w:t>https://newrepublic.com/article/160303/monetizing-final-frontier</w:t>
        </w:r>
      </w:hyperlink>
      <w:r w:rsidRPr="00E70197">
        <w:t>] TDI</w:t>
      </w:r>
    </w:p>
    <w:p w14:paraId="0CEC71CA" w14:textId="77777777" w:rsidR="00720418" w:rsidRPr="00E70197" w:rsidRDefault="00720418" w:rsidP="00720418">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65D61B23" w14:textId="77777777" w:rsidR="00720418" w:rsidRPr="00E70197" w:rsidRDefault="00720418" w:rsidP="00720418">
      <w:pPr>
        <w:pStyle w:val="Heading3"/>
      </w:pPr>
      <w:r w:rsidRPr="00E70197">
        <w:lastRenderedPageBreak/>
        <w:t>AC – Exploration Advantage</w:t>
      </w:r>
    </w:p>
    <w:p w14:paraId="61DBF5DD" w14:textId="77777777" w:rsidR="00720418" w:rsidRPr="00E70197" w:rsidRDefault="00720418" w:rsidP="00720418">
      <w:pPr>
        <w:pStyle w:val="Heading4"/>
      </w:pPr>
      <w:r w:rsidRPr="00E70197">
        <w:t xml:space="preserve">Space exploration is essential to the survival of humanity. Two impacts—  </w:t>
      </w:r>
    </w:p>
    <w:p w14:paraId="4E740B8E" w14:textId="77777777" w:rsidR="00720418" w:rsidRPr="00E70197" w:rsidRDefault="00720418" w:rsidP="00720418"/>
    <w:p w14:paraId="54EC327B" w14:textId="77777777" w:rsidR="00720418" w:rsidRPr="00E70197" w:rsidRDefault="00720418" w:rsidP="00720418">
      <w:pPr>
        <w:pStyle w:val="Heading4"/>
      </w:pPr>
      <w:r w:rsidRPr="00E70197">
        <w:t xml:space="preserve">First, colonization— </w:t>
      </w:r>
    </w:p>
    <w:p w14:paraId="0459881B" w14:textId="77777777" w:rsidR="00720418" w:rsidRPr="00E70197" w:rsidRDefault="00720418" w:rsidP="00720418"/>
    <w:p w14:paraId="79C72B1A" w14:textId="77777777" w:rsidR="00720418" w:rsidRPr="00E70197" w:rsidRDefault="00720418" w:rsidP="00720418">
      <w:pPr>
        <w:pStyle w:val="Heading4"/>
      </w:pPr>
      <w:r w:rsidRPr="00E70197">
        <w:t>It solves a litany of existential threats – don’t put all your eggs in one basket.</w:t>
      </w:r>
    </w:p>
    <w:p w14:paraId="68CD8698" w14:textId="77777777" w:rsidR="00720418" w:rsidRPr="00E70197" w:rsidRDefault="00720418" w:rsidP="00720418">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2FB162B1" w14:textId="77777777" w:rsidR="00720418" w:rsidRPr="00E70197" w:rsidRDefault="00720418" w:rsidP="00720418">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4323E23D" w14:textId="77777777" w:rsidR="00720418" w:rsidRPr="00086718" w:rsidRDefault="00720418" w:rsidP="00720418">
      <w:pPr>
        <w:pStyle w:val="Heading4"/>
      </w:pPr>
      <w:r w:rsidRPr="00086718">
        <w:t xml:space="preserve">Space col key to innovation, </w:t>
      </w:r>
    </w:p>
    <w:p w14:paraId="52AB1201" w14:textId="77777777" w:rsidR="00720418" w:rsidRPr="00086718" w:rsidRDefault="00720418" w:rsidP="00720418">
      <w:r w:rsidRPr="00086718">
        <w:rPr>
          <w:rStyle w:val="Style13ptBold"/>
        </w:rPr>
        <w:t>West 20</w:t>
      </w:r>
      <w:r w:rsidRPr="00086718">
        <w:t xml:space="preserve"> Darrell M. West, 8-18-2020, "Five reasons to explore Mars," Brookings, </w:t>
      </w:r>
      <w:hyperlink r:id="rId8" w:history="1">
        <w:r w:rsidRPr="00086718">
          <w:rPr>
            <w:rStyle w:val="Hyperlink"/>
          </w:rPr>
          <w:t>https://www.brookings.edu/blog/techtank/2020/08/18/five-reasons-to-explore-mars/</w:t>
        </w:r>
      </w:hyperlink>
      <w:r w:rsidRPr="00086718">
        <w:t xml:space="preserve"> TDI</w:t>
      </w:r>
    </w:p>
    <w:p w14:paraId="07DE9406" w14:textId="77777777" w:rsidR="00720418" w:rsidRPr="004D7839" w:rsidRDefault="00720418" w:rsidP="00720418">
      <w:pPr>
        <w:rPr>
          <w:sz w:val="12"/>
        </w:rPr>
      </w:pPr>
      <w:r w:rsidRPr="004D7839">
        <w:rPr>
          <w:sz w:val="12"/>
        </w:rPr>
        <w:t xml:space="preserve">The recent launch of the Mars rover Perseverance is the latest U.S. space mission seeking to understand our solar system. Its </w:t>
      </w:r>
      <w:hyperlink r:id="rId9"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0" w:history="1">
        <w:r w:rsidRPr="004D7839">
          <w:rPr>
            <w:rStyle w:val="Hyperlink"/>
            <w:sz w:val="12"/>
          </w:rPr>
          <w:t>Jezero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1"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2"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3"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4"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5"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6"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00E14DA0" w14:textId="77777777" w:rsidR="00720418" w:rsidRPr="00E70197" w:rsidRDefault="00720418" w:rsidP="00720418">
      <w:pPr>
        <w:rPr>
          <w:rStyle w:val="StyleUnderline"/>
        </w:rPr>
      </w:pPr>
    </w:p>
    <w:p w14:paraId="5E6BA361" w14:textId="77777777" w:rsidR="00720418" w:rsidRPr="00E70197" w:rsidRDefault="00720418" w:rsidP="00720418">
      <w:pPr>
        <w:pStyle w:val="Heading4"/>
        <w:rPr>
          <w:rStyle w:val="StyleUnderline"/>
          <w:b w:val="0"/>
        </w:rPr>
      </w:pPr>
      <w:r w:rsidRPr="00E70197">
        <w:rPr>
          <w:rStyle w:val="StyleUnderline"/>
        </w:rPr>
        <w:lastRenderedPageBreak/>
        <w:t xml:space="preserve">Second, Russia— </w:t>
      </w:r>
    </w:p>
    <w:p w14:paraId="6267992D" w14:textId="77777777" w:rsidR="00720418" w:rsidRPr="00E70197" w:rsidRDefault="00720418" w:rsidP="00720418">
      <w:pPr>
        <w:rPr>
          <w:rStyle w:val="StyleUnderline"/>
        </w:rPr>
      </w:pPr>
    </w:p>
    <w:p w14:paraId="3B6C4FF4" w14:textId="77777777" w:rsidR="00720418" w:rsidRPr="00E70197" w:rsidRDefault="00720418" w:rsidP="00720418">
      <w:pPr>
        <w:pStyle w:val="Heading4"/>
      </w:pPr>
      <w:r w:rsidRPr="00E70197">
        <w:t>Deep space exploration is a shared goal that prevents escalation of US-Russia tensions. But privatization threatens it independent of our other internal links</w:t>
      </w:r>
    </w:p>
    <w:p w14:paraId="4544201A" w14:textId="77777777" w:rsidR="00720418" w:rsidRPr="00E70197" w:rsidRDefault="00720418" w:rsidP="00720418">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19064D4" w14:textId="77777777" w:rsidR="00720418" w:rsidRDefault="00720418" w:rsidP="00720418">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r w:rsidRPr="00B835BE">
        <w:rPr>
          <w:rStyle w:val="Emphasis"/>
          <w:highlight w:val="cyan"/>
        </w:rPr>
        <w:t>Roskosmos</w:t>
      </w:r>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B78FB9E" w14:textId="77777777" w:rsidR="00720418" w:rsidRPr="00695157" w:rsidRDefault="00720418" w:rsidP="00720418">
      <w:pPr>
        <w:pStyle w:val="Heading4"/>
      </w:pPr>
      <w:r w:rsidRPr="00695157">
        <w:t>Space missions prove vital for cooperation between Russia and The US, Biden and Putin know, first steps have already been made</w:t>
      </w:r>
    </w:p>
    <w:p w14:paraId="6B59DE19" w14:textId="77777777" w:rsidR="00720418" w:rsidRPr="00637B8E" w:rsidRDefault="00720418" w:rsidP="00720418">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71AA4F1A" w14:textId="77777777" w:rsidR="00720418" w:rsidRPr="00695157" w:rsidRDefault="00720418" w:rsidP="00720418">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E23D7">
        <w:rPr>
          <w:rStyle w:val="Emphasis"/>
          <w:highlight w:val="cyan"/>
        </w:rPr>
        <w:t>30 years after the end of the Cold War, and amid sharply rising tensions between Washington and Moscow, space remains a rare field of cooperation.</w:t>
      </w:r>
      <w:r w:rsidRPr="00695157">
        <w:rPr>
          <w:sz w:val="12"/>
        </w:rPr>
        <w:t xml:space="preserve"> The </w:t>
      </w:r>
      <w:r w:rsidRPr="00AE23D7">
        <w:rPr>
          <w:rStyle w:val="Emphasis"/>
          <w:highlight w:val="cyan"/>
        </w:rPr>
        <w:t>U</w:t>
      </w:r>
      <w:r w:rsidRPr="00695157">
        <w:rPr>
          <w:sz w:val="12"/>
        </w:rPr>
        <w:t xml:space="preserve">nited </w:t>
      </w:r>
      <w:r w:rsidRPr="00AE23D7">
        <w:rPr>
          <w:rStyle w:val="Emphasis"/>
          <w:highlight w:val="cyan"/>
        </w:rPr>
        <w:t>S</w:t>
      </w:r>
      <w:r w:rsidRPr="00695157">
        <w:rPr>
          <w:sz w:val="12"/>
        </w:rPr>
        <w:t xml:space="preserve">tates </w:t>
      </w:r>
      <w:r w:rsidRPr="00AE23D7">
        <w:rPr>
          <w:rStyle w:val="Emphasis"/>
          <w:highlight w:val="cyan"/>
        </w:rPr>
        <w:t>depended on Russia</w:t>
      </w:r>
      <w:r w:rsidRPr="00AE23D7">
        <w:rPr>
          <w:rStyle w:val="Emphasis"/>
        </w:rPr>
        <w:t xml:space="preserve"> </w:t>
      </w:r>
      <w:r w:rsidRPr="00695157">
        <w:rPr>
          <w:sz w:val="12"/>
        </w:rPr>
        <w:t xml:space="preserve">for years </w:t>
      </w:r>
      <w:r w:rsidRPr="00AE23D7">
        <w:rPr>
          <w:rStyle w:val="Emphasis"/>
          <w:highlight w:val="cyan"/>
        </w:rPr>
        <w:t>to deliver its astronauts to</w:t>
      </w:r>
      <w:r w:rsidRPr="00695157">
        <w:rPr>
          <w:sz w:val="12"/>
        </w:rPr>
        <w:t xml:space="preserve"> the International Space Station (</w:t>
      </w:r>
      <w:r w:rsidRPr="00AE23D7">
        <w:rPr>
          <w:rStyle w:val="Emphasis"/>
          <w:highlight w:val="cyan"/>
        </w:rPr>
        <w:t>ISS</w:t>
      </w:r>
      <w:r w:rsidRPr="00695157">
        <w:rPr>
          <w:sz w:val="12"/>
        </w:rPr>
        <w:t xml:space="preserve">), an arrangement that bolstered Russia’s reputation as a reliable partner and ensured a steady revenue stream. In April, </w:t>
      </w:r>
      <w:r w:rsidRPr="00AE23D7">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E23D7">
        <w:rPr>
          <w:rStyle w:val="Emphasis"/>
          <w:highlight w:val="cyan"/>
        </w:rPr>
        <w:t xml:space="preserve">Biden administration has </w:t>
      </w:r>
      <w:hyperlink r:id="rId17" w:history="1">
        <w:r w:rsidRPr="00AE23D7">
          <w:rPr>
            <w:rStyle w:val="Emphasis"/>
            <w:highlight w:val="cyan"/>
          </w:rPr>
          <w:t>continued</w:t>
        </w:r>
      </w:hyperlink>
      <w:r w:rsidRPr="00AE23D7">
        <w:rPr>
          <w:rStyle w:val="Emphasis"/>
          <w:highlight w:val="cyan"/>
        </w:rPr>
        <w:t xml:space="preserve"> to look for ways to reduce tension;</w:t>
      </w:r>
      <w:r w:rsidRPr="00695157">
        <w:rPr>
          <w:sz w:val="12"/>
        </w:rPr>
        <w:t xml:space="preserve"> </w:t>
      </w:r>
      <w:r w:rsidRPr="00AE23D7">
        <w:rPr>
          <w:rStyle w:val="Emphasis"/>
          <w:highlight w:val="cyan"/>
        </w:rPr>
        <w:t>space</w:t>
      </w:r>
      <w:r w:rsidRPr="00695157">
        <w:rPr>
          <w:sz w:val="12"/>
        </w:rPr>
        <w:t xml:space="preserve"> also </w:t>
      </w:r>
      <w:r w:rsidRPr="00AE23D7">
        <w:rPr>
          <w:rStyle w:val="Emphasis"/>
          <w:highlight w:val="cyan"/>
        </w:rPr>
        <w:t>fits the bill perfectly</w:t>
      </w:r>
      <w:r w:rsidRPr="00695157">
        <w:rPr>
          <w:sz w:val="12"/>
        </w:rPr>
        <w:t xml:space="preserve">. “There are areas where </w:t>
      </w:r>
      <w:r w:rsidRPr="00695157">
        <w:rPr>
          <w:rStyle w:val="Emphasis"/>
          <w:highlight w:val="cyan"/>
        </w:rPr>
        <w:t>there’s a mutual interest for us to cooperate, for our people</w:t>
      </w:r>
      <w:r w:rsidRPr="00695157">
        <w:rPr>
          <w:sz w:val="12"/>
        </w:rPr>
        <w:t xml:space="preserve">—Russian and American people—but </w:t>
      </w:r>
      <w:r w:rsidRPr="00695157">
        <w:rPr>
          <w:rStyle w:val="Emphasis"/>
          <w:highlight w:val="cyan"/>
        </w:rPr>
        <w:t>also</w:t>
      </w:r>
      <w:r w:rsidRPr="00695157">
        <w:rPr>
          <w:sz w:val="12"/>
        </w:rPr>
        <w:t xml:space="preserve"> for the benefit of </w:t>
      </w:r>
      <w:r w:rsidRPr="00695157">
        <w:rPr>
          <w:rStyle w:val="Emphasis"/>
          <w:highlight w:val="cyan"/>
        </w:rPr>
        <w:t>the world</w:t>
      </w:r>
      <w:r w:rsidRPr="00695157">
        <w:rPr>
          <w:sz w:val="12"/>
        </w:rPr>
        <w:t xml:space="preserve">,” Biden said after the summit. </w:t>
      </w:r>
      <w:r w:rsidRPr="00695157">
        <w:rPr>
          <w:rStyle w:val="Emphasis"/>
        </w:rPr>
        <w:t>Six folks in a tube may not be enough to defuse all the tensions between the two geopolitical rivals.</w:t>
      </w:r>
      <w:r w:rsidRPr="00695157">
        <w:rPr>
          <w:sz w:val="12"/>
        </w:rPr>
        <w:t xml:space="preserve"> But </w:t>
      </w:r>
      <w:r w:rsidRPr="00695157">
        <w:rPr>
          <w:rStyle w:val="Emphasis"/>
          <w:highlight w:val="cyan"/>
        </w:rPr>
        <w:t>for those going inside—and</w:t>
      </w:r>
      <w:r w:rsidRPr="00695157">
        <w:rPr>
          <w:sz w:val="12"/>
        </w:rPr>
        <w:t xml:space="preserve"> the </w:t>
      </w:r>
      <w:r w:rsidRPr="00695157">
        <w:rPr>
          <w:rStyle w:val="Emphasis"/>
          <w:highlight w:val="cyan"/>
        </w:rPr>
        <w:t>scientists watching from the outside</w:t>
      </w:r>
      <w:r w:rsidRPr="00695157">
        <w:rPr>
          <w:sz w:val="12"/>
        </w:rPr>
        <w:t xml:space="preserve">—the </w:t>
      </w:r>
      <w:r w:rsidRPr="00695157">
        <w:rPr>
          <w:rStyle w:val="Emphasis"/>
          <w:highlight w:val="cyan"/>
        </w:rPr>
        <w:t>stakes are still high</w:t>
      </w:r>
      <w:r w:rsidRPr="00695157">
        <w:rPr>
          <w:sz w:val="12"/>
        </w:rPr>
        <w:t>.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w:t>
      </w:r>
      <w:r w:rsidRPr="00695157">
        <w:rPr>
          <w:sz w:val="12"/>
        </w:rPr>
        <w:lastRenderedPageBreak/>
        <w:t xml:space="preserve">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695157">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8" w:history="1">
        <w:r w:rsidRPr="00695157">
          <w:rPr>
            <w:rStyle w:val="Hyperlink"/>
            <w:sz w:val="12"/>
          </w:rPr>
          <w:t>budget</w:t>
        </w:r>
      </w:hyperlink>
      <w:r w:rsidRPr="00695157">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2DA9998C" w14:textId="77777777" w:rsidR="00720418" w:rsidRDefault="00720418" w:rsidP="00720418">
      <w:pPr>
        <w:spacing w:after="0" w:line="240" w:lineRule="auto"/>
        <w:rPr>
          <w:rFonts w:ascii="Times New Roman" w:eastAsia="Times New Roman" w:hAnsi="Times New Roman" w:cs="Times New Roman"/>
          <w:sz w:val="24"/>
        </w:rPr>
      </w:pPr>
    </w:p>
    <w:p w14:paraId="5E74687F" w14:textId="77777777" w:rsidR="00720418" w:rsidRPr="00637B8E" w:rsidRDefault="00720418" w:rsidP="00720418">
      <w:pPr>
        <w:spacing w:after="0" w:line="240" w:lineRule="auto"/>
        <w:rPr>
          <w:rFonts w:ascii="Times New Roman" w:eastAsia="Times New Roman" w:hAnsi="Times New Roman" w:cs="Times New Roman"/>
          <w:sz w:val="24"/>
        </w:rPr>
      </w:pPr>
    </w:p>
    <w:p w14:paraId="32D9CBC5" w14:textId="77777777" w:rsidR="00720418" w:rsidRPr="00E70197" w:rsidRDefault="00720418" w:rsidP="00720418">
      <w:pPr>
        <w:pStyle w:val="Heading4"/>
      </w:pPr>
      <w:r w:rsidRPr="00E70197">
        <w:t xml:space="preserve">It’s make or break for the relationship—Ukraine, decline of US moral authority on international affairs puts us at the brink of the end of Russian diplomacy and even war </w:t>
      </w:r>
    </w:p>
    <w:p w14:paraId="686B132A" w14:textId="77777777" w:rsidR="00720418" w:rsidRPr="00E70197" w:rsidRDefault="00720418" w:rsidP="00720418">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6ECB20D9" w14:textId="77777777" w:rsidR="00720418" w:rsidRPr="00337284" w:rsidRDefault="00720418" w:rsidP="00720418">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1B828EF" w14:textId="77777777" w:rsidR="00720418" w:rsidRPr="00E70197" w:rsidRDefault="00720418" w:rsidP="00720418">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1107154B" w14:textId="77777777" w:rsidR="00720418" w:rsidRPr="00E70197" w:rsidRDefault="00720418" w:rsidP="00720418">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9" w:history="1">
        <w:r w:rsidRPr="00E70197">
          <w:rPr>
            <w:rStyle w:val="Hyperlink"/>
          </w:rPr>
          <w:t>https://www.russiamatters.org/sites/default/files/media/files/Entanglement_interior_FNL.pdf</w:t>
        </w:r>
      </w:hyperlink>
      <w:r w:rsidRPr="00E70197">
        <w:t xml:space="preserve"> </w:t>
      </w:r>
    </w:p>
    <w:p w14:paraId="57C8A820" w14:textId="77777777" w:rsidR="00720418" w:rsidRPr="00337284" w:rsidRDefault="00720418" w:rsidP="00720418">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Sukhanov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47E6C837" w14:textId="77777777" w:rsidR="00720418" w:rsidRPr="00100A2B" w:rsidRDefault="00720418" w:rsidP="00720418">
      <w:pPr>
        <w:pStyle w:val="Heading4"/>
        <w:rPr>
          <w:rFonts w:cs="Calibri"/>
        </w:rPr>
      </w:pPr>
      <w:r w:rsidRPr="00100A2B">
        <w:rPr>
          <w:rFonts w:cs="Calibri"/>
        </w:rPr>
        <w:t>Nuke war causes extinction – it won’t stay limited</w:t>
      </w:r>
    </w:p>
    <w:p w14:paraId="7B9BB1BB" w14:textId="77777777" w:rsidR="00720418" w:rsidRPr="00100A2B" w:rsidRDefault="00720418" w:rsidP="00720418">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EFE4547" w14:textId="77777777" w:rsidR="00720418" w:rsidRPr="00100A2B" w:rsidRDefault="00720418" w:rsidP="00720418">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1BB46F77" w14:textId="77777777" w:rsidR="00720418" w:rsidRPr="00E70197" w:rsidRDefault="00720418" w:rsidP="00720418"/>
    <w:p w14:paraId="7424E452" w14:textId="77777777" w:rsidR="00720418" w:rsidRPr="00E70197" w:rsidRDefault="00720418" w:rsidP="00720418">
      <w:pPr>
        <w:pStyle w:val="Heading4"/>
      </w:pPr>
      <w:r w:rsidRPr="00E70197">
        <w:t>Privatization of space travel kills off public space exploration.</w:t>
      </w:r>
    </w:p>
    <w:p w14:paraId="4658118E" w14:textId="77777777" w:rsidR="00720418" w:rsidRPr="00E70197" w:rsidRDefault="00720418" w:rsidP="00720418"/>
    <w:p w14:paraId="3BA6407D" w14:textId="77777777" w:rsidR="00720418" w:rsidRPr="00E70197" w:rsidRDefault="00720418" w:rsidP="00720418">
      <w:pPr>
        <w:pStyle w:val="Heading4"/>
      </w:pPr>
      <w:r w:rsidRPr="00E70197">
        <w:t xml:space="preserve">Space exploration must be public-sector – entrepreneurs purposely understate the barriers to colonization, yet exploit its potential for financial gain. </w:t>
      </w:r>
    </w:p>
    <w:p w14:paraId="7404D552" w14:textId="77777777" w:rsidR="00720418" w:rsidRPr="00E70197" w:rsidRDefault="00720418" w:rsidP="0072041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878A9CA" w14:textId="77777777" w:rsidR="00720418" w:rsidRPr="00E70197" w:rsidRDefault="00720418" w:rsidP="00720418">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a 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4816A617" w14:textId="77777777" w:rsidR="00720418" w:rsidRPr="00E70197" w:rsidRDefault="00720418" w:rsidP="00720418">
      <w:pPr>
        <w:pStyle w:val="Heading4"/>
      </w:pPr>
      <w:r w:rsidRPr="00E70197">
        <w:t>Privatization of space travel makes it politically polarizing and drains public support.</w:t>
      </w:r>
    </w:p>
    <w:p w14:paraId="27EE9600" w14:textId="77777777" w:rsidR="00720418" w:rsidRPr="00E70197" w:rsidRDefault="00720418" w:rsidP="0072041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6FD4915" w14:textId="77777777" w:rsidR="00720418" w:rsidRPr="00910F9F" w:rsidRDefault="00720418" w:rsidP="00720418">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humanity has </w:t>
      </w:r>
      <w:r w:rsidRPr="00B835BE">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3DE95E41" w14:textId="77777777" w:rsidR="00720418" w:rsidRPr="00E70197" w:rsidRDefault="00720418" w:rsidP="00720418"/>
    <w:p w14:paraId="3CD1C339" w14:textId="77777777" w:rsidR="00720418" w:rsidRPr="00E70197" w:rsidRDefault="00720418" w:rsidP="00720418">
      <w:pPr>
        <w:pStyle w:val="Heading3"/>
      </w:pPr>
      <w:r w:rsidRPr="00E70197">
        <w:t xml:space="preserve">AC – Solvency </w:t>
      </w:r>
    </w:p>
    <w:p w14:paraId="563B32DA" w14:textId="77777777" w:rsidR="00720418" w:rsidRDefault="00720418" w:rsidP="00720418">
      <w:pPr>
        <w:pStyle w:val="Heading4"/>
        <w:rPr>
          <w:rStyle w:val="StyleUnderline"/>
        </w:rPr>
      </w:pPr>
      <w:r w:rsidRPr="00E70197">
        <w:rPr>
          <w:rStyle w:val="StyleUnderline"/>
        </w:rPr>
        <w:t>The United States federal government should end commercial space exploration and tourism</w:t>
      </w:r>
      <w:r>
        <w:rPr>
          <w:rStyle w:val="StyleUnderline"/>
        </w:rPr>
        <w:t xml:space="preserve"> by private entities</w:t>
      </w:r>
      <w:r w:rsidRPr="00E70197">
        <w:rPr>
          <w:rStyle w:val="StyleUnderline"/>
        </w:rPr>
        <w:t>, ruling that they violate its non-appropriation obligations under the Outer Space Treaty of 1967 and its succeeding treaties.</w:t>
      </w:r>
    </w:p>
    <w:p w14:paraId="381ACA89" w14:textId="77777777" w:rsidR="00720418" w:rsidRPr="005570FC" w:rsidRDefault="00720418" w:rsidP="00720418">
      <w:pPr>
        <w:pStyle w:val="Heading4"/>
      </w:pPr>
      <w:r>
        <w:t>To clarify: This results in the banning of space colonization and exploration from private companies</w:t>
      </w:r>
    </w:p>
    <w:p w14:paraId="76D8AE7A" w14:textId="77777777" w:rsidR="00720418" w:rsidRPr="00E70197" w:rsidRDefault="00720418" w:rsidP="00720418">
      <w:r w:rsidRPr="00E70197">
        <w:rPr>
          <w:rStyle w:val="Style13ptBold"/>
        </w:rPr>
        <w:t>Cooper 8</w:t>
      </w:r>
      <w:r w:rsidRPr="00E70197">
        <w:t xml:space="preserve"> [Cooper, Nikhil D. "Circumventing Non-Appropriation: Law and Development of United States Space Commerce." Hastings Const. LQ 36 (2008): 457.] TDI</w:t>
      </w:r>
    </w:p>
    <w:p w14:paraId="71AA6DD0" w14:textId="77777777" w:rsidR="00720418" w:rsidRPr="008F40F5" w:rsidRDefault="00720418" w:rsidP="00720418">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243A931" w14:textId="77777777" w:rsidR="00720418" w:rsidRPr="00E70197" w:rsidRDefault="00720418" w:rsidP="00720418">
      <w:pPr>
        <w:pStyle w:val="Heading4"/>
      </w:pPr>
      <w:r w:rsidRPr="00E70197">
        <w:t>A public-private partnership solves none of the aff – market dynamics and hiring competition mean the two sectors are zero sum.</w:t>
      </w:r>
    </w:p>
    <w:p w14:paraId="68BE948A" w14:textId="77777777" w:rsidR="00720418" w:rsidRPr="00E70197" w:rsidRDefault="00720418" w:rsidP="00720418">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725566DE" w14:textId="77777777" w:rsidR="00720418" w:rsidRPr="00E70197" w:rsidRDefault="00720418" w:rsidP="00720418">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w:t>
      </w:r>
      <w:r w:rsidRPr="00E70197">
        <w:rPr>
          <w:rStyle w:val="StyleUnderline"/>
        </w:rPr>
        <w:lastRenderedPageBreak/>
        <w:t>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w:t>
      </w:r>
      <w:r w:rsidRPr="00021162">
        <w:rPr>
          <w:sz w:val="12"/>
        </w:rPr>
        <w:lastRenderedPageBreak/>
        <w:t xml:space="preserve">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835BE">
        <w:rPr>
          <w:rStyle w:val="StyleUnderline"/>
          <w:highlight w:val="cyan"/>
        </w:rPr>
        <w:t>NASA</w:t>
      </w:r>
      <w:r w:rsidRPr="00E70197">
        <w:rPr>
          <w:rStyle w:val="StyleUnderline"/>
        </w:rPr>
        <w:t xml:space="preserve"> has always </w:t>
      </w:r>
      <w:r w:rsidRPr="00B835B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B835B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B835BE">
        <w:rPr>
          <w:rStyle w:val="StyleUnderline"/>
          <w:highlight w:val="cyan"/>
        </w:rPr>
        <w:t>hardware</w:t>
      </w:r>
      <w:r w:rsidRPr="00E70197">
        <w:rPr>
          <w:rStyle w:val="StyleUnderline"/>
        </w:rPr>
        <w:t xml:space="preserve"> and the </w:t>
      </w:r>
      <w:r w:rsidRPr="00B835BE">
        <w:rPr>
          <w:rStyle w:val="StyleUnderline"/>
          <w:highlight w:val="cyan"/>
        </w:rPr>
        <w:t xml:space="preserve">launch procedures remain </w:t>
      </w:r>
      <w:r w:rsidRPr="00021162">
        <w:rPr>
          <w:rStyle w:val="StyleUnderline"/>
        </w:rPr>
        <w:t xml:space="preserve">in </w:t>
      </w:r>
      <w:r w:rsidRPr="00B835B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15852B3" w14:textId="77777777" w:rsidR="00720418" w:rsidRPr="00086718" w:rsidRDefault="00720418" w:rsidP="00720418">
      <w:pPr>
        <w:pStyle w:val="Heading4"/>
      </w:pPr>
      <w:r w:rsidRPr="00086718">
        <w:t>Colonies in space are sustainable and rely on planetary resources</w:t>
      </w:r>
      <w:r>
        <w:t>, NASA has a plan</w:t>
      </w:r>
    </w:p>
    <w:p w14:paraId="44698733" w14:textId="77777777" w:rsidR="00720418" w:rsidRPr="00086718" w:rsidRDefault="00720418" w:rsidP="00720418">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1F749821" w14:textId="77777777" w:rsidR="00720418" w:rsidRPr="00086718" w:rsidRDefault="00720418" w:rsidP="00720418">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56FCF358" w14:textId="77777777" w:rsidR="00720418" w:rsidRPr="00702355" w:rsidRDefault="00720418" w:rsidP="00720418">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w:t>
      </w:r>
      <w:r w:rsidRPr="00307CA8">
        <w:rPr>
          <w:sz w:val="12"/>
        </w:rPr>
        <w:lastRenderedPageBreak/>
        <w:t>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B835BE">
        <w:rPr>
          <w:rStyle w:val="StyleUnderline"/>
          <w:highlight w:val="cyan"/>
        </w:rPr>
        <w:t>O’Neill colonies</w:t>
      </w:r>
      <w:r w:rsidRPr="00086718">
        <w:rPr>
          <w:rStyle w:val="StyleUnderline"/>
        </w:rPr>
        <w:t xml:space="preserve"> offer an option untethered to any planetary body. Instead, </w:t>
      </w:r>
      <w:r w:rsidRPr="00B835BE">
        <w:rPr>
          <w:rStyle w:val="Emphasis"/>
          <w:highlight w:val="cyan"/>
        </w:rPr>
        <w:t>people would live in</w:t>
      </w:r>
      <w:r w:rsidRPr="00086718">
        <w:rPr>
          <w:rStyle w:val="Emphasis"/>
        </w:rPr>
        <w:t xml:space="preserve"> enormous circular </w:t>
      </w:r>
      <w:r w:rsidRPr="00B835BE">
        <w:rPr>
          <w:rStyle w:val="Emphasis"/>
          <w:highlight w:val="cyan"/>
        </w:rPr>
        <w:t>structures</w:t>
      </w:r>
      <w:r w:rsidRPr="00086718">
        <w:rPr>
          <w:rStyle w:val="Emphasis"/>
        </w:rPr>
        <w:t xml:space="preserve"> in space that would be </w:t>
      </w:r>
      <w:r w:rsidRPr="00B835BE">
        <w:rPr>
          <w:rStyle w:val="Emphasis"/>
          <w:highlight w:val="cyan"/>
        </w:rPr>
        <w:t>capable of hosting</w:t>
      </w:r>
      <w:r w:rsidRPr="00086718">
        <w:rPr>
          <w:rStyle w:val="Emphasis"/>
        </w:rPr>
        <w:t xml:space="preserve"> many thousands of people — or even </w:t>
      </w:r>
      <w:r w:rsidRPr="00B835B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B835BE">
        <w:rPr>
          <w:rStyle w:val="Emphasis"/>
          <w:highlight w:val="cyan"/>
        </w:rPr>
        <w:t>permanent, self-sustaining structures</w:t>
      </w:r>
      <w:r w:rsidRPr="00086718">
        <w:rPr>
          <w:rStyle w:val="Emphasis"/>
        </w:rPr>
        <w:t xml:space="preserve">. That means they would use </w:t>
      </w:r>
      <w:r w:rsidRPr="00B835BE">
        <w:rPr>
          <w:rStyle w:val="Emphasis"/>
          <w:highlight w:val="cyan"/>
        </w:rPr>
        <w:t>solar power for electrical energy</w:t>
      </w:r>
      <w:r w:rsidRPr="00086718">
        <w:rPr>
          <w:rStyle w:val="Emphasis"/>
        </w:rPr>
        <w:t xml:space="preserve"> and for </w:t>
      </w:r>
      <w:r w:rsidRPr="00B835BE">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B835BE">
        <w:rPr>
          <w:rStyle w:val="StyleUnderline"/>
          <w:highlight w:val="cyan"/>
        </w:rPr>
        <w:t>NASA’s</w:t>
      </w:r>
      <w:r w:rsidRPr="00086718">
        <w:rPr>
          <w:rStyle w:val="StyleUnderline"/>
        </w:rPr>
        <w:t xml:space="preserve"> long-term </w:t>
      </w:r>
      <w:r w:rsidRPr="00B835BE">
        <w:rPr>
          <w:rStyle w:val="StyleUnderline"/>
          <w:highlight w:val="cyan"/>
        </w:rPr>
        <w:t>plans</w:t>
      </w:r>
      <w:r w:rsidRPr="00086718">
        <w:rPr>
          <w:rStyle w:val="StyleUnderline"/>
        </w:rPr>
        <w:t xml:space="preserve"> for the Moon and Mars involve </w:t>
      </w:r>
      <w:r w:rsidRPr="00B835BE">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B835BE">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41104A24" w14:textId="77777777" w:rsidR="00720418" w:rsidRPr="00E70197" w:rsidRDefault="00720418" w:rsidP="00720418">
      <w:pPr>
        <w:pStyle w:val="Heading4"/>
      </w:pPr>
      <w:r w:rsidRPr="00E70197">
        <w:t xml:space="preserve">Every adv CP fails – corporate incentives defang policy reforms and treaties. </w:t>
      </w:r>
    </w:p>
    <w:p w14:paraId="28F91262" w14:textId="77777777" w:rsidR="00720418" w:rsidRPr="00E70197" w:rsidRDefault="00720418" w:rsidP="00720418">
      <w:r w:rsidRPr="00E70197">
        <w:rPr>
          <w:rStyle w:val="Style13ptBold"/>
        </w:rPr>
        <w:t xml:space="preserve">Thompson 20 </w:t>
      </w:r>
      <w:r w:rsidRPr="00E70197">
        <w:t>[(Clive, author of Coders: The Making of a New Tribe and the Remaking of the World, a columnist for Wired magazine, and a contributing writer to The New York Times Magazine) “Monetizing the Final Frontier The strange new push for space privatization,” December 3, 2020 https://newrepublic.com/article/160303/monetizing-final-frontier] TDI</w:t>
      </w:r>
    </w:p>
    <w:p w14:paraId="76430221" w14:textId="77777777" w:rsidR="00720418" w:rsidRDefault="00720418" w:rsidP="00720418">
      <w:pPr>
        <w:rPr>
          <w:sz w:val="12"/>
        </w:rPr>
      </w:pPr>
      <w:r w:rsidRPr="00E70197">
        <w:rPr>
          <w:rStyle w:val="StyleUnderline"/>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w:t>
      </w:r>
      <w:r w:rsidRPr="004455AF">
        <w:rPr>
          <w:sz w:val="12"/>
        </w:rPr>
        <w:t xml:space="preserve"> and to what geopolitical-cum-commercial ends. There’s an </w:t>
      </w:r>
      <w:r w:rsidRPr="004455AF">
        <w:rPr>
          <w:sz w:val="12"/>
        </w:rPr>
        <w:lastRenderedPageBreak/>
        <w:t xml:space="preserve">Outer Space Treaty,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w:t>
      </w:r>
      <w:r w:rsidRPr="00E70197">
        <w:rPr>
          <w:rStyle w:val="StyleUnderline"/>
        </w:rPr>
        <w:t xml:space="preserve">the </w:t>
      </w:r>
      <w:r w:rsidRPr="00B835BE">
        <w:rPr>
          <w:rStyle w:val="StyleUnderline"/>
          <w:highlight w:val="cyan"/>
        </w:rPr>
        <w:t>Moon Treaty is</w:t>
      </w:r>
      <w:r w:rsidRPr="00E70197">
        <w:rPr>
          <w:rStyle w:val="StyleUnderline"/>
        </w:rPr>
        <w:t xml:space="preserve"> mostly </w:t>
      </w:r>
      <w:r w:rsidRPr="00B835BE">
        <w:rPr>
          <w:rStyle w:val="StyleUnderline"/>
          <w:highlight w:val="cyan"/>
        </w:rPr>
        <w:t>toothless</w:t>
      </w:r>
      <w:r w:rsidRPr="00E70197">
        <w:rPr>
          <w:rStyle w:val="StyleUnderline"/>
        </w:rPr>
        <w:t xml:space="preserve">; no country that has launched humans into space ever signed it. The force of those treaties was never certain. But now that there’s possible money at hand, </w:t>
      </w:r>
      <w:r w:rsidRPr="00B835BE">
        <w:rPr>
          <w:rStyle w:val="StyleUnderline"/>
          <w:highlight w:val="cyan"/>
        </w:rPr>
        <w:t>individual countries are openly defying the treaties</w:t>
      </w:r>
      <w:r w:rsidRPr="00E70197">
        <w:rPr>
          <w:rStyle w:val="StyleUnderline"/>
        </w:rPr>
        <w:t>—writing laws under their own steam to allow property rights in the heavens</w:t>
      </w:r>
      <w:r w:rsidRPr="004455AF">
        <w:rPr>
          <w:sz w:val="12"/>
        </w:rPr>
        <w:t xml:space="preserve">. In 2015, Obama signed the SPACE Act, which explicitly gives U.S. firms the rights to any resources they mine from a celestial body. The Trump administration is actively pushing for firms to mine the moon. Other countries courting New Space firms—hello, Luxembourg—are following suit. </w:t>
      </w:r>
      <w:r w:rsidRPr="00E70197">
        <w:rPr>
          <w:rStyle w:val="StyleUnderline"/>
        </w:rPr>
        <w:t xml:space="preserve">History, of course, would suggest that </w:t>
      </w:r>
      <w:r w:rsidRPr="00B835BE">
        <w:rPr>
          <w:rStyle w:val="StyleUnderline"/>
          <w:highlight w:val="cyan"/>
        </w:rPr>
        <w:t>treaties crumble when</w:t>
      </w:r>
      <w:r w:rsidRPr="00E70197">
        <w:rPr>
          <w:rStyle w:val="StyleUnderline"/>
        </w:rPr>
        <w:t xml:space="preserve"> serious </w:t>
      </w:r>
      <w:r w:rsidRPr="00B835BE">
        <w:rPr>
          <w:rStyle w:val="StyleUnderline"/>
          <w:highlight w:val="cyan"/>
        </w:rPr>
        <w:t>money comes into play</w:t>
      </w:r>
      <w:r w:rsidRPr="00E70197">
        <w:rPr>
          <w:rStyle w:val="StyleUnderline"/>
        </w:rPr>
        <w:t xml:space="preserve">. Western settlers signed treaties with indigenous people in the Americas, then ignored them, </w:t>
      </w:r>
      <w:r w:rsidRPr="004455AF">
        <w:rPr>
          <w:sz w:val="12"/>
        </w:rPr>
        <w:t>as Lucianne Walkowicz, an astronomer at the Adler Planetarium and another cofounder of the JustSpace Alliance, noted.</w:t>
      </w:r>
      <w:r w:rsidRPr="00E70197">
        <w:rPr>
          <w:rStyle w:val="StyleUnderline"/>
        </w:rPr>
        <w:t xml:space="preserve"> “In many cases,” she told me, “treaties are good until somebody discovers something that they want</w:t>
      </w:r>
      <w:r w:rsidRPr="004455AF">
        <w:rPr>
          <w:sz w:val="12"/>
        </w:rPr>
        <w:t xml:space="preserve">.” She’s a fan of the Outer Space Treaty, finding it “a very, like, hopeful, peaceful, almost Star Trek-esque view of what space is.” She hopes it proves stronger than it looks. Historically, however, </w:t>
      </w:r>
      <w:r w:rsidRPr="00E70197">
        <w:rPr>
          <w:rStyle w:val="StyleUnderline"/>
        </w:rPr>
        <w:t>law tends to follow the facts on the ground rather than shape them. When a new geography for commerce opens, whoever shows up first to exploit the resources sets the norm—and then law is written to validate the first movers. “‘First come, first serve’ is essentially what’s going to happen when people start to do things on the moon,”</w:t>
      </w:r>
      <w:r w:rsidRPr="004455AF">
        <w:rPr>
          <w:sz w:val="12"/>
        </w:rPr>
        <w:t xml:space="preserve"> Peter Ward, author of The Consequential Frontier, said.</w:t>
      </w:r>
    </w:p>
    <w:bookmarkEnd w:id="0"/>
    <w:p w14:paraId="03B5A59A" w14:textId="77777777" w:rsidR="00720418" w:rsidRPr="00D53720" w:rsidRDefault="00720418" w:rsidP="00720418"/>
    <w:p w14:paraId="750F4A12" w14:textId="77777777" w:rsidR="00A95652" w:rsidRPr="00720418" w:rsidRDefault="00A95652" w:rsidP="00720418"/>
    <w:sectPr w:rsidR="00A95652" w:rsidRPr="00720418" w:rsidSect="00072718">
      <w:pgSz w:w="12240" w:h="15840"/>
      <w:pgMar w:top="1440" w:right="180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73CA"/>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3A7BBC"/>
    <w:rsid w:val="00407037"/>
    <w:rsid w:val="0043601B"/>
    <w:rsid w:val="0044518B"/>
    <w:rsid w:val="004605D6"/>
    <w:rsid w:val="004C60E8"/>
    <w:rsid w:val="004C688F"/>
    <w:rsid w:val="004E3579"/>
    <w:rsid w:val="004E728B"/>
    <w:rsid w:val="004F39E0"/>
    <w:rsid w:val="00522B60"/>
    <w:rsid w:val="00537BD5"/>
    <w:rsid w:val="0055448C"/>
    <w:rsid w:val="0057268A"/>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0418"/>
    <w:rsid w:val="00722258"/>
    <w:rsid w:val="007243E5"/>
    <w:rsid w:val="00766EA0"/>
    <w:rsid w:val="007A2226"/>
    <w:rsid w:val="007F5B66"/>
    <w:rsid w:val="00822101"/>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044E5"/>
    <w:rsid w:val="00D32176"/>
    <w:rsid w:val="00D325A9"/>
    <w:rsid w:val="00D36A8A"/>
    <w:rsid w:val="00D41B9B"/>
    <w:rsid w:val="00D55D55"/>
    <w:rsid w:val="00D61409"/>
    <w:rsid w:val="00D6691E"/>
    <w:rsid w:val="00D71170"/>
    <w:rsid w:val="00DA1C92"/>
    <w:rsid w:val="00DA25D4"/>
    <w:rsid w:val="00DA6538"/>
    <w:rsid w:val="00DE3AE2"/>
    <w:rsid w:val="00E15E75"/>
    <w:rsid w:val="00E33BF7"/>
    <w:rsid w:val="00E373CA"/>
    <w:rsid w:val="00E4014C"/>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C09E5"/>
  <w15:chartTrackingRefBased/>
  <w15:docId w15:val="{9CBE810A-F33E-46DC-ABAC-1C4F8B0DC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014C"/>
    <w:rPr>
      <w:rFonts w:ascii="Calibri" w:hAnsi="Calibri"/>
    </w:rPr>
  </w:style>
  <w:style w:type="paragraph" w:styleId="Heading1">
    <w:name w:val="heading 1"/>
    <w:aliases w:val="Pocket"/>
    <w:basedOn w:val="Normal"/>
    <w:next w:val="Normal"/>
    <w:link w:val="Heading1Char"/>
    <w:qFormat/>
    <w:rsid w:val="00E37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3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73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373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73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3CA"/>
  </w:style>
  <w:style w:type="character" w:customStyle="1" w:styleId="Heading1Char">
    <w:name w:val="Heading 1 Char"/>
    <w:aliases w:val="Pocket Char"/>
    <w:basedOn w:val="DefaultParagraphFont"/>
    <w:link w:val="Heading1"/>
    <w:rsid w:val="00E373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3C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73C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373CA"/>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E373C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73CA"/>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E373C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373CA"/>
    <w:rPr>
      <w:color w:val="auto"/>
      <w:u w:val="none"/>
    </w:rPr>
  </w:style>
  <w:style w:type="character" w:styleId="FollowedHyperlink">
    <w:name w:val="FollowedHyperlink"/>
    <w:basedOn w:val="DefaultParagraphFont"/>
    <w:uiPriority w:val="99"/>
    <w:semiHidden/>
    <w:unhideWhenUsed/>
    <w:rsid w:val="00E373CA"/>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E401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4014C"/>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brookings.edu/blog/techtank/2020/08/18/five-reasons-to-explore-mars/" TargetMode="External"/><Relationship Id="rId13" Type="http://schemas.openxmlformats.org/officeDocument/2006/relationships/hyperlink" Target="https://www.jpl.nasa.gov/infographics/infographic.view.php?id=11358" TargetMode="External"/><Relationship Id="rId18" Type="http://schemas.openxmlformats.org/officeDocument/2006/relationships/hyperlink" Target="https://tass.ru/ekonomika/7734535"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hyperlink" Target="https://newrepublic.com/article/160303/monetizing-final-frontier" TargetMode="External"/><Relationship Id="rId12" Type="http://schemas.openxmlformats.org/officeDocument/2006/relationships/hyperlink" Target="https://www.brookings.edu/book/megachange-economic-disruption-political-upheaval-and-social-strife-in-the-21st-century/" TargetMode="External"/><Relationship Id="rId17" Type="http://schemas.openxmlformats.org/officeDocument/2006/relationships/hyperlink" Target="https://www.nytimes.com/2021/10/31/world/europe/biden-putin-russia-united-states.html" TargetMode="External"/><Relationship Id="rId2" Type="http://schemas.openxmlformats.org/officeDocument/2006/relationships/customXml" Target="../customXml/item1.xml"/><Relationship Id="rId16" Type="http://schemas.openxmlformats.org/officeDocument/2006/relationships/hyperlink" Target="https://www.brookings.edu/book/turning-point/"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space.com/9329-earth-unique-life-common-universe.html" TargetMode="External"/><Relationship Id="rId5" Type="http://schemas.openxmlformats.org/officeDocument/2006/relationships/settings" Target="settings.xml"/><Relationship Id="rId15" Type="http://schemas.openxmlformats.org/officeDocument/2006/relationships/hyperlink" Target="https://www.sciencefocus.com/space/space-mining-the-new-goldrush/" TargetMode="External"/><Relationship Id="rId10" Type="http://schemas.openxmlformats.org/officeDocument/2006/relationships/hyperlink" Target="https://mars.nasa.gov/resources/22474/jezero-crater-mars-2020s-landing-site/" TargetMode="External"/><Relationship Id="rId19" Type="http://schemas.openxmlformats.org/officeDocument/2006/relationships/hyperlink" Target="https://www.russiamatters.org/sites/default/files/media/files/Entanglement_interior_FNL.pdf" TargetMode="External"/><Relationship Id="rId4" Type="http://schemas.openxmlformats.org/officeDocument/2006/relationships/styles" Target="styles.xml"/><Relationship Id="rId9" Type="http://schemas.openxmlformats.org/officeDocument/2006/relationships/hyperlink" Target="https://www.nytimes.com/2020/07/30/science/nasa-mars-launch.html" TargetMode="External"/><Relationship Id="rId14" Type="http://schemas.openxmlformats.org/officeDocument/2006/relationships/hyperlink" Target="https://unitedearth.us/religion-and-spirituality/does-seeing-earth-from-space-alter-your-perspec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13</Pages>
  <Words>18834</Words>
  <Characters>107356</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2022-02-11T21:45:00Z</dcterms:created>
  <dcterms:modified xsi:type="dcterms:W3CDTF">2022-02-11T22:14:00Z</dcterms:modified>
</cp:coreProperties>
</file>