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44C6A" w14:textId="77777777" w:rsidR="0048196A" w:rsidRPr="008A6038" w:rsidRDefault="0048196A" w:rsidP="0048196A">
      <w:pPr>
        <w:pStyle w:val="Heading2"/>
        <w:rPr>
          <w:rFonts w:cs="Calibri"/>
        </w:rPr>
      </w:pPr>
      <w:r w:rsidRPr="008A6038">
        <w:rPr>
          <w:rFonts w:cs="Calibri"/>
        </w:rPr>
        <w:t>1</w:t>
      </w:r>
    </w:p>
    <w:p w14:paraId="7BBE602D" w14:textId="77777777" w:rsidR="00DC19C6" w:rsidRPr="00B10314" w:rsidRDefault="00DC19C6" w:rsidP="00DC19C6">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Able bodies persistence with distancing themselves from disability cements an order of signification that relies on ableist value systems.</w:t>
      </w:r>
      <w:r>
        <w:t xml:space="preserve"> </w:t>
      </w:r>
    </w:p>
    <w:p w14:paraId="517C8E5D" w14:textId="77777777" w:rsidR="00DC19C6" w:rsidRPr="00A35A28" w:rsidRDefault="00DC19C6" w:rsidP="00DC19C6">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326E74E8" w14:textId="77777777" w:rsidR="00DC19C6" w:rsidRDefault="00DC19C6" w:rsidP="00DC19C6">
      <w:pPr>
        <w:spacing w:line="276" w:lineRule="auto"/>
        <w:rPr>
          <w:sz w:val="12"/>
          <w:szCs w:val="26"/>
        </w:rPr>
      </w:pPr>
      <w:r w:rsidRPr="00A35A28">
        <w:rPr>
          <w:b/>
          <w:bCs/>
          <w:sz w:val="26"/>
          <w:szCs w:val="26"/>
          <w:u w:val="single"/>
        </w:rPr>
        <w:t>Tropes of disability are also present in</w:t>
      </w:r>
      <w:r w:rsidRPr="00A35A28">
        <w:rPr>
          <w:sz w:val="12"/>
          <w:szCs w:val="26"/>
        </w:rPr>
        <w:t xml:space="preserve"> what Edelman reads as Jean Baudrillard‟s “panicky offensive against </w:t>
      </w:r>
      <w:r w:rsidRPr="00A35A28">
        <w:rPr>
          <w:b/>
          <w:bCs/>
          <w:sz w:val="26"/>
          <w:szCs w:val="26"/>
          <w:u w:val="single"/>
        </w:rPr>
        <w:t xml:space="preserve">reproduction without </w:t>
      </w:r>
      <w:r w:rsidRPr="00A35A28">
        <w:rPr>
          <w:sz w:val="12"/>
          <w:szCs w:val="26"/>
        </w:rPr>
        <w:t>heterogenital</w:t>
      </w:r>
      <w:r w:rsidRPr="00A35A28">
        <w:rPr>
          <w:b/>
          <w:bCs/>
          <w:sz w:val="26"/>
          <w:szCs w:val="26"/>
          <w:u w:val="single"/>
        </w:rPr>
        <w:t xml:space="preserve"> copulation</w:t>
      </w:r>
      <w:r w:rsidRPr="00A35A28">
        <w:rPr>
          <w:sz w:val="12"/>
          <w:szCs w:val="26"/>
        </w:rPr>
        <w:t xml:space="preserve">,”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A35A28">
        <w:rPr>
          <w:sz w:val="12"/>
          <w:szCs w:val="26"/>
        </w:rPr>
        <w:t>queer-baiting</w:t>
      </w:r>
      <w:proofErr w:type="gramEnd"/>
      <w:r w:rsidRPr="00A35A28">
        <w:rPr>
          <w:sz w:val="12"/>
          <w:szCs w:val="26"/>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497DED">
        <w:rPr>
          <w:rStyle w:val="Emphasis"/>
          <w:highlight w:val="green"/>
        </w:rPr>
        <w:t>disability might be</w:t>
      </w:r>
      <w:r w:rsidRPr="00266552">
        <w:rPr>
          <w:rStyle w:val="Emphasis"/>
        </w:rPr>
        <w:t xml:space="preserve"> a </w:t>
      </w:r>
      <w:r w:rsidRPr="00497DED">
        <w:rPr>
          <w:rStyle w:val="Emphasis"/>
          <w:highlight w:val="green"/>
        </w:rPr>
        <w:t>fitting</w:t>
      </w:r>
      <w:r w:rsidRPr="00266552">
        <w:rPr>
          <w:rStyle w:val="Emphasis"/>
        </w:rPr>
        <w:t xml:space="preserve"> name </w:t>
      </w:r>
      <w:r w:rsidRPr="00497DED">
        <w:rPr>
          <w:rStyle w:val="Emphasis"/>
          <w:highlight w:val="green"/>
        </w:rPr>
        <w:t>for</w:t>
      </w:r>
      <w:r w:rsidRPr="00A35A28">
        <w:rPr>
          <w:sz w:val="12"/>
          <w:szCs w:val="26"/>
        </w:rPr>
        <w:t xml:space="preserve"> what Edelman, alluding to the death drive, calls </w:t>
      </w:r>
      <w:r w:rsidRPr="00497DED">
        <w:rPr>
          <w:rStyle w:val="Emphasis"/>
          <w:highlight w:val="green"/>
        </w:rPr>
        <w:t>“the remainder of the Real internal to the Symbolic order”</w:t>
      </w:r>
      <w:r w:rsidRPr="00A35A28">
        <w:rPr>
          <w:sz w:val="12"/>
          <w:szCs w:val="26"/>
        </w:rPr>
        <w:t xml:space="preserve"> (25). Indeed, </w:t>
      </w:r>
      <w:r w:rsidRPr="006253CD">
        <w:rPr>
          <w:b/>
          <w:bCs/>
          <w:sz w:val="26"/>
          <w:szCs w:val="26"/>
          <w:highlight w:val="green"/>
          <w:u w:val="single"/>
        </w:rPr>
        <w:t>disability metaphors are</w:t>
      </w:r>
      <w:r w:rsidRPr="00A35A28">
        <w:rPr>
          <w:b/>
          <w:bCs/>
          <w:sz w:val="26"/>
          <w:szCs w:val="26"/>
          <w:u w:val="single"/>
        </w:rPr>
        <w:t xml:space="preserve"> often the closest </w:t>
      </w:r>
      <w:r w:rsidRPr="006253CD">
        <w:rPr>
          <w:b/>
          <w:bCs/>
          <w:sz w:val="26"/>
          <w:szCs w:val="26"/>
          <w:highlight w:val="green"/>
          <w:u w:val="single"/>
        </w:rPr>
        <w:t>approximations</w:t>
      </w:r>
      <w:r w:rsidRPr="00A35A28">
        <w:rPr>
          <w:b/>
          <w:bCs/>
          <w:sz w:val="26"/>
          <w:szCs w:val="26"/>
          <w:u w:val="single"/>
        </w:rPr>
        <w:t xml:space="preserve"> that Edelman can find </w:t>
      </w:r>
      <w:r w:rsidRPr="006253CD">
        <w:rPr>
          <w:b/>
          <w:bCs/>
          <w:sz w:val="26"/>
          <w:szCs w:val="26"/>
          <w:highlight w:val="green"/>
          <w:u w:val="single"/>
        </w:rPr>
        <w:t>for the</w:t>
      </w:r>
      <w:r w:rsidRPr="00A35A28">
        <w:rPr>
          <w:b/>
          <w:bCs/>
          <w:sz w:val="26"/>
          <w:szCs w:val="26"/>
          <w:u w:val="single"/>
        </w:rPr>
        <w:t xml:space="preserve"> “unnameable” death </w:t>
      </w:r>
      <w:r w:rsidRPr="006253CD">
        <w:rPr>
          <w:b/>
          <w:bCs/>
          <w:sz w:val="26"/>
          <w:szCs w:val="26"/>
          <w:highlight w:val="green"/>
          <w:u w:val="single"/>
        </w:rPr>
        <w:t>drive</w:t>
      </w:r>
      <w:r w:rsidRPr="00A35A28">
        <w:rPr>
          <w:b/>
          <w:bCs/>
          <w:sz w:val="26"/>
          <w:szCs w:val="26"/>
          <w:u w:val="single"/>
        </w:rPr>
        <w:t xml:space="preserve"> (25). The </w:t>
      </w:r>
      <w:r w:rsidRPr="00E40B10">
        <w:rPr>
          <w:b/>
          <w:bCs/>
          <w:sz w:val="26"/>
          <w:szCs w:val="26"/>
          <w:highlight w:val="green"/>
          <w:u w:val="single"/>
        </w:rPr>
        <w:t>terms</w:t>
      </w:r>
      <w:r w:rsidRPr="00A35A28">
        <w:rPr>
          <w:b/>
          <w:bCs/>
          <w:sz w:val="26"/>
          <w:szCs w:val="26"/>
          <w:u w:val="single"/>
        </w:rPr>
        <w:t xml:space="preserve"> that Edelman uses </w:t>
      </w:r>
      <w:r w:rsidRPr="006253CD">
        <w:rPr>
          <w:b/>
          <w:bCs/>
          <w:sz w:val="26"/>
          <w:szCs w:val="26"/>
          <w:u w:val="single"/>
        </w:rPr>
        <w:t>to describe the</w:t>
      </w:r>
      <w:r w:rsidRPr="00A35A28">
        <w:rPr>
          <w:b/>
          <w:bCs/>
          <w:sz w:val="26"/>
          <w:szCs w:val="26"/>
          <w:u w:val="single"/>
        </w:rPr>
        <w:t xml:space="preserve"> death </w:t>
      </w:r>
      <w:r w:rsidRPr="006253CD">
        <w:rPr>
          <w:b/>
          <w:bCs/>
          <w:sz w:val="26"/>
          <w:szCs w:val="26"/>
          <w:u w:val="single"/>
        </w:rPr>
        <w:t xml:space="preserve">drive </w:t>
      </w:r>
      <w:r w:rsidRPr="006253CD">
        <w:rPr>
          <w:b/>
          <w:bCs/>
          <w:sz w:val="26"/>
          <w:szCs w:val="26"/>
          <w:highlight w:val="green"/>
          <w:u w:val="single"/>
        </w:rPr>
        <w:t>include</w:t>
      </w:r>
      <w:r w:rsidRPr="00A35A28">
        <w:rPr>
          <w:b/>
          <w:bCs/>
          <w:sz w:val="26"/>
          <w:szCs w:val="26"/>
          <w:u w:val="single"/>
        </w:rPr>
        <w:t xml:space="preserve"> “wound,” “fracture,” “stupid enjoyment,” “mindless violence,” “lifeless machinery,” “senseless compulsion</w:t>
      </w:r>
      <w:r w:rsidRPr="00A76A63">
        <w:rPr>
          <w:b/>
          <w:bCs/>
          <w:sz w:val="26"/>
          <w:szCs w:val="26"/>
          <w:u w:val="single"/>
        </w:rPr>
        <w:t>,” “</w:t>
      </w:r>
      <w:r w:rsidRPr="006253CD">
        <w:rPr>
          <w:b/>
          <w:bCs/>
          <w:sz w:val="26"/>
          <w:szCs w:val="26"/>
          <w:highlight w:val="green"/>
          <w:u w:val="single"/>
        </w:rPr>
        <w:t>disfiguration</w:t>
      </w:r>
      <w:r w:rsidRPr="00A76A63">
        <w:rPr>
          <w:b/>
          <w:bCs/>
          <w:sz w:val="26"/>
          <w:szCs w:val="26"/>
          <w:u w:val="single"/>
        </w:rPr>
        <w:t>,” and</w:t>
      </w:r>
      <w:r w:rsidRPr="00A35A28">
        <w:rPr>
          <w:b/>
          <w:bCs/>
          <w:sz w:val="26"/>
          <w:szCs w:val="26"/>
          <w:u w:val="single"/>
        </w:rPr>
        <w:t xml:space="preserve"> a “shutdown of life‟s vital machinery”</w:t>
      </w:r>
      <w:r w:rsidRPr="00A35A28">
        <w:rPr>
          <w:sz w:val="12"/>
          <w:szCs w:val="26"/>
        </w:rPr>
        <w:t xml:space="preserve"> (No Future 22; “Kid” 28; No Future 38, 23, 27, 38, 37, 44). </w:t>
      </w:r>
      <w:r w:rsidRPr="00E40B10">
        <w:rPr>
          <w:sz w:val="12"/>
          <w:szCs w:val="26"/>
        </w:rPr>
        <w:t xml:space="preserve">Although </w:t>
      </w:r>
      <w:r w:rsidRPr="000729C4">
        <w:rPr>
          <w:b/>
          <w:bCs/>
          <w:sz w:val="26"/>
          <w:szCs w:val="26"/>
          <w:highlight w:val="green"/>
          <w:u w:val="single"/>
        </w:rPr>
        <w:t>these signifiers</w:t>
      </w:r>
      <w:r w:rsidRPr="00A35A28">
        <w:rPr>
          <w:sz w:val="12"/>
          <w:szCs w:val="26"/>
        </w:rPr>
        <w:t xml:space="preserve"> do not directly </w:t>
      </w:r>
      <w:r w:rsidRPr="000729C4">
        <w:rPr>
          <w:rStyle w:val="Emphasis"/>
          <w:highlight w:val="green"/>
        </w:rPr>
        <w:t>refer to</w:t>
      </w:r>
      <w:r w:rsidRPr="00A35A28">
        <w:rPr>
          <w:sz w:val="12"/>
          <w:szCs w:val="26"/>
        </w:rPr>
        <w:t xml:space="preserve"> specific impairments, they do, taken together, </w:t>
      </w:r>
      <w:r w:rsidRPr="00E40B10">
        <w:rPr>
          <w:b/>
          <w:bCs/>
          <w:sz w:val="26"/>
          <w:szCs w:val="26"/>
          <w:u w:val="single"/>
        </w:rPr>
        <w:t>evoke</w:t>
      </w:r>
      <w:r w:rsidRPr="00A35A28">
        <w:rPr>
          <w:b/>
          <w:bCs/>
          <w:sz w:val="26"/>
          <w:szCs w:val="26"/>
          <w:u w:val="single"/>
        </w:rPr>
        <w:t xml:space="preserve"> the physical and mental injury and </w:t>
      </w:r>
      <w:r w:rsidRPr="00E40B10">
        <w:rPr>
          <w:b/>
          <w:bCs/>
          <w:sz w:val="26"/>
          <w:szCs w:val="26"/>
          <w:u w:val="single"/>
        </w:rPr>
        <w:t>dysfunction</w:t>
      </w:r>
      <w:r w:rsidRPr="00A35A28">
        <w:rPr>
          <w:b/>
          <w:bCs/>
          <w:sz w:val="26"/>
          <w:szCs w:val="26"/>
          <w:u w:val="single"/>
        </w:rPr>
        <w:t xml:space="preserve"> as </w:t>
      </w:r>
      <w:r w:rsidRPr="000729C4">
        <w:rPr>
          <w:b/>
          <w:bCs/>
          <w:sz w:val="26"/>
          <w:szCs w:val="26"/>
          <w:u w:val="single"/>
        </w:rPr>
        <w:t xml:space="preserve">which </w:t>
      </w:r>
      <w:r w:rsidRPr="000729C4">
        <w:rPr>
          <w:b/>
          <w:bCs/>
          <w:sz w:val="26"/>
          <w:szCs w:val="26"/>
          <w:highlight w:val="green"/>
          <w:u w:val="single"/>
        </w:rPr>
        <w:t>disability</w:t>
      </w:r>
      <w:r w:rsidRPr="000729C4">
        <w:rPr>
          <w:b/>
          <w:bCs/>
          <w:sz w:val="26"/>
          <w:szCs w:val="26"/>
          <w:u w:val="single"/>
        </w:rPr>
        <w:t xml:space="preserve"> is</w:t>
      </w:r>
      <w:r w:rsidRPr="00A35A28">
        <w:rPr>
          <w:b/>
          <w:bCs/>
          <w:sz w:val="26"/>
          <w:szCs w:val="26"/>
          <w:u w:val="single"/>
        </w:rPr>
        <w:t xml:space="preserve"> commonly </w:t>
      </w:r>
      <w:r w:rsidRPr="000729C4">
        <w:rPr>
          <w:b/>
          <w:bCs/>
          <w:sz w:val="26"/>
          <w:szCs w:val="26"/>
          <w:u w:val="single"/>
        </w:rPr>
        <w:t>understood</w:t>
      </w:r>
      <w:r w:rsidRPr="00A35A28">
        <w:rPr>
          <w:sz w:val="12"/>
          <w:szCs w:val="26"/>
        </w:rPr>
        <w:t>. And then there is Edelman‟s term “</w:t>
      </w:r>
      <w:r w:rsidRPr="00A35A28">
        <w:rPr>
          <w:b/>
          <w:bCs/>
          <w:sz w:val="26"/>
          <w:szCs w:val="26"/>
          <w:u w:val="single"/>
        </w:rPr>
        <w:t>sinthomosexuality,” a neologism formed by “grafting, at an awkward join</w:t>
      </w:r>
      <w:r w:rsidRPr="00A35A28">
        <w:rPr>
          <w:sz w:val="12"/>
          <w:szCs w:val="26"/>
        </w:rPr>
        <w:t xml:space="preserve">,” the word “sexuality” onto Lacan‟s term “sinthome.” With its “awkward” “grafting,” the </w:t>
      </w:r>
      <w:r w:rsidRPr="00E40B10">
        <w:rPr>
          <w:sz w:val="12"/>
          <w:szCs w:val="26"/>
        </w:rPr>
        <w:t xml:space="preserve">word </w:t>
      </w:r>
      <w:r w:rsidRPr="000729C4">
        <w:rPr>
          <w:rStyle w:val="Emphasis"/>
          <w:highlight w:val="green"/>
        </w:rPr>
        <w:t>“sinthomosexuality</w:t>
      </w:r>
      <w:r w:rsidRPr="000729C4">
        <w:rPr>
          <w:b/>
          <w:bCs/>
          <w:sz w:val="26"/>
          <w:szCs w:val="26"/>
          <w:highlight w:val="green"/>
          <w:u w:val="single"/>
        </w:rPr>
        <w:t>” embodies disability</w:t>
      </w:r>
      <w:r w:rsidRPr="00E40B10">
        <w:rPr>
          <w:sz w:val="12"/>
          <w:szCs w:val="26"/>
        </w:rPr>
        <w:t xml:space="preserve"> at the</w:t>
      </w:r>
      <w:r w:rsidRPr="00A35A28">
        <w:rPr>
          <w:sz w:val="12"/>
          <w:szCs w:val="26"/>
        </w:rPr>
        <w:t xml:space="preserv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w:t>
      </w:r>
      <w:r w:rsidRPr="00E40B10">
        <w:rPr>
          <w:sz w:val="12"/>
          <w:szCs w:val="26"/>
        </w:rPr>
        <w:t xml:space="preserve">”: </w:t>
      </w:r>
      <w:r w:rsidRPr="004E2748">
        <w:rPr>
          <w:b/>
          <w:bCs/>
          <w:sz w:val="26"/>
          <w:szCs w:val="26"/>
          <w:highlight w:val="green"/>
          <w:u w:val="single"/>
        </w:rPr>
        <w:t>it</w:t>
      </w:r>
      <w:r w:rsidRPr="00E40B10">
        <w:rPr>
          <w:b/>
          <w:bCs/>
          <w:sz w:val="26"/>
          <w:szCs w:val="26"/>
          <w:u w:val="single"/>
        </w:rPr>
        <w:t xml:space="preserve"> refers</w:t>
      </w:r>
      <w:r w:rsidRPr="00E40B10">
        <w:rPr>
          <w:sz w:val="12"/>
          <w:szCs w:val="26"/>
        </w:rPr>
        <w:t xml:space="preserve">, Edelman explains, </w:t>
      </w:r>
      <w:r w:rsidRPr="00E40B10">
        <w:rPr>
          <w:b/>
          <w:bCs/>
          <w:sz w:val="26"/>
          <w:szCs w:val="26"/>
          <w:u w:val="single"/>
        </w:rPr>
        <w:t xml:space="preserve">to “the </w:t>
      </w:r>
      <w:proofErr w:type="gramStart"/>
      <w:r w:rsidRPr="00E40B10">
        <w:rPr>
          <w:b/>
          <w:bCs/>
          <w:sz w:val="26"/>
          <w:szCs w:val="26"/>
          <w:u w:val="single"/>
        </w:rPr>
        <w:t>particular way</w:t>
      </w:r>
      <w:proofErr w:type="gramEnd"/>
      <w:r w:rsidRPr="00E40B10">
        <w:rPr>
          <w:b/>
          <w:bCs/>
          <w:sz w:val="26"/>
          <w:szCs w:val="26"/>
          <w:u w:val="single"/>
        </w:rPr>
        <w:t xml:space="preserve"> each subject manages to knot together the orders of the Symbolic, the Imaginary, and the Real</w:t>
      </w:r>
      <w:r w:rsidRPr="00E40B10">
        <w:rPr>
          <w:sz w:val="12"/>
          <w:szCs w:val="26"/>
        </w:rPr>
        <w:t>” (</w:t>
      </w:r>
      <w:r w:rsidRPr="004E2748">
        <w:rPr>
          <w:sz w:val="12"/>
          <w:szCs w:val="26"/>
        </w:rPr>
        <w:t xml:space="preserve">35). </w:t>
      </w:r>
      <w:r w:rsidRPr="004E2748">
        <w:rPr>
          <w:b/>
          <w:bCs/>
          <w:sz w:val="26"/>
          <w:szCs w:val="26"/>
          <w:u w:val="single"/>
        </w:rPr>
        <w:t xml:space="preserve">The sinthome </w:t>
      </w:r>
      <w:r w:rsidRPr="00E40B10">
        <w:rPr>
          <w:b/>
          <w:bCs/>
          <w:sz w:val="26"/>
          <w:szCs w:val="26"/>
          <w:highlight w:val="green"/>
          <w:u w:val="single"/>
        </w:rPr>
        <w:t>is the</w:t>
      </w:r>
      <w:r w:rsidRPr="00E40B10">
        <w:rPr>
          <w:b/>
          <w:bCs/>
          <w:sz w:val="26"/>
          <w:szCs w:val="26"/>
          <w:u w:val="single"/>
        </w:rPr>
        <w:t xml:space="preserve"> only </w:t>
      </w:r>
      <w:r w:rsidRPr="00E40B10">
        <w:rPr>
          <w:b/>
          <w:bCs/>
          <w:sz w:val="26"/>
          <w:szCs w:val="26"/>
          <w:highlight w:val="green"/>
          <w:u w:val="single"/>
        </w:rPr>
        <w:t>means by which the subject can access</w:t>
      </w:r>
      <w:r w:rsidRPr="00E40B10">
        <w:rPr>
          <w:b/>
          <w:bCs/>
          <w:sz w:val="26"/>
          <w:szCs w:val="26"/>
          <w:u w:val="single"/>
        </w:rPr>
        <w:t xml:space="preserve"> the Symbolic order of </w:t>
      </w:r>
      <w:r w:rsidRPr="00E40B10">
        <w:rPr>
          <w:b/>
          <w:bCs/>
          <w:sz w:val="26"/>
          <w:szCs w:val="26"/>
          <w:highlight w:val="green"/>
          <w:u w:val="single"/>
        </w:rPr>
        <w:t>meaning</w:t>
      </w:r>
      <w:r w:rsidRPr="00E40B10">
        <w:rPr>
          <w:b/>
          <w:bCs/>
          <w:sz w:val="26"/>
          <w:szCs w:val="26"/>
          <w:u w:val="single"/>
        </w:rPr>
        <w:t xml:space="preserve"> production; but paradoxically, </w:t>
      </w:r>
      <w:r w:rsidRPr="00E40B10">
        <w:rPr>
          <w:b/>
          <w:bCs/>
          <w:sz w:val="26"/>
          <w:szCs w:val="26"/>
          <w:highlight w:val="green"/>
          <w:u w:val="single"/>
        </w:rPr>
        <w:t>because each</w:t>
      </w:r>
      <w:r w:rsidRPr="00E40B10">
        <w:rPr>
          <w:b/>
          <w:bCs/>
          <w:sz w:val="26"/>
          <w:szCs w:val="26"/>
          <w:u w:val="single"/>
        </w:rPr>
        <w:t xml:space="preserve"> subject‟s sinthome </w:t>
      </w:r>
      <w:r w:rsidRPr="00E40B10">
        <w:rPr>
          <w:b/>
          <w:bCs/>
          <w:sz w:val="26"/>
          <w:szCs w:val="26"/>
          <w:highlight w:val="green"/>
          <w:u w:val="single"/>
        </w:rPr>
        <w:t>is</w:t>
      </w:r>
      <w:r w:rsidRPr="00E40B10">
        <w:rPr>
          <w:b/>
          <w:bCs/>
          <w:sz w:val="26"/>
          <w:szCs w:val="26"/>
          <w:u w:val="single"/>
        </w:rPr>
        <w:t xml:space="preserve"> arbitrary and </w:t>
      </w:r>
      <w:r w:rsidRPr="00E40B10">
        <w:rPr>
          <w:rStyle w:val="Emphasis"/>
        </w:rPr>
        <w:t xml:space="preserve">meaningless (as </w:t>
      </w:r>
      <w:r w:rsidRPr="00E40B10">
        <w:rPr>
          <w:rStyle w:val="Emphasis"/>
          <w:highlight w:val="green"/>
        </w:rPr>
        <w:t>individual</w:t>
      </w:r>
      <w:r w:rsidRPr="00E40B10">
        <w:rPr>
          <w:rStyle w:val="Emphasis"/>
        </w:rPr>
        <w:t xml:space="preserve"> as a fingerprint), the</w:t>
      </w:r>
      <w:r w:rsidRPr="00E40B10">
        <w:rPr>
          <w:b/>
          <w:bCs/>
          <w:sz w:val="26"/>
          <w:szCs w:val="26"/>
          <w:u w:val="single"/>
        </w:rPr>
        <w:t xml:space="preserve"> sinthome </w:t>
      </w:r>
      <w:r w:rsidRPr="00E40B10">
        <w:rPr>
          <w:b/>
          <w:bCs/>
          <w:sz w:val="26"/>
          <w:szCs w:val="26"/>
          <w:highlight w:val="green"/>
          <w:u w:val="single"/>
        </w:rPr>
        <w:t>also threatens the Symbolic</w:t>
      </w:r>
      <w:r w:rsidRPr="00E40B10">
        <w:rPr>
          <w:b/>
          <w:bCs/>
          <w:sz w:val="26"/>
          <w:szCs w:val="26"/>
          <w:u w:val="single"/>
        </w:rPr>
        <w:t xml:space="preserve"> order</w:t>
      </w:r>
      <w:r w:rsidRPr="00E40B10">
        <w:rPr>
          <w:sz w:val="12"/>
          <w:szCs w:val="26"/>
        </w:rPr>
        <w:t xml:space="preserve"> to which it provides access (36). Both this access</w:t>
      </w:r>
      <w:r w:rsidRPr="00A35A28">
        <w:rPr>
          <w:sz w:val="12"/>
          <w:szCs w:val="26"/>
        </w:rPr>
        <w:t xml:space="preserve"> and this threat are figured as disability. </w:t>
      </w:r>
      <w:proofErr w:type="gramStart"/>
      <w:r w:rsidRPr="00A35A28">
        <w:rPr>
          <w:b/>
          <w:bCs/>
          <w:sz w:val="26"/>
          <w:szCs w:val="26"/>
          <w:u w:val="single"/>
        </w:rPr>
        <w:t xml:space="preserve">In order </w:t>
      </w:r>
      <w:r w:rsidRPr="00C04A98">
        <w:rPr>
          <w:b/>
          <w:bCs/>
          <w:sz w:val="26"/>
          <w:szCs w:val="26"/>
          <w:highlight w:val="green"/>
          <w:u w:val="single"/>
        </w:rPr>
        <w:t>to</w:t>
      </w:r>
      <w:proofErr w:type="gramEnd"/>
      <w:r w:rsidRPr="00C04A98">
        <w:rPr>
          <w:b/>
          <w:bCs/>
          <w:sz w:val="26"/>
          <w:szCs w:val="26"/>
          <w:highlight w:val="green"/>
          <w:u w:val="single"/>
        </w:rPr>
        <w:t xml:space="preserve"> be constituted as a subject</w:t>
      </w:r>
      <w:r w:rsidRPr="00A35A28">
        <w:rPr>
          <w:b/>
          <w:bCs/>
          <w:sz w:val="26"/>
          <w:szCs w:val="26"/>
          <w:u w:val="single"/>
        </w:rPr>
        <w:t xml:space="preserve"> and to take one‟s place within the Symbolic order, </w:t>
      </w:r>
      <w:r w:rsidRPr="00C04A98">
        <w:rPr>
          <w:b/>
          <w:bCs/>
          <w:sz w:val="26"/>
          <w:szCs w:val="26"/>
          <w:highlight w:val="green"/>
          <w:u w:val="single"/>
        </w:rPr>
        <w:t>one must be</w:t>
      </w:r>
      <w:r w:rsidRPr="00266552">
        <w:rPr>
          <w:b/>
          <w:bCs/>
          <w:sz w:val="26"/>
          <w:szCs w:val="26"/>
          <w:u w:val="single"/>
        </w:rPr>
        <w:t xml:space="preserve"> metaphorically </w:t>
      </w:r>
      <w:r w:rsidRPr="00C04A98">
        <w:rPr>
          <w:b/>
          <w:bCs/>
          <w:sz w:val="26"/>
          <w:szCs w:val="26"/>
          <w:highlight w:val="green"/>
          <w:u w:val="single"/>
        </w:rPr>
        <w:t>blind</w:t>
      </w:r>
      <w:r w:rsidRPr="00A35A28">
        <w:rPr>
          <w:b/>
          <w:bCs/>
          <w:sz w:val="26"/>
          <w:szCs w:val="26"/>
          <w:u w:val="single"/>
        </w:rPr>
        <w:t xml:space="preserve">: the cost of subjectivity is “blindness </w:t>
      </w:r>
      <w:r w:rsidRPr="00C04A98">
        <w:rPr>
          <w:b/>
          <w:bCs/>
          <w:sz w:val="26"/>
          <w:szCs w:val="26"/>
          <w:highlight w:val="green"/>
          <w:u w:val="single"/>
        </w:rPr>
        <w:t>to</w:t>
      </w:r>
      <w:r w:rsidRPr="006253CD">
        <w:rPr>
          <w:b/>
          <w:bCs/>
          <w:sz w:val="26"/>
          <w:szCs w:val="26"/>
          <w:u w:val="single"/>
        </w:rPr>
        <w:t xml:space="preserve"> this </w:t>
      </w:r>
      <w:r w:rsidRPr="00C04A98">
        <w:rPr>
          <w:b/>
          <w:bCs/>
          <w:sz w:val="26"/>
          <w:szCs w:val="26"/>
          <w:highlight w:val="green"/>
          <w:u w:val="single"/>
        </w:rPr>
        <w:t>determination</w:t>
      </w:r>
      <w:r w:rsidRPr="00A35A28">
        <w:rPr>
          <w:b/>
          <w:bCs/>
          <w:sz w:val="26"/>
          <w:szCs w:val="26"/>
          <w:u w:val="single"/>
        </w:rPr>
        <w:t xml:space="preserve"> by the sinthome,” “blindness to the arbitrary fixation </w:t>
      </w:r>
      <w:r w:rsidRPr="00C04A98">
        <w:rPr>
          <w:b/>
          <w:bCs/>
          <w:sz w:val="26"/>
          <w:szCs w:val="26"/>
          <w:highlight w:val="green"/>
          <w:u w:val="single"/>
        </w:rPr>
        <w:t>of enjoyment</w:t>
      </w:r>
      <w:r w:rsidRPr="00266552">
        <w:rPr>
          <w:b/>
          <w:bCs/>
          <w:sz w:val="26"/>
          <w:szCs w:val="26"/>
          <w:u w:val="single"/>
        </w:rPr>
        <w:t xml:space="preserve"> </w:t>
      </w:r>
      <w:r w:rsidRPr="00A35A28">
        <w:rPr>
          <w:b/>
          <w:bCs/>
          <w:sz w:val="26"/>
          <w:szCs w:val="26"/>
          <w:u w:val="single"/>
        </w:rPr>
        <w:t>responsible for [the subject‟s] consistency</w:t>
      </w:r>
      <w:r w:rsidRPr="00A35A28">
        <w:rPr>
          <w:sz w:val="12"/>
          <w:szCs w:val="26"/>
        </w:rPr>
        <w:t xml:space="preserve">,” “blindness” </w:t>
      </w:r>
      <w:r w:rsidRPr="00C04A98">
        <w:rPr>
          <w:rStyle w:val="Emphasis"/>
          <w:highlight w:val="green"/>
        </w:rPr>
        <w:t>to</w:t>
      </w:r>
      <w:r w:rsidRPr="00A35A28">
        <w:rPr>
          <w:sz w:val="12"/>
          <w:szCs w:val="26"/>
        </w:rPr>
        <w:t xml:space="preserve"> the functioning of the sinthome (Edelman 36, 38). </w:t>
      </w:r>
      <w:r w:rsidRPr="00A35A28">
        <w:rPr>
          <w:b/>
          <w:bCs/>
          <w:sz w:val="26"/>
          <w:szCs w:val="26"/>
          <w:u w:val="single"/>
        </w:rPr>
        <w:t>The alternative to subjectivity as disability would be</w:t>
      </w:r>
      <w:r w:rsidRPr="00A35A28">
        <w:rPr>
          <w:sz w:val="12"/>
          <w:szCs w:val="26"/>
        </w:rPr>
        <w:t>, according to remarks that Edelman attributes to Lacan, “</w:t>
      </w:r>
      <w:r w:rsidRPr="00A35A28">
        <w:rPr>
          <w:b/>
          <w:bCs/>
          <w:sz w:val="26"/>
          <w:szCs w:val="26"/>
          <w:u w:val="single"/>
        </w:rPr>
        <w:t>radical psychotic autism</w:t>
      </w:r>
      <w:r w:rsidRPr="00A35A28">
        <w:rPr>
          <w:sz w:val="12"/>
          <w:szCs w:val="26"/>
        </w:rPr>
        <w:t xml:space="preserve">” (qtd. in Edelman 37).115 That is, </w:t>
      </w:r>
      <w:r w:rsidRPr="00A35A28">
        <w:rPr>
          <w:b/>
          <w:bCs/>
          <w:sz w:val="26"/>
          <w:szCs w:val="26"/>
          <w:u w:val="single"/>
        </w:rPr>
        <w:t xml:space="preserve">whatever might </w:t>
      </w:r>
      <w:r w:rsidRPr="00C04A98">
        <w:rPr>
          <w:b/>
          <w:bCs/>
          <w:sz w:val="26"/>
          <w:szCs w:val="26"/>
          <w:highlight w:val="green"/>
          <w:u w:val="single"/>
        </w:rPr>
        <w:t>alleviate</w:t>
      </w:r>
      <w:r w:rsidRPr="00E40B10">
        <w:rPr>
          <w:b/>
          <w:bCs/>
          <w:sz w:val="26"/>
          <w:szCs w:val="26"/>
          <w:u w:val="single"/>
        </w:rPr>
        <w:t xml:space="preserve"> our</w:t>
      </w:r>
      <w:r w:rsidRPr="00A35A28">
        <w:rPr>
          <w:b/>
          <w:bCs/>
          <w:sz w:val="26"/>
          <w:szCs w:val="26"/>
          <w:u w:val="single"/>
        </w:rPr>
        <w:t xml:space="preserve"> constitutive “</w:t>
      </w:r>
      <w:r w:rsidRPr="00C04A98">
        <w:rPr>
          <w:b/>
          <w:bCs/>
          <w:sz w:val="26"/>
          <w:szCs w:val="26"/>
          <w:highlight w:val="green"/>
          <w:u w:val="single"/>
        </w:rPr>
        <w:t>blindness”</w:t>
      </w:r>
      <w:r w:rsidRPr="00A35A28">
        <w:rPr>
          <w:b/>
          <w:bCs/>
          <w:sz w:val="26"/>
          <w:szCs w:val="26"/>
          <w:u w:val="single"/>
        </w:rPr>
        <w:t xml:space="preserve"> by exposing “the sinthome as meaningless knot” </w:t>
      </w:r>
      <w:r w:rsidRPr="00C04A98">
        <w:rPr>
          <w:b/>
          <w:bCs/>
          <w:sz w:val="26"/>
          <w:szCs w:val="26"/>
          <w:highlight w:val="green"/>
          <w:u w:val="single"/>
        </w:rPr>
        <w:t xml:space="preserve">must </w:t>
      </w:r>
      <w:proofErr w:type="gramStart"/>
      <w:r w:rsidRPr="00C04A98">
        <w:rPr>
          <w:b/>
          <w:bCs/>
          <w:sz w:val="26"/>
          <w:szCs w:val="26"/>
          <w:highlight w:val="green"/>
          <w:u w:val="single"/>
        </w:rPr>
        <w:t>effect</w:t>
      </w:r>
      <w:proofErr w:type="gramEnd"/>
      <w:r w:rsidRPr="00C04A98">
        <w:rPr>
          <w:b/>
          <w:bCs/>
          <w:sz w:val="26"/>
          <w:szCs w:val="26"/>
          <w:highlight w:val="green"/>
          <w:u w:val="single"/>
        </w:rPr>
        <w:t xml:space="preserve"> a “</w:t>
      </w:r>
      <w:r w:rsidRPr="001D0F3E">
        <w:rPr>
          <w:b/>
          <w:bCs/>
          <w:sz w:val="26"/>
          <w:szCs w:val="26"/>
          <w:highlight w:val="green"/>
          <w:u w:val="single"/>
        </w:rPr>
        <w:t>disfiguration”</w:t>
      </w:r>
      <w:r w:rsidRPr="00A35A28">
        <w:rPr>
          <w:sz w:val="12"/>
          <w:szCs w:val="26"/>
        </w:rPr>
        <w:t xml:space="preserve"> (Edelman 38), the consequences of which would be “pure autism” (Žižek 81, qtd. in Edelman 38). On the one side, blindness; on the other, disfiguration, psychosis, autism: </w:t>
      </w:r>
      <w:r w:rsidRPr="00C04A98">
        <w:rPr>
          <w:b/>
          <w:bCs/>
          <w:sz w:val="26"/>
          <w:szCs w:val="26"/>
          <w:highlight w:val="green"/>
          <w:u w:val="single"/>
        </w:rPr>
        <w:t>when</w:t>
      </w:r>
      <w:r w:rsidRPr="00A35A28">
        <w:rPr>
          <w:b/>
          <w:bCs/>
          <w:sz w:val="26"/>
          <w:szCs w:val="26"/>
          <w:u w:val="single"/>
        </w:rPr>
        <w:t xml:space="preserve"> it comes to </w:t>
      </w:r>
      <w:r w:rsidRPr="00641958">
        <w:rPr>
          <w:b/>
          <w:bCs/>
          <w:sz w:val="26"/>
          <w:szCs w:val="26"/>
          <w:highlight w:val="green"/>
          <w:u w:val="single"/>
        </w:rPr>
        <w:t>recognizing the</w:t>
      </w:r>
      <w:r w:rsidRPr="00A35A28">
        <w:rPr>
          <w:b/>
          <w:bCs/>
          <w:sz w:val="26"/>
          <w:szCs w:val="26"/>
          <w:u w:val="single"/>
        </w:rPr>
        <w:t xml:space="preserve"> senselessness </w:t>
      </w:r>
      <w:r w:rsidRPr="00641958">
        <w:rPr>
          <w:b/>
          <w:bCs/>
          <w:sz w:val="26"/>
          <w:szCs w:val="26"/>
          <w:u w:val="single"/>
        </w:rPr>
        <w:t xml:space="preserve">of one‟s </w:t>
      </w:r>
      <w:r w:rsidRPr="00C04A98">
        <w:rPr>
          <w:b/>
          <w:bCs/>
          <w:sz w:val="26"/>
          <w:szCs w:val="26"/>
          <w:highlight w:val="green"/>
          <w:u w:val="single"/>
        </w:rPr>
        <w:t>sinthome,</w:t>
      </w:r>
      <w:r w:rsidRPr="00A35A28">
        <w:rPr>
          <w:b/>
          <w:bCs/>
          <w:sz w:val="26"/>
          <w:szCs w:val="26"/>
          <w:u w:val="single"/>
        </w:rPr>
        <w:t xml:space="preserve"> it seems </w:t>
      </w:r>
      <w:r w:rsidRPr="00C04A98">
        <w:rPr>
          <w:b/>
          <w:bCs/>
          <w:sz w:val="26"/>
          <w:szCs w:val="26"/>
          <w:highlight w:val="green"/>
          <w:u w:val="single"/>
        </w:rPr>
        <w:t>we‟re disabled if we do, disabled if we don‟t.</w:t>
      </w:r>
      <w:r w:rsidRPr="00A35A28">
        <w:rPr>
          <w:sz w:val="12"/>
          <w:szCs w:val="26"/>
        </w:rPr>
        <w:t xml:space="preserve"> This is why I have proposed that the “death drive”—a force that has less to do with literal death than with a strange persistence of life in death, or of death in life (perhaps like the “life not worth living” of which disability is often supposed to consist)—would more accurately be termed the “disability drive.” Writing of the contingency of disability as an identity category, Michael Bérubé </w:t>
      </w:r>
      <w:r w:rsidRPr="005323C4">
        <w:rPr>
          <w:sz w:val="12"/>
          <w:szCs w:val="26"/>
        </w:rPr>
        <w:t xml:space="preserve">observes: </w:t>
      </w:r>
      <w:r w:rsidRPr="005323C4">
        <w:rPr>
          <w:b/>
          <w:bCs/>
          <w:sz w:val="26"/>
          <w:szCs w:val="26"/>
          <w:u w:val="single"/>
        </w:rPr>
        <w:t xml:space="preserve">Any of us who identify as “nondisabled” must </w:t>
      </w:r>
      <w:r w:rsidRPr="00A76A63">
        <w:rPr>
          <w:b/>
          <w:bCs/>
          <w:sz w:val="26"/>
          <w:szCs w:val="26"/>
          <w:u w:val="single"/>
        </w:rPr>
        <w:t>know that our self-designation is inevitably temporary, and that a car crash, a virus, a degenerative genetic disease, or a precedent-setting legal decision could change our status in ways over which we have no control whatsoever. If it is obvious why most nondisabled people resist this line of thinking</w:t>
      </w:r>
      <w:r w:rsidRPr="00A35A28">
        <w:rPr>
          <w:b/>
          <w:bCs/>
          <w:sz w:val="26"/>
          <w:szCs w:val="26"/>
          <w:u w:val="single"/>
        </w:rPr>
        <w:t xml:space="preserve">, it should be equally obvious why </w:t>
      </w:r>
      <w:r w:rsidRPr="005323C4">
        <w:rPr>
          <w:b/>
          <w:bCs/>
          <w:sz w:val="26"/>
          <w:szCs w:val="26"/>
          <w:u w:val="single"/>
        </w:rPr>
        <w:t>that resistance must somehow be overcome</w:t>
      </w:r>
      <w:r w:rsidRPr="00A35A28">
        <w:rPr>
          <w:b/>
          <w:bCs/>
          <w:sz w:val="26"/>
          <w:szCs w:val="26"/>
          <w:u w:val="single"/>
        </w:rPr>
        <w:t>.</w:t>
      </w:r>
      <w:r w:rsidRPr="00A35A28">
        <w:rPr>
          <w:sz w:val="12"/>
          <w:szCs w:val="26"/>
        </w:rPr>
        <w:t xml:space="preserve"> (viii) Could part of this resistance be attributable to a fear that, in the car crash or other identity- shattering event, it might be the driver‟s own hand that makes that disabling turn, that is, that the driver might be driven by an impulse, unwanted and unconscious, toward something beyond the principles of pleasure and health? </w:t>
      </w:r>
      <w:r w:rsidRPr="00A35A28">
        <w:rPr>
          <w:b/>
          <w:bCs/>
          <w:sz w:val="26"/>
          <w:szCs w:val="26"/>
          <w:u w:val="single"/>
        </w:rPr>
        <w:t>Applying the name “</w:t>
      </w:r>
      <w:r w:rsidRPr="00C04A98">
        <w:rPr>
          <w:b/>
          <w:bCs/>
          <w:sz w:val="26"/>
          <w:szCs w:val="26"/>
          <w:highlight w:val="green"/>
          <w:u w:val="single"/>
        </w:rPr>
        <w:t>the disability drive</w:t>
      </w:r>
      <w:r w:rsidRPr="00A35A28">
        <w:rPr>
          <w:b/>
          <w:bCs/>
          <w:sz w:val="26"/>
          <w:szCs w:val="26"/>
          <w:u w:val="single"/>
        </w:rPr>
        <w:t xml:space="preserve">” to this “beyond” </w:t>
      </w:r>
      <w:r w:rsidRPr="00C04A98">
        <w:rPr>
          <w:b/>
          <w:bCs/>
          <w:sz w:val="26"/>
          <w:szCs w:val="26"/>
          <w:highlight w:val="green"/>
          <w:u w:val="single"/>
        </w:rPr>
        <w:t>affords</w:t>
      </w:r>
      <w:r w:rsidRPr="00A35A28">
        <w:rPr>
          <w:b/>
          <w:bCs/>
          <w:sz w:val="26"/>
          <w:szCs w:val="26"/>
          <w:u w:val="single"/>
        </w:rPr>
        <w:t xml:space="preserve"> insight into the </w:t>
      </w:r>
      <w:r w:rsidRPr="00C04A98">
        <w:rPr>
          <w:b/>
          <w:bCs/>
          <w:sz w:val="26"/>
          <w:szCs w:val="26"/>
          <w:highlight w:val="green"/>
          <w:u w:val="single"/>
        </w:rPr>
        <w:t>reasons that images of disability</w:t>
      </w:r>
      <w:r w:rsidRPr="00A35A28">
        <w:rPr>
          <w:b/>
          <w:bCs/>
          <w:sz w:val="26"/>
          <w:szCs w:val="26"/>
          <w:u w:val="single"/>
        </w:rPr>
        <w:t xml:space="preserve"> so powerfully </w:t>
      </w:r>
      <w:r w:rsidRPr="00C04A98">
        <w:rPr>
          <w:b/>
          <w:bCs/>
          <w:sz w:val="26"/>
          <w:szCs w:val="26"/>
          <w:highlight w:val="green"/>
          <w:u w:val="single"/>
        </w:rPr>
        <w:t>excite and repel</w:t>
      </w:r>
      <w:r w:rsidRPr="00A35A28">
        <w:rPr>
          <w:sz w:val="12"/>
          <w:szCs w:val="26"/>
        </w:rPr>
        <w:t>, becoming, as Tobin Siebers writes, “</w:t>
      </w:r>
      <w:r w:rsidRPr="00A35A28">
        <w:rPr>
          <w:b/>
          <w:bCs/>
          <w:sz w:val="26"/>
          <w:szCs w:val="26"/>
          <w:u w:val="single"/>
        </w:rPr>
        <w:t xml:space="preserve">sources of fear and fascination </w:t>
      </w:r>
      <w:r w:rsidRPr="00C04A98">
        <w:rPr>
          <w:b/>
          <w:bCs/>
          <w:sz w:val="26"/>
          <w:szCs w:val="26"/>
          <w:highlight w:val="green"/>
          <w:u w:val="single"/>
        </w:rPr>
        <w:t>for able-bodied people</w:t>
      </w:r>
      <w:r w:rsidRPr="00522EA9">
        <w:rPr>
          <w:b/>
          <w:bCs/>
          <w:sz w:val="26"/>
          <w:szCs w:val="26"/>
          <w:u w:val="single"/>
        </w:rPr>
        <w:t>, who cannot bear to look at the unruly sight before them but also cannot bear not to look”</w:t>
      </w:r>
      <w:r w:rsidRPr="00522EA9">
        <w:rPr>
          <w:sz w:val="12"/>
          <w:szCs w:val="26"/>
        </w:rPr>
        <w:t xml:space="preserve"> (178). Later in this chapter, I will define the affect that Siebers references here as “primar</w:t>
      </w:r>
      <w:r w:rsidRPr="00A35A28">
        <w:rPr>
          <w:sz w:val="12"/>
          <w:szCs w:val="26"/>
        </w:rPr>
        <w:t xml:space="preserve">y pity.” For now, though, I simply want to point out that Siebers‟s important observation can be extended by noting that </w:t>
      </w:r>
      <w:r w:rsidRPr="00A35A28">
        <w:rPr>
          <w:b/>
          <w:bCs/>
          <w:sz w:val="26"/>
          <w:szCs w:val="26"/>
          <w:u w:val="single"/>
        </w:rPr>
        <w:t xml:space="preserve">it is not only nondisabled people who react to images of disability with a mixture of aversion and attraction. </w:t>
      </w:r>
      <w:r w:rsidRPr="00A35A28">
        <w:rPr>
          <w:sz w:val="12"/>
          <w:szCs w:val="26"/>
        </w:rPr>
        <w:t>Disabled people may also respond in this way, especially when contemplating impairments other than those that currently disable us.116 Building on Douglas Baynton‟s famous assertion that “</w:t>
      </w:r>
      <w:r w:rsidRPr="00A35A28">
        <w:rPr>
          <w:b/>
          <w:bCs/>
          <w:sz w:val="26"/>
          <w:szCs w:val="26"/>
          <w:u w:val="single"/>
        </w:rPr>
        <w:t xml:space="preserve">disability is everywhere,...once you begin looking for it,” I suggest that the same may be true in regard to the disability drive: </w:t>
      </w:r>
      <w:r w:rsidRPr="00C04A98">
        <w:rPr>
          <w:b/>
          <w:bCs/>
          <w:sz w:val="26"/>
          <w:szCs w:val="26"/>
          <w:highlight w:val="green"/>
          <w:u w:val="single"/>
        </w:rPr>
        <w:t>this</w:t>
      </w:r>
      <w:r w:rsidRPr="00641958">
        <w:rPr>
          <w:b/>
          <w:bCs/>
          <w:sz w:val="26"/>
          <w:szCs w:val="26"/>
          <w:u w:val="single"/>
        </w:rPr>
        <w:t xml:space="preserve"> ego-undoing </w:t>
      </w:r>
      <w:r w:rsidRPr="00C04A98">
        <w:rPr>
          <w:b/>
          <w:bCs/>
          <w:sz w:val="26"/>
          <w:szCs w:val="26"/>
          <w:highlight w:val="green"/>
          <w:u w:val="single"/>
        </w:rPr>
        <w:t>psychic force shapes</w:t>
      </w:r>
      <w:r w:rsidRPr="00A35A28">
        <w:rPr>
          <w:b/>
          <w:bCs/>
          <w:sz w:val="26"/>
          <w:szCs w:val="26"/>
          <w:u w:val="single"/>
        </w:rPr>
        <w:t xml:space="preserve"> the </w:t>
      </w:r>
      <w:r w:rsidRPr="00C04A98">
        <w:rPr>
          <w:b/>
          <w:bCs/>
          <w:sz w:val="26"/>
          <w:szCs w:val="26"/>
          <w:highlight w:val="green"/>
          <w:u w:val="single"/>
        </w:rPr>
        <w:t>subjectivities</w:t>
      </w:r>
      <w:r w:rsidRPr="00A35A28">
        <w:rPr>
          <w:b/>
          <w:bCs/>
          <w:sz w:val="26"/>
          <w:szCs w:val="26"/>
          <w:u w:val="single"/>
        </w:rPr>
        <w:t xml:space="preserve"> of disabled and nondisabled subjects alike</w:t>
      </w:r>
      <w:r w:rsidRPr="00A35A28">
        <w:rPr>
          <w:sz w:val="12"/>
          <w:szCs w:val="26"/>
        </w:rPr>
        <w:t xml:space="preserve"> (52). </w:t>
      </w:r>
    </w:p>
    <w:p w14:paraId="5287AA11" w14:textId="77777777" w:rsidR="00DC19C6" w:rsidRPr="00907C79" w:rsidRDefault="00DC19C6" w:rsidP="00DC19C6">
      <w:pPr>
        <w:pStyle w:val="Heading4"/>
        <w:rPr>
          <w:rFonts w:cs="Calibri"/>
          <w:color w:val="000000" w:themeColor="text1"/>
        </w:rPr>
      </w:pPr>
      <w:r>
        <w:rPr>
          <w:rFonts w:cs="Calibri"/>
          <w:color w:val="000000" w:themeColor="text1"/>
        </w:rPr>
        <w:t>T</w:t>
      </w:r>
      <w:r w:rsidRPr="00506F37">
        <w:rPr>
          <w:rFonts w:cs="Calibri"/>
          <w:color w:val="000000" w:themeColor="text1"/>
        </w:rPr>
        <w:t xml:space="preserve">he drive </w:t>
      </w:r>
      <w:r>
        <w:rPr>
          <w:rFonts w:cs="Calibri"/>
          <w:color w:val="000000" w:themeColor="text1"/>
        </w:rPr>
        <w:t>is tied up with</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39943A73" w14:textId="77777777" w:rsidR="00DC19C6" w:rsidRPr="00A35A28" w:rsidRDefault="00DC19C6" w:rsidP="00DC19C6">
      <w:pPr>
        <w:spacing w:line="276" w:lineRule="auto"/>
        <w:jc w:val="both"/>
      </w:pPr>
      <w:r w:rsidRPr="00A35A28">
        <w:rPr>
          <w:rStyle w:val="Style13ptBold"/>
        </w:rPr>
        <w:t xml:space="preserve">Mollow </w:t>
      </w:r>
      <w:r>
        <w:rPr>
          <w:rStyle w:val="Style13ptBold"/>
        </w:rPr>
        <w:t>2</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06931351" w14:textId="77777777" w:rsidR="00DC19C6" w:rsidRPr="005D5B95" w:rsidRDefault="00DC19C6" w:rsidP="00DC19C6">
      <w:pPr>
        <w:spacing w:line="276" w:lineRule="auto"/>
        <w:rPr>
          <w:sz w:val="16"/>
          <w:szCs w:val="16"/>
        </w:rPr>
      </w:pPr>
      <w:r w:rsidRPr="00A35A28">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A35A28">
        <w:rPr>
          <w:sz w:val="12"/>
        </w:rPr>
        <w:t>enter into</w:t>
      </w:r>
      <w:proofErr w:type="gramEnd"/>
      <w:r w:rsidRPr="00A35A28">
        <w:rPr>
          <w:sz w:val="12"/>
        </w:rPr>
        <w:t xml:space="preserve"> intersubjective relations with an “other,” </w:t>
      </w:r>
      <w:r w:rsidRPr="00C04A98">
        <w:rPr>
          <w:rStyle w:val="Emphasis"/>
          <w:highlight w:val="green"/>
        </w:rPr>
        <w:t>primary pity entails a mixing up of self and other such that the ego</w:t>
      </w:r>
      <w:r w:rsidRPr="00A35A28">
        <w:rPr>
          <w:rStyle w:val="Emphasis"/>
        </w:rPr>
        <w:t xml:space="preserve">, in becoming permeable to pain that may properly </w:t>
      </w:r>
      <w:r w:rsidRPr="00C04A98">
        <w:rPr>
          <w:rStyle w:val="Emphasis"/>
          <w:highlight w:val="green"/>
        </w:rPr>
        <w:t>belong to “someone else,”</w:t>
      </w:r>
      <w:r w:rsidRPr="00A35A28">
        <w:rPr>
          <w:rStyle w:val="Emphasis"/>
        </w:rPr>
        <w:t xml:space="preserve"> is profoundly threatened in its integrity. Primary pity is that intense pain-pleasure complex that is provoked by the image of a suffering other who, it seems momentarily, both is and is not one‟s self. </w:t>
      </w:r>
      <w:r w:rsidRPr="00C04A98">
        <w:rPr>
          <w:rStyle w:val="Emphasis"/>
          <w:highlight w:val="green"/>
        </w:rPr>
        <w:t>This affective response can feel unbearable</w:t>
      </w:r>
      <w:r w:rsidRPr="00A35A28">
        <w:rPr>
          <w:rStyle w:val="Emphasis"/>
        </w:rPr>
        <w:t xml:space="preserve">, as seen in Siebers‟s formulation: one “cannot bear to look…but also cannot bear not to look.” Primary pity is difficult to bear </w:t>
      </w:r>
      <w:r w:rsidRPr="00C04A98">
        <w:rPr>
          <w:rStyle w:val="Emphasis"/>
          <w:highlight w:val="green"/>
        </w:rPr>
        <w:t>because it involves a drive toward disability</w:t>
      </w:r>
      <w:r w:rsidRPr="00A35A28">
        <w:rPr>
          <w:rStyle w:val="Emphasis"/>
        </w:rPr>
        <w:t xml:space="preserve"> (one cannot bear not to look), </w:t>
      </w:r>
      <w:r w:rsidRPr="00C04A98">
        <w:rPr>
          <w:rStyle w:val="Emphasis"/>
          <w:highlight w:val="green"/>
        </w:rPr>
        <w:t>which menaces the ego‟s investments in health,</w:t>
      </w:r>
      <w:r w:rsidRPr="0023133B">
        <w:rPr>
          <w:rStyle w:val="Emphasis"/>
        </w:rPr>
        <w:t xml:space="preserve"> pleasure, </w:t>
      </w:r>
      <w:r w:rsidRPr="00C04A98">
        <w:rPr>
          <w:rStyle w:val="Emphasis"/>
          <w:highlight w:val="green"/>
        </w:rPr>
        <w:t>and control</w:t>
      </w:r>
      <w:r w:rsidRPr="00A35A28">
        <w:rPr>
          <w:rStyle w:val="Emphasis"/>
        </w:rPr>
        <w:t xml:space="preserve">—because </w:t>
      </w:r>
      <w:r w:rsidRPr="00C04A98">
        <w:rPr>
          <w:rStyle w:val="Emphasis"/>
          <w:highlight w:val="green"/>
        </w:rPr>
        <w:t>to contemplate another person‟s suffering is to</w:t>
      </w:r>
      <w:r w:rsidRPr="00A35A28">
        <w:rPr>
          <w:rStyle w:val="Emphasis"/>
        </w:rPr>
        <w:t xml:space="preserve"> confront the </w:t>
      </w:r>
      <w:r w:rsidRPr="00C04A98">
        <w:rPr>
          <w:rStyle w:val="Emphasis"/>
          <w:highlight w:val="green"/>
        </w:rPr>
        <w:t>question, “Could this happen to me?”</w:t>
      </w:r>
      <w:r w:rsidRPr="00A35A28">
        <w:rPr>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A35A28">
        <w:rPr>
          <w:sz w:val="12"/>
        </w:rPr>
        <w:t>self, because</w:t>
      </w:r>
      <w:proofErr w:type="gramEnd"/>
      <w:r w:rsidRPr="00A35A28">
        <w:rPr>
          <w:sz w:val="12"/>
        </w:rPr>
        <w:t xml:space="preserve"> it entails a fascination with the fantasy of a self in a state of disintegration or disablement. Secondary pity is something else, although it cannot wholly be differentiated from primary pity. </w:t>
      </w:r>
      <w:r w:rsidRPr="0023133B">
        <w:rPr>
          <w:rStyle w:val="Emphasis"/>
          <w:highlight w:val="green"/>
        </w:rPr>
        <w:t xml:space="preserve">Secondary pity </w:t>
      </w:r>
      <w:r w:rsidRPr="004E2748">
        <w:rPr>
          <w:rStyle w:val="Emphasis"/>
          <w:highlight w:val="green"/>
        </w:rPr>
        <w:t>attempts to heal</w:t>
      </w:r>
      <w:r w:rsidRPr="0023133B">
        <w:rPr>
          <w:rStyle w:val="Emphasis"/>
        </w:rPr>
        <w:t xml:space="preserve"> primary pity‟s self-rupturing effects by </w:t>
      </w:r>
      <w:r w:rsidRPr="004E2748">
        <w:rPr>
          <w:rStyle w:val="Emphasis"/>
        </w:rPr>
        <w:t>converting</w:t>
      </w:r>
      <w:r w:rsidRPr="0023133B">
        <w:rPr>
          <w:rStyle w:val="Emphasis"/>
        </w:rPr>
        <w:t xml:space="preserve"> </w:t>
      </w:r>
      <w:r w:rsidRPr="0023133B">
        <w:rPr>
          <w:rStyle w:val="Emphasis"/>
          <w:highlight w:val="green"/>
        </w:rPr>
        <w:t>primary pity</w:t>
      </w:r>
      <w:r w:rsidRPr="004E2748">
        <w:rPr>
          <w:rStyle w:val="Emphasis"/>
        </w:rPr>
        <w:t xml:space="preserve"> into a feeling that is bearable.</w:t>
      </w:r>
      <w:r w:rsidRPr="0023133B">
        <w:rPr>
          <w:rStyle w:val="Emphasis"/>
        </w:rPr>
        <w:t xml:space="preserve"> As with secondary narcissism, secondary pity involves both an attempt to get back</w:t>
      </w:r>
      <w:r w:rsidRPr="00A35A28">
        <w:rPr>
          <w:rStyle w:val="Emphasis"/>
        </w:rPr>
        <w:t xml:space="preserve"> to that ego-shattering state of painfully pleasurable primary pity, </w:t>
      </w:r>
      <w:r w:rsidRPr="0023133B">
        <w:rPr>
          <w:rStyle w:val="Emphasis"/>
          <w:highlight w:val="green"/>
        </w:rPr>
        <w:t>and</w:t>
      </w:r>
      <w:r w:rsidRPr="00A35A28">
        <w:rPr>
          <w:rStyle w:val="Emphasis"/>
        </w:rPr>
        <w:t xml:space="preserve"> at the same time to </w:t>
      </w:r>
      <w:r w:rsidRPr="0023133B">
        <w:rPr>
          <w:rStyle w:val="Emphasis"/>
          <w:highlight w:val="green"/>
        </w:rPr>
        <w:t>defend</w:t>
      </w:r>
      <w:r w:rsidRPr="004E2748">
        <w:rPr>
          <w:rStyle w:val="Emphasis"/>
        </w:rPr>
        <w:t xml:space="preserve"> against that threat</w:t>
      </w:r>
      <w:r w:rsidRPr="0023133B">
        <w:rPr>
          <w:rStyle w:val="Emphasis"/>
        </w:rPr>
        <w:t xml:space="preserve"> to </w:t>
      </w:r>
      <w:r w:rsidRPr="004E2748">
        <w:rPr>
          <w:rStyle w:val="Emphasis"/>
          <w:highlight w:val="green"/>
        </w:rPr>
        <w:t>the ego</w:t>
      </w:r>
      <w:r w:rsidRPr="0023133B">
        <w:rPr>
          <w:rStyle w:val="Emphasis"/>
        </w:rPr>
        <w:t xml:space="preserve"> by aggrandizing oneself </w:t>
      </w:r>
      <w:r w:rsidRPr="00C04A98">
        <w:rPr>
          <w:rStyle w:val="Emphasis"/>
          <w:highlight w:val="green"/>
        </w:rPr>
        <w:t>at someone else‟s expense.</w:t>
      </w:r>
      <w:r w:rsidRPr="00A35A28">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C04A98">
        <w:rPr>
          <w:rStyle w:val="Emphasis"/>
          <w:highlight w:val="green"/>
        </w:rPr>
        <w:t>secondary pity encompasses</w:t>
      </w:r>
      <w:r w:rsidRPr="00A35A28">
        <w:rPr>
          <w:rStyle w:val="Emphasis"/>
        </w:rPr>
        <w:t xml:space="preserve"> our culture‟s most clichéd reactions to disability: </w:t>
      </w:r>
      <w:r w:rsidRPr="00C04A98">
        <w:rPr>
          <w:rStyle w:val="Emphasis"/>
          <w:highlight w:val="green"/>
        </w:rPr>
        <w:t>charity, tears, and calls for a cure.</w:t>
      </w:r>
      <w:r w:rsidRPr="00A35A28">
        <w:rPr>
          <w:sz w:val="12"/>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C04A98">
        <w:rPr>
          <w:rStyle w:val="Emphasis"/>
          <w:highlight w:val="green"/>
        </w:rPr>
        <w:t>these affects enlarge the ego of the pitier</w:t>
      </w:r>
      <w:r w:rsidRPr="00A35A28">
        <w:rPr>
          <w:rStyle w:val="Emphasis"/>
        </w:rPr>
        <w:t xml:space="preserve"> or the narcissist at the expense of someone else. </w:t>
      </w:r>
      <w:r w:rsidRPr="00A35A28">
        <w:rPr>
          <w:sz w:val="12"/>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w:t>
      </w:r>
      <w:r w:rsidRPr="0023133B">
        <w:rPr>
          <w:sz w:val="12"/>
        </w:rPr>
        <w:t xml:space="preserve">instant: </w:t>
      </w:r>
      <w:r w:rsidRPr="0023133B">
        <w:rPr>
          <w:rStyle w:val="Emphasis"/>
        </w:rPr>
        <w:t>that moment in which we feel primary pity and then, almost before we can blink, deny that we feel or have felt it</w:t>
      </w:r>
      <w:r w:rsidRPr="0023133B">
        <w:rPr>
          <w:sz w:val="12"/>
        </w:rPr>
        <w: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23133B">
        <w:rPr>
          <w:sz w:val="12"/>
        </w:rPr>
        <w:t>and,</w:t>
      </w:r>
      <w:proofErr w:type="gramEnd"/>
      <w:r w:rsidRPr="0023133B">
        <w:rPr>
          <w:sz w:val="12"/>
        </w:rPr>
        <w:t xml:space="preserve"> fantasmatically, perhaps already is—an image of one‟s own self undone? Indeed, the model of primary pity that I have been constructing may sound a bit too close to sadism for some people‟s liking. Pity does come close to sadism, and at the same time, to masochism, which Freud theorizes as sadism‟s obverse. In “Mourning and Melancholia,” an essay that</w:t>
      </w:r>
      <w:r w:rsidRPr="00A35A28">
        <w:rPr>
          <w:sz w:val="12"/>
        </w:rPr>
        <w:t xml:space="preserve">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A35A28">
        <w:rPr>
          <w:sz w:val="12"/>
        </w:rPr>
        <w:t>lead</w:t>
      </w:r>
      <w:proofErr w:type="gramEnd"/>
      <w:r w:rsidRPr="00A35A28">
        <w:rPr>
          <w:sz w:val="12"/>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Indeed, </w:t>
      </w:r>
      <w:r w:rsidRPr="00C04A98">
        <w:rPr>
          <w:rStyle w:val="Emphasis"/>
          <w:highlight w:val="green"/>
        </w:rPr>
        <w:t>primary pity is so unsettling that</w:t>
      </w:r>
      <w:r w:rsidRPr="00A35A28">
        <w:rPr>
          <w:rStyle w:val="Emphasis"/>
        </w:rPr>
        <w:t xml:space="preserve"> our culture has been driven to “mercifully” kill people in the name of secondary pity. </w:t>
      </w:r>
      <w:r w:rsidRPr="00C04A98">
        <w:rPr>
          <w:rStyle w:val="Emphasis"/>
          <w:highlight w:val="green"/>
        </w:rPr>
        <w:t>We have</w:t>
      </w:r>
      <w:r w:rsidRPr="00A35A28">
        <w:rPr>
          <w:rStyle w:val="Emphasis"/>
        </w:rPr>
        <w:t xml:space="preserve"> also </w:t>
      </w:r>
      <w:r w:rsidRPr="00C04A98">
        <w:rPr>
          <w:rStyle w:val="Emphasis"/>
          <w:highlight w:val="green"/>
        </w:rPr>
        <w:t>been driven to lock people in institutions, to</w:t>
      </w:r>
      <w:r w:rsidRPr="00A35A28">
        <w:rPr>
          <w:rStyle w:val="Emphasis"/>
        </w:rPr>
        <w:t xml:space="preserve"> let them languish on the streets, to </w:t>
      </w:r>
      <w:r w:rsidRPr="00C04A98">
        <w:rPr>
          <w:rStyle w:val="Emphasis"/>
          <w:highlight w:val="green"/>
        </w:rPr>
        <w:t>stare, to punish, and</w:t>
      </w:r>
      <w:r w:rsidRPr="00A35A28">
        <w:rPr>
          <w:rStyle w:val="Emphasis"/>
        </w:rPr>
        <w:t xml:space="preserve"> to </w:t>
      </w:r>
      <w:r w:rsidRPr="00C04A98">
        <w:rPr>
          <w:rStyle w:val="Emphasis"/>
          <w:highlight w:val="green"/>
        </w:rPr>
        <w:t>sentimentalize</w:t>
      </w:r>
      <w:r w:rsidRPr="00A35A28">
        <w:rPr>
          <w:rStyle w:val="Emphasis"/>
        </w:rPr>
        <w:t xml:space="preserve">—all, I would suggest, </w:t>
      </w:r>
      <w:r w:rsidRPr="00C04A98">
        <w:rPr>
          <w:rStyle w:val="Emphasis"/>
          <w:highlight w:val="green"/>
        </w:rPr>
        <w:t>in</w:t>
      </w:r>
      <w:r w:rsidRPr="00A35A28">
        <w:rPr>
          <w:rStyle w:val="Emphasis"/>
        </w:rPr>
        <w:t xml:space="preserve"> the interest of not owning, not naming, </w:t>
      </w:r>
      <w:r w:rsidRPr="00C04A98">
        <w:rPr>
          <w:rStyle w:val="Emphasis"/>
          <w:highlight w:val="green"/>
        </w:rPr>
        <w:t>not acknowledging that</w:t>
      </w:r>
      <w:r w:rsidRPr="00A35A28">
        <w:rPr>
          <w:rStyle w:val="Emphasis"/>
        </w:rPr>
        <w:t xml:space="preserve"> self-shattering, ego-dissolving, instantaneous and intolerable moment of primary </w:t>
      </w:r>
      <w:r w:rsidRPr="00C04A98">
        <w:rPr>
          <w:rStyle w:val="Emphasis"/>
          <w:highlight w:val="green"/>
        </w:rPr>
        <w:t>pity</w:t>
      </w:r>
      <w:r w:rsidRPr="00A35A28">
        <w:rPr>
          <w:sz w:val="16"/>
          <w:szCs w:val="16"/>
        </w:rPr>
        <w:t xml:space="preserve">. Because primary pity is tied up with the disability drive, it must, like the drive itself, be regarded as unrepresentable.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A35A28">
        <w:rPr>
          <w:sz w:val="16"/>
          <w:szCs w:val="16"/>
        </w:rPr>
        <w:t>roiled</w:t>
      </w:r>
      <w:proofErr w:type="gramEnd"/>
      <w:r w:rsidRPr="00A35A28">
        <w:rPr>
          <w:sz w:val="16"/>
          <w:szCs w:val="16"/>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A35A28">
        <w:rPr>
          <w:sz w:val="16"/>
          <w:szCs w:val="16"/>
        </w:rPr>
        <w:t>numb</w:t>
      </w:r>
      <w:proofErr w:type="gramEnd"/>
      <w:r w:rsidRPr="00A35A28">
        <w:rPr>
          <w:sz w:val="16"/>
          <w:szCs w:val="16"/>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5358AD1E" w14:textId="77777777" w:rsidR="00DC19C6" w:rsidRPr="00A35A28" w:rsidRDefault="00DC19C6" w:rsidP="00DC19C6">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which</w:t>
      </w:r>
      <w:r w:rsidRPr="009B690D">
        <w:rPr>
          <w:rFonts w:cs="Calibri"/>
        </w:rPr>
        <w:t xml:space="preserve"> deems the disabled child a threat </w:t>
      </w:r>
      <w:r>
        <w:rPr>
          <w:rFonts w:cs="Calibri"/>
        </w:rPr>
        <w:t xml:space="preserve">to society </w:t>
      </w:r>
      <w:r w:rsidRPr="009B690D">
        <w:rPr>
          <w:rFonts w:cs="Calibri"/>
        </w:rPr>
        <w:t xml:space="preserve">and </w:t>
      </w:r>
      <w:r>
        <w:rPr>
          <w:rFonts w:cs="Calibri"/>
        </w:rPr>
        <w:t>is thus eradicated</w:t>
      </w:r>
      <w:r w:rsidRPr="009B690D">
        <w:rPr>
          <w:rFonts w:cs="Calibri"/>
        </w:rPr>
        <w:t xml:space="preserve"> from the political. </w:t>
      </w:r>
    </w:p>
    <w:p w14:paraId="0BF63590" w14:textId="77777777" w:rsidR="00DC19C6" w:rsidRPr="00A35A28" w:rsidRDefault="00DC19C6" w:rsidP="00DC19C6">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 </w:t>
      </w:r>
    </w:p>
    <w:p w14:paraId="7F718ABC" w14:textId="77777777" w:rsidR="00DC19C6" w:rsidRPr="00692628" w:rsidRDefault="00DC19C6" w:rsidP="00DC19C6">
      <w:pPr>
        <w:spacing w:after="80" w:line="276" w:lineRule="auto"/>
        <w:rPr>
          <w:color w:val="000000" w:themeColor="text1"/>
          <w:sz w:val="16"/>
          <w:szCs w:val="16"/>
        </w:rPr>
      </w:pPr>
      <w:r w:rsidRPr="00A35A28">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w:t>
      </w:r>
      <w:r w:rsidRPr="00A35A28">
        <w:rPr>
          <w:rStyle w:val="Emphasis"/>
        </w:rPr>
        <w:t>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w:t>
      </w:r>
      <w:r w:rsidRPr="00A35A28">
        <w:rPr>
          <w:sz w:val="12"/>
        </w:rPr>
        <w:t>. (No Future 29) Elsewhere, I have argued that No Future‟s impassioned polemic is one that disability studies might take to heart. Indeed, the figure that Edelman calls “</w:t>
      </w:r>
      <w:r w:rsidRPr="00C04A98">
        <w:rPr>
          <w:rStyle w:val="Emphasis"/>
          <w:highlight w:val="green"/>
        </w:rPr>
        <w:t>the</w:t>
      </w:r>
      <w:r w:rsidRPr="00A35A28">
        <w:rPr>
          <w:rStyle w:val="Emphasis"/>
        </w:rPr>
        <w:t xml:space="preserve"> disciplinary </w:t>
      </w:r>
      <w:r w:rsidRPr="00C04A98">
        <w:rPr>
          <w:rStyle w:val="Emphasis"/>
          <w:highlight w:val="green"/>
        </w:rPr>
        <w:t>image of the</w:t>
      </w:r>
      <w:r w:rsidRPr="004E2748">
        <w:rPr>
          <w:rStyle w:val="Emphasis"/>
        </w:rPr>
        <w:t xml:space="preserve"> ‘innocent’ </w:t>
      </w:r>
      <w:r w:rsidRPr="00C04A98">
        <w:rPr>
          <w:rStyle w:val="Emphasis"/>
          <w:highlight w:val="green"/>
        </w:rPr>
        <w:t>Child” is inextricable</w:t>
      </w:r>
      <w:r w:rsidRPr="00A35A28">
        <w:rPr>
          <w:sz w:val="12"/>
        </w:rPr>
        <w:t xml:space="preserve"> not only from queerness but also </w:t>
      </w:r>
      <w:r w:rsidRPr="00C04A98">
        <w:rPr>
          <w:rStyle w:val="Emphasis"/>
          <w:highlight w:val="green"/>
        </w:rPr>
        <w:t>from disability</w:t>
      </w:r>
      <w:r w:rsidRPr="00A35A28">
        <w:rPr>
          <w:sz w:val="12"/>
        </w:rPr>
        <w:t xml:space="preserve"> (19). </w:t>
      </w:r>
      <w:r w:rsidRPr="00A35A28">
        <w:rPr>
          <w:rStyle w:val="Emphasis"/>
        </w:rPr>
        <w:t xml:space="preserve">For example, </w:t>
      </w:r>
      <w:r w:rsidRPr="00C04A98">
        <w:rPr>
          <w:rStyle w:val="Emphasis"/>
          <w:highlight w:val="green"/>
        </w:rPr>
        <w:t>the Child is</w:t>
      </w:r>
      <w:r w:rsidRPr="00A35A28">
        <w:rPr>
          <w:rStyle w:val="Emphasis"/>
        </w:rPr>
        <w:t xml:space="preserve"> the centerpiece of the telethon, </w:t>
      </w:r>
      <w:r w:rsidRPr="00C04A98">
        <w:rPr>
          <w:rStyle w:val="Emphasis"/>
          <w:highlight w:val="green"/>
        </w:rPr>
        <w:t>a ritual display of pity that demeans disabled people.</w:t>
      </w:r>
      <w:r w:rsidRPr="00A35A28">
        <w:rPr>
          <w:sz w:val="12"/>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A35A28">
        <w:rPr>
          <w:sz w:val="12"/>
        </w:rPr>
        <w:t xml:space="preserve"> (in Johnson, Too Late 53, 58). If </w:t>
      </w:r>
      <w:r w:rsidRPr="00C04A98">
        <w:rPr>
          <w:rStyle w:val="Emphasis"/>
          <w:highlight w:val="green"/>
        </w:rPr>
        <w:t>the Child makes an excellent alibi for ableism</w:t>
      </w:r>
      <w:r w:rsidRPr="00A35A28">
        <w:rPr>
          <w:rStyle w:val="Emphasis"/>
        </w:rPr>
        <w:t xml:space="preserve">, perhaps this is </w:t>
      </w:r>
      <w:r w:rsidRPr="00C04A98">
        <w:rPr>
          <w:rStyle w:val="Emphasis"/>
          <w:highlight w:val="green"/>
        </w:rPr>
        <w:t>because</w:t>
      </w:r>
      <w:r w:rsidRPr="00A35A28">
        <w:rPr>
          <w:sz w:val="12"/>
        </w:rPr>
        <w:t xml:space="preserve">, as Edelman points out, </w:t>
      </w:r>
      <w:r w:rsidRPr="00C04A98">
        <w:rPr>
          <w:rStyle w:val="Emphasis"/>
          <w:highlight w:val="green"/>
        </w:rPr>
        <w:t>the idea of not fighting</w:t>
      </w:r>
      <w:r w:rsidRPr="00A35A28">
        <w:rPr>
          <w:rStyle w:val="Emphasis"/>
        </w:rPr>
        <w:t xml:space="preserve"> for this figure </w:t>
      </w:r>
      <w:r w:rsidRPr="00C04A98">
        <w:rPr>
          <w:rStyle w:val="Emphasis"/>
          <w:highlight w:val="green"/>
        </w:rPr>
        <w:t>is unthinkable.</w:t>
      </w:r>
      <w:r w:rsidRPr="00A35A28">
        <w:rPr>
          <w:sz w:val="12"/>
        </w:rPr>
        <w:t xml:space="preserve"> Thus, </w:t>
      </w:r>
      <w:r w:rsidRPr="00A35A28">
        <w:rPr>
          <w:rStyle w:val="Emphasis"/>
        </w:rPr>
        <w:t>when Harriet McBryde Johnson hands out leaflets protesting the Muscular Dystrophy Association, a confused passerby cannot make sense of what her protest is about. “You‟re against Jerry Lewis!” he exclaims (61). The passerby’s surprise is likely informed by a logic</w:t>
      </w:r>
      <w:r w:rsidRPr="00A35A28">
        <w:rPr>
          <w:sz w:val="12"/>
        </w:rPr>
        <w:t xml:space="preserve"> </w:t>
      </w:r>
      <w:proofErr w:type="gramStart"/>
      <w:r w:rsidRPr="00A35A28">
        <w:rPr>
          <w:sz w:val="12"/>
        </w:rPr>
        <w:t>similar to</w:t>
      </w:r>
      <w:proofErr w:type="gramEnd"/>
      <w:r w:rsidRPr="00A35A28">
        <w:rPr>
          <w:sz w:val="12"/>
        </w:rPr>
        <w:t xml:space="preserve"> that </w:t>
      </w:r>
      <w:r w:rsidRPr="00A35A28">
        <w:rPr>
          <w:rStyle w:val="Emphasis"/>
        </w:rPr>
        <w:t>which</w:t>
      </w:r>
      <w:r w:rsidRPr="00A35A28">
        <w:rPr>
          <w:sz w:val="12"/>
        </w:rPr>
        <w:t xml:space="preserve">, in Edelman‟s analysis, </w:t>
      </w:r>
      <w:r w:rsidRPr="00A35A28">
        <w:rPr>
          <w:rStyle w:val="Emphasis"/>
        </w:rPr>
        <w:t>undergirds the use of the word “choice” by advocates of legal abortion: “</w:t>
      </w:r>
      <w:r w:rsidRPr="00C04A98">
        <w:rPr>
          <w:rStyle w:val="Emphasis"/>
          <w:highlight w:val="green"/>
        </w:rPr>
        <w:t>Who would</w:t>
      </w:r>
      <w:r w:rsidRPr="00A35A28">
        <w:rPr>
          <w:rStyle w:val="Emphasis"/>
        </w:rPr>
        <w:t xml:space="preserve">, after all, come out for abortion or </w:t>
      </w:r>
      <w:r w:rsidRPr="00C04A98">
        <w:rPr>
          <w:rStyle w:val="Emphasis"/>
          <w:highlight w:val="green"/>
        </w:rPr>
        <w:t>stand against</w:t>
      </w:r>
      <w:r w:rsidRPr="00617DCE">
        <w:rPr>
          <w:rStyle w:val="Emphasis"/>
        </w:rPr>
        <w:t xml:space="preserve"> </w:t>
      </w:r>
      <w:r w:rsidRPr="00A35A28">
        <w:rPr>
          <w:rStyle w:val="Emphasis"/>
        </w:rPr>
        <w:t xml:space="preserve">reproduction, against </w:t>
      </w:r>
      <w:r w:rsidRPr="00C04A98">
        <w:rPr>
          <w:rStyle w:val="Emphasis"/>
          <w:highlight w:val="green"/>
        </w:rPr>
        <w:t>futurity, and</w:t>
      </w:r>
      <w:r w:rsidRPr="00A35A28">
        <w:rPr>
          <w:rStyle w:val="Emphasis"/>
        </w:rPr>
        <w:t xml:space="preserve"> so against </w:t>
      </w:r>
      <w:r w:rsidRPr="00C04A98">
        <w:rPr>
          <w:rStyle w:val="Emphasis"/>
          <w:highlight w:val="green"/>
        </w:rPr>
        <w:t>life</w:t>
      </w:r>
      <w:r w:rsidRPr="00A35A28">
        <w:rPr>
          <w:rStyle w:val="Emphasis"/>
        </w:rPr>
        <w:t>?”</w:t>
      </w:r>
      <w:r w:rsidRPr="00A35A28">
        <w:rPr>
          <w:sz w:val="12"/>
        </w:rPr>
        <w:t xml:space="preserve"> (16). Similarly, </w:t>
      </w:r>
      <w:r w:rsidRPr="00C04A98">
        <w:rPr>
          <w:rStyle w:val="Emphasis"/>
          <w:highlight w:val="green"/>
        </w:rPr>
        <w:t>why would anyone come out</w:t>
      </w:r>
      <w:r w:rsidRPr="00A35A28">
        <w:rPr>
          <w:rStyle w:val="Emphasis"/>
        </w:rPr>
        <w:t xml:space="preserve"> for disability, and so </w:t>
      </w:r>
      <w:r w:rsidRPr="00C04A98">
        <w:rPr>
          <w:rStyle w:val="Emphasis"/>
          <w:highlight w:val="green"/>
        </w:rPr>
        <w:t>against the Child who, without a cure, might never</w:t>
      </w:r>
      <w:r w:rsidRPr="00A35A28">
        <w:rPr>
          <w:rStyle w:val="Emphasis"/>
        </w:rPr>
        <w:t xml:space="preserve"> walk, might never lead a normal life, might not even </w:t>
      </w:r>
      <w:r w:rsidRPr="00C04A98">
        <w:rPr>
          <w:rStyle w:val="Emphasis"/>
          <w:highlight w:val="green"/>
        </w:rPr>
        <w:t>have a future</w:t>
      </w:r>
      <w:r w:rsidRPr="00A35A28">
        <w:rPr>
          <w:rStyle w:val="Emphasis"/>
        </w:rPr>
        <w:t xml:space="preserve"> at all? </w:t>
      </w:r>
      <w:r w:rsidRPr="00C04A98">
        <w:rPr>
          <w:rStyle w:val="Emphasis"/>
          <w:highlight w:val="green"/>
        </w:rPr>
        <w:t>The logic</w:t>
      </w:r>
      <w:r w:rsidRPr="00A35A28">
        <w:rPr>
          <w:sz w:val="12"/>
        </w:rPr>
        <w:t xml:space="preserve"> of the telethon, in other words, </w:t>
      </w:r>
      <w:r w:rsidRPr="00C04A98">
        <w:rPr>
          <w:rStyle w:val="Emphasis"/>
          <w:highlight w:val="green"/>
        </w:rPr>
        <w:t>relies on</w:t>
      </w:r>
      <w:r w:rsidRPr="00A35A28">
        <w:rPr>
          <w:rStyle w:val="Emphasis"/>
        </w:rPr>
        <w:t xml:space="preserve"> an ideology that might be defined as </w:t>
      </w:r>
      <w:r w:rsidRPr="00C04A98">
        <w:rPr>
          <w:rStyle w:val="Emphasis"/>
          <w:highlight w:val="green"/>
        </w:rPr>
        <w:t>“rehabilitative futurism,”</w:t>
      </w:r>
      <w:r w:rsidRPr="00A35A28">
        <w:rPr>
          <w:sz w:val="12"/>
        </w:rPr>
        <w:t xml:space="preserve"> a term that I coin to overlap and intersect with Edelman‟s notion of “reproductive futurism.” If, as Edelman maintains, </w:t>
      </w:r>
      <w:r w:rsidRPr="00A35A28">
        <w:rPr>
          <w:rStyle w:val="Emphasis"/>
        </w:rPr>
        <w:t xml:space="preserve">the future </w:t>
      </w:r>
      <w:r w:rsidRPr="009B690D">
        <w:rPr>
          <w:rStyle w:val="Emphasis"/>
          <w:highlight w:val="green"/>
        </w:rPr>
        <w:t>is envisaged in terms of a fantasmatic “Child,”</w:t>
      </w:r>
      <w:r w:rsidRPr="00A35A28">
        <w:rPr>
          <w:rStyle w:val="Emphasis"/>
        </w:rPr>
        <w:t xml:space="preserve"> then the survival of this future-figured-as-Child is threatened by</w:t>
      </w:r>
      <w:r w:rsidRPr="00A35A28">
        <w:rPr>
          <w:sz w:val="12"/>
        </w:rPr>
        <w:t xml:space="preserve"> both queerness and </w:t>
      </w:r>
      <w:r w:rsidRPr="009B690D">
        <w:rPr>
          <w:rStyle w:val="Emphasis"/>
        </w:rPr>
        <w:t>disability</w:t>
      </w:r>
      <w:r w:rsidRPr="009B690D">
        <w:rPr>
          <w:sz w:val="12"/>
        </w:rPr>
        <w:t xml:space="preserve">. </w:t>
      </w:r>
      <w:r w:rsidRPr="009B690D">
        <w:rPr>
          <w:rStyle w:val="Emphasis"/>
        </w:rPr>
        <w:t xml:space="preserve">Futurity is habitually </w:t>
      </w:r>
      <w:r w:rsidRPr="004E2748">
        <w:rPr>
          <w:rStyle w:val="Emphasis"/>
        </w:rPr>
        <w:t xml:space="preserve">imagined in terms </w:t>
      </w:r>
      <w:r w:rsidRPr="00C04A98">
        <w:rPr>
          <w:rStyle w:val="Emphasis"/>
          <w:highlight w:val="green"/>
        </w:rPr>
        <w:t>that</w:t>
      </w:r>
      <w:r w:rsidRPr="00A35A28">
        <w:rPr>
          <w:rStyle w:val="Emphasis"/>
        </w:rPr>
        <w:t xml:space="preserve"> fantasize </w:t>
      </w:r>
      <w:r w:rsidRPr="004E2748">
        <w:rPr>
          <w:rStyle w:val="Emphasis"/>
        </w:rPr>
        <w:t xml:space="preserve">the </w:t>
      </w:r>
      <w:r w:rsidRPr="00C04A98">
        <w:rPr>
          <w:rStyle w:val="Emphasis"/>
          <w:highlight w:val="green"/>
        </w:rPr>
        <w:t>eradication of disability</w:t>
      </w:r>
      <w:r w:rsidRPr="009B690D">
        <w:rPr>
          <w:rStyle w:val="Emphasis"/>
          <w:highlight w:val="green"/>
        </w:rPr>
        <w:t>: a recovery of a</w:t>
      </w:r>
      <w:r w:rsidRPr="00A35A28">
        <w:rPr>
          <w:rStyle w:val="Emphasis"/>
        </w:rPr>
        <w:t xml:space="preserve"> “</w:t>
      </w:r>
      <w:r w:rsidRPr="00692628">
        <w:rPr>
          <w:rStyle w:val="Emphasis"/>
        </w:rPr>
        <w:t xml:space="preserve">crippled” or </w:t>
      </w:r>
      <w:r w:rsidRPr="009B690D">
        <w:rPr>
          <w:rStyle w:val="Emphasis"/>
          <w:highlight w:val="green"/>
        </w:rPr>
        <w:t>“hobbled” economy</w:t>
      </w:r>
      <w:r w:rsidRPr="00692628">
        <w:rPr>
          <w:rStyle w:val="Emphasis"/>
        </w:rPr>
        <w:t xml:space="preserve">, a cure for society’s ills, an end to suffering and disease. Eugenic ideologies are also grounded in both reproductive and rehabilitative futurism: procreation by the fit and elimination of the disabled, eugenicists promised, </w:t>
      </w:r>
      <w:r w:rsidRPr="009B690D">
        <w:rPr>
          <w:rStyle w:val="Emphasis"/>
        </w:rPr>
        <w:t>would bring forth a better future.”</w:t>
      </w:r>
      <w:r w:rsidRPr="00692628">
        <w:rPr>
          <w:rStyle w:val="Emphasis"/>
        </w:rPr>
        <w:t xml:space="preserve"> (68-69)</w:t>
      </w:r>
    </w:p>
    <w:p w14:paraId="7292DFFC" w14:textId="77777777" w:rsidR="0048196A" w:rsidRPr="008A6038" w:rsidRDefault="0048196A" w:rsidP="0048196A">
      <w:pPr>
        <w:pStyle w:val="Heading4"/>
        <w:rPr>
          <w:rFonts w:cs="Calibri"/>
          <w:color w:val="000000" w:themeColor="text1"/>
        </w:rPr>
      </w:pPr>
    </w:p>
    <w:p w14:paraId="7542AA4B" w14:textId="77777777" w:rsidR="00117BF2" w:rsidRPr="00B540BB" w:rsidRDefault="00117BF2" w:rsidP="00117BF2">
      <w:pPr>
        <w:pStyle w:val="Heading4"/>
      </w:pPr>
      <w:r>
        <w:t>The affs call for a better democracy is nothing but a call for visibility. Democracy operates through recognition of socially tolerable identities which always excludes disabled folk who are mutually exclusive from democratic notions of civilization. Visibility through democratic identity construction is a stamp of approval that is never afforded to us because we will never “fit in.”</w:t>
      </w:r>
    </w:p>
    <w:p w14:paraId="198BF4A9" w14:textId="77777777" w:rsidR="00117BF2" w:rsidRPr="00DB30D0" w:rsidRDefault="00117BF2" w:rsidP="00117BF2">
      <w:r>
        <w:rPr>
          <w:rStyle w:val="Style13ptBold"/>
        </w:rPr>
        <w:t xml:space="preserve">McRuer 17 </w:t>
      </w:r>
      <w:r w:rsidRPr="00B6731E">
        <w:rPr>
          <w:sz w:val="16"/>
          <w:szCs w:val="16"/>
        </w:rPr>
        <w:t xml:space="preserve">(McRuer, Robert. “No Future for Crips: Disorderly Conduct in the New World Order; </w:t>
      </w:r>
      <w:proofErr w:type="gramStart"/>
      <w:r w:rsidRPr="00B6731E">
        <w:rPr>
          <w:sz w:val="16"/>
          <w:szCs w:val="16"/>
        </w:rPr>
        <w:t>or,</w:t>
      </w:r>
      <w:proofErr w:type="gramEnd"/>
      <w:r w:rsidRPr="00B6731E">
        <w:rPr>
          <w:sz w:val="16"/>
          <w:szCs w:val="16"/>
        </w:rPr>
        <w:t xml:space="preserve"> Disability Studies on the Verge of a Nervous Breakdown.” Culture – Theory – Disability: Encounters between Disability Studies and Cultural Studies, edited by Anne Waldschmidt et al., Transcript Verlag, Bielefeld, 2017, pp. 63–78. JSTOR, www.jstor.org/stable/j.ctv1xxs3r.9. Accessed 2 Aug. 2020.) //Lex VM</w:t>
      </w:r>
    </w:p>
    <w:p w14:paraId="2935C326" w14:textId="77777777" w:rsidR="00117BF2" w:rsidRPr="00B6731E" w:rsidRDefault="00117BF2" w:rsidP="00117BF2">
      <w:pPr>
        <w:rPr>
          <w:sz w:val="12"/>
        </w:rPr>
      </w:pPr>
      <w:r w:rsidRPr="00B6731E">
        <w:rPr>
          <w:sz w:val="12"/>
        </w:rPr>
        <w:t xml:space="preserve">While not disagreeing with D’Lugo (or Almodóvar himself, for that matter), I am uncomfortable, at this point, with the stark distinction between Old Spain and New Spain, particularly because that binary opposition fails to do justice to the new New Spain – to the ways, that is, in which neoliberalism has taken hold in Spain. The new New Spain is, at this point, one of the most gayfriendly locations in the world. Not only is an openly gay filmmaker one of the country’s most recognizable, </w:t>
      </w:r>
      <w:proofErr w:type="gramStart"/>
      <w:r w:rsidRPr="00B6731E">
        <w:rPr>
          <w:sz w:val="12"/>
        </w:rPr>
        <w:t>globally-disseminated</w:t>
      </w:r>
      <w:proofErr w:type="gramEnd"/>
      <w:r w:rsidRPr="00B6731E">
        <w:rPr>
          <w:sz w:val="12"/>
        </w:rPr>
        <w:t xml:space="preserve"> commodities, but 70% of the population supported gay marriage at the time of its ratification in 2004 (when Bad Education premiered), representations of ‘tolerance’ or acceptance of homosexuality abound, and Madrid, Barcelona, Sitges, and other locations are major gay tourist sites marketed to gay-identified consumers everywhere. The San Francisco gay travel magazine Passport announces, for instance, “Few cities in Europe boast the kind of frenetic fun people can experience in Madrid […]. A few may be coy about their sexuality outside the gay quarters or at work, but once they get to Chuecea [Madrid’s most famous gay neighborhood] – well, you’ll have to see it with your own eyes” (cited in Giorgio 60). In this context, I argue, ‘Old Spain,’ even as it does persist in spectral forms, is at times a bit of a straw target. I also contend that </w:t>
      </w:r>
      <w:r w:rsidRPr="00C04A98">
        <w:rPr>
          <w:rStyle w:val="Emphasis"/>
          <w:highlight w:val="green"/>
        </w:rPr>
        <w:t>neoliberal tolerance</w:t>
      </w:r>
      <w:r w:rsidRPr="00B6731E">
        <w:rPr>
          <w:rStyle w:val="Emphasis"/>
        </w:rPr>
        <w:t xml:space="preserve"> or even celebration of gay people </w:t>
      </w:r>
      <w:r w:rsidRPr="00C04A98">
        <w:rPr>
          <w:rStyle w:val="Emphasis"/>
          <w:highlight w:val="green"/>
        </w:rPr>
        <w:t>is</w:t>
      </w:r>
      <w:r w:rsidRPr="00B6731E">
        <w:rPr>
          <w:rStyle w:val="Emphasis"/>
        </w:rPr>
        <w:t xml:space="preserve"> more </w:t>
      </w:r>
      <w:r w:rsidRPr="00C04A98">
        <w:rPr>
          <w:rStyle w:val="Emphasis"/>
          <w:highlight w:val="green"/>
        </w:rPr>
        <w:t>complicated</w:t>
      </w:r>
      <w:r w:rsidRPr="00B6731E">
        <w:rPr>
          <w:sz w:val="12"/>
        </w:rPr>
        <w:t xml:space="preserve"> than it at first appears and that those complications are legible in a film like Bad Education. Gabriel Giorgio, in his essay “Madrid en Tránsito: Travelers, Visibility, and Gay Identity,” argues that “</w:t>
      </w:r>
      <w:r w:rsidRPr="00C04A98">
        <w:rPr>
          <w:rStyle w:val="Emphasis"/>
          <w:highlight w:val="green"/>
        </w:rPr>
        <w:t>in</w:t>
      </w:r>
      <w:r w:rsidRPr="00B6731E">
        <w:rPr>
          <w:rStyle w:val="Emphasis"/>
        </w:rPr>
        <w:t xml:space="preserve"> a democracy that still needs to demonstrate its strength and its resemblance to the older, so-called </w:t>
      </w:r>
      <w:r w:rsidRPr="00C04A98">
        <w:rPr>
          <w:rStyle w:val="Emphasis"/>
          <w:highlight w:val="green"/>
        </w:rPr>
        <w:t>advanced democracies</w:t>
      </w:r>
      <w:r w:rsidRPr="00B6731E">
        <w:rPr>
          <w:rStyle w:val="Emphasis"/>
        </w:rPr>
        <w:t xml:space="preserve"> of the United States and northern Europe, gay </w:t>
      </w:r>
      <w:r w:rsidRPr="00C04A98">
        <w:rPr>
          <w:rStyle w:val="Emphasis"/>
          <w:highlight w:val="green"/>
        </w:rPr>
        <w:t>visibility</w:t>
      </w:r>
      <w:r w:rsidRPr="00B6731E">
        <w:rPr>
          <w:rStyle w:val="Emphasis"/>
        </w:rPr>
        <w:t xml:space="preserve"> [in Spain] </w:t>
      </w:r>
      <w:r w:rsidRPr="00C04A98">
        <w:rPr>
          <w:rStyle w:val="Emphasis"/>
          <w:highlight w:val="green"/>
        </w:rPr>
        <w:t>stands out as a symbol, a token of social tolerance and</w:t>
      </w:r>
      <w:r w:rsidRPr="00B6731E">
        <w:rPr>
          <w:rStyle w:val="Emphasis"/>
        </w:rPr>
        <w:t xml:space="preserve"> achieved </w:t>
      </w:r>
      <w:r w:rsidRPr="00C04A98">
        <w:rPr>
          <w:rStyle w:val="Emphasis"/>
          <w:highlight w:val="green"/>
        </w:rPr>
        <w:t>freedom</w:t>
      </w:r>
      <w:r w:rsidRPr="00B6731E">
        <w:rPr>
          <w:sz w:val="12"/>
        </w:rPr>
        <w:t xml:space="preserve">” (61). To borrow a line from a courtroom scene in another Spanish film of 2004, Alejandro Amenábar’s Mar adentro (The Sea Inside), where lawyers are attempting to </w:t>
      </w:r>
      <w:proofErr w:type="gramStart"/>
      <w:r w:rsidRPr="00B6731E">
        <w:rPr>
          <w:sz w:val="12"/>
        </w:rPr>
        <w:t>make precisely</w:t>
      </w:r>
      <w:proofErr w:type="gramEnd"/>
      <w:r w:rsidRPr="00B6731E">
        <w:rPr>
          <w:sz w:val="12"/>
        </w:rPr>
        <w:t xml:space="preserve"> this sharp distinction between a dark past and a bright present: “We are a civilized nation.” If, in the New Spain gender and sexual difference marked ‘freedom’ and ‘liberation’ in opposition to the ‘repression’ of the fascist past, in the new New Spain, gay bodies now mark civilization and tolerance as opposed to barbarism and irrationality. Gay identity (indeed, </w:t>
      </w:r>
      <w:r w:rsidRPr="00C04A98">
        <w:rPr>
          <w:rStyle w:val="Emphasis"/>
          <w:highlight w:val="green"/>
        </w:rPr>
        <w:t>identity</w:t>
      </w:r>
      <w:r w:rsidRPr="00B6731E">
        <w:rPr>
          <w:rStyle w:val="Emphasis"/>
        </w:rPr>
        <w:t xml:space="preserve"> in general) is, I argue, disciplined in this new, neoliberal formation. Giorgio insists that gayness “</w:t>
      </w:r>
      <w:r w:rsidRPr="00C04A98">
        <w:rPr>
          <w:rStyle w:val="Emphasis"/>
          <w:highlight w:val="green"/>
        </w:rPr>
        <w:t>sets in motion a narrative that locates bodies in a geopolitical order</w:t>
      </w:r>
      <w:r w:rsidRPr="00B6731E">
        <w:rPr>
          <w:rStyle w:val="Emphasis"/>
        </w:rPr>
        <w:t xml:space="preserve">, </w:t>
      </w:r>
      <w:r w:rsidRPr="00C04A98">
        <w:rPr>
          <w:rStyle w:val="Emphasis"/>
          <w:highlight w:val="green"/>
        </w:rPr>
        <w:t>making them visible</w:t>
      </w:r>
      <w:r w:rsidRPr="00B6731E">
        <w:rPr>
          <w:rStyle w:val="Emphasis"/>
        </w:rPr>
        <w:t xml:space="preserve"> in some ways and determining their visibility under different conditions” (73). For Giorgio, </w:t>
      </w:r>
      <w:r w:rsidRPr="00C04A98">
        <w:rPr>
          <w:rStyle w:val="Emphasis"/>
          <w:highlight w:val="green"/>
        </w:rPr>
        <w:t>a legible gay identity in Spain now marketed globally to</w:t>
      </w:r>
      <w:r w:rsidRPr="00B6731E">
        <w:rPr>
          <w:rStyle w:val="Emphasis"/>
        </w:rPr>
        <w:t xml:space="preserve"> gay and non-gay </w:t>
      </w:r>
      <w:r w:rsidRPr="00C04A98">
        <w:rPr>
          <w:rStyle w:val="Emphasis"/>
          <w:highlight w:val="green"/>
        </w:rPr>
        <w:t>consumers</w:t>
      </w:r>
      <w:r w:rsidRPr="00B6731E">
        <w:rPr>
          <w:sz w:val="12"/>
        </w:rPr>
        <w:t xml:space="preserve"> (decidedly different conditions from the immediate post-Franco years) ghosts larger economic and cultural processes. For Giorgio in his essay, the new New Spain is ‘open’ and ‘tolerant’ in relation to gay identity, but </w:t>
      </w:r>
      <w:r w:rsidRPr="00C04A98">
        <w:rPr>
          <w:rStyle w:val="Emphasis"/>
          <w:highlight w:val="green"/>
        </w:rPr>
        <w:t>this tolerance can mask other forms of exploitation</w:t>
      </w:r>
      <w:r w:rsidRPr="00B6731E">
        <w:rPr>
          <w:sz w:val="12"/>
        </w:rPr>
        <w:t xml:space="preserve">, such as the exploitation of immigrant labor and immigrant bodies. Bad Education, in my reading, can be interpreted as exposing or disordering this neoliberal pedagogy. Tellingly, Almodóvar gives us, in the film (this would be, in fact, a nutshell summary of the film), a gay filmmaker (Enrique) caught up in processes or histories much larger than himself. And, indeed, outside the film, Almodóvar likewise cannot fully control the uses to which his own body and identity are put – as one of Spain’s most recognizable commodities, he is inescapably a character in the new gay-friendly story about a tolerant, civilized, cosmopolitan Spain. Bad Education, however, seduces you with gay and transgender identities that you learn to tolerate or even love, and then strikes back against that compulsory affect, pulling the rug out from under you and giving you a figure that is almost impossible to love, a figure that has no future in </w:t>
      </w:r>
      <w:r w:rsidRPr="00C04A98">
        <w:rPr>
          <w:rStyle w:val="Emphasis"/>
          <w:highlight w:val="green"/>
        </w:rPr>
        <w:t>the new social order</w:t>
      </w:r>
      <w:r w:rsidRPr="00B6731E">
        <w:rPr>
          <w:sz w:val="12"/>
        </w:rPr>
        <w:t xml:space="preserve">, a disorderly and drug-addicted crip who fails spectacularly even as she types the unfinished sentence “Enrique, I think I have succeeded…” (and remember here what I said earlier about no unequivocal achievements or successes in modernity). Since I invoked The Sea Inside a moment ago, one might conclude that disability in general functions somewhat differently from sex and gender in the new New Spain. The Sea Inside </w:t>
      </w:r>
      <w:r w:rsidRPr="00B6731E">
        <w:rPr>
          <w:rStyle w:val="Emphasis"/>
        </w:rPr>
        <w:t xml:space="preserve">arguably </w:t>
      </w:r>
      <w:r w:rsidRPr="00C04A98">
        <w:rPr>
          <w:rStyle w:val="Emphasis"/>
          <w:highlight w:val="green"/>
        </w:rPr>
        <w:t>puts forward</w:t>
      </w:r>
      <w:r w:rsidRPr="00B6731E">
        <w:rPr>
          <w:rStyle w:val="Emphasis"/>
        </w:rPr>
        <w:t xml:space="preserve"> quite </w:t>
      </w:r>
      <w:r w:rsidRPr="00C04A98">
        <w:rPr>
          <w:rStyle w:val="Emphasis"/>
          <w:highlight w:val="green"/>
        </w:rPr>
        <w:t xml:space="preserve">negative views of </w:t>
      </w:r>
      <w:proofErr w:type="gramStart"/>
      <w:r w:rsidRPr="00C04A98">
        <w:rPr>
          <w:rStyle w:val="Emphasis"/>
          <w:highlight w:val="green"/>
        </w:rPr>
        <w:t>disability, because</w:t>
      </w:r>
      <w:proofErr w:type="gramEnd"/>
      <w:r w:rsidRPr="00C04A98">
        <w:rPr>
          <w:rStyle w:val="Emphasis"/>
          <w:highlight w:val="green"/>
        </w:rPr>
        <w:t xml:space="preserve"> it</w:t>
      </w:r>
      <w:r w:rsidRPr="00B6731E">
        <w:rPr>
          <w:rStyle w:val="Emphasis"/>
        </w:rPr>
        <w:t xml:space="preserve"> is a film about a quadriplegic, Ramón Sampedro (Javier Bardem), who feels his life </w:t>
      </w:r>
      <w:r w:rsidRPr="00C04A98">
        <w:rPr>
          <w:rStyle w:val="Emphasis"/>
          <w:highlight w:val="green"/>
        </w:rPr>
        <w:t>has no value</w:t>
      </w:r>
      <w:r w:rsidRPr="00B6731E">
        <w:rPr>
          <w:rStyle w:val="Emphasis"/>
        </w:rPr>
        <w:t xml:space="preserve"> </w:t>
      </w:r>
      <w:r w:rsidRPr="00C04A98">
        <w:rPr>
          <w:rStyle w:val="Emphasis"/>
          <w:highlight w:val="green"/>
        </w:rPr>
        <w:t>and</w:t>
      </w:r>
      <w:r w:rsidRPr="00B6731E">
        <w:rPr>
          <w:rStyle w:val="Emphasis"/>
        </w:rPr>
        <w:t xml:space="preserve"> who thus </w:t>
      </w:r>
      <w:r w:rsidRPr="00C04A98">
        <w:rPr>
          <w:rStyle w:val="Emphasis"/>
          <w:highlight w:val="green"/>
        </w:rPr>
        <w:t>petitions the state for the right to end that life.</w:t>
      </w:r>
      <w:r w:rsidRPr="00B6731E">
        <w:rPr>
          <w:sz w:val="12"/>
        </w:rPr>
        <w:t xml:space="preserve"> The award-winning film (it won the Oscar for best foreign film in 2004) both represents the seemingly ‘rational’ desire of a quadriplegic to kill himself and schools you in how ‘we’ should respond (in an orderly fashion): </w:t>
      </w:r>
      <w:r w:rsidRPr="00C04A98">
        <w:rPr>
          <w:rStyle w:val="Emphasis"/>
          <w:highlight w:val="green"/>
        </w:rPr>
        <w:t>“We are a civilized nation,”</w:t>
      </w:r>
      <w:r w:rsidRPr="00B6731E">
        <w:rPr>
          <w:rStyle w:val="Emphasis"/>
        </w:rPr>
        <w:t xml:space="preserve"> Ramón Sampedro’s lawyers argue in court as they advocate for his death. One might conclude from the invocation of The Sea Inside, in other words, </w:t>
      </w:r>
      <w:r w:rsidRPr="00C04A98">
        <w:rPr>
          <w:rStyle w:val="Emphasis"/>
          <w:highlight w:val="green"/>
        </w:rPr>
        <w:t>that even as some gay bodies are now tolerated or ‘included,’ disabled bodies are</w:t>
      </w:r>
      <w:r w:rsidRPr="00B6731E">
        <w:rPr>
          <w:rStyle w:val="Emphasis"/>
        </w:rPr>
        <w:t xml:space="preserve"> still </w:t>
      </w:r>
      <w:r w:rsidRPr="00C04A98">
        <w:rPr>
          <w:rStyle w:val="Emphasis"/>
          <w:highlight w:val="green"/>
        </w:rPr>
        <w:t>‘excluded’</w:t>
      </w:r>
      <w:r w:rsidRPr="00B6731E">
        <w:rPr>
          <w:rStyle w:val="Emphasis"/>
        </w:rPr>
        <w:t xml:space="preserve"> in expected ways </w:t>
      </w:r>
      <w:r w:rsidRPr="00C04A98">
        <w:rPr>
          <w:rStyle w:val="Emphasis"/>
          <w:highlight w:val="green"/>
        </w:rPr>
        <w:t>and</w:t>
      </w:r>
      <w:r w:rsidRPr="00B6731E">
        <w:rPr>
          <w:rStyle w:val="Emphasis"/>
        </w:rPr>
        <w:t xml:space="preserve"> that a disabled life is necessarily </w:t>
      </w:r>
      <w:r w:rsidRPr="00C04A98">
        <w:rPr>
          <w:rStyle w:val="Emphasis"/>
          <w:highlight w:val="green"/>
        </w:rPr>
        <w:t>perceived as intolerable</w:t>
      </w:r>
      <w:r w:rsidRPr="00B6731E">
        <w:rPr>
          <w:sz w:val="12"/>
        </w:rPr>
        <w:t xml:space="preserve">. Yet as I said at the beginning, my concern is the disability movement in a moment of danger (our own, neoliberal moment) and – as Michel Foucault famously recognized, arguing “not that everything is bad, but that everything is dangerous” (231- 232) – moments of danger always present a range of possible responses or outcomes. As it narrates for itself a story of civilization and tolerance, then, the new New Spain can, without question, in a very familiar (although I would call it residual) move, position recognizably disabled bodies like Sampedro’s as expendable. But recognizably disabled bodies can also be disciplined in ways not unlike recognizably gay bodies, and this, I would say, represents a more emergent neoliberal discourse in Spain (and elsewhere) today, a discourse again organized around identity and again ghosting much larger and exploitative cultural and economic processes: As Jesús Hernández, accessibility director of Spain’s ONCE Foundation (Spain’s largest disability organization) insists, in relation to the new disabled tourism, “No te preocupes de mis derechos, preocúpate de mi cartera” – “don’t overly concern yourself about my rights, pay attention to my wallet!” (“Preocúpate”). Bad Education is a crip film because it paradoxically keeps alive the notion that </w:t>
      </w:r>
      <w:r w:rsidRPr="00C04A98">
        <w:rPr>
          <w:rStyle w:val="Emphasis"/>
          <w:highlight w:val="green"/>
        </w:rPr>
        <w:t>there is no future for crips</w:t>
      </w:r>
      <w:r w:rsidRPr="00B6731E">
        <w:rPr>
          <w:sz w:val="12"/>
        </w:rPr>
        <w:t xml:space="preserve"> even as it critically disorders or critiques the futures we are inheriting (and ‘critique’ is necessarily futural, so my point here is that the film – simultaneously futural and antifutural – hands us a logical contradiction that exceeds Edelman’s over-simplified embrace of queer negativity). The real Ignacio dies, in the film, imbibing a substance that she herself needs but cannot biologically ‘tolerate.’ Similarly, at another level, </w:t>
      </w:r>
      <w:r w:rsidRPr="00C04A98">
        <w:rPr>
          <w:rStyle w:val="Emphasis"/>
          <w:highlight w:val="green"/>
        </w:rPr>
        <w:t>through figurations that cannot be tolerated</w:t>
      </w:r>
      <w:r w:rsidRPr="00B6731E">
        <w:rPr>
          <w:rStyle w:val="Emphasis"/>
        </w:rPr>
        <w:t xml:space="preserve"> or re-membered </w:t>
      </w:r>
      <w:r w:rsidRPr="00C04A98">
        <w:rPr>
          <w:rStyle w:val="Emphasis"/>
          <w:highlight w:val="green"/>
        </w:rPr>
        <w:t>to fit the new social order but that also can never be</w:t>
      </w:r>
      <w:r w:rsidRPr="00B6731E">
        <w:rPr>
          <w:rStyle w:val="Emphasis"/>
        </w:rPr>
        <w:t xml:space="preserve"> entirely </w:t>
      </w:r>
      <w:r w:rsidRPr="00C04A98">
        <w:rPr>
          <w:rStyle w:val="Emphasis"/>
          <w:highlight w:val="green"/>
        </w:rPr>
        <w:t>forgotten</w:t>
      </w:r>
      <w:r w:rsidRPr="00B6731E">
        <w:rPr>
          <w:sz w:val="12"/>
        </w:rPr>
        <w:t>, Almodóvar presents us with impossible bodies engaged in disorderly conduct – with (put differently) disorderly specters that we, in the interest of always-expanding notions of crip justice, must attend to.</w:t>
      </w:r>
    </w:p>
    <w:p w14:paraId="07A7B3DF" w14:textId="77777777" w:rsidR="0048196A" w:rsidRPr="008A6038" w:rsidRDefault="0048196A" w:rsidP="0048196A"/>
    <w:p w14:paraId="6309393E" w14:textId="77777777" w:rsidR="0048196A" w:rsidRPr="008E7E17" w:rsidRDefault="0048196A" w:rsidP="0048196A">
      <w:pPr>
        <w:pStyle w:val="Heading4"/>
      </w:pPr>
      <w:r>
        <w:t>Strikes leads to the policing, exclusion and silencing of disabled kids.</w:t>
      </w:r>
    </w:p>
    <w:p w14:paraId="73E5E845" w14:textId="77777777" w:rsidR="0048196A" w:rsidRPr="008E7E17" w:rsidRDefault="0048196A" w:rsidP="0048196A">
      <w:r w:rsidRPr="00D46265">
        <w:rPr>
          <w:rStyle w:val="Style13ptBold"/>
        </w:rPr>
        <w:t>Curtiss 19</w:t>
      </w:r>
      <w:r w:rsidRPr="00D46265">
        <w:rPr>
          <w:sz w:val="16"/>
          <w:szCs w:val="16"/>
        </w:rPr>
        <w:t xml:space="preserve"> [David Curtiss, "What Happens to Vulnerable Students When Teachers Strike? (Opinion)", Education Week, 2-21-2019, https://www.edweek.org/teaching-learning/opinion-what-happens-to-vulnerable-students-when-teachers-strike/2019/02, accessed: 10-21-2021.] //Lex VM</w:t>
      </w:r>
    </w:p>
    <w:p w14:paraId="560C9CB8" w14:textId="77777777" w:rsidR="0048196A" w:rsidRPr="008808EE" w:rsidRDefault="0048196A" w:rsidP="0048196A">
      <w:pPr>
        <w:rPr>
          <w:rStyle w:val="Emphasis"/>
        </w:rPr>
      </w:pPr>
      <w:r w:rsidRPr="00D93802">
        <w:rPr>
          <w:sz w:val="12"/>
        </w:rPr>
        <w:t xml:space="preserve">When the Los Angeles Unified School District decided to relight the match of protest last month, teachers across the nation also caught flame. Denver. West Virginia. Oakland, Calif. In the past year, teacher strikes have reemerged as an effective tool to answer the long-standing demands of frustrated educators who need better pay, improved facilities, and more resources for high-need schools. </w:t>
      </w:r>
      <w:r w:rsidRPr="00D93802">
        <w:rPr>
          <w:u w:val="single"/>
        </w:rPr>
        <w:t xml:space="preserve">During </w:t>
      </w:r>
      <w:r w:rsidRPr="0095228F">
        <w:rPr>
          <w:rStyle w:val="Emphasis"/>
        </w:rPr>
        <w:t xml:space="preserve">these </w:t>
      </w:r>
      <w:r w:rsidRPr="0095228F">
        <w:rPr>
          <w:rStyle w:val="Emphasis"/>
          <w:highlight w:val="green"/>
        </w:rPr>
        <w:t>strikes</w:t>
      </w:r>
      <w:r w:rsidRPr="00D93802">
        <w:rPr>
          <w:u w:val="single"/>
        </w:rPr>
        <w:t xml:space="preserve">, much of the attention has been </w:t>
      </w:r>
      <w:r w:rsidRPr="0095228F">
        <w:rPr>
          <w:rStyle w:val="Emphasis"/>
          <w:highlight w:val="green"/>
        </w:rPr>
        <w:t>give</w:t>
      </w:r>
      <w:r w:rsidRPr="0095228F">
        <w:rPr>
          <w:rStyle w:val="Emphasis"/>
        </w:rPr>
        <w:t xml:space="preserve">n </w:t>
      </w:r>
      <w:r w:rsidRPr="0095228F">
        <w:rPr>
          <w:rStyle w:val="Emphasis"/>
          <w:highlight w:val="green"/>
        </w:rPr>
        <w:t>to the</w:t>
      </w:r>
      <w:r w:rsidRPr="0095228F">
        <w:rPr>
          <w:rStyle w:val="Emphasis"/>
        </w:rPr>
        <w:t xml:space="preserve"> most </w:t>
      </w:r>
      <w:r w:rsidRPr="0095228F">
        <w:rPr>
          <w:rStyle w:val="Emphasis"/>
          <w:highlight w:val="green"/>
        </w:rPr>
        <w:t>visible</w:t>
      </w:r>
      <w:r w:rsidRPr="00D93802">
        <w:rPr>
          <w:u w:val="single"/>
        </w:rPr>
        <w:t xml:space="preserve"> people in our schools: teachers, parents, and vocal and well-performing students.</w:t>
      </w:r>
      <w:r w:rsidRPr="00D93802">
        <w:rPr>
          <w:sz w:val="12"/>
        </w:rPr>
        <w:t xml:space="preserve"> However, working </w:t>
      </w:r>
      <w:r w:rsidRPr="00D93802">
        <w:rPr>
          <w:u w:val="single"/>
        </w:rPr>
        <w:t xml:space="preserve">as a special education paraprofessional for a public elementary school in South Los Angeles, I know that </w:t>
      </w:r>
      <w:r w:rsidRPr="00D46265">
        <w:rPr>
          <w:highlight w:val="green"/>
          <w:u w:val="single"/>
        </w:rPr>
        <w:t>students</w:t>
      </w:r>
      <w:r w:rsidRPr="00D93802">
        <w:rPr>
          <w:u w:val="single"/>
        </w:rPr>
        <w:t xml:space="preserve"> of color, particularly those </w:t>
      </w:r>
      <w:r w:rsidRPr="00D46265">
        <w:rPr>
          <w:highlight w:val="green"/>
          <w:u w:val="single"/>
        </w:rPr>
        <w:t xml:space="preserve">with disabilities, </w:t>
      </w:r>
      <w:r w:rsidRPr="0095228F">
        <w:rPr>
          <w:rStyle w:val="Emphasis"/>
          <w:highlight w:val="green"/>
        </w:rPr>
        <w:t>hardly</w:t>
      </w:r>
      <w:r w:rsidRPr="0095228F">
        <w:rPr>
          <w:rStyle w:val="Emphasis"/>
        </w:rPr>
        <w:t xml:space="preserve"> ever </w:t>
      </w:r>
      <w:r w:rsidRPr="0095228F">
        <w:rPr>
          <w:rStyle w:val="Emphasis"/>
          <w:highlight w:val="green"/>
        </w:rPr>
        <w:t>get</w:t>
      </w:r>
      <w:r w:rsidRPr="0095228F">
        <w:rPr>
          <w:rStyle w:val="Emphasis"/>
        </w:rPr>
        <w:t xml:space="preserve"> </w:t>
      </w:r>
      <w:r w:rsidRPr="0095228F">
        <w:rPr>
          <w:rStyle w:val="Emphasis"/>
          <w:highlight w:val="green"/>
        </w:rPr>
        <w:t>consideration</w:t>
      </w:r>
      <w:r w:rsidRPr="00D93802">
        <w:rPr>
          <w:u w:val="single"/>
        </w:rPr>
        <w:t xml:space="preserve"> when major decisions like these are made.</w:t>
      </w:r>
      <w:r w:rsidRPr="00D93802">
        <w:rPr>
          <w:sz w:val="12"/>
        </w:rPr>
        <w:t xml:space="preserve"> During </w:t>
      </w:r>
      <w:r w:rsidRPr="00D93802">
        <w:rPr>
          <w:u w:val="single"/>
        </w:rPr>
        <w:t xml:space="preserve">the </w:t>
      </w:r>
      <w:r w:rsidRPr="00D46265">
        <w:rPr>
          <w:highlight w:val="green"/>
          <w:u w:val="single"/>
        </w:rPr>
        <w:t>LAUSD strike</w:t>
      </w:r>
      <w:r w:rsidRPr="00D93802">
        <w:rPr>
          <w:u w:val="single"/>
        </w:rPr>
        <w:t>,</w:t>
      </w:r>
      <w:r w:rsidRPr="00D93802">
        <w:rPr>
          <w:sz w:val="12"/>
        </w:rPr>
        <w:t xml:space="preserve"> just a third of the district’s </w:t>
      </w:r>
      <w:r w:rsidRPr="0095228F">
        <w:rPr>
          <w:rStyle w:val="Style13ptBold"/>
          <w:u w:val="single"/>
        </w:rPr>
        <w:t>600,000 students</w:t>
      </w:r>
      <w:r w:rsidRPr="00D93802">
        <w:rPr>
          <w:sz w:val="12"/>
        </w:rPr>
        <w:t xml:space="preserve"> showed up to school on the strike’s first day. Students and </w:t>
      </w:r>
      <w:r w:rsidRPr="00D46265">
        <w:rPr>
          <w:highlight w:val="green"/>
          <w:u w:val="single"/>
        </w:rPr>
        <w:t>families were forced to</w:t>
      </w:r>
      <w:r w:rsidRPr="00D93802">
        <w:rPr>
          <w:u w:val="single"/>
        </w:rPr>
        <w:t xml:space="preserve"> find all sorts of creative ways to </w:t>
      </w:r>
      <w:r w:rsidRPr="0095228F">
        <w:rPr>
          <w:rStyle w:val="Style13ptBold"/>
          <w:highlight w:val="green"/>
          <w:u w:val="single"/>
        </w:rPr>
        <w:t>facilitate learning</w:t>
      </w:r>
      <w:r w:rsidRPr="00D93802">
        <w:rPr>
          <w:u w:val="single"/>
        </w:rPr>
        <w:t xml:space="preserve">, including taking advantage of free entry to museums and zoos, </w:t>
      </w:r>
      <w:r w:rsidRPr="00D46265">
        <w:rPr>
          <w:highlight w:val="green"/>
          <w:u w:val="single"/>
        </w:rPr>
        <w:t>teaching</w:t>
      </w:r>
      <w:r w:rsidRPr="00D93802">
        <w:rPr>
          <w:u w:val="single"/>
        </w:rPr>
        <w:t xml:space="preserve"> classes </w:t>
      </w:r>
      <w:r w:rsidRPr="00D46265">
        <w:rPr>
          <w:highlight w:val="green"/>
          <w:u w:val="single"/>
        </w:rPr>
        <w:t>at home, or rallying</w:t>
      </w:r>
      <w:r w:rsidRPr="00D93802">
        <w:rPr>
          <w:u w:val="single"/>
        </w:rPr>
        <w:t xml:space="preserve"> with teachers.</w:t>
      </w:r>
      <w:r w:rsidRPr="00D93802">
        <w:rPr>
          <w:sz w:val="12"/>
        </w:rPr>
        <w:t xml:space="preserve"> Though the strike produced historic wins for teachers, it did not come without significant </w:t>
      </w:r>
      <w:r w:rsidRPr="00D93802">
        <w:rPr>
          <w:u w:val="single"/>
        </w:rPr>
        <w:t xml:space="preserve">drawbacks for students whose voices have been historically suppressed in our schools." </w:t>
      </w:r>
      <w:r w:rsidRPr="008808EE">
        <w:rPr>
          <w:rStyle w:val="StyleUnderline"/>
          <w:highlight w:val="green"/>
        </w:rPr>
        <w:t>For</w:t>
      </w:r>
      <w:r w:rsidRPr="00D93802">
        <w:rPr>
          <w:u w:val="single"/>
        </w:rPr>
        <w:t xml:space="preserve"> low-income</w:t>
      </w:r>
      <w:r w:rsidRPr="00D93802">
        <w:rPr>
          <w:sz w:val="12"/>
        </w:rPr>
        <w:t xml:space="preserve"> students and </w:t>
      </w:r>
      <w:r w:rsidRPr="008808EE">
        <w:rPr>
          <w:rStyle w:val="StyleUnderline"/>
          <w:highlight w:val="green"/>
        </w:rPr>
        <w:t>students with disabilities</w:t>
      </w:r>
      <w:r w:rsidRPr="00D93802">
        <w:rPr>
          <w:sz w:val="12"/>
        </w:rPr>
        <w:t xml:space="preserve"> at high-need schools, many of </w:t>
      </w:r>
      <w:r w:rsidRPr="008808EE">
        <w:rPr>
          <w:rStyle w:val="Emphasis"/>
          <w:highlight w:val="green"/>
        </w:rPr>
        <w:t>those</w:t>
      </w:r>
      <w:r w:rsidRPr="008808EE">
        <w:rPr>
          <w:rStyle w:val="Emphasis"/>
        </w:rPr>
        <w:t xml:space="preserve"> options </w:t>
      </w:r>
      <w:r w:rsidRPr="008808EE">
        <w:rPr>
          <w:rStyle w:val="Emphasis"/>
          <w:highlight w:val="green"/>
        </w:rPr>
        <w:t>were not feasible</w:t>
      </w:r>
      <w:r w:rsidRPr="00D46265">
        <w:rPr>
          <w:sz w:val="12"/>
          <w:highlight w:val="green"/>
        </w:rPr>
        <w:t>.</w:t>
      </w:r>
      <w:r w:rsidRPr="00D93802">
        <w:rPr>
          <w:sz w:val="12"/>
        </w:rPr>
        <w:t xml:space="preserve"> Instead, non-credentialed school staff such as </w:t>
      </w:r>
      <w:proofErr w:type="gramStart"/>
      <w:r w:rsidRPr="00D93802">
        <w:rPr>
          <w:sz w:val="12"/>
        </w:rPr>
        <w:t>myself</w:t>
      </w:r>
      <w:proofErr w:type="gramEnd"/>
      <w:r w:rsidRPr="00D93802">
        <w:rPr>
          <w:sz w:val="12"/>
        </w:rPr>
        <w:t xml:space="preserve">—along with sanitation workers, office personnel, and yard and recreational support—worked tirelessly to keep schools running for students in attendance. I saw the strike’s impact on the day-to-day experience of these students in high-need schools, even well after the strike has ended. Though the strike produced historic wins for teachers, </w:t>
      </w:r>
      <w:r w:rsidRPr="00D93802">
        <w:rPr>
          <w:u w:val="single"/>
        </w:rPr>
        <w:t xml:space="preserve">it did not </w:t>
      </w:r>
      <w:r w:rsidRPr="00D46265">
        <w:rPr>
          <w:u w:val="single"/>
        </w:rPr>
        <w:t>come without</w:t>
      </w:r>
      <w:r w:rsidRPr="00D93802">
        <w:rPr>
          <w:u w:val="single"/>
        </w:rPr>
        <w:t xml:space="preserve"> significant drawbacks for </w:t>
      </w:r>
      <w:r w:rsidRPr="00D46265">
        <w:rPr>
          <w:highlight w:val="green"/>
          <w:u w:val="single"/>
        </w:rPr>
        <w:t>students</w:t>
      </w:r>
      <w:r w:rsidRPr="00D93802">
        <w:rPr>
          <w:u w:val="single"/>
        </w:rPr>
        <w:t xml:space="preserve"> whose </w:t>
      </w:r>
      <w:r w:rsidRPr="00D46265">
        <w:rPr>
          <w:highlight w:val="green"/>
          <w:u w:val="single"/>
        </w:rPr>
        <w:t>voices have been</w:t>
      </w:r>
      <w:r w:rsidRPr="00D93802">
        <w:rPr>
          <w:u w:val="single"/>
        </w:rPr>
        <w:t xml:space="preserve"> historically </w:t>
      </w:r>
      <w:r w:rsidRPr="00D46265">
        <w:rPr>
          <w:highlight w:val="green"/>
          <w:u w:val="single"/>
        </w:rPr>
        <w:t>suppressed</w:t>
      </w:r>
      <w:r w:rsidRPr="00D93802">
        <w:rPr>
          <w:sz w:val="12"/>
        </w:rPr>
        <w:t xml:space="preserve"> in our schools: students of color, particularly black boys, with disabilities. </w:t>
      </w:r>
      <w:r w:rsidRPr="00D46265">
        <w:rPr>
          <w:highlight w:val="green"/>
          <w:u w:val="single"/>
        </w:rPr>
        <w:t>On</w:t>
      </w:r>
      <w:r w:rsidRPr="00D93802">
        <w:rPr>
          <w:u w:val="single"/>
        </w:rPr>
        <w:t xml:space="preserve"> January 14, </w:t>
      </w:r>
      <w:r w:rsidRPr="00D46265">
        <w:rPr>
          <w:highlight w:val="green"/>
          <w:u w:val="single"/>
        </w:rPr>
        <w:t>the first day of the strike</w:t>
      </w:r>
      <w:r w:rsidRPr="00D93802">
        <w:rPr>
          <w:sz w:val="12"/>
        </w:rPr>
        <w:t xml:space="preserve">, droves of 4th, 5th, and 6th graders noisily filled our school’s auditorium for programming. This was standard protocol at many schools, but it was nearly impossible for our administrator to redirect the children’s attention to schoolwork amidst the mass confusion that both students and staff were experiencing. </w:t>
      </w:r>
      <w:r w:rsidRPr="00D46265">
        <w:rPr>
          <w:u w:val="single"/>
        </w:rPr>
        <w:t>One</w:t>
      </w:r>
      <w:r w:rsidRPr="00D93802">
        <w:rPr>
          <w:u w:val="single"/>
        </w:rPr>
        <w:t xml:space="preserve"> </w:t>
      </w:r>
      <w:r w:rsidRPr="00D46265">
        <w:rPr>
          <w:highlight w:val="green"/>
          <w:u w:val="single"/>
        </w:rPr>
        <w:t>student</w:t>
      </w:r>
      <w:r w:rsidRPr="00D93802">
        <w:rPr>
          <w:sz w:val="12"/>
        </w:rPr>
        <w:t xml:space="preserve"> with whom I work closely, a boisterous and excitable 11-year-old </w:t>
      </w:r>
      <w:r w:rsidRPr="00D93802">
        <w:rPr>
          <w:u w:val="single"/>
        </w:rPr>
        <w:t xml:space="preserve">black boy </w:t>
      </w:r>
      <w:r w:rsidRPr="008808EE">
        <w:rPr>
          <w:rStyle w:val="StyleUnderline"/>
          <w:highlight w:val="green"/>
        </w:rPr>
        <w:t>with a</w:t>
      </w:r>
      <w:r w:rsidRPr="008808EE">
        <w:rPr>
          <w:rStyle w:val="StyleUnderline"/>
        </w:rPr>
        <w:t xml:space="preserve">ttention </w:t>
      </w:r>
      <w:r w:rsidRPr="008808EE">
        <w:rPr>
          <w:rStyle w:val="StyleUnderline"/>
          <w:highlight w:val="green"/>
        </w:rPr>
        <w:t>d</w:t>
      </w:r>
      <w:r w:rsidRPr="008808EE">
        <w:rPr>
          <w:rStyle w:val="StyleUnderline"/>
        </w:rPr>
        <w:t xml:space="preserve">eficit </w:t>
      </w:r>
      <w:r w:rsidRPr="008808EE">
        <w:rPr>
          <w:rStyle w:val="StyleUnderline"/>
          <w:highlight w:val="green"/>
        </w:rPr>
        <w:t>h</w:t>
      </w:r>
      <w:r w:rsidRPr="008808EE">
        <w:rPr>
          <w:rStyle w:val="StyleUnderline"/>
        </w:rPr>
        <w:t xml:space="preserve">yperactivity </w:t>
      </w:r>
      <w:r w:rsidRPr="008808EE">
        <w:rPr>
          <w:rStyle w:val="StyleUnderline"/>
          <w:highlight w:val="green"/>
        </w:rPr>
        <w:t>d</w:t>
      </w:r>
      <w:r w:rsidRPr="008808EE">
        <w:rPr>
          <w:rStyle w:val="StyleUnderline"/>
        </w:rPr>
        <w:t xml:space="preserve">isorder, </w:t>
      </w:r>
      <w:r w:rsidRPr="008808EE">
        <w:rPr>
          <w:rStyle w:val="StyleUnderline"/>
          <w:highlight w:val="green"/>
        </w:rPr>
        <w:t>paced</w:t>
      </w:r>
      <w:r w:rsidRPr="00D46265">
        <w:rPr>
          <w:u w:val="single"/>
        </w:rPr>
        <w:t xml:space="preserve"> up and down the auditorium floor. </w:t>
      </w:r>
      <w:r w:rsidRPr="00D46265">
        <w:rPr>
          <w:highlight w:val="green"/>
          <w:u w:val="single"/>
        </w:rPr>
        <w:t>As he greeted friends</w:t>
      </w:r>
      <w:r w:rsidRPr="00D46265">
        <w:rPr>
          <w:u w:val="single"/>
        </w:rPr>
        <w:t xml:space="preserve"> and danced to pass time, </w:t>
      </w:r>
      <w:r w:rsidRPr="00D46265">
        <w:rPr>
          <w:highlight w:val="green"/>
          <w:u w:val="single"/>
        </w:rPr>
        <w:t>a</w:t>
      </w:r>
      <w:r w:rsidRPr="00D46265">
        <w:rPr>
          <w:u w:val="single"/>
        </w:rPr>
        <w:t xml:space="preserve"> school </w:t>
      </w:r>
      <w:r w:rsidRPr="00D46265">
        <w:rPr>
          <w:highlight w:val="green"/>
          <w:u w:val="single"/>
        </w:rPr>
        <w:t>admin</w:t>
      </w:r>
      <w:r w:rsidRPr="00D93802">
        <w:rPr>
          <w:u w:val="single"/>
        </w:rPr>
        <w:t>istrator</w:t>
      </w:r>
      <w:r w:rsidRPr="00D93802">
        <w:rPr>
          <w:sz w:val="12"/>
        </w:rPr>
        <w:t xml:space="preserve"> ferociously </w:t>
      </w:r>
      <w:r w:rsidRPr="008808EE">
        <w:rPr>
          <w:rStyle w:val="StyleUnderline"/>
          <w:highlight w:val="green"/>
        </w:rPr>
        <w:t>snapped at him to leave</w:t>
      </w:r>
      <w:r w:rsidRPr="00D93802">
        <w:rPr>
          <w:sz w:val="12"/>
        </w:rPr>
        <w:t xml:space="preserve"> the auditorium. Stunned, the student (along with some nervous staff like me) waited for clarification. </w:t>
      </w:r>
      <w:r w:rsidRPr="00D46265">
        <w:rPr>
          <w:highlight w:val="green"/>
          <w:u w:val="single"/>
        </w:rPr>
        <w:t>Where would he go?</w:t>
      </w:r>
      <w:r w:rsidRPr="00D93802">
        <w:rPr>
          <w:sz w:val="12"/>
        </w:rPr>
        <w:t xml:space="preserve"> All classrooms serving this age group at our school remained locked during the strike. It was raining outside. The school administrator told him he could keep himself occupied by walking around the school. It was clear to me that the administrator, overwhelmed and with little support, made an exceptionally bad call. The student’s entire grade level was inside the auditorium with the only available credentialed staff. But what some might excuse as a temporary lapse in judgment was unfortunately all too common during the strike for students like him. Although most administrators meant well, </w:t>
      </w:r>
      <w:r w:rsidRPr="00D93802">
        <w:rPr>
          <w:u w:val="single"/>
        </w:rPr>
        <w:t xml:space="preserve">a general </w:t>
      </w:r>
      <w:r w:rsidRPr="00D46265">
        <w:rPr>
          <w:highlight w:val="green"/>
          <w:u w:val="single"/>
        </w:rPr>
        <w:t>lack of understanding about</w:t>
      </w:r>
      <w:r w:rsidRPr="00D93802">
        <w:rPr>
          <w:u w:val="single"/>
        </w:rPr>
        <w:t xml:space="preserve"> the </w:t>
      </w:r>
      <w:r w:rsidRPr="00D46265">
        <w:rPr>
          <w:highlight w:val="green"/>
          <w:u w:val="single"/>
        </w:rPr>
        <w:t>biased</w:t>
      </w:r>
      <w:r w:rsidRPr="00D93802">
        <w:rPr>
          <w:u w:val="single"/>
        </w:rPr>
        <w:t xml:space="preserve"> ways </w:t>
      </w:r>
      <w:r w:rsidRPr="00D46265">
        <w:rPr>
          <w:highlight w:val="green"/>
          <w:u w:val="single"/>
        </w:rPr>
        <w:t>schools</w:t>
      </w:r>
      <w:r w:rsidRPr="00D46265">
        <w:rPr>
          <w:u w:val="single"/>
        </w:rPr>
        <w:t xml:space="preserve"> see</w:t>
      </w:r>
      <w:r w:rsidRPr="00D93802">
        <w:rPr>
          <w:sz w:val="12"/>
        </w:rPr>
        <w:t xml:space="preserve"> children of color and </w:t>
      </w:r>
      <w:r w:rsidRPr="00D93802">
        <w:rPr>
          <w:u w:val="single"/>
        </w:rPr>
        <w:t xml:space="preserve">students with disabilities </w:t>
      </w:r>
      <w:r w:rsidRPr="008808EE">
        <w:rPr>
          <w:rStyle w:val="Emphasis"/>
          <w:highlight w:val="green"/>
        </w:rPr>
        <w:t>create</w:t>
      </w:r>
      <w:r w:rsidRPr="008808EE">
        <w:rPr>
          <w:rStyle w:val="Emphasis"/>
        </w:rPr>
        <w:t xml:space="preserve">d a </w:t>
      </w:r>
      <w:r w:rsidRPr="008808EE">
        <w:rPr>
          <w:rStyle w:val="Emphasis"/>
          <w:highlight w:val="green"/>
        </w:rPr>
        <w:t>hostile space</w:t>
      </w:r>
      <w:r w:rsidRPr="00D93802">
        <w:rPr>
          <w:sz w:val="12"/>
        </w:rPr>
        <w:t xml:space="preserve"> for many children </w:t>
      </w:r>
      <w:r w:rsidRPr="00D46265">
        <w:rPr>
          <w:highlight w:val="green"/>
          <w:u w:val="single"/>
        </w:rPr>
        <w:t>during</w:t>
      </w:r>
      <w:r w:rsidRPr="00D93802">
        <w:rPr>
          <w:u w:val="single"/>
        </w:rPr>
        <w:t xml:space="preserve"> the </w:t>
      </w:r>
      <w:r w:rsidRPr="00D46265">
        <w:rPr>
          <w:highlight w:val="green"/>
          <w:u w:val="single"/>
        </w:rPr>
        <w:t>strike</w:t>
      </w:r>
      <w:r w:rsidRPr="00D93802">
        <w:rPr>
          <w:sz w:val="12"/>
        </w:rPr>
        <w:t xml:space="preserve">. Since </w:t>
      </w:r>
      <w:r w:rsidRPr="00D46265">
        <w:rPr>
          <w:highlight w:val="green"/>
          <w:u w:val="single"/>
        </w:rPr>
        <w:t>resources were</w:t>
      </w:r>
      <w:r w:rsidRPr="00D93802">
        <w:rPr>
          <w:u w:val="single"/>
        </w:rPr>
        <w:t xml:space="preserve"> more </w:t>
      </w:r>
      <w:r w:rsidRPr="00D46265">
        <w:rPr>
          <w:highlight w:val="green"/>
          <w:u w:val="single"/>
        </w:rPr>
        <w:t>scarce</w:t>
      </w:r>
      <w:r w:rsidRPr="00D93802">
        <w:rPr>
          <w:sz w:val="12"/>
        </w:rPr>
        <w:t xml:space="preserve"> than usual </w:t>
      </w:r>
      <w:r w:rsidRPr="00D93802">
        <w:rPr>
          <w:u w:val="single"/>
        </w:rPr>
        <w:t>during the strike, students</w:t>
      </w:r>
      <w:r w:rsidRPr="00D93802">
        <w:rPr>
          <w:sz w:val="12"/>
        </w:rPr>
        <w:t xml:space="preserve"> in our school who were </w:t>
      </w:r>
      <w:r w:rsidRPr="00D93802">
        <w:rPr>
          <w:u w:val="single"/>
        </w:rPr>
        <w:t>already considered “</w:t>
      </w:r>
      <w:r w:rsidRPr="00D46265">
        <w:rPr>
          <w:highlight w:val="green"/>
          <w:u w:val="single"/>
        </w:rPr>
        <w:t>defiant” were now</w:t>
      </w:r>
      <w:r w:rsidRPr="00D93802">
        <w:rPr>
          <w:u w:val="single"/>
        </w:rPr>
        <w:t xml:space="preserve"> </w:t>
      </w:r>
      <w:r w:rsidRPr="008808EE">
        <w:rPr>
          <w:rStyle w:val="StyleUnderline"/>
        </w:rPr>
        <w:t xml:space="preserve">being </w:t>
      </w:r>
      <w:r w:rsidRPr="008808EE">
        <w:rPr>
          <w:rStyle w:val="StyleUnderline"/>
          <w:highlight w:val="green"/>
        </w:rPr>
        <w:t>chastised</w:t>
      </w:r>
      <w:r w:rsidRPr="00D93802">
        <w:rPr>
          <w:sz w:val="12"/>
        </w:rPr>
        <w:t xml:space="preserve"> for little more than showing up. Many of their key advocates—the teachers who are more skilled in supporting their needs—were on the picket lines. I watched as students were sent home for arbitrary and vague reasons or assigned mandatory escorts to the bathroom and class. In one case, </w:t>
      </w:r>
      <w:r w:rsidRPr="008808EE">
        <w:rPr>
          <w:rStyle w:val="StyleUnderline"/>
          <w:highlight w:val="green"/>
        </w:rPr>
        <w:t>the police were even called</w:t>
      </w:r>
      <w:r w:rsidRPr="00D46265">
        <w:rPr>
          <w:u w:val="single"/>
        </w:rPr>
        <w:t xml:space="preserve"> in to deal with a classroom infraction for a kindergarten student</w:t>
      </w:r>
      <w:r w:rsidRPr="00D93802">
        <w:rPr>
          <w:sz w:val="12"/>
        </w:rPr>
        <w:t xml:space="preserve">. The encounter left a young black boy screaming and crying in our school halls. See Also: Discipline Disparities Grow for Students of Color I am proud to have witnessed the work of teachers during the Los Angeles strike. However, I cannot be proud of the way many of our </w:t>
      </w:r>
      <w:proofErr w:type="gramStart"/>
      <w:r w:rsidRPr="00D46265">
        <w:rPr>
          <w:highlight w:val="green"/>
          <w:u w:val="single"/>
        </w:rPr>
        <w:t>schools</w:t>
      </w:r>
      <w:proofErr w:type="gramEnd"/>
      <w:r w:rsidRPr="00D46265">
        <w:rPr>
          <w:highlight w:val="green"/>
          <w:u w:val="single"/>
        </w:rPr>
        <w:t xml:space="preserve"> resort to</w:t>
      </w:r>
      <w:r w:rsidRPr="00D93802">
        <w:rPr>
          <w:u w:val="single"/>
        </w:rPr>
        <w:t xml:space="preserve"> punishing and </w:t>
      </w:r>
      <w:r w:rsidRPr="008808EE">
        <w:rPr>
          <w:rStyle w:val="Emphasis"/>
          <w:highlight w:val="green"/>
        </w:rPr>
        <w:t>policing</w:t>
      </w:r>
      <w:r w:rsidRPr="008808EE">
        <w:rPr>
          <w:rStyle w:val="Emphasis"/>
        </w:rPr>
        <w:t xml:space="preserve"> our students, particularly </w:t>
      </w:r>
      <w:r w:rsidRPr="008808EE">
        <w:rPr>
          <w:rStyle w:val="Emphasis"/>
          <w:highlight w:val="green"/>
        </w:rPr>
        <w:t>disabled children</w:t>
      </w:r>
      <w:r w:rsidRPr="008808EE">
        <w:rPr>
          <w:rStyle w:val="Emphasis"/>
        </w:rPr>
        <w:t xml:space="preserve"> of color</w:t>
      </w:r>
      <w:r w:rsidRPr="00D93802">
        <w:rPr>
          <w:u w:val="single"/>
        </w:rPr>
        <w:t>.</w:t>
      </w:r>
      <w:r w:rsidRPr="00D93802">
        <w:rPr>
          <w:sz w:val="12"/>
        </w:rPr>
        <w:t xml:space="preserve"> Although the </w:t>
      </w:r>
      <w:r w:rsidRPr="00D93802">
        <w:rPr>
          <w:u w:val="single"/>
        </w:rPr>
        <w:t>strike</w:t>
      </w:r>
      <w:r w:rsidRPr="00D93802">
        <w:rPr>
          <w:sz w:val="12"/>
        </w:rPr>
        <w:t xml:space="preserve"> is over for my city, we have no way of knowing the </w:t>
      </w:r>
      <w:r w:rsidRPr="00D93802">
        <w:rPr>
          <w:u w:val="single"/>
        </w:rPr>
        <w:t>far-reaching effects</w:t>
      </w:r>
      <w:r w:rsidRPr="00D93802">
        <w:rPr>
          <w:sz w:val="12"/>
        </w:rPr>
        <w:t xml:space="preserve"> it will have on students’ </w:t>
      </w:r>
      <w:r w:rsidRPr="00D93802">
        <w:rPr>
          <w:u w:val="single"/>
        </w:rPr>
        <w:t>sense of safety and trust in</w:t>
      </w:r>
      <w:r w:rsidRPr="00D93802">
        <w:rPr>
          <w:sz w:val="12"/>
        </w:rPr>
        <w:t xml:space="preserve"> their </w:t>
      </w:r>
      <w:r w:rsidRPr="00D93802">
        <w:rPr>
          <w:u w:val="single"/>
        </w:rPr>
        <w:t>schools</w:t>
      </w:r>
      <w:r w:rsidRPr="00D93802">
        <w:rPr>
          <w:sz w:val="12"/>
        </w:rPr>
        <w:t xml:space="preserve">. So other school districts contemplating these types of strikes must ask: Are our strides coming at the expense of our most marginalized students? There is no perfect solution, but there are a few ways schools can better prepare for demonstrations involving teachers. Teachers must collectively consider the broader impact of leaving disadvantaged students in classrooms without them and strategize how they can work with others inside their school to protect students. Schools can proactively train administration along with other school staff, such as assistants and recreational providers, on how they may unconsciously pathologize disability and nonwhiteness. Teachers and teachers’ unions can also train parents, particularly those in vulnerable and under-resourced areas, to know their rights and ensure their children are not mistreated or neglected. And once strikes are over, teachers and other school staff can intentionally tend to students whose needs might have been overlooked. Let us not forget that </w:t>
      </w:r>
      <w:r w:rsidRPr="008808EE">
        <w:rPr>
          <w:rStyle w:val="Emphasis"/>
          <w:highlight w:val="green"/>
        </w:rPr>
        <w:t>teacher strikes</w:t>
      </w:r>
      <w:r w:rsidRPr="00D93802">
        <w:rPr>
          <w:u w:val="single"/>
        </w:rPr>
        <w:t xml:space="preserve"> have a greater potential to </w:t>
      </w:r>
      <w:r w:rsidRPr="008808EE">
        <w:rPr>
          <w:rStyle w:val="Emphasis"/>
          <w:highlight w:val="green"/>
        </w:rPr>
        <w:t>harm children who</w:t>
      </w:r>
      <w:r w:rsidRPr="00D93802">
        <w:rPr>
          <w:sz w:val="12"/>
        </w:rPr>
        <w:t xml:space="preserve"> are people of color, poor, and </w:t>
      </w:r>
      <w:r w:rsidRPr="008808EE">
        <w:rPr>
          <w:rStyle w:val="Emphasis"/>
          <w:highlight w:val="green"/>
        </w:rPr>
        <w:t>live with a disability.</w:t>
      </w:r>
    </w:p>
    <w:p w14:paraId="163D20AB" w14:textId="77777777" w:rsidR="0048196A" w:rsidRPr="008A6038" w:rsidRDefault="0048196A" w:rsidP="0048196A"/>
    <w:p w14:paraId="421AEFB3" w14:textId="77777777" w:rsidR="0048196A" w:rsidRPr="008A6038" w:rsidRDefault="0048196A" w:rsidP="0048196A"/>
    <w:p w14:paraId="1E6A8CFB" w14:textId="77777777" w:rsidR="0048196A" w:rsidRPr="008A6038" w:rsidRDefault="0048196A" w:rsidP="0048196A">
      <w:pPr>
        <w:pStyle w:val="Heading4"/>
        <w:rPr>
          <w:rFonts w:cs="Calibri"/>
        </w:rPr>
      </w:pPr>
      <w:r w:rsidRPr="008A603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78AF42AF" w14:textId="77777777" w:rsidR="0048196A" w:rsidRPr="008A6038" w:rsidRDefault="0048196A" w:rsidP="0048196A">
      <w:pPr>
        <w:rPr>
          <w:rFonts w:cs="Calibri"/>
          <w:sz w:val="16"/>
          <w:szCs w:val="16"/>
          <w:lang w:eastAsia="zh-CN"/>
        </w:rPr>
      </w:pPr>
      <w:r w:rsidRPr="008A6038">
        <w:rPr>
          <w:rFonts w:eastAsiaTheme="majorEastAsia" w:cs="Calibri"/>
          <w:b/>
          <w:bCs/>
          <w:sz w:val="26"/>
          <w:szCs w:val="26"/>
        </w:rPr>
        <w:t>Campbell 13</w:t>
      </w:r>
      <w:r w:rsidRPr="008A6038">
        <w:rPr>
          <w:rFonts w:cs="Calibri"/>
          <w:color w:val="000000" w:themeColor="text1"/>
          <w:sz w:val="14"/>
        </w:rPr>
        <w:t xml:space="preserve"> </w:t>
      </w:r>
      <w:r w:rsidRPr="008A6038">
        <w:rPr>
          <w:rFonts w:cs="Calibri"/>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8A6038">
        <w:rPr>
          <w:rFonts w:cs="Calibri"/>
          <w:sz w:val="16"/>
          <w:szCs w:val="16"/>
        </w:rPr>
        <w:t>theology</w:t>
      </w:r>
      <w:proofErr w:type="gramEnd"/>
      <w:r w:rsidRPr="008A6038">
        <w:rPr>
          <w:rFonts w:cs="Calibri"/>
          <w:sz w:val="16"/>
          <w:szCs w:val="16"/>
        </w:rPr>
        <w:t xml:space="preserve">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769E3B0B" w14:textId="77777777" w:rsidR="0048196A" w:rsidRPr="008A6038" w:rsidRDefault="0048196A" w:rsidP="0048196A">
      <w:pPr>
        <w:rPr>
          <w:rFonts w:cs="Calibri"/>
          <w:sz w:val="14"/>
        </w:rPr>
      </w:pPr>
      <w:r w:rsidRPr="008A6038">
        <w:rPr>
          <w:rFonts w:cs="Calibri"/>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8A6038">
        <w:rPr>
          <w:rStyle w:val="Emphasis"/>
          <w:rFonts w:cs="Calibri"/>
          <w:highlight w:val="green"/>
        </w:rPr>
        <w:t>Ableism</w:t>
      </w:r>
      <w:r w:rsidRPr="008A6038">
        <w:rPr>
          <w:rStyle w:val="Emphasis"/>
          <w:rFonts w:cs="Calibri"/>
        </w:rPr>
        <w:t xml:space="preserve"> </w:t>
      </w:r>
      <w:r w:rsidRPr="008A6038">
        <w:rPr>
          <w:rStyle w:val="Emphasis"/>
          <w:rFonts w:cs="Calibri"/>
          <w:highlight w:val="green"/>
        </w:rPr>
        <w:t>is</w:t>
      </w:r>
      <w:r w:rsidRPr="008A6038">
        <w:rPr>
          <w:rStyle w:val="Emphasis"/>
          <w:rFonts w:cs="Calibri"/>
        </w:rPr>
        <w:t xml:space="preserve"> deeply </w:t>
      </w:r>
      <w:r w:rsidRPr="008A6038">
        <w:rPr>
          <w:rStyle w:val="Emphasis"/>
          <w:rFonts w:cs="Calibri"/>
          <w:highlight w:val="green"/>
        </w:rPr>
        <w:t>seeded at the level of knowledge systems</w:t>
      </w:r>
      <w:r w:rsidRPr="008A6038">
        <w:rPr>
          <w:rStyle w:val="Emphasis"/>
          <w:rFonts w:cs="Calibri"/>
        </w:rPr>
        <w:t xml:space="preserve"> of life, </w:t>
      </w:r>
      <w:proofErr w:type="gramStart"/>
      <w:r w:rsidRPr="008A6038">
        <w:rPr>
          <w:rStyle w:val="Emphasis"/>
          <w:rFonts w:cs="Calibri"/>
        </w:rPr>
        <w:t>personhood</w:t>
      </w:r>
      <w:proofErr w:type="gramEnd"/>
      <w:r w:rsidRPr="008A6038">
        <w:rPr>
          <w:rStyle w:val="Emphasis"/>
          <w:rFonts w:cs="Calibri"/>
        </w:rPr>
        <w:t xml:space="preserve"> and liveability. Ableism is not just a matter of ignorance or negative attitudes towards disabled people; it is </w:t>
      </w:r>
      <w:r w:rsidRPr="008A6038">
        <w:rPr>
          <w:rStyle w:val="Emphasis"/>
          <w:rFonts w:cs="Calibri"/>
          <w:highlight w:val="green"/>
        </w:rPr>
        <w:t>a schema of perfection</w:t>
      </w:r>
      <w:r w:rsidRPr="008A6038">
        <w:rPr>
          <w:rStyle w:val="Emphasis"/>
          <w:rFonts w:cs="Calibri"/>
        </w:rPr>
        <w:t xml:space="preserve">, a </w:t>
      </w:r>
      <w:r w:rsidRPr="008A6038">
        <w:rPr>
          <w:rStyle w:val="Emphasis"/>
          <w:rFonts w:cs="Calibri"/>
          <w:highlight w:val="green"/>
        </w:rPr>
        <w:t>deep way of thinking about bodies</w:t>
      </w:r>
      <w:r w:rsidRPr="008A6038">
        <w:rPr>
          <w:rStyle w:val="Emphasis"/>
          <w:rFonts w:cs="Calibri"/>
        </w:rPr>
        <w:t xml:space="preserve">, </w:t>
      </w:r>
      <w:proofErr w:type="gramStart"/>
      <w:r w:rsidRPr="008A6038">
        <w:rPr>
          <w:rStyle w:val="Emphasis"/>
          <w:rFonts w:cs="Calibri"/>
        </w:rPr>
        <w:t>wholeness</w:t>
      </w:r>
      <w:proofErr w:type="gramEnd"/>
      <w:r w:rsidRPr="008A6038">
        <w:rPr>
          <w:rStyle w:val="Emphasis"/>
          <w:rFonts w:cs="Calibri"/>
        </w:rPr>
        <w:t xml:space="preserve"> and permeability</w:t>
      </w:r>
      <w:r w:rsidRPr="008A6038">
        <w:rPr>
          <w:rFonts w:cs="Calibri"/>
          <w:sz w:val="14"/>
        </w:rPr>
        <w:t xml:space="preserve">.6 As such </w:t>
      </w:r>
      <w:r w:rsidRPr="008A6038">
        <w:rPr>
          <w:rStyle w:val="Emphasis"/>
          <w:rFonts w:cs="Calibri"/>
          <w:highlight w:val="green"/>
        </w:rPr>
        <w:t xml:space="preserve">integrating ableism into </w:t>
      </w:r>
      <w:r w:rsidRPr="008A6038">
        <w:rPr>
          <w:rStyle w:val="Emphasis"/>
          <w:rFonts w:cs="Calibri"/>
        </w:rPr>
        <w:t xml:space="preserve">social research and </w:t>
      </w:r>
      <w:r w:rsidRPr="008A6038">
        <w:rPr>
          <w:rStyle w:val="Emphasis"/>
          <w:rFonts w:cs="Calibri"/>
          <w:highlight w:val="green"/>
        </w:rPr>
        <w:t>advocacy</w:t>
      </w:r>
      <w:r w:rsidRPr="008A6038">
        <w:rPr>
          <w:rStyle w:val="Emphasis"/>
          <w:rFonts w:cs="Calibri"/>
        </w:rPr>
        <w:t xml:space="preserve"> strategies </w:t>
      </w:r>
      <w:r w:rsidRPr="008A6038">
        <w:rPr>
          <w:rStyle w:val="Emphasis"/>
          <w:rFonts w:cs="Calibri"/>
          <w:highlight w:val="green"/>
        </w:rPr>
        <w:t>represents</w:t>
      </w:r>
      <w:r w:rsidRPr="008A6038">
        <w:rPr>
          <w:rStyle w:val="Emphasis"/>
          <w:rFonts w:cs="Calibri"/>
        </w:rPr>
        <w:t xml:space="preserve"> a significant </w:t>
      </w:r>
      <w:r w:rsidRPr="008A6038">
        <w:rPr>
          <w:rStyle w:val="Emphasis"/>
          <w:rFonts w:cs="Calibri"/>
          <w:highlight w:val="green"/>
        </w:rPr>
        <w:t>challenge to practice as ableism moves</w:t>
      </w:r>
      <w:r w:rsidRPr="008A6038">
        <w:rPr>
          <w:rStyle w:val="Emphasis"/>
          <w:rFonts w:cs="Calibri"/>
        </w:rPr>
        <w:t xml:space="preserve"> beyond the more familiar territory of social inclusion and usual indices of exclusion to the very divisions of life</w:t>
      </w:r>
      <w:r w:rsidRPr="008A6038">
        <w:rPr>
          <w:rFonts w:cs="Calibri"/>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8A6038">
        <w:rPr>
          <w:rFonts w:cs="Calibri"/>
          <w:sz w:val="14"/>
        </w:rPr>
        <w:t>inflections</w:t>
      </w:r>
      <w:proofErr w:type="gramEnd"/>
      <w:r w:rsidRPr="008A6038">
        <w:rPr>
          <w:rFonts w:cs="Calibri"/>
          <w:sz w:val="14"/>
        </w:rPr>
        <w:t xml:space="preserve"> and circumstance. Ability and the corresponding notion of ableism are intertwined. Compulsory ablebodiedness is implicated in the very foundations of social theory, therapeutic jurisprudence, advocacy, medicine and </w:t>
      </w:r>
      <w:proofErr w:type="gramStart"/>
      <w:r w:rsidRPr="008A6038">
        <w:rPr>
          <w:rFonts w:cs="Calibri"/>
          <w:sz w:val="14"/>
        </w:rPr>
        <w:t>law;</w:t>
      </w:r>
      <w:proofErr w:type="gramEnd"/>
      <w:r w:rsidRPr="008A6038">
        <w:rPr>
          <w:rFonts w:cs="Calibri"/>
          <w:sz w:val="14"/>
        </w:rPr>
        <w:t xml:space="preserve"> or in the mappings of human anatomy. Summarised by Campbell (2001, 44) </w:t>
      </w:r>
      <w:r w:rsidRPr="008A6038">
        <w:rPr>
          <w:rStyle w:val="Emphasis"/>
          <w:rFonts w:cs="Calibri"/>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8A6038">
        <w:rPr>
          <w:rFonts w:cs="Calibri"/>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8A6038">
        <w:rPr>
          <w:rStyle w:val="Emphasis"/>
          <w:rFonts w:cs="Calibri"/>
        </w:rPr>
        <w:t xml:space="preserve">An </w:t>
      </w:r>
      <w:r w:rsidRPr="008A6038">
        <w:rPr>
          <w:rStyle w:val="Emphasis"/>
          <w:rFonts w:cs="Calibri"/>
          <w:highlight w:val="green"/>
        </w:rPr>
        <w:t>ableist imaginary tells us what a healthy body means</w:t>
      </w:r>
      <w:r w:rsidRPr="008A6038">
        <w:rPr>
          <w:rStyle w:val="Emphasis"/>
          <w:rFonts w:cs="Calibri"/>
        </w:rPr>
        <w:t xml:space="preserve"> – a normal mind, the pace, the tenor of thinking and the kinds of emotions and affect that are suitable to express. </w:t>
      </w:r>
      <w:proofErr w:type="gramStart"/>
      <w:r w:rsidRPr="008A6038">
        <w:rPr>
          <w:rStyle w:val="Emphasis"/>
          <w:rFonts w:cs="Calibri"/>
        </w:rPr>
        <w:t>Of course</w:t>
      </w:r>
      <w:proofErr w:type="gramEnd"/>
      <w:r w:rsidRPr="008A6038">
        <w:rPr>
          <w:rStyle w:val="Emphasis"/>
          <w:rFonts w:cs="Calibri"/>
        </w:rPr>
        <w:t xml:space="preserve"> these ‘fictional’ characteristics then are promoted as a natural ideal. This abled imaginary </w:t>
      </w:r>
      <w:r w:rsidRPr="008A6038">
        <w:rPr>
          <w:rStyle w:val="Emphasis"/>
          <w:rFonts w:cs="Calibri"/>
          <w:highlight w:val="green"/>
        </w:rPr>
        <w:t>relies upon the existence of an unacknowledged</w:t>
      </w:r>
      <w:r w:rsidRPr="008A6038">
        <w:rPr>
          <w:rStyle w:val="Emphasis"/>
          <w:rFonts w:cs="Calibri"/>
        </w:rPr>
        <w:t xml:space="preserve"> imagined shared </w:t>
      </w:r>
      <w:r w:rsidRPr="008A6038">
        <w:rPr>
          <w:rStyle w:val="Emphasis"/>
          <w:rFonts w:cs="Calibri"/>
          <w:highlight w:val="green"/>
        </w:rPr>
        <w:t>community</w:t>
      </w:r>
      <w:r w:rsidRPr="008A6038">
        <w:rPr>
          <w:rStyle w:val="Emphasis"/>
          <w:rFonts w:cs="Calibri"/>
        </w:rPr>
        <w:t xml:space="preserve"> </w:t>
      </w:r>
      <w:r w:rsidRPr="008A6038">
        <w:rPr>
          <w:rStyle w:val="Emphasis"/>
          <w:rFonts w:cs="Calibri"/>
          <w:highlight w:val="green"/>
        </w:rPr>
        <w:t>of</w:t>
      </w:r>
      <w:r w:rsidRPr="008A6038">
        <w:rPr>
          <w:rStyle w:val="Emphasis"/>
          <w:rFonts w:cs="Calibri"/>
        </w:rPr>
        <w:t xml:space="preserve"> able-bodied/minded </w:t>
      </w:r>
      <w:r w:rsidRPr="008A6038">
        <w:rPr>
          <w:rStyle w:val="Emphasis"/>
          <w:rFonts w:cs="Calibri"/>
          <w:highlight w:val="green"/>
        </w:rPr>
        <w:t>people held together</w:t>
      </w:r>
      <w:r w:rsidRPr="008A6038">
        <w:rPr>
          <w:rStyle w:val="Emphasis"/>
          <w:rFonts w:cs="Calibri"/>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8A6038">
        <w:rPr>
          <w:rFonts w:cs="Calibri"/>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2F4BFE6C" w14:textId="77777777" w:rsidR="0048196A" w:rsidRPr="008A6038" w:rsidRDefault="0048196A" w:rsidP="0048196A">
      <w:pPr>
        <w:pStyle w:val="Heading4"/>
        <w:rPr>
          <w:rFonts w:cs="Calibri"/>
        </w:rPr>
      </w:pPr>
      <w:r w:rsidRPr="008A6038">
        <w:rPr>
          <w:rFonts w:cs="Calibri"/>
        </w:rPr>
        <w:t>Vote negative to endorse an unwavering pessimism and radical failure – we reject the political and notions of futurism in exchange for an affirmation of disability’s abjection as something beautiful.</w:t>
      </w:r>
    </w:p>
    <w:p w14:paraId="116C3E98" w14:textId="77777777" w:rsidR="0048196A" w:rsidRPr="008A6038" w:rsidRDefault="0048196A" w:rsidP="0048196A">
      <w:pPr>
        <w:rPr>
          <w:rFonts w:cs="Calibri"/>
        </w:rPr>
      </w:pPr>
      <w:r w:rsidRPr="008A6038">
        <w:rPr>
          <w:rFonts w:eastAsiaTheme="majorEastAsia" w:cs="Calibri"/>
          <w:b/>
          <w:bCs/>
          <w:sz w:val="26"/>
          <w:szCs w:val="26"/>
        </w:rPr>
        <w:t>Selck 16</w:t>
      </w:r>
      <w:r w:rsidRPr="008A6038">
        <w:rPr>
          <w:rFonts w:cs="Calibri"/>
        </w:rPr>
        <w:t xml:space="preserve"> </w:t>
      </w:r>
      <w:r w:rsidRPr="008A6038">
        <w:rPr>
          <w:rFonts w:cs="Calibri"/>
          <w:sz w:val="16"/>
          <w:szCs w:val="16"/>
        </w:rPr>
        <w:t>Michael (2016): Crip Pessimism: The Language of Dis/ability and the Culture that Isn't, Southern Illinois University Carbondale, SJCP//JG</w:t>
      </w:r>
    </w:p>
    <w:p w14:paraId="00A9FA08" w14:textId="77777777" w:rsidR="0048196A" w:rsidRPr="008A6038" w:rsidRDefault="0048196A" w:rsidP="0048196A">
      <w:pPr>
        <w:rPr>
          <w:rStyle w:val="Emphasis"/>
          <w:rFonts w:cs="Calibri"/>
        </w:rPr>
      </w:pPr>
      <w:r w:rsidRPr="008A6038">
        <w:rPr>
          <w:rStyle w:val="Emphasis"/>
          <w:rFonts w:cs="Calibri"/>
        </w:rPr>
        <w:t>The disabled are dying and with them dis/abled culture is being eradicated. In the time between formulating this project and its completion already too many disabled souls have been taken from this world</w:t>
      </w:r>
      <w:r w:rsidRPr="008A6038">
        <w:rPr>
          <w:rFonts w:cs="Calibri"/>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8A6038">
        <w:rPr>
          <w:rStyle w:val="Emphasis"/>
          <w:rFonts w:cs="Calibri"/>
        </w:rPr>
        <w:t xml:space="preserve">Attached to the grief I feel </w:t>
      </w:r>
      <w:proofErr w:type="gramStart"/>
      <w:r w:rsidRPr="008A6038">
        <w:rPr>
          <w:rStyle w:val="Emphasis"/>
          <w:rFonts w:cs="Calibri"/>
        </w:rPr>
        <w:t>as a result of</w:t>
      </w:r>
      <w:proofErr w:type="gramEnd"/>
      <w:r w:rsidRPr="008A6038">
        <w:rPr>
          <w:rStyle w:val="Emphasis"/>
          <w:rFonts w:cs="Calibri"/>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8A6038">
        <w:rPr>
          <w:rStyle w:val="Emphasis"/>
          <w:rFonts w:cs="Calibri"/>
          <w:highlight w:val="green"/>
        </w:rPr>
        <w:t>disability</w:t>
      </w:r>
      <w:r w:rsidRPr="008A6038">
        <w:rPr>
          <w:rStyle w:val="Emphasis"/>
          <w:rFonts w:cs="Calibri"/>
        </w:rPr>
        <w:t xml:space="preserve"> research that attempts to make a space </w:t>
      </w:r>
      <w:r w:rsidRPr="008A6038">
        <w:rPr>
          <w:rStyle w:val="Emphasis"/>
          <w:rFonts w:cs="Calibri"/>
          <w:highlight w:val="green"/>
        </w:rPr>
        <w:t>free from</w:t>
      </w:r>
      <w:r w:rsidRPr="008A6038">
        <w:rPr>
          <w:rStyle w:val="Emphasis"/>
          <w:rFonts w:cs="Calibri"/>
        </w:rPr>
        <w:t xml:space="preserve"> the </w:t>
      </w:r>
      <w:r w:rsidRPr="008A6038">
        <w:rPr>
          <w:rStyle w:val="Emphasis"/>
          <w:rFonts w:cs="Calibri"/>
          <w:highlight w:val="green"/>
        </w:rPr>
        <w:t>ideological constraints of optimism</w:t>
      </w:r>
      <w:r w:rsidRPr="008A6038">
        <w:rPr>
          <w:rStyle w:val="Emphasis"/>
          <w:rFonts w:cs="Calibri"/>
        </w:rPr>
        <w:t xml:space="preserve">. </w:t>
      </w:r>
      <w:r w:rsidRPr="008A6038">
        <w:rPr>
          <w:rFonts w:cs="Calibri"/>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8A6038">
        <w:rPr>
          <w:rFonts w:cs="Calibri"/>
          <w:sz w:val="14"/>
        </w:rPr>
        <w:t>beginning to notice</w:t>
      </w:r>
      <w:proofErr w:type="gramEnd"/>
      <w:r w:rsidRPr="008A6038">
        <w:rPr>
          <w:rFonts w:cs="Calibri"/>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w:t>
      </w:r>
      <w:proofErr w:type="gramStart"/>
      <w:r w:rsidRPr="008A6038">
        <w:rPr>
          <w:rFonts w:cs="Calibri"/>
          <w:sz w:val="14"/>
        </w:rPr>
        <w:t>The</w:t>
      </w:r>
      <w:proofErr w:type="gramEnd"/>
      <w:r w:rsidRPr="008A6038">
        <w:rPr>
          <w:rFonts w:cs="Calibri"/>
          <w:sz w:val="14"/>
        </w:rPr>
        <w:t xml:space="preserve"> Mantle. This research report will first detail the components of the theoretical work that was drawn on to create UTM. </w:t>
      </w:r>
      <w:proofErr w:type="gramStart"/>
      <w:r w:rsidRPr="008A6038">
        <w:rPr>
          <w:rFonts w:cs="Calibri"/>
          <w:sz w:val="14"/>
        </w:rPr>
        <w:t>Next</w:t>
      </w:r>
      <w:proofErr w:type="gramEnd"/>
      <w:r w:rsidRPr="008A6038">
        <w:rPr>
          <w:rFonts w:cs="Calibri"/>
          <w:sz w:val="14"/>
        </w:rPr>
        <w:t xml:space="preserve"> I offer a literature review to demonstrate the combination of optimism and neglect dis/ability has undergone in intercultural communication models. Following that </w:t>
      </w:r>
      <w:proofErr w:type="gramStart"/>
      <w:r w:rsidRPr="008A6038">
        <w:rPr>
          <w:rFonts w:cs="Calibri"/>
          <w:sz w:val="14"/>
        </w:rPr>
        <w:t>section</w:t>
      </w:r>
      <w:proofErr w:type="gramEnd"/>
      <w:r w:rsidRPr="008A6038">
        <w:rPr>
          <w:rFonts w:cs="Calibri"/>
          <w:sz w:val="14"/>
        </w:rPr>
        <w:t xml:space="preserve"> I mark my shift to performance methods as I explain how narrative autoethnography can illuminate cultural misconceptions regarding the dis/abled. In the last sections of this </w:t>
      </w:r>
      <w:proofErr w:type="gramStart"/>
      <w:r w:rsidRPr="008A6038">
        <w:rPr>
          <w:rFonts w:cs="Calibri"/>
          <w:sz w:val="14"/>
        </w:rPr>
        <w:t>report</w:t>
      </w:r>
      <w:proofErr w:type="gramEnd"/>
      <w:r w:rsidRPr="008A6038">
        <w:rPr>
          <w:rFonts w:cs="Calibri"/>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8A6038">
        <w:rPr>
          <w:rStyle w:val="Emphasis"/>
          <w:rFonts w:cs="Calibri"/>
          <w:highlight w:val="green"/>
        </w:rPr>
        <w:t>Often times</w:t>
      </w:r>
      <w:proofErr w:type="gramEnd"/>
      <w:r w:rsidRPr="008A6038">
        <w:rPr>
          <w:rStyle w:val="Emphasis"/>
          <w:rFonts w:cs="Calibri"/>
        </w:rPr>
        <w:t xml:space="preserve">, “social </w:t>
      </w:r>
      <w:r w:rsidRPr="008A6038">
        <w:rPr>
          <w:rStyle w:val="Emphasis"/>
          <w:rFonts w:cs="Calibri"/>
          <w:highlight w:val="green"/>
        </w:rPr>
        <w:t>organization</w:t>
      </w:r>
      <w:r w:rsidRPr="008A6038">
        <w:rPr>
          <w:rStyle w:val="Emphasis"/>
          <w:rFonts w:cs="Calibri"/>
        </w:rPr>
        <w:t xml:space="preserve"> according </w:t>
      </w:r>
      <w:r w:rsidRPr="008A6038">
        <w:rPr>
          <w:rStyle w:val="Emphasis"/>
          <w:rFonts w:cs="Calibri"/>
          <w:highlight w:val="green"/>
        </w:rPr>
        <w:t>to</w:t>
      </w:r>
      <w:r w:rsidRPr="008A6038">
        <w:rPr>
          <w:rStyle w:val="Emphasis"/>
          <w:rFonts w:cs="Calibri"/>
        </w:rPr>
        <w:t xml:space="preserve"> </w:t>
      </w:r>
      <w:r w:rsidRPr="008A6038">
        <w:rPr>
          <w:rStyle w:val="Emphasis"/>
          <w:rFonts w:cs="Calibri"/>
          <w:highlight w:val="green"/>
        </w:rPr>
        <w:t>able-bodied</w:t>
      </w:r>
      <w:r w:rsidRPr="008A6038">
        <w:rPr>
          <w:rStyle w:val="Emphasis"/>
          <w:rFonts w:cs="Calibri"/>
        </w:rPr>
        <w:t xml:space="preserve"> norms is just </w:t>
      </w:r>
      <w:r w:rsidRPr="008A6038">
        <w:rPr>
          <w:rStyle w:val="Emphasis"/>
          <w:rFonts w:cs="Calibri"/>
          <w:highlight w:val="green"/>
        </w:rPr>
        <w:t>taken as</w:t>
      </w:r>
      <w:r w:rsidRPr="008A6038">
        <w:rPr>
          <w:rStyle w:val="Emphasis"/>
          <w:rFonts w:cs="Calibri"/>
        </w:rPr>
        <w:t xml:space="preserve"> natural, normal, </w:t>
      </w:r>
      <w:r w:rsidRPr="008A6038">
        <w:rPr>
          <w:rStyle w:val="Emphasis"/>
          <w:rFonts w:cs="Calibri"/>
          <w:highlight w:val="green"/>
        </w:rPr>
        <w:t>inevitable</w:t>
      </w:r>
      <w:r w:rsidRPr="008A6038">
        <w:rPr>
          <w:rStyle w:val="Emphasis"/>
          <w:rFonts w:cs="Calibri"/>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8A6038">
        <w:rPr>
          <w:rFonts w:cs="Calibri"/>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8A6038">
        <w:rPr>
          <w:rFonts w:cs="Calibri"/>
          <w:sz w:val="14"/>
        </w:rPr>
        <w:t>progress</w:t>
      </w:r>
      <w:proofErr w:type="gramEnd"/>
      <w:r w:rsidRPr="008A6038">
        <w:rPr>
          <w:rFonts w:cs="Calibri"/>
          <w:sz w:val="14"/>
        </w:rPr>
        <w:t xml:space="preserve">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w:t>
      </w:r>
      <w:proofErr w:type="gramStart"/>
      <w:r w:rsidRPr="008A6038">
        <w:rPr>
          <w:rFonts w:cs="Calibri"/>
          <w:sz w:val="14"/>
        </w:rPr>
        <w:t>absolutely necessary</w:t>
      </w:r>
      <w:proofErr w:type="gramEnd"/>
      <w:r w:rsidRPr="008A6038">
        <w:rPr>
          <w:rFonts w:cs="Calibri"/>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8A6038">
        <w:rPr>
          <w:rFonts w:cs="Calibri"/>
          <w:sz w:val="14"/>
        </w:rPr>
        <w:t>rights based</w:t>
      </w:r>
      <w:proofErr w:type="gramEnd"/>
      <w:r w:rsidRPr="008A6038">
        <w:rPr>
          <w:rFonts w:cs="Calibri"/>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8A6038">
        <w:rPr>
          <w:rFonts w:cs="Calibri"/>
          <w:sz w:val="14"/>
        </w:rPr>
        <w:t>justice</w:t>
      </w:r>
      <w:proofErr w:type="gramEnd"/>
      <w:r w:rsidRPr="008A6038">
        <w:rPr>
          <w:rFonts w:cs="Calibri"/>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8A6038">
        <w:rPr>
          <w:rFonts w:cs="Calibri"/>
          <w:sz w:val="14"/>
        </w:rPr>
        <w:t>open up</w:t>
      </w:r>
      <w:proofErr w:type="gramEnd"/>
      <w:r w:rsidRPr="008A6038">
        <w:rPr>
          <w:rFonts w:cs="Calibri"/>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8A6038">
        <w:rPr>
          <w:rFonts w:cs="Calibri"/>
          <w:sz w:val="14"/>
        </w:rPr>
        <w:t>including:</w:t>
      </w:r>
      <w:proofErr w:type="gramEnd"/>
      <w:r w:rsidRPr="008A6038">
        <w:rPr>
          <w:rFonts w:cs="Calibri"/>
          <w:sz w:val="14"/>
        </w:rPr>
        <w:t xml:space="preserve"> differently-abled, special needs, person with disability, disabled person, temporarily able-bodied, and others. Often, able- bodied audiences </w:t>
      </w:r>
      <w:proofErr w:type="gramStart"/>
      <w:r w:rsidRPr="008A6038">
        <w:rPr>
          <w:rFonts w:cs="Calibri"/>
          <w:sz w:val="14"/>
        </w:rPr>
        <w:t>have a tendency to</w:t>
      </w:r>
      <w:proofErr w:type="gramEnd"/>
      <w:r w:rsidRPr="008A6038">
        <w:rPr>
          <w:rFonts w:cs="Calibri"/>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8A6038">
        <w:rPr>
          <w:rStyle w:val="Emphasis"/>
          <w:rFonts w:cs="Calibri"/>
        </w:rPr>
        <w:t xml:space="preserve">Philosophical pessimism is articulated next </w:t>
      </w:r>
      <w:proofErr w:type="gramStart"/>
      <w:r w:rsidRPr="008A6038">
        <w:rPr>
          <w:rStyle w:val="Emphasis"/>
          <w:rFonts w:cs="Calibri"/>
        </w:rPr>
        <w:t>as a way to</w:t>
      </w:r>
      <w:proofErr w:type="gramEnd"/>
      <w:r w:rsidRPr="008A6038">
        <w:rPr>
          <w:rStyle w:val="Emphasis"/>
          <w:rFonts w:cs="Calibri"/>
        </w:rPr>
        <w:t xml:space="preserve"> temper the risk of sensationalizing dis/ability</w:t>
      </w:r>
      <w:r w:rsidRPr="008A6038">
        <w:rPr>
          <w:rFonts w:cs="Calibri"/>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8A6038">
        <w:rPr>
          <w:rStyle w:val="Emphasis"/>
          <w:rFonts w:cs="Calibri"/>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8A6038">
        <w:rPr>
          <w:rStyle w:val="Emphasis"/>
          <w:rFonts w:cs="Calibri"/>
          <w:highlight w:val="green"/>
        </w:rPr>
        <w:t>after</w:t>
      </w:r>
      <w:r w:rsidRPr="008A6038">
        <w:rPr>
          <w:rStyle w:val="Emphasis"/>
          <w:rFonts w:cs="Calibri"/>
        </w:rPr>
        <w:t xml:space="preserve"> years of </w:t>
      </w:r>
      <w:r w:rsidRPr="008A6038">
        <w:rPr>
          <w:rStyle w:val="Emphasis"/>
          <w:rFonts w:cs="Calibri"/>
          <w:highlight w:val="green"/>
        </w:rPr>
        <w:t>failing to rehabilitate</w:t>
      </w:r>
      <w:r w:rsidRPr="008A6038">
        <w:rPr>
          <w:rStyle w:val="Emphasis"/>
          <w:rFonts w:cs="Calibri"/>
        </w:rPr>
        <w:t xml:space="preserve"> my sameness to </w:t>
      </w:r>
      <w:r w:rsidRPr="008A6038">
        <w:rPr>
          <w:rStyle w:val="Emphasis"/>
          <w:rFonts w:cs="Calibri"/>
          <w:highlight w:val="green"/>
        </w:rPr>
        <w:t>able-bodied standards</w:t>
      </w:r>
      <w:r w:rsidRPr="008A6038">
        <w:rPr>
          <w:rStyle w:val="Emphasis"/>
          <w:rFonts w:cs="Calibri"/>
        </w:rPr>
        <w:t xml:space="preserve">, I have </w:t>
      </w:r>
      <w:r w:rsidRPr="008A6038">
        <w:rPr>
          <w:rStyle w:val="Emphasis"/>
          <w:rFonts w:cs="Calibri"/>
          <w:highlight w:val="green"/>
        </w:rPr>
        <w:t>come to a comfort with pessimism</w:t>
      </w:r>
      <w:r w:rsidRPr="008A6038">
        <w:rPr>
          <w:rStyle w:val="Emphasis"/>
          <w:rFonts w:cs="Calibri"/>
        </w:rPr>
        <w:t xml:space="preserve">. </w:t>
      </w:r>
      <w:r w:rsidRPr="008A6038">
        <w:rPr>
          <w:rFonts w:cs="Calibri"/>
          <w:sz w:val="14"/>
        </w:rPr>
        <w:t xml:space="preserve">I choose to include pessimism as a theoretical crutch to avoid communication studies’ sensationalism of disability. I imagine that when critical communication studies </w:t>
      </w:r>
      <w:proofErr w:type="gramStart"/>
      <w:r w:rsidRPr="008A6038">
        <w:rPr>
          <w:rFonts w:cs="Calibri"/>
          <w:sz w:val="14"/>
        </w:rPr>
        <w:t>does</w:t>
      </w:r>
      <w:proofErr w:type="gramEnd"/>
      <w:r w:rsidRPr="008A6038">
        <w:rPr>
          <w:rFonts w:cs="Calibri"/>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8A6038">
        <w:rPr>
          <w:rStyle w:val="Emphasis"/>
          <w:rFonts w:cs="Calibri"/>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8A6038">
        <w:rPr>
          <w:rFonts w:cs="Calibri"/>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8A6038">
        <w:rPr>
          <w:rStyle w:val="Emphasis"/>
          <w:rFonts w:cs="Calibri"/>
        </w:rPr>
        <w:t>The absurdity of existence “is illustrated by the persistent mismatch between human purposes and the means available to achieve them: or again, between our desire for happiness and our capacity to encounter or sustain it”</w:t>
      </w:r>
      <w:r w:rsidRPr="008A6038">
        <w:rPr>
          <w:rFonts w:cs="Calibri"/>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8A6038">
        <w:rPr>
          <w:rStyle w:val="Emphasis"/>
          <w:rFonts w:cs="Calibri"/>
        </w:rPr>
        <w:t>The fourth and final tenet of pessimism that we are to examine asks what we are to do about our dire human condition.</w:t>
      </w:r>
      <w:r w:rsidRPr="008A6038">
        <w:rPr>
          <w:rFonts w:cs="Calibri"/>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8A6038">
        <w:rPr>
          <w:rStyle w:val="Emphasis"/>
          <w:rFonts w:cs="Calibri"/>
          <w:highlight w:val="green"/>
        </w:rPr>
        <w:t>The choice to affirm life in its entirety is a pessimistic choice</w:t>
      </w:r>
      <w:r w:rsidRPr="008A6038">
        <w:rPr>
          <w:rStyle w:val="Emphasis"/>
          <w:rFonts w:cs="Calibri"/>
        </w:rPr>
        <w:t xml:space="preserve">. </w:t>
      </w:r>
      <w:r w:rsidRPr="008A6038">
        <w:rPr>
          <w:rStyle w:val="Emphasis"/>
          <w:rFonts w:cs="Calibri"/>
          <w:highlight w:val="green"/>
        </w:rPr>
        <w:t>Embracing life as</w:t>
      </w:r>
      <w:r w:rsidRPr="008A6038">
        <w:rPr>
          <w:rStyle w:val="Emphasis"/>
          <w:rFonts w:cs="Calibri"/>
        </w:rPr>
        <w:t xml:space="preserve"> both </w:t>
      </w:r>
      <w:r w:rsidRPr="008A6038">
        <w:rPr>
          <w:rStyle w:val="Emphasis"/>
          <w:rFonts w:cs="Calibri"/>
          <w:highlight w:val="green"/>
        </w:rPr>
        <w:t>miserable and</w:t>
      </w:r>
      <w:r w:rsidRPr="008A6038">
        <w:rPr>
          <w:rStyle w:val="Emphasis"/>
          <w:rFonts w:cs="Calibri"/>
        </w:rPr>
        <w:t xml:space="preserve"> </w:t>
      </w:r>
      <w:r w:rsidRPr="008A6038">
        <w:rPr>
          <w:rStyle w:val="Emphasis"/>
          <w:rFonts w:cs="Calibri"/>
          <w:highlight w:val="green"/>
        </w:rPr>
        <w:t>beautiful</w:t>
      </w:r>
      <w:r w:rsidRPr="008A6038">
        <w:rPr>
          <w:rStyle w:val="Emphasis"/>
          <w:rFonts w:cs="Calibri"/>
        </w:rPr>
        <w:t xml:space="preserve">, </w:t>
      </w:r>
      <w:proofErr w:type="gramStart"/>
      <w:r w:rsidRPr="008A6038">
        <w:rPr>
          <w:rStyle w:val="Emphasis"/>
          <w:rFonts w:cs="Calibri"/>
        </w:rPr>
        <w:t>fleeting</w:t>
      </w:r>
      <w:proofErr w:type="gramEnd"/>
      <w:r w:rsidRPr="008A6038">
        <w:rPr>
          <w:rStyle w:val="Emphasis"/>
          <w:rFonts w:cs="Calibri"/>
        </w:rPr>
        <w:t xml:space="preserve"> and enduring, validates the perpetually fragmented subject seeking a world that exists beyond good and evil and instead just is. </w:t>
      </w:r>
    </w:p>
    <w:p w14:paraId="13E9A9D9" w14:textId="77777777" w:rsidR="0048196A" w:rsidRPr="008A6038" w:rsidRDefault="0048196A" w:rsidP="0048196A">
      <w:pPr>
        <w:pStyle w:val="Heading4"/>
        <w:spacing w:line="276" w:lineRule="auto"/>
        <w:ind w:right="-43"/>
        <w:rPr>
          <w:rFonts w:cs="Calibri"/>
          <w:color w:val="000000" w:themeColor="text1"/>
        </w:rPr>
      </w:pPr>
      <w:r w:rsidRPr="008A6038">
        <w:rPr>
          <w:rFonts w:cs="Calibri"/>
          <w:color w:val="000000" w:themeColor="text1"/>
        </w:rPr>
        <w:t xml:space="preserve">No perms: (a) view it as artificially distinct since it’s key to fully flesh out the individual intricacies of both methods and create more concrete proposals (b) justifies infinite aff conditionality – allowings permutations allows infinite new 1AR advocacies which skews 1 </w:t>
      </w:r>
      <w:proofErr w:type="gramStart"/>
      <w:r w:rsidRPr="008A6038">
        <w:rPr>
          <w:rFonts w:cs="Calibri"/>
          <w:color w:val="000000" w:themeColor="text1"/>
        </w:rPr>
        <w:t>mins</w:t>
      </w:r>
      <w:proofErr w:type="gramEnd"/>
      <w:r w:rsidRPr="008A6038">
        <w:rPr>
          <w:rFonts w:cs="Calibri"/>
          <w:color w:val="000000" w:themeColor="text1"/>
        </w:rPr>
        <w:t xml:space="preserve"> of the 1NC and destroys neg ground (c) hold the 1AC method by itself since anything else endorses bad scholarship since it justifies severence – justifying both in the aff solves.</w:t>
      </w:r>
    </w:p>
    <w:p w14:paraId="0625B25E" w14:textId="77777777" w:rsidR="0048196A" w:rsidRPr="008A6038" w:rsidRDefault="0048196A" w:rsidP="0048196A">
      <w:pPr>
        <w:pStyle w:val="Heading2"/>
        <w:rPr>
          <w:rFonts w:cs="Calibri"/>
        </w:rPr>
      </w:pPr>
      <w:r w:rsidRPr="008A6038">
        <w:rPr>
          <w:rFonts w:cs="Calibri"/>
        </w:rPr>
        <w:t>Case</w:t>
      </w:r>
    </w:p>
    <w:p w14:paraId="6F387888" w14:textId="77777777" w:rsidR="0048196A" w:rsidRPr="008A6038" w:rsidRDefault="0048196A" w:rsidP="0048196A"/>
    <w:p w14:paraId="6474DA53" w14:textId="77777777" w:rsidR="0048196A" w:rsidRPr="008A6038" w:rsidRDefault="0048196A" w:rsidP="0048196A"/>
    <w:p w14:paraId="71E88D5F" w14:textId="77777777" w:rsidR="0048196A" w:rsidRPr="008A6038" w:rsidRDefault="0048196A" w:rsidP="0048196A">
      <w:pPr>
        <w:pStyle w:val="Heading3"/>
      </w:pPr>
      <w:r>
        <w:t>OV</w:t>
      </w:r>
    </w:p>
    <w:p w14:paraId="018472F2" w14:textId="77777777" w:rsidR="0048196A" w:rsidRDefault="0048196A" w:rsidP="0048196A">
      <w:pPr>
        <w:pStyle w:val="Heading4"/>
        <w:spacing w:line="276" w:lineRule="auto"/>
        <w:rPr>
          <w:rFonts w:cs="Calibri"/>
        </w:rPr>
      </w:pPr>
      <w:r w:rsidRPr="008A6038">
        <w:rPr>
          <w:rFonts w:cs="Calibri"/>
        </w:rPr>
        <w:t>Permissibility and presumption negate – [1] affirming regardless of doubt is cruel optimism that furthers ableist structures [2] negation is the only way that ends calls to futurism [3] if we prove ableist bodies cannot function under your fw that means it cannot guide action proves permissible action is 100 percent impossible.</w:t>
      </w:r>
    </w:p>
    <w:p w14:paraId="513A6416" w14:textId="77777777" w:rsidR="0048196A" w:rsidRDefault="0048196A" w:rsidP="0048196A"/>
    <w:p w14:paraId="481E8658" w14:textId="77777777" w:rsidR="0048196A" w:rsidRPr="00865F12" w:rsidRDefault="0048196A" w:rsidP="0048196A">
      <w:pPr>
        <w:pStyle w:val="Heading3"/>
        <w:spacing w:before="0"/>
        <w:rPr>
          <w:rFonts w:cstheme="minorHAnsi"/>
        </w:rPr>
      </w:pPr>
      <w:r w:rsidRPr="00865F12">
        <w:rPr>
          <w:rFonts w:cstheme="minorHAnsi"/>
        </w:rPr>
        <w:t xml:space="preserve">Util </w:t>
      </w:r>
    </w:p>
    <w:p w14:paraId="5614C7EB" w14:textId="77777777" w:rsidR="0048196A" w:rsidRPr="00865F12" w:rsidRDefault="0048196A" w:rsidP="0048196A">
      <w:pPr>
        <w:pStyle w:val="Heading4"/>
      </w:pPr>
      <w:r w:rsidRPr="00865F12">
        <w:t>[</w:t>
      </w:r>
      <w:r>
        <w:t>1</w:t>
      </w:r>
      <w:r w:rsidRPr="00865F12">
        <w:t xml:space="preserve">] </w:t>
      </w:r>
      <w:r>
        <w:t xml:space="preserve">That’s a Link – their focus on pleasure is </w:t>
      </w:r>
      <w:proofErr w:type="gramStart"/>
      <w:r>
        <w:t>in</w:t>
      </w:r>
      <w:proofErr w:type="gramEnd"/>
      <w:r>
        <w:t xml:space="preserve"> reality a momentary investment into the jouissance of the drive to understand the real which translates itself into the disability drive as the subject rejects itself in asylum without being able to make any change </w:t>
      </w:r>
    </w:p>
    <w:p w14:paraId="76465610" w14:textId="77777777" w:rsidR="0048196A" w:rsidRPr="008F63D0" w:rsidRDefault="0048196A" w:rsidP="0048196A">
      <w:pPr>
        <w:pStyle w:val="Heading4"/>
      </w:pPr>
      <w:r>
        <w:t xml:space="preserve">[2] </w:t>
      </w:r>
      <w:r w:rsidRPr="003C2975">
        <w:rPr>
          <w:u w:val="single"/>
        </w:rPr>
        <w:t>Independently drop them</w:t>
      </w:r>
      <w:r>
        <w:t xml:space="preserve"> for reading utilitarianism it is an </w:t>
      </w:r>
      <w:r w:rsidRPr="003C2975">
        <w:rPr>
          <w:u w:val="single"/>
        </w:rPr>
        <w:t>unsafe philosophy</w:t>
      </w:r>
      <w:r>
        <w:t xml:space="preserve"> that normalizes </w:t>
      </w:r>
      <w:r w:rsidRPr="003C2975">
        <w:rPr>
          <w:u w:val="single"/>
        </w:rPr>
        <w:t>repugnant</w:t>
      </w:r>
      <w:r>
        <w:t xml:space="preserve"> conclusions. Safety is </w:t>
      </w:r>
      <w:r w:rsidRPr="003C2975">
        <w:rPr>
          <w:u w:val="single"/>
        </w:rPr>
        <w:t>prima facie</w:t>
      </w:r>
      <w:r>
        <w:t xml:space="preserve"> because we </w:t>
      </w:r>
      <w:r w:rsidRPr="003C2975">
        <w:rPr>
          <w:u w:val="single"/>
        </w:rPr>
        <w:t>concede to the validity</w:t>
      </w:r>
      <w:r>
        <w:t xml:space="preserve"> of safety when not we </w:t>
      </w:r>
      <w:proofErr w:type="gramStart"/>
      <w:r>
        <w:t>are scared of</w:t>
      </w:r>
      <w:proofErr w:type="gramEnd"/>
      <w:r>
        <w:t xml:space="preserve"> our bodily security to </w:t>
      </w:r>
      <w:r w:rsidRPr="003C2975">
        <w:rPr>
          <w:u w:val="single"/>
        </w:rPr>
        <w:t>debate in this round</w:t>
      </w:r>
      <w:r>
        <w:t>.</w:t>
      </w:r>
    </w:p>
    <w:p w14:paraId="03609FE6" w14:textId="77777777" w:rsidR="0048196A" w:rsidRDefault="0048196A" w:rsidP="0048196A">
      <w:pPr>
        <w:pStyle w:val="Heading4"/>
      </w:pPr>
      <w:r>
        <w:t>[A] Util dehumanizes disability and the curing of secondary pity to increase the disabled’s “welfare”</w:t>
      </w:r>
    </w:p>
    <w:p w14:paraId="2CE2E63D" w14:textId="77777777" w:rsidR="0048196A" w:rsidRDefault="0048196A" w:rsidP="0048196A">
      <w:r w:rsidRPr="00807ABF">
        <w:rPr>
          <w:rStyle w:val="Style13ptBold"/>
        </w:rPr>
        <w:t>Stein 01</w:t>
      </w:r>
      <w:r>
        <w:t xml:space="preserve"> </w:t>
      </w:r>
      <w:r w:rsidRPr="00CE3126">
        <w:t xml:space="preserve">Mark is the author of Distributive Justice and Disability: Utilitarianism against Egalitarianism (Yale University Press, 2006) </w:t>
      </w:r>
      <w:r>
        <w:t>[</w:t>
      </w:r>
      <w:r w:rsidRPr="00807ABF">
        <w:t>Stein, Mark S. “</w:t>
      </w:r>
      <w:r w:rsidRPr="008F63D0">
        <w:rPr>
          <w:rStyle w:val="Emphasis"/>
        </w:rPr>
        <w:t xml:space="preserve">Utilitarianism and the Disabled: Distribution of Life.” </w:t>
      </w:r>
      <w:r w:rsidRPr="00807ABF">
        <w:t xml:space="preserve">Social Theory and Practice, vol. 27, no. 4, 2001, pp. 561–578. JSTOR, </w:t>
      </w:r>
      <w:hyperlink r:id="rId9" w:history="1">
        <w:r w:rsidRPr="00E9486A">
          <w:rPr>
            <w:rStyle w:val="Hyperlink"/>
          </w:rPr>
          <w:t>www.jstor.org/stable/23559190. Accessed 23 Nov. 2020</w:t>
        </w:r>
      </w:hyperlink>
      <w:r w:rsidRPr="00807ABF">
        <w:t>.</w:t>
      </w:r>
      <w:r>
        <w:t>] //Lex AKo</w:t>
      </w:r>
    </w:p>
    <w:p w14:paraId="17A78808" w14:textId="77777777" w:rsidR="0048196A" w:rsidRPr="007A7455" w:rsidRDefault="0048196A" w:rsidP="0048196A">
      <w:pPr>
        <w:spacing w:line="276" w:lineRule="auto"/>
        <w:rPr>
          <w:sz w:val="8"/>
        </w:rPr>
      </w:pPr>
      <w:r w:rsidRPr="0071177A">
        <w:rPr>
          <w:b/>
          <w:bCs/>
          <w:highlight w:val="green"/>
          <w:u w:val="single"/>
        </w:rPr>
        <w:t>If</w:t>
      </w:r>
      <w:r w:rsidRPr="00FC267E">
        <w:rPr>
          <w:b/>
          <w:bCs/>
          <w:u w:val="single"/>
        </w:rPr>
        <w:t xml:space="preserve"> the </w:t>
      </w:r>
      <w:r w:rsidRPr="0071177A">
        <w:rPr>
          <w:b/>
          <w:bCs/>
          <w:highlight w:val="green"/>
          <w:u w:val="single"/>
        </w:rPr>
        <w:t>disabled have</w:t>
      </w:r>
      <w:r w:rsidRPr="00FC267E">
        <w:rPr>
          <w:b/>
          <w:bCs/>
          <w:u w:val="single"/>
        </w:rPr>
        <w:t xml:space="preserve"> on average </w:t>
      </w:r>
      <w:r w:rsidRPr="0071177A">
        <w:rPr>
          <w:b/>
          <w:bCs/>
          <w:highlight w:val="green"/>
          <w:u w:val="single"/>
        </w:rPr>
        <w:t>less welfare</w:t>
      </w:r>
      <w:r w:rsidRPr="00CF10F3">
        <w:rPr>
          <w:u w:val="single"/>
        </w:rPr>
        <w:t xml:space="preserve"> than</w:t>
      </w:r>
      <w:r>
        <w:rPr>
          <w:u w:val="single"/>
        </w:rPr>
        <w:t xml:space="preserve"> </w:t>
      </w:r>
      <w:r w:rsidRPr="00CF10F3">
        <w:rPr>
          <w:u w:val="single"/>
        </w:rPr>
        <w:t>nondisabled</w:t>
      </w:r>
      <w:r w:rsidRPr="008F63D0">
        <w:rPr>
          <w:sz w:val="8"/>
        </w:rPr>
        <w:t xml:space="preserve"> people, </w:t>
      </w:r>
      <w:r w:rsidRPr="0071177A">
        <w:rPr>
          <w:highlight w:val="green"/>
          <w:u w:val="single"/>
        </w:rPr>
        <w:t>it seems</w:t>
      </w:r>
      <w:r w:rsidRPr="00CF10F3">
        <w:rPr>
          <w:u w:val="single"/>
        </w:rPr>
        <w:t xml:space="preserve"> to follow that </w:t>
      </w:r>
      <w:r w:rsidRPr="0071177A">
        <w:rPr>
          <w:highlight w:val="green"/>
          <w:u w:val="single"/>
        </w:rPr>
        <w:t>the disabled benefit less from</w:t>
      </w:r>
      <w:r>
        <w:rPr>
          <w:u w:val="single"/>
        </w:rPr>
        <w:t xml:space="preserve"> </w:t>
      </w:r>
      <w:r w:rsidRPr="00CF10F3">
        <w:rPr>
          <w:u w:val="single"/>
        </w:rPr>
        <w:t xml:space="preserve">continued </w:t>
      </w:r>
      <w:r w:rsidRPr="0071177A">
        <w:rPr>
          <w:highlight w:val="green"/>
          <w:u w:val="single"/>
        </w:rPr>
        <w:t>life</w:t>
      </w:r>
      <w:r w:rsidRPr="008F63D0">
        <w:rPr>
          <w:sz w:val="8"/>
        </w:rPr>
        <w:t xml:space="preserve"> than do nondisabled people. </w:t>
      </w:r>
      <w:r w:rsidRPr="0071177A">
        <w:rPr>
          <w:b/>
          <w:bCs/>
          <w:highlight w:val="green"/>
          <w:u w:val="single"/>
        </w:rPr>
        <w:t>Utili</w:t>
      </w:r>
      <w:r w:rsidRPr="00FC267E">
        <w:rPr>
          <w:b/>
          <w:bCs/>
          <w:u w:val="single"/>
        </w:rPr>
        <w:t xml:space="preserve">tarianism </w:t>
      </w:r>
      <w:r w:rsidRPr="0071177A">
        <w:rPr>
          <w:b/>
          <w:bCs/>
          <w:highlight w:val="green"/>
          <w:u w:val="single"/>
        </w:rPr>
        <w:t>would</w:t>
      </w:r>
      <w:r w:rsidRPr="00FC267E">
        <w:rPr>
          <w:b/>
          <w:bCs/>
          <w:u w:val="single"/>
        </w:rPr>
        <w:t xml:space="preserve"> therefore </w:t>
      </w:r>
      <w:r w:rsidRPr="0071177A">
        <w:rPr>
          <w:b/>
          <w:bCs/>
          <w:highlight w:val="green"/>
          <w:u w:val="single"/>
        </w:rPr>
        <w:t>place</w:t>
      </w:r>
      <w:r w:rsidRPr="00FC267E">
        <w:rPr>
          <w:b/>
          <w:bCs/>
          <w:u w:val="single"/>
        </w:rPr>
        <w:t xml:space="preserve"> a </w:t>
      </w:r>
      <w:r w:rsidRPr="0071177A">
        <w:rPr>
          <w:b/>
          <w:bCs/>
          <w:highlight w:val="green"/>
          <w:u w:val="single"/>
        </w:rPr>
        <w:t>lower value on disabled life</w:t>
      </w:r>
      <w:r w:rsidRPr="00CF10F3">
        <w:rPr>
          <w:u w:val="single"/>
        </w:rPr>
        <w:t xml:space="preserve"> than on nondisabled life,</w:t>
      </w:r>
      <w:r w:rsidRPr="008F63D0">
        <w:rPr>
          <w:sz w:val="8"/>
        </w:rPr>
        <w:t xml:space="preserve"> and if a choice had to be made between saving the lives of disabled people and saving the lives of nondisabled people, </w:t>
      </w:r>
      <w:r w:rsidRPr="00CF10F3">
        <w:rPr>
          <w:u w:val="single"/>
        </w:rPr>
        <w:t xml:space="preserve">utilitarianism would counsel us </w:t>
      </w:r>
      <w:r w:rsidRPr="00FC267E">
        <w:rPr>
          <w:b/>
          <w:bCs/>
          <w:u w:val="single"/>
        </w:rPr>
        <w:t xml:space="preserve">to give </w:t>
      </w:r>
      <w:r w:rsidRPr="00516CF0">
        <w:rPr>
          <w:b/>
          <w:bCs/>
          <w:u w:val="single"/>
        </w:rPr>
        <w:t>less</w:t>
      </w:r>
      <w:r w:rsidRPr="00FC267E">
        <w:rPr>
          <w:b/>
          <w:bCs/>
          <w:u w:val="single"/>
        </w:rPr>
        <w:t xml:space="preserve"> preference </w:t>
      </w:r>
      <w:r w:rsidRPr="00516CF0">
        <w:rPr>
          <w:b/>
          <w:bCs/>
          <w:u w:val="single"/>
        </w:rPr>
        <w:t>to</w:t>
      </w:r>
      <w:r w:rsidRPr="00FC267E">
        <w:rPr>
          <w:b/>
          <w:bCs/>
          <w:u w:val="single"/>
        </w:rPr>
        <w:t xml:space="preserve"> the disabled</w:t>
      </w:r>
      <w:r w:rsidRPr="008F63D0">
        <w:rPr>
          <w:sz w:val="8"/>
        </w:rPr>
        <w:t xml:space="preserve">. So, for example, disabled people would receive less preference, in the distribution of life-saving organ transplants, than nondisabled people. Moreover, the </w:t>
      </w:r>
      <w:r w:rsidRPr="00CF10F3">
        <w:rPr>
          <w:u w:val="single"/>
        </w:rPr>
        <w:t>utilitarian preference against disabled people in the</w:t>
      </w:r>
      <w:r>
        <w:rPr>
          <w:u w:val="single"/>
        </w:rPr>
        <w:t xml:space="preserve"> </w:t>
      </w:r>
      <w:r w:rsidRPr="00CF10F3">
        <w:rPr>
          <w:u w:val="single"/>
        </w:rPr>
        <w:t xml:space="preserve">distribution of life would appear to be exactly </w:t>
      </w:r>
      <w:r w:rsidRPr="0071177A">
        <w:rPr>
          <w:b/>
          <w:bCs/>
          <w:highlight w:val="green"/>
          <w:u w:val="single"/>
        </w:rPr>
        <w:t>proportional to the</w:t>
      </w:r>
      <w:r w:rsidRPr="00CF10F3">
        <w:rPr>
          <w:u w:val="single"/>
        </w:rPr>
        <w:t xml:space="preserve"> utili</w:t>
      </w:r>
      <w:r>
        <w:rPr>
          <w:u w:val="single"/>
        </w:rPr>
        <w:t xml:space="preserve"> </w:t>
      </w:r>
      <w:r w:rsidRPr="00CF10F3">
        <w:rPr>
          <w:u w:val="single"/>
        </w:rPr>
        <w:t xml:space="preserve">tarian </w:t>
      </w:r>
      <w:r w:rsidRPr="0071177A">
        <w:rPr>
          <w:b/>
          <w:bCs/>
          <w:highlight w:val="green"/>
          <w:u w:val="single"/>
        </w:rPr>
        <w:t>preference in</w:t>
      </w:r>
      <w:r w:rsidRPr="00CF10F3">
        <w:rPr>
          <w:u w:val="single"/>
        </w:rPr>
        <w:t xml:space="preserve"> favor of disabled people in the </w:t>
      </w:r>
      <w:r w:rsidRPr="0071177A">
        <w:rPr>
          <w:b/>
          <w:bCs/>
          <w:highlight w:val="green"/>
          <w:u w:val="single"/>
        </w:rPr>
        <w:t>distribution of resources</w:t>
      </w:r>
      <w:r w:rsidRPr="008F63D0">
        <w:rPr>
          <w:sz w:val="8"/>
        </w:rPr>
        <w:t xml:space="preserve">. However </w:t>
      </w:r>
      <w:r w:rsidRPr="004C325C">
        <w:rPr>
          <w:rStyle w:val="StyleUnderline"/>
          <w:b/>
          <w:bCs/>
        </w:rPr>
        <w:t xml:space="preserve">morally urgent it might be </w:t>
      </w:r>
      <w:r w:rsidRPr="0071177A">
        <w:rPr>
          <w:rStyle w:val="StyleUnderline"/>
          <w:b/>
          <w:bCs/>
          <w:highlight w:val="green"/>
        </w:rPr>
        <w:t>to cure a</w:t>
      </w:r>
      <w:r w:rsidRPr="004C325C">
        <w:rPr>
          <w:rStyle w:val="StyleUnderline"/>
          <w:b/>
          <w:bCs/>
        </w:rPr>
        <w:t xml:space="preserve"> given </w:t>
      </w:r>
      <w:r w:rsidRPr="0071177A">
        <w:rPr>
          <w:rStyle w:val="StyleUnderline"/>
          <w:b/>
          <w:bCs/>
          <w:highlight w:val="green"/>
        </w:rPr>
        <w:t>disabled person</w:t>
      </w:r>
      <w:r w:rsidRPr="0071177A">
        <w:rPr>
          <w:rStyle w:val="StyleUnderline"/>
          <w:highlight w:val="green"/>
        </w:rPr>
        <w:t xml:space="preserve">, </w:t>
      </w:r>
      <w:r w:rsidRPr="0071177A">
        <w:rPr>
          <w:rStyle w:val="StyleUnderline"/>
          <w:b/>
          <w:bCs/>
          <w:highlight w:val="green"/>
        </w:rPr>
        <w:t>increasing</w:t>
      </w:r>
      <w:r w:rsidRPr="004C325C">
        <w:rPr>
          <w:rStyle w:val="StyleUnderline"/>
          <w:b/>
          <w:bCs/>
        </w:rPr>
        <w:t xml:space="preserve"> her </w:t>
      </w:r>
      <w:r w:rsidRPr="0071177A">
        <w:rPr>
          <w:rStyle w:val="StyleUnderline"/>
          <w:b/>
          <w:bCs/>
          <w:highlight w:val="green"/>
        </w:rPr>
        <w:t>welfare</w:t>
      </w:r>
      <w:r w:rsidRPr="004C325C">
        <w:rPr>
          <w:rStyle w:val="StyleUnderline"/>
        </w:rPr>
        <w:t xml:space="preserve">, </w:t>
      </w:r>
      <w:proofErr w:type="gramStart"/>
      <w:r w:rsidRPr="004C325C">
        <w:rPr>
          <w:rStyle w:val="StyleUnderline"/>
        </w:rPr>
        <w:t>it would seem that the</w:t>
      </w:r>
      <w:proofErr w:type="gramEnd"/>
      <w:r w:rsidRPr="004C325C">
        <w:rPr>
          <w:rStyle w:val="StyleUnderline"/>
        </w:rPr>
        <w:t xml:space="preserve"> same moral ur gency must attach to a decision to preserve</w:t>
      </w:r>
      <w:r w:rsidRPr="008F63D0">
        <w:rPr>
          <w:sz w:val="8"/>
        </w:rPr>
        <w:t xml:space="preserve"> </w:t>
      </w:r>
      <w:r w:rsidRPr="00CF10F3">
        <w:rPr>
          <w:u w:val="single"/>
        </w:rPr>
        <w:t>the life of a nondisabled person in preference to that disabled person, assuming that only one of them</w:t>
      </w:r>
      <w:r>
        <w:rPr>
          <w:u w:val="single"/>
        </w:rPr>
        <w:t xml:space="preserve"> </w:t>
      </w:r>
      <w:r w:rsidRPr="008F63D0">
        <w:rPr>
          <w:sz w:val="8"/>
        </w:rPr>
        <w:t>13Mark Stein, "Utilitarianism and the Disabled: Distribution of Resources," Bioethics 16 (2002), forthcoming. 14See ibid.</w:t>
      </w:r>
      <w:r>
        <w:rPr>
          <w:u w:val="single"/>
        </w:rPr>
        <w:t xml:space="preserve"> </w:t>
      </w:r>
    </w:p>
    <w:p w14:paraId="111A5488" w14:textId="77777777" w:rsidR="0048196A" w:rsidRPr="00CA13A2" w:rsidRDefault="0048196A" w:rsidP="0048196A">
      <w:pPr>
        <w:pStyle w:val="Heading4"/>
        <w:rPr>
          <w:rFonts w:ascii="Times New Roman" w:hAnsi="Times New Roman"/>
          <w:sz w:val="24"/>
        </w:rPr>
      </w:pPr>
      <w:r>
        <w:rPr>
          <w:shd w:val="clear" w:color="auto" w:fill="FFFFFF"/>
        </w:rPr>
        <w:t xml:space="preserve">[B] </w:t>
      </w: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3A298CAB" w14:textId="77777777" w:rsidR="0048196A" w:rsidRPr="0019656B" w:rsidRDefault="0048196A" w:rsidP="0048196A">
      <w:r w:rsidRPr="0019656B">
        <w:rPr>
          <w:b/>
          <w:bCs/>
          <w:sz w:val="26"/>
          <w:szCs w:val="26"/>
        </w:rPr>
        <w:t>Peter</w:t>
      </w:r>
      <w:r w:rsidRPr="0019656B">
        <w:rPr>
          <w:rStyle w:val="Style13ptBold"/>
        </w:rPr>
        <w:t xml:space="preserve"> 07</w:t>
      </w:r>
      <w:r>
        <w:t xml:space="preserve"> </w:t>
      </w:r>
      <w:r w:rsidRPr="0019656B">
        <w:t>“Utilitarianism Is Unjust.” On Philosophy, N.P, 8 Sept. 2007, onphilosophy.wordpress.com/2007/09/08/utilitarianism-is-unjust/. //Massa</w:t>
      </w:r>
    </w:p>
    <w:p w14:paraId="67065CDA" w14:textId="77777777" w:rsidR="0048196A" w:rsidRPr="0019656B" w:rsidRDefault="0048196A" w:rsidP="0048196A">
      <w:pPr>
        <w:spacing w:line="276" w:lineRule="auto"/>
        <w:rPr>
          <w:sz w:val="14"/>
        </w:rPr>
      </w:pPr>
      <w:r w:rsidRPr="0019656B">
        <w:rPr>
          <w:sz w:val="14"/>
        </w:rPr>
        <w:t xml:space="preserve">According to this </w:t>
      </w:r>
      <w:proofErr w:type="gramStart"/>
      <w:r w:rsidRPr="0019656B">
        <w:rPr>
          <w:sz w:val="14"/>
        </w:rPr>
        <w:t>principle</w:t>
      </w:r>
      <w:proofErr w:type="gramEnd"/>
      <w:r w:rsidRPr="0019656B">
        <w:rPr>
          <w:sz w:val="14"/>
        </w:rPr>
        <w:t xml:space="preserve"> </w:t>
      </w:r>
      <w:r w:rsidRPr="0071177A">
        <w:rPr>
          <w:rStyle w:val="Emphasis"/>
          <w:highlight w:val="green"/>
        </w:rPr>
        <w:t>utilitarianism</w:t>
      </w:r>
      <w:r w:rsidRPr="0019656B">
        <w:rPr>
          <w:rStyle w:val="Emphasis"/>
        </w:rPr>
        <w:t xml:space="preserve"> is unjust because it </w:t>
      </w:r>
      <w:r w:rsidRPr="0071177A">
        <w:rPr>
          <w:rStyle w:val="Emphasis"/>
          <w:highlight w:val="green"/>
        </w:rPr>
        <w:t xml:space="preserve">treats people </w:t>
      </w:r>
      <w:r w:rsidRPr="0019656B">
        <w:rPr>
          <w:rStyle w:val="Emphasis"/>
        </w:rPr>
        <w:t xml:space="preserve">differently based </w:t>
      </w:r>
      <w:r w:rsidRPr="0071177A">
        <w:rPr>
          <w:rStyle w:val="Emphasis"/>
          <w:highlight w:val="green"/>
        </w:rPr>
        <w:t xml:space="preserve">on </w:t>
      </w:r>
      <w:r w:rsidRPr="0019656B">
        <w:rPr>
          <w:rStyle w:val="Emphasis"/>
        </w:rPr>
        <w:t xml:space="preserve">their </w:t>
      </w:r>
      <w:r w:rsidRPr="0071177A">
        <w:rPr>
          <w:rStyle w:val="Emphasis"/>
          <w:highlight w:val="green"/>
        </w:rPr>
        <w:t>capacity for happiness</w:t>
      </w:r>
      <w:r w:rsidRPr="00D912D7">
        <w:rPr>
          <w:b/>
          <w:bCs/>
          <w:sz w:val="26"/>
          <w:szCs w:val="26"/>
          <w:u w:val="single"/>
        </w:rPr>
        <w:t>;</w:t>
      </w:r>
      <w:r w:rsidRPr="0019656B">
        <w:rPr>
          <w:sz w:val="14"/>
        </w:rPr>
        <w:t xml:space="preserve"> although utilitarians can appeal to their principles to justify this different treatment, so can racists, and like the racist the utilitarian arguments are not based on objective facts. But before we get into the details allow me to give </w:t>
      </w:r>
      <w:r w:rsidRPr="0019656B">
        <w:rPr>
          <w:rStyle w:val="Emphasis"/>
        </w:rPr>
        <w:t xml:space="preserve">examples of some groups of people who would be treated unfairly in a purely utilitarian system. The first are </w:t>
      </w:r>
      <w:r w:rsidRPr="0071177A">
        <w:rPr>
          <w:rStyle w:val="Emphasis"/>
          <w:highlight w:val="green"/>
        </w:rPr>
        <w:t xml:space="preserve">those who have no capacity </w:t>
      </w:r>
      <w:r w:rsidRPr="0019656B">
        <w:rPr>
          <w:rStyle w:val="Emphasis"/>
        </w:rPr>
        <w:t>for happiness or unhappiness. There are rare people born without this ability</w:t>
      </w:r>
      <w:r w:rsidRPr="0019656B">
        <w:rPr>
          <w:sz w:val="14"/>
        </w:rPr>
        <w:t xml:space="preserve">, and we can easily imagine possible species (such as the Vulcans from Star Trek) or conscious computers (such as Data, also from Star Trek) who lack it as well. </w:t>
      </w:r>
      <w:r w:rsidRPr="0019656B">
        <w:rPr>
          <w:rStyle w:val="Emphasis"/>
        </w:rPr>
        <w:t xml:space="preserve">Utilitarianism cares only about maximizing happiness or pleasure, and so these people effectively </w:t>
      </w:r>
      <w:r w:rsidRPr="0071177A">
        <w:rPr>
          <w:rStyle w:val="Emphasis"/>
          <w:highlight w:val="green"/>
        </w:rPr>
        <w:t xml:space="preserve">wouldn’t count; </w:t>
      </w:r>
      <w:r w:rsidRPr="0019656B">
        <w:rPr>
          <w:rStyle w:val="Emphasis"/>
        </w:rPr>
        <w:t xml:space="preserve">their treatment would be invisible to the system. Since we can’t make the Vulcans </w:t>
      </w:r>
      <w:proofErr w:type="gramStart"/>
      <w:r w:rsidRPr="0019656B">
        <w:rPr>
          <w:rStyle w:val="Emphasis"/>
        </w:rPr>
        <w:t>unhappy</w:t>
      </w:r>
      <w:proofErr w:type="gramEnd"/>
      <w:r w:rsidRPr="0019656B">
        <w:rPr>
          <w:rStyle w:val="Emphasis"/>
        </w:rPr>
        <w:t xml:space="preserve"> </w:t>
      </w:r>
      <w:r w:rsidRPr="0071177A">
        <w:rPr>
          <w:rStyle w:val="Emphasis"/>
          <w:highlight w:val="green"/>
        </w:rPr>
        <w:t xml:space="preserve">we would be free to exploit them, </w:t>
      </w:r>
      <w:r w:rsidRPr="0019656B">
        <w:rPr>
          <w:rStyle w:val="Emphasis"/>
        </w:rPr>
        <w:t xml:space="preserve">turn them into slaves, or whatever else would make us happy. And since we can’t make </w:t>
      </w:r>
      <w:proofErr w:type="gramStart"/>
      <w:r w:rsidRPr="0019656B">
        <w:rPr>
          <w:rStyle w:val="Emphasis"/>
        </w:rPr>
        <w:t>them</w:t>
      </w:r>
      <w:proofErr w:type="gramEnd"/>
      <w:r w:rsidRPr="0019656B">
        <w:rPr>
          <w:rStyle w:val="Emphasis"/>
        </w:rPr>
        <w:t xml:space="preserve"> happy there is no reason for the system to give them any of the rights or privileges that make us happy.</w:t>
      </w:r>
      <w:r w:rsidRPr="0019656B">
        <w:rPr>
          <w:sz w:val="14"/>
        </w:rPr>
        <w:t xml:space="preserve"> Since they aren’t made unhappy by this treatment the total amount of happiness may be increased, and hence utilitarianism as a system would endorse it. </w:t>
      </w:r>
      <w:r w:rsidRPr="0019656B">
        <w:rPr>
          <w:rStyle w:val="Emphasis"/>
        </w:rPr>
        <w:t xml:space="preserve">Also </w:t>
      </w:r>
      <w:r w:rsidRPr="0071177A">
        <w:rPr>
          <w:rStyle w:val="Emphasis"/>
          <w:highlight w:val="green"/>
        </w:rPr>
        <w:t xml:space="preserve">treated unfairly </w:t>
      </w:r>
      <w:proofErr w:type="gramStart"/>
      <w:r w:rsidRPr="0071177A">
        <w:rPr>
          <w:rStyle w:val="Emphasis"/>
          <w:highlight w:val="green"/>
        </w:rPr>
        <w:t xml:space="preserve">are </w:t>
      </w:r>
      <w:r w:rsidRPr="0019656B">
        <w:rPr>
          <w:rStyle w:val="Emphasis"/>
        </w:rPr>
        <w:t xml:space="preserve">people </w:t>
      </w:r>
      <w:r w:rsidRPr="0071177A">
        <w:rPr>
          <w:rStyle w:val="Emphasis"/>
          <w:highlight w:val="green"/>
        </w:rPr>
        <w:t>who are</w:t>
      </w:r>
      <w:proofErr w:type="gramEnd"/>
      <w:r w:rsidRPr="0071177A">
        <w:rPr>
          <w:rStyle w:val="Emphasis"/>
          <w:highlight w:val="green"/>
        </w:rPr>
        <w:t xml:space="preserve"> in </w:t>
      </w:r>
      <w:r w:rsidRPr="0019656B">
        <w:rPr>
          <w:rStyle w:val="Emphasis"/>
        </w:rPr>
        <w:t xml:space="preserve">a </w:t>
      </w:r>
      <w:r w:rsidRPr="0071177A">
        <w:rPr>
          <w:rStyle w:val="Emphasis"/>
          <w:highlight w:val="green"/>
        </w:rPr>
        <w:t xml:space="preserve">permanent </w:t>
      </w:r>
      <w:r w:rsidRPr="0019656B">
        <w:rPr>
          <w:rStyle w:val="Emphasis"/>
        </w:rPr>
        <w:t xml:space="preserve">state of </w:t>
      </w:r>
      <w:r w:rsidRPr="0071177A">
        <w:rPr>
          <w:rStyle w:val="Emphasis"/>
          <w:highlight w:val="green"/>
        </w:rPr>
        <w:t>unhappiness.</w:t>
      </w:r>
      <w:r w:rsidRPr="0019656B">
        <w:rPr>
          <w:rStyle w:val="Emphasis"/>
        </w:rPr>
        <w:t xml:space="preserve"> It isn’t inconceivable that someone might have a condition that prevents them from being happy, and, although many such people might choose to end their lives, there would probably be some who would still choose life. A </w:t>
      </w:r>
      <w:r w:rsidRPr="0071177A">
        <w:rPr>
          <w:rStyle w:val="Emphasis"/>
          <w:highlight w:val="green"/>
        </w:rPr>
        <w:t>util</w:t>
      </w:r>
      <w:r w:rsidRPr="0019656B">
        <w:rPr>
          <w:rStyle w:val="Emphasis"/>
        </w:rPr>
        <w:t xml:space="preserve">itarian </w:t>
      </w:r>
      <w:r w:rsidRPr="0071177A">
        <w:rPr>
          <w:rStyle w:val="Emphasis"/>
          <w:highlight w:val="green"/>
        </w:rPr>
        <w:t>system would</w:t>
      </w:r>
      <w:r w:rsidRPr="0019656B">
        <w:rPr>
          <w:rStyle w:val="Emphasis"/>
        </w:rPr>
        <w:t xml:space="preserve"> take that choice away from them, and to </w:t>
      </w:r>
      <w:r w:rsidRPr="0071177A">
        <w:rPr>
          <w:rStyle w:val="Emphasis"/>
          <w:highlight w:val="green"/>
        </w:rPr>
        <w:t>execute them</w:t>
      </w:r>
      <w:r w:rsidRPr="0019656B">
        <w:rPr>
          <w:rStyle w:val="Emphasis"/>
        </w:rPr>
        <w:t xml:space="preserve"> immediately, </w:t>
      </w:r>
      <w:r w:rsidRPr="0071177A">
        <w:rPr>
          <w:rStyle w:val="Emphasis"/>
          <w:highlight w:val="green"/>
        </w:rPr>
        <w:t>since</w:t>
      </w:r>
      <w:r w:rsidRPr="0019656B">
        <w:rPr>
          <w:rStyle w:val="Emphasis"/>
        </w:rPr>
        <w:t xml:space="preserve"> they will always be unhappy (negative happiness) </w:t>
      </w:r>
      <w:r w:rsidRPr="0071177A">
        <w:rPr>
          <w:rStyle w:val="Emphasis"/>
          <w:highlight w:val="green"/>
        </w:rPr>
        <w:t>eliminating</w:t>
      </w:r>
      <w:r w:rsidRPr="0019656B">
        <w:rPr>
          <w:rStyle w:val="Emphasis"/>
        </w:rPr>
        <w:t xml:space="preserve"> them </w:t>
      </w:r>
      <w:r w:rsidRPr="0071177A">
        <w:rPr>
          <w:rStyle w:val="Emphasis"/>
          <w:highlight w:val="green"/>
        </w:rPr>
        <w:t xml:space="preserve">would increase </w:t>
      </w:r>
      <w:r w:rsidRPr="0019656B">
        <w:rPr>
          <w:rStyle w:val="Emphasis"/>
        </w:rPr>
        <w:t xml:space="preserve">the total amount of </w:t>
      </w:r>
      <w:r w:rsidRPr="0071177A">
        <w:rPr>
          <w:rStyle w:val="Emphasis"/>
          <w:highlight w:val="green"/>
        </w:rPr>
        <w:t>happiness</w:t>
      </w:r>
      <w:r w:rsidRPr="0019656B">
        <w:rPr>
          <w:rStyle w:val="Emphasis"/>
        </w:rPr>
        <w:t>.</w:t>
      </w:r>
      <w:r w:rsidRPr="0019656B">
        <w:rPr>
          <w:sz w:val="14"/>
        </w:rPr>
        <w:t xml:space="preserve"> If such actions could be considered just it would only be if we could somehow convince these people that abusing them </w:t>
      </w:r>
      <w:proofErr w:type="gramStart"/>
      <w:r w:rsidRPr="0019656B">
        <w:rPr>
          <w:sz w:val="14"/>
        </w:rPr>
        <w:t>on the basis of</w:t>
      </w:r>
      <w:proofErr w:type="gramEnd"/>
      <w:r w:rsidRPr="0019656B">
        <w:rPr>
          <w:sz w:val="14"/>
        </w:rPr>
        <w:t xml:space="preserve"> their capacity for happiness is reasonable, which means convincing them of the validity of utilitarianism. </w:t>
      </w:r>
    </w:p>
    <w:p w14:paraId="7A250423" w14:textId="77777777" w:rsidR="0048196A" w:rsidRDefault="0048196A" w:rsidP="0048196A">
      <w:pPr>
        <w:pStyle w:val="Heading4"/>
      </w:pPr>
    </w:p>
    <w:p w14:paraId="791CB6F6" w14:textId="77777777" w:rsidR="0048196A" w:rsidRPr="00325417" w:rsidRDefault="0048196A" w:rsidP="0048196A"/>
    <w:p w14:paraId="5DA3EC22" w14:textId="77777777" w:rsidR="0048196A" w:rsidRDefault="0048196A" w:rsidP="0048196A"/>
    <w:p w14:paraId="74A6BC6D" w14:textId="77777777" w:rsidR="0048196A" w:rsidRDefault="0048196A" w:rsidP="0048196A"/>
    <w:p w14:paraId="3B9786E7" w14:textId="77777777" w:rsidR="0048196A" w:rsidRPr="00190C06" w:rsidRDefault="0048196A" w:rsidP="0048196A"/>
    <w:p w14:paraId="55CADC97" w14:textId="77777777" w:rsidR="0048196A" w:rsidRPr="00AF45DB" w:rsidRDefault="0048196A" w:rsidP="0048196A"/>
    <w:p w14:paraId="627D7860" w14:textId="77777777" w:rsidR="0048196A" w:rsidRPr="008A6038" w:rsidRDefault="0048196A" w:rsidP="0048196A"/>
    <w:p w14:paraId="027FEDD2" w14:textId="77777777" w:rsidR="0048196A" w:rsidRDefault="0048196A" w:rsidP="0048196A">
      <w:pPr>
        <w:pStyle w:val="Heading3"/>
      </w:pPr>
      <w:r>
        <w:t>Framing</w:t>
      </w:r>
    </w:p>
    <w:p w14:paraId="00D336D5" w14:textId="77777777" w:rsidR="0048196A" w:rsidRDefault="0048196A" w:rsidP="0048196A">
      <w:pPr>
        <w:pStyle w:val="Heading4"/>
      </w:pPr>
      <w:r>
        <w:t>Util justifies death good:</w:t>
      </w:r>
    </w:p>
    <w:p w14:paraId="41EB3CEF" w14:textId="77777777" w:rsidR="0048196A" w:rsidRPr="00DF4DDF" w:rsidRDefault="0048196A" w:rsidP="0048196A">
      <w:pPr>
        <w:pStyle w:val="Heading4"/>
      </w:pPr>
      <w:r>
        <w:t xml:space="preserve">1] Death is a net better state of existence since existers suffer pain and pleasure, but the non-existent don’t feel either. Thus, it follows that non-existence is a net better state since the absence of pain is morally good even if it isn’t </w:t>
      </w:r>
      <w:proofErr w:type="gramStart"/>
      <w:r>
        <w:t>experience</w:t>
      </w:r>
      <w:proofErr w:type="gramEnd"/>
      <w:r>
        <w:t xml:space="preserve"> by anyone while the absence of pleasure is neither good or bad. Even if live can be pleasurable, you still negate since </w:t>
      </w:r>
      <w:proofErr w:type="gramStart"/>
      <w:r>
        <w:t>non existence</w:t>
      </w:r>
      <w:proofErr w:type="gramEnd"/>
      <w:r>
        <w:t xml:space="preserve"> is always good while pleasure in life is variable. </w:t>
      </w:r>
    </w:p>
    <w:p w14:paraId="788D6618" w14:textId="77777777" w:rsidR="0048196A" w:rsidRDefault="0048196A" w:rsidP="0048196A">
      <w:pPr>
        <w:pStyle w:val="Heading4"/>
        <w:rPr>
          <w:rFonts w:eastAsia="Yu Gothic"/>
        </w:rPr>
      </w:pPr>
      <w:r>
        <w:rPr>
          <w:rFonts w:eastAsia="Yu Gothic"/>
        </w:rPr>
        <w:t>2] An obligation to maximize happiness causes infinite pain since no matter how much happiness one has, there is always a moral obligation to acquire more which A] Prevents that pleasure from being utilized and B] is cruelly optimistic because you are chasing an insatiable desire. Only death offers a final escape.</w:t>
      </w:r>
    </w:p>
    <w:p w14:paraId="52DF3133" w14:textId="754A77F5" w:rsidR="0048196A" w:rsidRPr="00117BF2" w:rsidRDefault="0048196A" w:rsidP="0048196A">
      <w:pPr>
        <w:pStyle w:val="Heading4"/>
        <w:rPr>
          <w:b w:val="0"/>
        </w:rPr>
      </w:pPr>
      <w:r>
        <w:t xml:space="preserve">3] Even if killing people is bad, death good outweighs since the pain caused by 8 billion deaths is less than infinite future lives. Additionally, extinction is inevitable, so extinction first doesn’t matter since this debate is just a question of </w:t>
      </w:r>
      <w:proofErr w:type="gramStart"/>
      <w:r>
        <w:t>whether or not</w:t>
      </w:r>
      <w:proofErr w:type="gramEnd"/>
      <w:r>
        <w:t xml:space="preserve"> we should go extinct sooner or later. </w:t>
      </w:r>
    </w:p>
    <w:p w14:paraId="576F4273" w14:textId="77777777" w:rsidR="0048196A" w:rsidRPr="00413A4D" w:rsidRDefault="0048196A" w:rsidP="0048196A">
      <w:pPr>
        <w:pStyle w:val="Heading4"/>
      </w:pPr>
    </w:p>
    <w:p w14:paraId="62551635" w14:textId="77777777" w:rsidR="0048196A" w:rsidRPr="008A6038" w:rsidRDefault="0048196A" w:rsidP="0048196A"/>
    <w:p w14:paraId="7541E6B0" w14:textId="77777777" w:rsidR="0048196A" w:rsidRPr="008A6038" w:rsidRDefault="0048196A" w:rsidP="0048196A">
      <w:pPr>
        <w:rPr>
          <w:rStyle w:val="StyleUnderline"/>
          <w:b/>
          <w:bCs/>
        </w:rPr>
      </w:pPr>
    </w:p>
    <w:p w14:paraId="7C3BDC4E" w14:textId="77777777" w:rsidR="0048196A" w:rsidRPr="008A6038" w:rsidRDefault="0048196A" w:rsidP="0048196A">
      <w:pPr>
        <w:rPr>
          <w:rFonts w:cs="Calibri"/>
          <w:sz w:val="16"/>
        </w:rPr>
      </w:pPr>
    </w:p>
    <w:p w14:paraId="1F7F8B9B" w14:textId="77777777" w:rsidR="0048196A" w:rsidRPr="008A6038" w:rsidRDefault="0048196A" w:rsidP="0048196A">
      <w:pPr>
        <w:pStyle w:val="Heading1"/>
        <w:rPr>
          <w:rFonts w:eastAsia="Times New Roman"/>
        </w:rPr>
      </w:pPr>
      <w:r w:rsidRPr="008A6038">
        <w:t>Accessible formatting</w:t>
      </w:r>
    </w:p>
    <w:p w14:paraId="7B1B891B" w14:textId="77777777" w:rsidR="0048196A" w:rsidRPr="008A6038" w:rsidRDefault="0048196A" w:rsidP="0048196A">
      <w:pPr>
        <w:rPr>
          <w:rFonts w:cs="Calibri"/>
          <w:sz w:val="16"/>
        </w:rPr>
      </w:pPr>
    </w:p>
    <w:p w14:paraId="6A67BBCE" w14:textId="77777777" w:rsidR="0048196A" w:rsidRPr="008A6038" w:rsidRDefault="0048196A" w:rsidP="0048196A">
      <w:pPr>
        <w:rPr>
          <w:rFonts w:cs="Calibri"/>
          <w:sz w:val="16"/>
        </w:rPr>
      </w:pPr>
    </w:p>
    <w:p w14:paraId="289CB65D" w14:textId="77777777" w:rsidR="0048196A" w:rsidRPr="008A6038" w:rsidRDefault="0048196A" w:rsidP="0048196A"/>
    <w:p w14:paraId="1F0CD02D" w14:textId="77777777" w:rsidR="0048196A" w:rsidRPr="008A6038" w:rsidRDefault="0048196A" w:rsidP="0048196A"/>
    <w:p w14:paraId="499AFF47" w14:textId="77777777" w:rsidR="0048196A" w:rsidRPr="00745BD2" w:rsidRDefault="0048196A" w:rsidP="0048196A">
      <w:pPr>
        <w:pStyle w:val="Heading2"/>
        <w:rPr>
          <w:rFonts w:cs="Calibri"/>
        </w:rPr>
      </w:pPr>
      <w:r w:rsidRPr="00745BD2">
        <w:rPr>
          <w:rFonts w:cs="Calibri"/>
        </w:rPr>
        <w:t>1</w:t>
      </w:r>
    </w:p>
    <w:p w14:paraId="5A4011B8" w14:textId="77777777" w:rsidR="0048196A" w:rsidRPr="00745BD2" w:rsidRDefault="0048196A" w:rsidP="0048196A">
      <w:pPr>
        <w:rPr>
          <w:sz w:val="44"/>
          <w:szCs w:val="44"/>
        </w:rPr>
      </w:pPr>
    </w:p>
    <w:p w14:paraId="051F61DB" w14:textId="77777777" w:rsidR="00DC19C6" w:rsidRPr="00B10314" w:rsidRDefault="00DC19C6" w:rsidP="00DC19C6">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Able bodies persistence with distancing themselves from disability cements an order of signification that relies on ableist value systems.</w:t>
      </w:r>
      <w:r>
        <w:t xml:space="preserve"> </w:t>
      </w:r>
    </w:p>
    <w:p w14:paraId="1FF9C5B5" w14:textId="377B6A6F" w:rsidR="00DC19C6" w:rsidRPr="00A35A28" w:rsidRDefault="00DC19C6" w:rsidP="00DC19C6">
      <w:pPr>
        <w:spacing w:line="276" w:lineRule="auto"/>
        <w:jc w:val="both"/>
        <w:rPr>
          <w:sz w:val="16"/>
          <w:szCs w:val="16"/>
        </w:rPr>
      </w:pPr>
      <w:r w:rsidRPr="00A35A28">
        <w:rPr>
          <w:rStyle w:val="Style13ptBold"/>
        </w:rPr>
        <w:t xml:space="preserve">Mollow </w:t>
      </w:r>
      <w:r>
        <w:rPr>
          <w:rStyle w:val="Style13ptBold"/>
        </w:rPr>
        <w:t>15</w:t>
      </w:r>
      <w:r w:rsidRPr="00A35A28">
        <w:t xml:space="preserve"> </w:t>
      </w:r>
    </w:p>
    <w:p w14:paraId="65441BE6" w14:textId="405C8FD7" w:rsidR="00DC19C6" w:rsidRDefault="00DC19C6" w:rsidP="00DC19C6">
      <w:r w:rsidRPr="00497DED">
        <w:rPr>
          <w:rStyle w:val="Emphasis"/>
          <w:highlight w:val="green"/>
        </w:rPr>
        <w:t>disability might be</w:t>
      </w:r>
      <w:r>
        <w:t xml:space="preserve"> </w:t>
      </w:r>
      <w:r w:rsidRPr="00497DED">
        <w:rPr>
          <w:rStyle w:val="Emphasis"/>
          <w:highlight w:val="green"/>
        </w:rPr>
        <w:t>fitting</w:t>
      </w:r>
      <w:r>
        <w:t xml:space="preserve"> </w:t>
      </w:r>
      <w:r w:rsidRPr="00497DED">
        <w:rPr>
          <w:rStyle w:val="Emphasis"/>
          <w:highlight w:val="green"/>
        </w:rPr>
        <w:t>for</w:t>
      </w:r>
      <w:r>
        <w:t xml:space="preserve"> </w:t>
      </w:r>
      <w:r w:rsidRPr="00497DED">
        <w:rPr>
          <w:rStyle w:val="Emphasis"/>
          <w:highlight w:val="green"/>
        </w:rPr>
        <w:t>“the remainder of the Real internal to the Symbolic order”</w:t>
      </w:r>
      <w:r>
        <w:t xml:space="preserve"> </w:t>
      </w:r>
      <w:r w:rsidRPr="006253CD">
        <w:rPr>
          <w:b/>
          <w:bCs/>
          <w:sz w:val="26"/>
          <w:szCs w:val="26"/>
          <w:highlight w:val="green"/>
          <w:u w:val="single"/>
        </w:rPr>
        <w:t>disability metaphors are</w:t>
      </w:r>
      <w:r>
        <w:t xml:space="preserve"> </w:t>
      </w:r>
      <w:r w:rsidRPr="006253CD">
        <w:rPr>
          <w:b/>
          <w:bCs/>
          <w:sz w:val="26"/>
          <w:szCs w:val="26"/>
          <w:highlight w:val="green"/>
          <w:u w:val="single"/>
        </w:rPr>
        <w:t>approximations</w:t>
      </w:r>
      <w:r>
        <w:t xml:space="preserve"> </w:t>
      </w:r>
      <w:r w:rsidRPr="006253CD">
        <w:rPr>
          <w:b/>
          <w:bCs/>
          <w:sz w:val="26"/>
          <w:szCs w:val="26"/>
          <w:highlight w:val="green"/>
          <w:u w:val="single"/>
        </w:rPr>
        <w:t>for the</w:t>
      </w:r>
      <w:r>
        <w:t xml:space="preserve"> </w:t>
      </w:r>
      <w:r w:rsidRPr="006253CD">
        <w:rPr>
          <w:b/>
          <w:bCs/>
          <w:sz w:val="26"/>
          <w:szCs w:val="26"/>
          <w:highlight w:val="green"/>
          <w:u w:val="single"/>
        </w:rPr>
        <w:t>drive</w:t>
      </w:r>
      <w:r>
        <w:t xml:space="preserve"> </w:t>
      </w:r>
      <w:r w:rsidRPr="00E40B10">
        <w:rPr>
          <w:b/>
          <w:bCs/>
          <w:sz w:val="26"/>
          <w:szCs w:val="26"/>
          <w:highlight w:val="green"/>
          <w:u w:val="single"/>
        </w:rPr>
        <w:t>terms</w:t>
      </w:r>
      <w:r>
        <w:t xml:space="preserve"> </w:t>
      </w:r>
      <w:r w:rsidRPr="006253CD">
        <w:rPr>
          <w:b/>
          <w:bCs/>
          <w:sz w:val="26"/>
          <w:szCs w:val="26"/>
          <w:highlight w:val="green"/>
          <w:u w:val="single"/>
        </w:rPr>
        <w:t>include</w:t>
      </w:r>
      <w:r>
        <w:t xml:space="preserve"> </w:t>
      </w:r>
      <w:r w:rsidRPr="006253CD">
        <w:rPr>
          <w:b/>
          <w:bCs/>
          <w:sz w:val="26"/>
          <w:szCs w:val="26"/>
          <w:highlight w:val="green"/>
          <w:u w:val="single"/>
        </w:rPr>
        <w:t>disfiguration</w:t>
      </w:r>
      <w:r>
        <w:t xml:space="preserve"> </w:t>
      </w:r>
      <w:r w:rsidRPr="000729C4">
        <w:rPr>
          <w:b/>
          <w:bCs/>
          <w:sz w:val="26"/>
          <w:szCs w:val="26"/>
          <w:highlight w:val="green"/>
          <w:u w:val="single"/>
        </w:rPr>
        <w:t>these signifiers</w:t>
      </w:r>
      <w:r>
        <w:t xml:space="preserve"> </w:t>
      </w:r>
      <w:r w:rsidRPr="000729C4">
        <w:rPr>
          <w:rStyle w:val="Emphasis"/>
          <w:highlight w:val="green"/>
        </w:rPr>
        <w:t>refer to</w:t>
      </w:r>
      <w:r>
        <w:t xml:space="preserve"> </w:t>
      </w:r>
      <w:r w:rsidRPr="000729C4">
        <w:rPr>
          <w:b/>
          <w:bCs/>
          <w:sz w:val="26"/>
          <w:szCs w:val="26"/>
          <w:highlight w:val="green"/>
          <w:u w:val="single"/>
        </w:rPr>
        <w:t>disability</w:t>
      </w:r>
      <w:r>
        <w:t xml:space="preserve"> </w:t>
      </w:r>
      <w:r w:rsidRPr="000729C4">
        <w:rPr>
          <w:rStyle w:val="Emphasis"/>
          <w:highlight w:val="green"/>
        </w:rPr>
        <w:t>“sinthomosexuality</w:t>
      </w:r>
      <w:r w:rsidRPr="000729C4">
        <w:rPr>
          <w:b/>
          <w:bCs/>
          <w:sz w:val="26"/>
          <w:szCs w:val="26"/>
          <w:highlight w:val="green"/>
          <w:u w:val="single"/>
        </w:rPr>
        <w:t>” embodies disability</w:t>
      </w:r>
      <w:r>
        <w:t xml:space="preserve"> </w:t>
      </w:r>
      <w:r w:rsidRPr="004E2748">
        <w:rPr>
          <w:b/>
          <w:bCs/>
          <w:sz w:val="26"/>
          <w:szCs w:val="26"/>
          <w:highlight w:val="green"/>
          <w:u w:val="single"/>
        </w:rPr>
        <w:t>it</w:t>
      </w:r>
      <w:r>
        <w:t xml:space="preserve"> </w:t>
      </w:r>
      <w:r w:rsidRPr="00E40B10">
        <w:rPr>
          <w:b/>
          <w:bCs/>
          <w:sz w:val="26"/>
          <w:szCs w:val="26"/>
          <w:highlight w:val="green"/>
          <w:u w:val="single"/>
        </w:rPr>
        <w:t>is the</w:t>
      </w:r>
      <w:r>
        <w:t xml:space="preserve"> </w:t>
      </w:r>
      <w:r w:rsidRPr="00E40B10">
        <w:rPr>
          <w:b/>
          <w:bCs/>
          <w:sz w:val="26"/>
          <w:szCs w:val="26"/>
          <w:highlight w:val="green"/>
          <w:u w:val="single"/>
        </w:rPr>
        <w:t>means by which the subject can access</w:t>
      </w:r>
      <w:r>
        <w:t xml:space="preserve"> </w:t>
      </w:r>
      <w:r w:rsidRPr="00E40B10">
        <w:rPr>
          <w:b/>
          <w:bCs/>
          <w:sz w:val="26"/>
          <w:szCs w:val="26"/>
          <w:highlight w:val="green"/>
          <w:u w:val="single"/>
        </w:rPr>
        <w:t>meaning</w:t>
      </w:r>
      <w:r>
        <w:t xml:space="preserve"> </w:t>
      </w:r>
      <w:r w:rsidRPr="00E40B10">
        <w:rPr>
          <w:b/>
          <w:bCs/>
          <w:sz w:val="26"/>
          <w:szCs w:val="26"/>
          <w:highlight w:val="green"/>
          <w:u w:val="single"/>
        </w:rPr>
        <w:t>because each</w:t>
      </w:r>
      <w:r>
        <w:t xml:space="preserve"> </w:t>
      </w:r>
      <w:r w:rsidRPr="00E40B10">
        <w:rPr>
          <w:b/>
          <w:bCs/>
          <w:sz w:val="26"/>
          <w:szCs w:val="26"/>
          <w:highlight w:val="green"/>
          <w:u w:val="single"/>
        </w:rPr>
        <w:t>is</w:t>
      </w:r>
      <w:r>
        <w:t xml:space="preserve"> </w:t>
      </w:r>
      <w:r w:rsidRPr="00E40B10">
        <w:rPr>
          <w:rStyle w:val="Emphasis"/>
          <w:highlight w:val="green"/>
        </w:rPr>
        <w:t>individual</w:t>
      </w:r>
      <w:r>
        <w:t xml:space="preserve"> </w:t>
      </w:r>
      <w:r w:rsidRPr="00E40B10">
        <w:rPr>
          <w:b/>
          <w:bCs/>
          <w:sz w:val="26"/>
          <w:szCs w:val="26"/>
          <w:highlight w:val="green"/>
          <w:u w:val="single"/>
        </w:rPr>
        <w:t>also threatens the Symbolic</w:t>
      </w:r>
      <w:r>
        <w:t xml:space="preserve"> </w:t>
      </w:r>
      <w:r w:rsidRPr="00C04A98">
        <w:rPr>
          <w:b/>
          <w:bCs/>
          <w:sz w:val="26"/>
          <w:szCs w:val="26"/>
          <w:highlight w:val="green"/>
          <w:u w:val="single"/>
        </w:rPr>
        <w:t>to be constituted as a subject</w:t>
      </w:r>
      <w:r>
        <w:t xml:space="preserve"> </w:t>
      </w:r>
      <w:r w:rsidRPr="00C04A98">
        <w:rPr>
          <w:b/>
          <w:bCs/>
          <w:sz w:val="26"/>
          <w:szCs w:val="26"/>
          <w:highlight w:val="green"/>
          <w:u w:val="single"/>
        </w:rPr>
        <w:t>one must be</w:t>
      </w:r>
      <w:r>
        <w:t xml:space="preserve"> </w:t>
      </w:r>
      <w:r w:rsidRPr="00C04A98">
        <w:rPr>
          <w:b/>
          <w:bCs/>
          <w:sz w:val="26"/>
          <w:szCs w:val="26"/>
          <w:highlight w:val="green"/>
          <w:u w:val="single"/>
        </w:rPr>
        <w:t>blind</w:t>
      </w:r>
      <w:r>
        <w:t xml:space="preserve"> </w:t>
      </w:r>
      <w:r w:rsidRPr="00C04A98">
        <w:rPr>
          <w:b/>
          <w:bCs/>
          <w:sz w:val="26"/>
          <w:szCs w:val="26"/>
          <w:highlight w:val="green"/>
          <w:u w:val="single"/>
        </w:rPr>
        <w:t>to</w:t>
      </w:r>
      <w:r>
        <w:t xml:space="preserve"> </w:t>
      </w:r>
      <w:r w:rsidRPr="00C04A98">
        <w:rPr>
          <w:b/>
          <w:bCs/>
          <w:sz w:val="26"/>
          <w:szCs w:val="26"/>
          <w:highlight w:val="green"/>
          <w:u w:val="single"/>
        </w:rPr>
        <w:t>determination</w:t>
      </w:r>
      <w:r>
        <w:t xml:space="preserve"> </w:t>
      </w:r>
      <w:r w:rsidRPr="00C04A98">
        <w:rPr>
          <w:b/>
          <w:bCs/>
          <w:sz w:val="26"/>
          <w:szCs w:val="26"/>
          <w:highlight w:val="green"/>
          <w:u w:val="single"/>
        </w:rPr>
        <w:t>of enjoyment</w:t>
      </w:r>
      <w:r>
        <w:t xml:space="preserve"> </w:t>
      </w:r>
      <w:r w:rsidRPr="00C04A98">
        <w:rPr>
          <w:rStyle w:val="Emphasis"/>
          <w:highlight w:val="green"/>
        </w:rPr>
        <w:t>to</w:t>
      </w:r>
      <w:r>
        <w:t xml:space="preserve"> </w:t>
      </w:r>
      <w:r w:rsidRPr="00C04A98">
        <w:rPr>
          <w:b/>
          <w:bCs/>
          <w:sz w:val="26"/>
          <w:szCs w:val="26"/>
          <w:highlight w:val="green"/>
          <w:u w:val="single"/>
        </w:rPr>
        <w:t>alleviate</w:t>
      </w:r>
      <w:r>
        <w:t xml:space="preserve"> </w:t>
      </w:r>
      <w:r w:rsidRPr="00C04A98">
        <w:rPr>
          <w:b/>
          <w:bCs/>
          <w:sz w:val="26"/>
          <w:szCs w:val="26"/>
          <w:highlight w:val="green"/>
          <w:u w:val="single"/>
        </w:rPr>
        <w:t>blindness”</w:t>
      </w:r>
      <w:r>
        <w:t xml:space="preserve"> </w:t>
      </w:r>
      <w:r w:rsidRPr="00C04A98">
        <w:rPr>
          <w:b/>
          <w:bCs/>
          <w:sz w:val="26"/>
          <w:szCs w:val="26"/>
          <w:highlight w:val="green"/>
          <w:u w:val="single"/>
        </w:rPr>
        <w:t>must effect a “</w:t>
      </w:r>
      <w:r w:rsidRPr="001D0F3E">
        <w:rPr>
          <w:b/>
          <w:bCs/>
          <w:sz w:val="26"/>
          <w:szCs w:val="26"/>
          <w:highlight w:val="green"/>
          <w:u w:val="single"/>
        </w:rPr>
        <w:t>disfiguration”</w:t>
      </w:r>
      <w:r>
        <w:t xml:space="preserve"> </w:t>
      </w:r>
      <w:r w:rsidRPr="00C04A98">
        <w:rPr>
          <w:b/>
          <w:bCs/>
          <w:sz w:val="26"/>
          <w:szCs w:val="26"/>
          <w:highlight w:val="green"/>
          <w:u w:val="single"/>
        </w:rPr>
        <w:t>when</w:t>
      </w:r>
      <w:r>
        <w:t xml:space="preserve"> </w:t>
      </w:r>
      <w:r w:rsidRPr="00641958">
        <w:rPr>
          <w:b/>
          <w:bCs/>
          <w:sz w:val="26"/>
          <w:szCs w:val="26"/>
          <w:highlight w:val="green"/>
          <w:u w:val="single"/>
        </w:rPr>
        <w:t>recognizing the</w:t>
      </w:r>
      <w:r>
        <w:t xml:space="preserve"> </w:t>
      </w:r>
      <w:r w:rsidRPr="00C04A98">
        <w:rPr>
          <w:b/>
          <w:bCs/>
          <w:sz w:val="26"/>
          <w:szCs w:val="26"/>
          <w:highlight w:val="green"/>
          <w:u w:val="single"/>
        </w:rPr>
        <w:t>sinthome,</w:t>
      </w:r>
      <w:r>
        <w:t xml:space="preserve"> </w:t>
      </w:r>
      <w:r w:rsidRPr="00C04A98">
        <w:rPr>
          <w:b/>
          <w:bCs/>
          <w:sz w:val="26"/>
          <w:szCs w:val="26"/>
          <w:highlight w:val="green"/>
          <w:u w:val="single"/>
        </w:rPr>
        <w:t>we‟re disabled if we do, disabled if we don‟t.</w:t>
      </w:r>
      <w:r>
        <w:t xml:space="preserve"> </w:t>
      </w:r>
      <w:r w:rsidRPr="00C04A98">
        <w:rPr>
          <w:b/>
          <w:bCs/>
          <w:sz w:val="26"/>
          <w:szCs w:val="26"/>
          <w:highlight w:val="green"/>
          <w:u w:val="single"/>
        </w:rPr>
        <w:t>the disability drive</w:t>
      </w:r>
      <w:r>
        <w:t xml:space="preserve"> </w:t>
      </w:r>
      <w:r w:rsidRPr="00C04A98">
        <w:rPr>
          <w:b/>
          <w:bCs/>
          <w:sz w:val="26"/>
          <w:szCs w:val="26"/>
          <w:highlight w:val="green"/>
          <w:u w:val="single"/>
        </w:rPr>
        <w:t>affords</w:t>
      </w:r>
      <w:r>
        <w:t xml:space="preserve"> </w:t>
      </w:r>
      <w:r w:rsidRPr="00C04A98">
        <w:rPr>
          <w:b/>
          <w:bCs/>
          <w:sz w:val="26"/>
          <w:szCs w:val="26"/>
          <w:highlight w:val="green"/>
          <w:u w:val="single"/>
        </w:rPr>
        <w:t>reasons that images of disability</w:t>
      </w:r>
      <w:r>
        <w:t xml:space="preserve"> </w:t>
      </w:r>
      <w:r w:rsidRPr="00C04A98">
        <w:rPr>
          <w:b/>
          <w:bCs/>
          <w:sz w:val="26"/>
          <w:szCs w:val="26"/>
          <w:highlight w:val="green"/>
          <w:u w:val="single"/>
        </w:rPr>
        <w:t>excite and repel</w:t>
      </w:r>
      <w:r>
        <w:t xml:space="preserve"> </w:t>
      </w:r>
      <w:r w:rsidRPr="00C04A98">
        <w:rPr>
          <w:b/>
          <w:bCs/>
          <w:sz w:val="26"/>
          <w:szCs w:val="26"/>
          <w:highlight w:val="green"/>
          <w:u w:val="single"/>
        </w:rPr>
        <w:t>for able-bodied people</w:t>
      </w:r>
      <w:r>
        <w:t xml:space="preserve"> </w:t>
      </w:r>
      <w:r w:rsidRPr="00C04A98">
        <w:rPr>
          <w:b/>
          <w:bCs/>
          <w:sz w:val="26"/>
          <w:szCs w:val="26"/>
          <w:highlight w:val="green"/>
          <w:u w:val="single"/>
        </w:rPr>
        <w:t>this</w:t>
      </w:r>
      <w:r>
        <w:t xml:space="preserve"> </w:t>
      </w:r>
      <w:r w:rsidRPr="00C04A98">
        <w:rPr>
          <w:b/>
          <w:bCs/>
          <w:sz w:val="26"/>
          <w:szCs w:val="26"/>
          <w:highlight w:val="green"/>
          <w:u w:val="single"/>
        </w:rPr>
        <w:t>psychic force shapes</w:t>
      </w:r>
      <w:r>
        <w:t xml:space="preserve"> </w:t>
      </w:r>
      <w:r w:rsidRPr="00C04A98">
        <w:rPr>
          <w:b/>
          <w:bCs/>
          <w:sz w:val="26"/>
          <w:szCs w:val="26"/>
          <w:highlight w:val="green"/>
          <w:u w:val="single"/>
        </w:rPr>
        <w:t>subjectivities</w:t>
      </w:r>
    </w:p>
    <w:p w14:paraId="625FCF95" w14:textId="77777777" w:rsidR="00DC19C6" w:rsidRPr="00907C79" w:rsidRDefault="00DC19C6" w:rsidP="00DC19C6">
      <w:pPr>
        <w:pStyle w:val="Heading4"/>
        <w:rPr>
          <w:rFonts w:cs="Calibri"/>
          <w:color w:val="000000" w:themeColor="text1"/>
        </w:rPr>
      </w:pPr>
      <w:r>
        <w:rPr>
          <w:rFonts w:cs="Calibri"/>
          <w:color w:val="000000" w:themeColor="text1"/>
        </w:rPr>
        <w:t>T</w:t>
      </w:r>
      <w:r w:rsidRPr="00506F37">
        <w:rPr>
          <w:rFonts w:cs="Calibri"/>
          <w:color w:val="000000" w:themeColor="text1"/>
        </w:rPr>
        <w:t xml:space="preserve">he drive </w:t>
      </w:r>
      <w:r>
        <w:rPr>
          <w:rFonts w:cs="Calibri"/>
          <w:color w:val="000000" w:themeColor="text1"/>
        </w:rPr>
        <w:t>is tied up with</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10AB67B7" w14:textId="496D1759" w:rsidR="00DC19C6" w:rsidRPr="00A35A28" w:rsidRDefault="00DC19C6" w:rsidP="00DC19C6">
      <w:pPr>
        <w:spacing w:line="276" w:lineRule="auto"/>
        <w:jc w:val="both"/>
      </w:pPr>
      <w:r w:rsidRPr="00A35A28">
        <w:rPr>
          <w:rStyle w:val="Style13ptBold"/>
        </w:rPr>
        <w:t xml:space="preserve">Mollow </w:t>
      </w:r>
      <w:r>
        <w:rPr>
          <w:rStyle w:val="Style13ptBold"/>
        </w:rPr>
        <w:t>2</w:t>
      </w:r>
      <w:r w:rsidRPr="00A35A28">
        <w:t xml:space="preserve"> </w:t>
      </w:r>
    </w:p>
    <w:p w14:paraId="7A96D679" w14:textId="0C1BBD55" w:rsidR="00DC19C6" w:rsidRDefault="00DC19C6" w:rsidP="00DC19C6">
      <w:r w:rsidRPr="00C04A98">
        <w:rPr>
          <w:rStyle w:val="Emphasis"/>
          <w:highlight w:val="green"/>
        </w:rPr>
        <w:t>primary pity entails a mixing up of self and other such that the ego</w:t>
      </w:r>
      <w:r>
        <w:t xml:space="preserve"> </w:t>
      </w:r>
      <w:proofErr w:type="gramStart"/>
      <w:r w:rsidRPr="00C04A98">
        <w:rPr>
          <w:rStyle w:val="Emphasis"/>
          <w:highlight w:val="green"/>
        </w:rPr>
        <w:t>belong</w:t>
      </w:r>
      <w:proofErr w:type="gramEnd"/>
      <w:r w:rsidRPr="00C04A98">
        <w:rPr>
          <w:rStyle w:val="Emphasis"/>
          <w:highlight w:val="green"/>
        </w:rPr>
        <w:t xml:space="preserve"> to “someone else,”</w:t>
      </w:r>
      <w:r>
        <w:t xml:space="preserve"> </w:t>
      </w:r>
      <w:r w:rsidRPr="00C04A98">
        <w:rPr>
          <w:rStyle w:val="Emphasis"/>
          <w:highlight w:val="green"/>
        </w:rPr>
        <w:t>This affective response can feel unbearable</w:t>
      </w:r>
      <w:r>
        <w:t xml:space="preserve"> </w:t>
      </w:r>
      <w:r w:rsidRPr="00C04A98">
        <w:rPr>
          <w:rStyle w:val="Emphasis"/>
          <w:highlight w:val="green"/>
        </w:rPr>
        <w:t>because it involves a drive toward disability</w:t>
      </w:r>
      <w:r>
        <w:t xml:space="preserve"> </w:t>
      </w:r>
      <w:r w:rsidRPr="00C04A98">
        <w:rPr>
          <w:rStyle w:val="Emphasis"/>
          <w:highlight w:val="green"/>
        </w:rPr>
        <w:t>which menaces the ego‟s investments in health,</w:t>
      </w:r>
      <w:r>
        <w:t xml:space="preserve"> </w:t>
      </w:r>
      <w:r w:rsidRPr="00C04A98">
        <w:rPr>
          <w:rStyle w:val="Emphasis"/>
          <w:highlight w:val="green"/>
        </w:rPr>
        <w:t>and control</w:t>
      </w:r>
      <w:r>
        <w:t xml:space="preserve"> </w:t>
      </w:r>
      <w:r w:rsidRPr="00C04A98">
        <w:rPr>
          <w:rStyle w:val="Emphasis"/>
          <w:highlight w:val="green"/>
        </w:rPr>
        <w:t>to contemplate another person‟s suffering is to</w:t>
      </w:r>
      <w:r>
        <w:t xml:space="preserve"> </w:t>
      </w:r>
      <w:r w:rsidRPr="00C04A98">
        <w:rPr>
          <w:rStyle w:val="Emphasis"/>
          <w:highlight w:val="green"/>
        </w:rPr>
        <w:t>question, “Could this happen to me?”</w:t>
      </w:r>
      <w:r>
        <w:t xml:space="preserve"> </w:t>
      </w:r>
      <w:r w:rsidRPr="0023133B">
        <w:rPr>
          <w:rStyle w:val="Emphasis"/>
          <w:highlight w:val="green"/>
        </w:rPr>
        <w:t xml:space="preserve">Secondary pity </w:t>
      </w:r>
      <w:r w:rsidRPr="004E2748">
        <w:rPr>
          <w:rStyle w:val="Emphasis"/>
          <w:highlight w:val="green"/>
        </w:rPr>
        <w:t>attempts to heal</w:t>
      </w:r>
      <w:r>
        <w:t xml:space="preserve"> </w:t>
      </w:r>
      <w:r w:rsidRPr="0023133B">
        <w:rPr>
          <w:rStyle w:val="Emphasis"/>
          <w:highlight w:val="green"/>
        </w:rPr>
        <w:t>primary pity</w:t>
      </w:r>
      <w:r>
        <w:t xml:space="preserve"> </w:t>
      </w:r>
      <w:r w:rsidRPr="0023133B">
        <w:rPr>
          <w:rStyle w:val="Emphasis"/>
          <w:highlight w:val="green"/>
        </w:rPr>
        <w:t>and</w:t>
      </w:r>
      <w:r>
        <w:t xml:space="preserve"> </w:t>
      </w:r>
      <w:r w:rsidRPr="0023133B">
        <w:rPr>
          <w:rStyle w:val="Emphasis"/>
          <w:highlight w:val="green"/>
        </w:rPr>
        <w:t>defend</w:t>
      </w:r>
      <w:r>
        <w:t xml:space="preserve"> </w:t>
      </w:r>
      <w:r w:rsidRPr="004E2748">
        <w:rPr>
          <w:rStyle w:val="Emphasis"/>
          <w:highlight w:val="green"/>
        </w:rPr>
        <w:t>the ego</w:t>
      </w:r>
      <w:r>
        <w:t xml:space="preserve"> </w:t>
      </w:r>
      <w:r w:rsidRPr="00C04A98">
        <w:rPr>
          <w:rStyle w:val="Emphasis"/>
          <w:highlight w:val="green"/>
        </w:rPr>
        <w:t>at someone else‟s expense.</w:t>
      </w:r>
      <w:r>
        <w:t xml:space="preserve"> </w:t>
      </w:r>
      <w:r w:rsidRPr="00C04A98">
        <w:rPr>
          <w:rStyle w:val="Emphasis"/>
          <w:highlight w:val="green"/>
        </w:rPr>
        <w:t>secondary pity encompasses</w:t>
      </w:r>
      <w:r>
        <w:t xml:space="preserve"> </w:t>
      </w:r>
      <w:r w:rsidRPr="00C04A98">
        <w:rPr>
          <w:rStyle w:val="Emphasis"/>
          <w:highlight w:val="green"/>
        </w:rPr>
        <w:t>charity, tears, and calls for a cure.</w:t>
      </w:r>
      <w:r>
        <w:t xml:space="preserve"> </w:t>
      </w:r>
      <w:r w:rsidRPr="00C04A98">
        <w:rPr>
          <w:rStyle w:val="Emphasis"/>
          <w:highlight w:val="green"/>
        </w:rPr>
        <w:t>these affects enlarge the ego of the pitier</w:t>
      </w:r>
      <w:r>
        <w:t xml:space="preserve"> </w:t>
      </w:r>
      <w:r w:rsidRPr="00C04A98">
        <w:rPr>
          <w:rStyle w:val="Emphasis"/>
          <w:highlight w:val="green"/>
        </w:rPr>
        <w:t>primary pity is so unsettling that</w:t>
      </w:r>
      <w:r>
        <w:t xml:space="preserve"> </w:t>
      </w:r>
      <w:r w:rsidRPr="00C04A98">
        <w:rPr>
          <w:rStyle w:val="Emphasis"/>
          <w:highlight w:val="green"/>
        </w:rPr>
        <w:t>We have</w:t>
      </w:r>
      <w:r>
        <w:t xml:space="preserve"> </w:t>
      </w:r>
      <w:r w:rsidRPr="00C04A98">
        <w:rPr>
          <w:rStyle w:val="Emphasis"/>
          <w:highlight w:val="green"/>
        </w:rPr>
        <w:t>been driven to lock people in institutions, to</w:t>
      </w:r>
      <w:r>
        <w:t xml:space="preserve"> </w:t>
      </w:r>
      <w:r w:rsidRPr="00C04A98">
        <w:rPr>
          <w:rStyle w:val="Emphasis"/>
          <w:highlight w:val="green"/>
        </w:rPr>
        <w:t>stare, to punish, and</w:t>
      </w:r>
      <w:r>
        <w:t xml:space="preserve"> </w:t>
      </w:r>
      <w:r w:rsidRPr="00C04A98">
        <w:rPr>
          <w:rStyle w:val="Emphasis"/>
          <w:highlight w:val="green"/>
        </w:rPr>
        <w:t>sentimentalize</w:t>
      </w:r>
      <w:r>
        <w:t xml:space="preserve"> </w:t>
      </w:r>
      <w:r w:rsidRPr="00C04A98">
        <w:rPr>
          <w:rStyle w:val="Emphasis"/>
          <w:highlight w:val="green"/>
        </w:rPr>
        <w:t>in</w:t>
      </w:r>
      <w:r>
        <w:t xml:space="preserve"> </w:t>
      </w:r>
      <w:r w:rsidRPr="00C04A98">
        <w:rPr>
          <w:rStyle w:val="Emphasis"/>
          <w:highlight w:val="green"/>
        </w:rPr>
        <w:t>not acknowledging that</w:t>
      </w:r>
      <w:r>
        <w:t xml:space="preserve"> </w:t>
      </w:r>
      <w:r w:rsidRPr="00C04A98">
        <w:rPr>
          <w:rStyle w:val="Emphasis"/>
          <w:highlight w:val="green"/>
        </w:rPr>
        <w:t>pity</w:t>
      </w:r>
    </w:p>
    <w:p w14:paraId="68C401C0" w14:textId="77777777" w:rsidR="00DC19C6" w:rsidRPr="00A35A28" w:rsidRDefault="00DC19C6" w:rsidP="00DC19C6">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which</w:t>
      </w:r>
      <w:r w:rsidRPr="009B690D">
        <w:rPr>
          <w:rFonts w:cs="Calibri"/>
        </w:rPr>
        <w:t xml:space="preserve"> deems the disabled child a threat </w:t>
      </w:r>
      <w:r>
        <w:rPr>
          <w:rFonts w:cs="Calibri"/>
        </w:rPr>
        <w:t xml:space="preserve">to society </w:t>
      </w:r>
      <w:r w:rsidRPr="009B690D">
        <w:rPr>
          <w:rFonts w:cs="Calibri"/>
        </w:rPr>
        <w:t xml:space="preserve">and </w:t>
      </w:r>
      <w:r>
        <w:rPr>
          <w:rFonts w:cs="Calibri"/>
        </w:rPr>
        <w:t>is thus eradicated</w:t>
      </w:r>
      <w:r w:rsidRPr="009B690D">
        <w:rPr>
          <w:rFonts w:cs="Calibri"/>
        </w:rPr>
        <w:t xml:space="preserve"> from the political. </w:t>
      </w:r>
    </w:p>
    <w:p w14:paraId="428412B1" w14:textId="5C006824" w:rsidR="00DC19C6" w:rsidRPr="00A35A28" w:rsidRDefault="00DC19C6" w:rsidP="00DC19C6">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p>
    <w:p w14:paraId="55961C57" w14:textId="34028387" w:rsidR="00DC19C6" w:rsidRDefault="00DC19C6" w:rsidP="00DC19C6">
      <w:r w:rsidRPr="00C04A98">
        <w:rPr>
          <w:rStyle w:val="Emphasis"/>
          <w:highlight w:val="green"/>
        </w:rPr>
        <w:t>the</w:t>
      </w:r>
      <w:r>
        <w:t xml:space="preserve"> </w:t>
      </w:r>
      <w:r w:rsidRPr="00C04A98">
        <w:rPr>
          <w:rStyle w:val="Emphasis"/>
          <w:highlight w:val="green"/>
        </w:rPr>
        <w:t>image of the</w:t>
      </w:r>
      <w:r>
        <w:t xml:space="preserve"> </w:t>
      </w:r>
      <w:r w:rsidRPr="00C04A98">
        <w:rPr>
          <w:rStyle w:val="Emphasis"/>
          <w:highlight w:val="green"/>
        </w:rPr>
        <w:t>Child” is inextricable</w:t>
      </w:r>
      <w:r>
        <w:t xml:space="preserve"> </w:t>
      </w:r>
      <w:r w:rsidRPr="00C04A98">
        <w:rPr>
          <w:rStyle w:val="Emphasis"/>
          <w:highlight w:val="green"/>
        </w:rPr>
        <w:t>from disability</w:t>
      </w:r>
      <w:r>
        <w:t xml:space="preserve"> </w:t>
      </w:r>
      <w:r w:rsidRPr="00C04A98">
        <w:rPr>
          <w:rStyle w:val="Emphasis"/>
          <w:highlight w:val="green"/>
        </w:rPr>
        <w:t>the Child is</w:t>
      </w:r>
      <w:r>
        <w:t xml:space="preserve"> </w:t>
      </w:r>
      <w:r w:rsidRPr="00C04A98">
        <w:rPr>
          <w:rStyle w:val="Emphasis"/>
          <w:highlight w:val="green"/>
        </w:rPr>
        <w:t>a ritual display of pity that demeans disabled people.</w:t>
      </w:r>
      <w:r>
        <w:t xml:space="preserve"> </w:t>
      </w:r>
      <w:r w:rsidRPr="00C04A98">
        <w:rPr>
          <w:rStyle w:val="Emphasis"/>
          <w:highlight w:val="green"/>
        </w:rPr>
        <w:t>the Child makes an excellent alibi for ableism</w:t>
      </w:r>
      <w:r>
        <w:t xml:space="preserve"> </w:t>
      </w:r>
      <w:r w:rsidRPr="00C04A98">
        <w:rPr>
          <w:rStyle w:val="Emphasis"/>
          <w:highlight w:val="green"/>
        </w:rPr>
        <w:t>because</w:t>
      </w:r>
      <w:r>
        <w:t xml:space="preserve"> </w:t>
      </w:r>
      <w:r w:rsidRPr="00C04A98">
        <w:rPr>
          <w:rStyle w:val="Emphasis"/>
          <w:highlight w:val="green"/>
        </w:rPr>
        <w:t>the idea of not fighting</w:t>
      </w:r>
      <w:r>
        <w:t xml:space="preserve"> </w:t>
      </w:r>
      <w:r w:rsidRPr="00C04A98">
        <w:rPr>
          <w:rStyle w:val="Emphasis"/>
          <w:highlight w:val="green"/>
        </w:rPr>
        <w:t>is unthinkable.</w:t>
      </w:r>
      <w:r>
        <w:t xml:space="preserve"> </w:t>
      </w:r>
      <w:r w:rsidRPr="00C04A98">
        <w:rPr>
          <w:rStyle w:val="Emphasis"/>
          <w:highlight w:val="green"/>
        </w:rPr>
        <w:t>Who would</w:t>
      </w:r>
      <w:r>
        <w:t xml:space="preserve"> </w:t>
      </w:r>
      <w:r w:rsidRPr="00C04A98">
        <w:rPr>
          <w:rStyle w:val="Emphasis"/>
          <w:highlight w:val="green"/>
        </w:rPr>
        <w:t>stand against</w:t>
      </w:r>
      <w:r>
        <w:t xml:space="preserve"> </w:t>
      </w:r>
      <w:r w:rsidRPr="00C04A98">
        <w:rPr>
          <w:rStyle w:val="Emphasis"/>
          <w:highlight w:val="green"/>
        </w:rPr>
        <w:t>futurity, and</w:t>
      </w:r>
      <w:r>
        <w:t xml:space="preserve"> </w:t>
      </w:r>
      <w:r w:rsidRPr="00C04A98">
        <w:rPr>
          <w:rStyle w:val="Emphasis"/>
          <w:highlight w:val="green"/>
        </w:rPr>
        <w:t>life</w:t>
      </w:r>
      <w:r>
        <w:t xml:space="preserve"> </w:t>
      </w:r>
      <w:r w:rsidRPr="00C04A98">
        <w:rPr>
          <w:rStyle w:val="Emphasis"/>
          <w:highlight w:val="green"/>
        </w:rPr>
        <w:t>why would anyone come out</w:t>
      </w:r>
      <w:r>
        <w:t xml:space="preserve"> </w:t>
      </w:r>
      <w:r w:rsidRPr="00C04A98">
        <w:rPr>
          <w:rStyle w:val="Emphasis"/>
          <w:highlight w:val="green"/>
        </w:rPr>
        <w:t>against the Child who, without a cure, might never</w:t>
      </w:r>
      <w:r>
        <w:t xml:space="preserve"> </w:t>
      </w:r>
      <w:r w:rsidRPr="00C04A98">
        <w:rPr>
          <w:rStyle w:val="Emphasis"/>
          <w:highlight w:val="green"/>
        </w:rPr>
        <w:t>have a future</w:t>
      </w:r>
      <w:r>
        <w:t xml:space="preserve"> </w:t>
      </w:r>
      <w:r w:rsidRPr="00C04A98">
        <w:rPr>
          <w:rStyle w:val="Emphasis"/>
          <w:highlight w:val="green"/>
        </w:rPr>
        <w:t>The logic</w:t>
      </w:r>
      <w:r>
        <w:t xml:space="preserve"> </w:t>
      </w:r>
      <w:r w:rsidRPr="00C04A98">
        <w:rPr>
          <w:rStyle w:val="Emphasis"/>
          <w:highlight w:val="green"/>
        </w:rPr>
        <w:t>relies on</w:t>
      </w:r>
      <w:r>
        <w:t xml:space="preserve"> </w:t>
      </w:r>
      <w:r w:rsidRPr="00C04A98">
        <w:rPr>
          <w:rStyle w:val="Emphasis"/>
          <w:highlight w:val="green"/>
        </w:rPr>
        <w:t>“rehabilitative futurism,”</w:t>
      </w:r>
      <w:r>
        <w:t xml:space="preserve"> </w:t>
      </w:r>
      <w:r w:rsidRPr="009B690D">
        <w:rPr>
          <w:rStyle w:val="Emphasis"/>
          <w:highlight w:val="green"/>
        </w:rPr>
        <w:t>is envisaged in terms of a fantasmatic “Child,”</w:t>
      </w:r>
      <w:r>
        <w:t xml:space="preserve"> </w:t>
      </w:r>
      <w:r w:rsidRPr="00C04A98">
        <w:rPr>
          <w:rStyle w:val="Emphasis"/>
          <w:highlight w:val="green"/>
        </w:rPr>
        <w:t>that</w:t>
      </w:r>
      <w:r>
        <w:t xml:space="preserve"> </w:t>
      </w:r>
      <w:r w:rsidRPr="00C04A98">
        <w:rPr>
          <w:rStyle w:val="Emphasis"/>
          <w:highlight w:val="green"/>
        </w:rPr>
        <w:t>eradication of disability</w:t>
      </w:r>
      <w:r w:rsidRPr="009B690D">
        <w:rPr>
          <w:rStyle w:val="Emphasis"/>
          <w:highlight w:val="green"/>
        </w:rPr>
        <w:t>: a recovery of a</w:t>
      </w:r>
      <w:r>
        <w:t xml:space="preserve"> </w:t>
      </w:r>
      <w:r w:rsidRPr="009B690D">
        <w:rPr>
          <w:rStyle w:val="Emphasis"/>
          <w:highlight w:val="green"/>
        </w:rPr>
        <w:t xml:space="preserve">“hobbled” </w:t>
      </w:r>
      <w:proofErr w:type="gramStart"/>
      <w:r w:rsidRPr="009B690D">
        <w:rPr>
          <w:rStyle w:val="Emphasis"/>
          <w:highlight w:val="green"/>
        </w:rPr>
        <w:t>economy</w:t>
      </w:r>
      <w:proofErr w:type="gramEnd"/>
    </w:p>
    <w:p w14:paraId="75156CFF" w14:textId="77777777" w:rsidR="0048196A" w:rsidRPr="00745BD2" w:rsidRDefault="0048196A" w:rsidP="0048196A">
      <w:pPr>
        <w:pStyle w:val="Heading4"/>
        <w:rPr>
          <w:rFonts w:cs="Calibri"/>
          <w:color w:val="000000" w:themeColor="text1"/>
          <w:sz w:val="44"/>
          <w:szCs w:val="44"/>
        </w:rPr>
      </w:pPr>
    </w:p>
    <w:p w14:paraId="5203589D" w14:textId="77777777" w:rsidR="0048196A" w:rsidRPr="00745BD2" w:rsidRDefault="0048196A" w:rsidP="0048196A">
      <w:pPr>
        <w:rPr>
          <w:sz w:val="44"/>
          <w:szCs w:val="44"/>
        </w:rPr>
      </w:pPr>
    </w:p>
    <w:p w14:paraId="656B611D" w14:textId="77777777" w:rsidR="0048196A" w:rsidRPr="00745BD2" w:rsidRDefault="0048196A" w:rsidP="0048196A">
      <w:pPr>
        <w:rPr>
          <w:sz w:val="44"/>
          <w:szCs w:val="44"/>
        </w:rPr>
      </w:pPr>
    </w:p>
    <w:p w14:paraId="6FEC6BEF" w14:textId="77777777" w:rsidR="00117BF2" w:rsidRPr="00745BD2" w:rsidRDefault="00117BF2" w:rsidP="00117BF2">
      <w:pPr>
        <w:pStyle w:val="Heading4"/>
        <w:rPr>
          <w:sz w:val="44"/>
          <w:szCs w:val="44"/>
        </w:rPr>
      </w:pPr>
      <w:r w:rsidRPr="00745BD2">
        <w:rPr>
          <w:sz w:val="44"/>
          <w:szCs w:val="44"/>
        </w:rPr>
        <w:t>The affs call for a better democracy is nothing but a call for visibility. Democracy operates through recognition of socially tolerable identities which always excludes disabled folk who are mutually exclusive from democratic notions of civilization. Visibility through democratic identity construction is a stamp of approval that is never afforded to us because we will never “fit in.”</w:t>
      </w:r>
    </w:p>
    <w:p w14:paraId="5BF5B425" w14:textId="77777777" w:rsidR="00117BF2" w:rsidRPr="00745BD2" w:rsidRDefault="00117BF2" w:rsidP="00117BF2">
      <w:pPr>
        <w:rPr>
          <w:sz w:val="44"/>
          <w:szCs w:val="44"/>
        </w:rPr>
      </w:pPr>
      <w:r w:rsidRPr="00745BD2">
        <w:rPr>
          <w:rStyle w:val="Style13ptBold"/>
          <w:sz w:val="44"/>
          <w:szCs w:val="44"/>
        </w:rPr>
        <w:t>McRuer 17</w:t>
      </w:r>
    </w:p>
    <w:p w14:paraId="7C0CE740" w14:textId="77777777" w:rsidR="00117BF2" w:rsidRPr="00745BD2" w:rsidRDefault="00117BF2" w:rsidP="00117BF2">
      <w:pPr>
        <w:rPr>
          <w:sz w:val="44"/>
          <w:szCs w:val="44"/>
        </w:rPr>
      </w:pPr>
      <w:r w:rsidRPr="00745BD2">
        <w:rPr>
          <w:rStyle w:val="Emphasis"/>
          <w:sz w:val="44"/>
          <w:szCs w:val="44"/>
          <w:highlight w:val="green"/>
        </w:rPr>
        <w:t>neoliberal tolerance</w:t>
      </w:r>
      <w:r w:rsidRPr="00745BD2">
        <w:rPr>
          <w:sz w:val="44"/>
          <w:szCs w:val="44"/>
        </w:rPr>
        <w:t xml:space="preserve"> </w:t>
      </w:r>
      <w:r w:rsidRPr="00745BD2">
        <w:rPr>
          <w:rStyle w:val="Emphasis"/>
          <w:sz w:val="44"/>
          <w:szCs w:val="44"/>
          <w:highlight w:val="green"/>
        </w:rPr>
        <w:t>is</w:t>
      </w:r>
      <w:r w:rsidRPr="00745BD2">
        <w:rPr>
          <w:sz w:val="44"/>
          <w:szCs w:val="44"/>
        </w:rPr>
        <w:t xml:space="preserve"> </w:t>
      </w:r>
      <w:r w:rsidRPr="00745BD2">
        <w:rPr>
          <w:rStyle w:val="Emphasis"/>
          <w:sz w:val="44"/>
          <w:szCs w:val="44"/>
          <w:highlight w:val="green"/>
        </w:rPr>
        <w:t>complicated</w:t>
      </w:r>
      <w:r w:rsidRPr="00745BD2">
        <w:rPr>
          <w:sz w:val="44"/>
          <w:szCs w:val="44"/>
        </w:rPr>
        <w:t xml:space="preserve"> </w:t>
      </w:r>
      <w:r w:rsidRPr="00745BD2">
        <w:rPr>
          <w:rStyle w:val="Emphasis"/>
          <w:sz w:val="44"/>
          <w:szCs w:val="44"/>
          <w:highlight w:val="green"/>
        </w:rPr>
        <w:t>in</w:t>
      </w:r>
      <w:r w:rsidRPr="00745BD2">
        <w:rPr>
          <w:sz w:val="44"/>
          <w:szCs w:val="44"/>
        </w:rPr>
        <w:t xml:space="preserve"> </w:t>
      </w:r>
      <w:r w:rsidRPr="00745BD2">
        <w:rPr>
          <w:rStyle w:val="Emphasis"/>
          <w:sz w:val="44"/>
          <w:szCs w:val="44"/>
          <w:highlight w:val="green"/>
        </w:rPr>
        <w:t>advanced democracies</w:t>
      </w:r>
      <w:r w:rsidRPr="00745BD2">
        <w:rPr>
          <w:sz w:val="44"/>
          <w:szCs w:val="44"/>
        </w:rPr>
        <w:t xml:space="preserve"> </w:t>
      </w:r>
      <w:r w:rsidRPr="00745BD2">
        <w:rPr>
          <w:rStyle w:val="Emphasis"/>
          <w:sz w:val="44"/>
          <w:szCs w:val="44"/>
          <w:highlight w:val="green"/>
        </w:rPr>
        <w:t>visibility</w:t>
      </w:r>
      <w:r w:rsidRPr="00745BD2">
        <w:rPr>
          <w:sz w:val="44"/>
          <w:szCs w:val="44"/>
        </w:rPr>
        <w:t xml:space="preserve"> </w:t>
      </w:r>
      <w:r w:rsidRPr="00745BD2">
        <w:rPr>
          <w:rStyle w:val="Emphasis"/>
          <w:sz w:val="44"/>
          <w:szCs w:val="44"/>
          <w:highlight w:val="green"/>
        </w:rPr>
        <w:t>stands out as a symbol, a token of social tolerance and</w:t>
      </w:r>
      <w:r w:rsidRPr="00745BD2">
        <w:rPr>
          <w:sz w:val="44"/>
          <w:szCs w:val="44"/>
        </w:rPr>
        <w:t xml:space="preserve"> </w:t>
      </w:r>
      <w:r w:rsidRPr="00745BD2">
        <w:rPr>
          <w:rStyle w:val="Emphasis"/>
          <w:sz w:val="44"/>
          <w:szCs w:val="44"/>
          <w:highlight w:val="green"/>
        </w:rPr>
        <w:t>freedom</w:t>
      </w:r>
      <w:r w:rsidRPr="00745BD2">
        <w:rPr>
          <w:sz w:val="44"/>
          <w:szCs w:val="44"/>
        </w:rPr>
        <w:t xml:space="preserve"> </w:t>
      </w:r>
      <w:r w:rsidRPr="00745BD2">
        <w:rPr>
          <w:rStyle w:val="Emphasis"/>
          <w:sz w:val="44"/>
          <w:szCs w:val="44"/>
          <w:highlight w:val="green"/>
        </w:rPr>
        <w:t>identity</w:t>
      </w:r>
      <w:r w:rsidRPr="00745BD2">
        <w:rPr>
          <w:sz w:val="44"/>
          <w:szCs w:val="44"/>
        </w:rPr>
        <w:t xml:space="preserve"> </w:t>
      </w:r>
      <w:r w:rsidRPr="00745BD2">
        <w:rPr>
          <w:rStyle w:val="Emphasis"/>
          <w:sz w:val="44"/>
          <w:szCs w:val="44"/>
          <w:highlight w:val="green"/>
        </w:rPr>
        <w:t>sets in motion a narrative that locates bodies in a geopolitical order</w:t>
      </w:r>
      <w:r w:rsidRPr="00745BD2">
        <w:rPr>
          <w:sz w:val="44"/>
          <w:szCs w:val="44"/>
        </w:rPr>
        <w:t xml:space="preserve"> </w:t>
      </w:r>
      <w:r w:rsidRPr="00745BD2">
        <w:rPr>
          <w:rStyle w:val="Emphasis"/>
          <w:sz w:val="44"/>
          <w:szCs w:val="44"/>
          <w:highlight w:val="green"/>
        </w:rPr>
        <w:t>making them visible</w:t>
      </w:r>
      <w:r w:rsidRPr="00745BD2">
        <w:rPr>
          <w:sz w:val="44"/>
          <w:szCs w:val="44"/>
        </w:rPr>
        <w:t xml:space="preserve"> </w:t>
      </w:r>
      <w:r w:rsidRPr="00745BD2">
        <w:rPr>
          <w:rStyle w:val="Emphasis"/>
          <w:sz w:val="44"/>
          <w:szCs w:val="44"/>
          <w:highlight w:val="green"/>
        </w:rPr>
        <w:t>a legible gay identity in Spain now marketed globally to</w:t>
      </w:r>
      <w:r w:rsidRPr="00745BD2">
        <w:rPr>
          <w:sz w:val="44"/>
          <w:szCs w:val="44"/>
        </w:rPr>
        <w:t xml:space="preserve"> </w:t>
      </w:r>
      <w:r w:rsidRPr="00745BD2">
        <w:rPr>
          <w:rStyle w:val="Emphasis"/>
          <w:sz w:val="44"/>
          <w:szCs w:val="44"/>
          <w:highlight w:val="green"/>
        </w:rPr>
        <w:t>consumers</w:t>
      </w:r>
      <w:r w:rsidRPr="00745BD2">
        <w:rPr>
          <w:sz w:val="44"/>
          <w:szCs w:val="44"/>
        </w:rPr>
        <w:t xml:space="preserve"> </w:t>
      </w:r>
      <w:r w:rsidRPr="00745BD2">
        <w:rPr>
          <w:rStyle w:val="Emphasis"/>
          <w:sz w:val="44"/>
          <w:szCs w:val="44"/>
          <w:highlight w:val="green"/>
        </w:rPr>
        <w:t>this tolerance can mask other forms of exploitation</w:t>
      </w:r>
      <w:r w:rsidRPr="00745BD2">
        <w:rPr>
          <w:sz w:val="44"/>
          <w:szCs w:val="44"/>
        </w:rPr>
        <w:t xml:space="preserve"> </w:t>
      </w:r>
      <w:r w:rsidRPr="00745BD2">
        <w:rPr>
          <w:rStyle w:val="Emphasis"/>
          <w:sz w:val="44"/>
          <w:szCs w:val="44"/>
          <w:highlight w:val="green"/>
        </w:rPr>
        <w:t>the new social order</w:t>
      </w:r>
      <w:r w:rsidRPr="00745BD2">
        <w:rPr>
          <w:sz w:val="44"/>
          <w:szCs w:val="44"/>
        </w:rPr>
        <w:t xml:space="preserve"> </w:t>
      </w:r>
      <w:r w:rsidRPr="00745BD2">
        <w:rPr>
          <w:rStyle w:val="Emphasis"/>
          <w:sz w:val="44"/>
          <w:szCs w:val="44"/>
          <w:highlight w:val="green"/>
        </w:rPr>
        <w:t>puts forward</w:t>
      </w:r>
      <w:r w:rsidRPr="00745BD2">
        <w:rPr>
          <w:sz w:val="44"/>
          <w:szCs w:val="44"/>
        </w:rPr>
        <w:t xml:space="preserve"> </w:t>
      </w:r>
      <w:r w:rsidRPr="00745BD2">
        <w:rPr>
          <w:rStyle w:val="Emphasis"/>
          <w:sz w:val="44"/>
          <w:szCs w:val="44"/>
          <w:highlight w:val="green"/>
        </w:rPr>
        <w:t>negative views of disability, because it</w:t>
      </w:r>
      <w:r w:rsidRPr="00745BD2">
        <w:rPr>
          <w:sz w:val="44"/>
          <w:szCs w:val="44"/>
        </w:rPr>
        <w:t xml:space="preserve"> </w:t>
      </w:r>
      <w:r w:rsidRPr="00745BD2">
        <w:rPr>
          <w:rStyle w:val="Emphasis"/>
          <w:sz w:val="44"/>
          <w:szCs w:val="44"/>
          <w:highlight w:val="green"/>
        </w:rPr>
        <w:t>has no value</w:t>
      </w:r>
      <w:r w:rsidRPr="00745BD2">
        <w:rPr>
          <w:sz w:val="44"/>
          <w:szCs w:val="44"/>
        </w:rPr>
        <w:t xml:space="preserve"> </w:t>
      </w:r>
      <w:r w:rsidRPr="00745BD2">
        <w:rPr>
          <w:rStyle w:val="Emphasis"/>
          <w:sz w:val="44"/>
          <w:szCs w:val="44"/>
          <w:highlight w:val="green"/>
        </w:rPr>
        <w:t>and</w:t>
      </w:r>
      <w:r w:rsidRPr="00745BD2">
        <w:rPr>
          <w:sz w:val="44"/>
          <w:szCs w:val="44"/>
        </w:rPr>
        <w:t xml:space="preserve"> </w:t>
      </w:r>
      <w:r w:rsidRPr="00745BD2">
        <w:rPr>
          <w:rStyle w:val="Emphasis"/>
          <w:sz w:val="44"/>
          <w:szCs w:val="44"/>
          <w:highlight w:val="green"/>
        </w:rPr>
        <w:t>petitions the state for the right to end that life.</w:t>
      </w:r>
      <w:r w:rsidRPr="00745BD2">
        <w:rPr>
          <w:sz w:val="44"/>
          <w:szCs w:val="44"/>
        </w:rPr>
        <w:t xml:space="preserve"> </w:t>
      </w:r>
      <w:r w:rsidRPr="00745BD2">
        <w:rPr>
          <w:rStyle w:val="Emphasis"/>
          <w:sz w:val="44"/>
          <w:szCs w:val="44"/>
          <w:highlight w:val="green"/>
        </w:rPr>
        <w:t>“We are a civilized nation,”</w:t>
      </w:r>
      <w:r w:rsidRPr="00745BD2">
        <w:rPr>
          <w:sz w:val="44"/>
          <w:szCs w:val="44"/>
        </w:rPr>
        <w:t xml:space="preserve"> </w:t>
      </w:r>
      <w:r w:rsidRPr="00745BD2">
        <w:rPr>
          <w:rStyle w:val="Emphasis"/>
          <w:sz w:val="44"/>
          <w:szCs w:val="44"/>
          <w:highlight w:val="green"/>
        </w:rPr>
        <w:t>that even as some gay bodies are now tolerated or ‘included,’ disabled bodies are</w:t>
      </w:r>
      <w:r w:rsidRPr="00745BD2">
        <w:rPr>
          <w:sz w:val="44"/>
          <w:szCs w:val="44"/>
        </w:rPr>
        <w:t xml:space="preserve"> </w:t>
      </w:r>
      <w:r w:rsidRPr="00745BD2">
        <w:rPr>
          <w:rStyle w:val="Emphasis"/>
          <w:sz w:val="44"/>
          <w:szCs w:val="44"/>
          <w:highlight w:val="green"/>
        </w:rPr>
        <w:t>‘excluded’</w:t>
      </w:r>
      <w:r w:rsidRPr="00745BD2">
        <w:rPr>
          <w:sz w:val="44"/>
          <w:szCs w:val="44"/>
        </w:rPr>
        <w:t xml:space="preserve"> </w:t>
      </w:r>
      <w:r w:rsidRPr="00745BD2">
        <w:rPr>
          <w:rStyle w:val="Emphasis"/>
          <w:sz w:val="44"/>
          <w:szCs w:val="44"/>
          <w:highlight w:val="green"/>
        </w:rPr>
        <w:t>and</w:t>
      </w:r>
      <w:r w:rsidRPr="00745BD2">
        <w:rPr>
          <w:sz w:val="44"/>
          <w:szCs w:val="44"/>
        </w:rPr>
        <w:t xml:space="preserve"> </w:t>
      </w:r>
      <w:r w:rsidRPr="00745BD2">
        <w:rPr>
          <w:rStyle w:val="Emphasis"/>
          <w:sz w:val="44"/>
          <w:szCs w:val="44"/>
          <w:highlight w:val="green"/>
        </w:rPr>
        <w:t>perceived as intolerable</w:t>
      </w:r>
      <w:r w:rsidRPr="00745BD2">
        <w:rPr>
          <w:sz w:val="44"/>
          <w:szCs w:val="44"/>
        </w:rPr>
        <w:t xml:space="preserve"> </w:t>
      </w:r>
      <w:r w:rsidRPr="00745BD2">
        <w:rPr>
          <w:rStyle w:val="Emphasis"/>
          <w:sz w:val="44"/>
          <w:szCs w:val="44"/>
          <w:highlight w:val="green"/>
        </w:rPr>
        <w:t>there is no future for crips</w:t>
      </w:r>
      <w:r w:rsidRPr="00745BD2">
        <w:rPr>
          <w:sz w:val="44"/>
          <w:szCs w:val="44"/>
        </w:rPr>
        <w:t xml:space="preserve"> </w:t>
      </w:r>
      <w:r w:rsidRPr="00745BD2">
        <w:rPr>
          <w:rStyle w:val="Emphasis"/>
          <w:sz w:val="44"/>
          <w:szCs w:val="44"/>
          <w:highlight w:val="green"/>
        </w:rPr>
        <w:t>through figurations that cannot be tolerated</w:t>
      </w:r>
      <w:r w:rsidRPr="00745BD2">
        <w:rPr>
          <w:sz w:val="44"/>
          <w:szCs w:val="44"/>
        </w:rPr>
        <w:t xml:space="preserve"> </w:t>
      </w:r>
      <w:r w:rsidRPr="00745BD2">
        <w:rPr>
          <w:rStyle w:val="Emphasis"/>
          <w:sz w:val="44"/>
          <w:szCs w:val="44"/>
          <w:highlight w:val="green"/>
        </w:rPr>
        <w:t>to fit the new social order but that also can never be</w:t>
      </w:r>
      <w:r w:rsidRPr="00745BD2">
        <w:rPr>
          <w:sz w:val="44"/>
          <w:szCs w:val="44"/>
        </w:rPr>
        <w:t xml:space="preserve"> </w:t>
      </w:r>
      <w:r w:rsidRPr="00745BD2">
        <w:rPr>
          <w:rStyle w:val="Emphasis"/>
          <w:sz w:val="44"/>
          <w:szCs w:val="44"/>
          <w:highlight w:val="green"/>
        </w:rPr>
        <w:t>forgotten</w:t>
      </w:r>
    </w:p>
    <w:p w14:paraId="16106D1A" w14:textId="77777777" w:rsidR="00117BF2" w:rsidRPr="00745BD2" w:rsidRDefault="00117BF2" w:rsidP="00117BF2">
      <w:pPr>
        <w:rPr>
          <w:sz w:val="44"/>
          <w:szCs w:val="44"/>
        </w:rPr>
      </w:pPr>
    </w:p>
    <w:p w14:paraId="63798CD2" w14:textId="77777777" w:rsidR="0048196A" w:rsidRPr="00745BD2" w:rsidRDefault="0048196A" w:rsidP="0048196A">
      <w:pPr>
        <w:rPr>
          <w:sz w:val="44"/>
          <w:szCs w:val="44"/>
        </w:rPr>
      </w:pPr>
    </w:p>
    <w:p w14:paraId="491C34B9" w14:textId="77777777" w:rsidR="0048196A" w:rsidRPr="00745BD2" w:rsidRDefault="0048196A" w:rsidP="0048196A">
      <w:pPr>
        <w:rPr>
          <w:sz w:val="44"/>
          <w:szCs w:val="44"/>
        </w:rPr>
      </w:pPr>
    </w:p>
    <w:p w14:paraId="5797D51E" w14:textId="77777777" w:rsidR="0048196A" w:rsidRPr="008E7E17" w:rsidRDefault="0048196A" w:rsidP="0048196A">
      <w:pPr>
        <w:pStyle w:val="Heading4"/>
      </w:pPr>
      <w:r>
        <w:t>Strikes leads to the policing, exclusion and silencing of disabled kids.</w:t>
      </w:r>
    </w:p>
    <w:p w14:paraId="76D7CCFE" w14:textId="0B9140AE" w:rsidR="0048196A" w:rsidRPr="008E7E17" w:rsidRDefault="0048196A" w:rsidP="0048196A">
      <w:r w:rsidRPr="00D46265">
        <w:rPr>
          <w:rStyle w:val="Style13ptBold"/>
        </w:rPr>
        <w:t>Curtiss 19</w:t>
      </w:r>
      <w:r w:rsidRPr="00D46265">
        <w:rPr>
          <w:sz w:val="16"/>
          <w:szCs w:val="16"/>
        </w:rPr>
        <w:t xml:space="preserve"> </w:t>
      </w:r>
    </w:p>
    <w:p w14:paraId="6A1E8F2A" w14:textId="5FEFBF78" w:rsidR="00DC19C6" w:rsidRDefault="00DC19C6" w:rsidP="00DC19C6">
      <w:r w:rsidRPr="0095228F">
        <w:rPr>
          <w:rStyle w:val="Emphasis"/>
          <w:highlight w:val="green"/>
        </w:rPr>
        <w:t>strikes</w:t>
      </w:r>
      <w:r>
        <w:t xml:space="preserve"> </w:t>
      </w:r>
      <w:r w:rsidRPr="0095228F">
        <w:rPr>
          <w:rStyle w:val="Emphasis"/>
          <w:highlight w:val="green"/>
        </w:rPr>
        <w:t>give</w:t>
      </w:r>
      <w:r>
        <w:t xml:space="preserve"> </w:t>
      </w:r>
      <w:r w:rsidRPr="0095228F">
        <w:rPr>
          <w:rStyle w:val="Emphasis"/>
          <w:highlight w:val="green"/>
        </w:rPr>
        <w:t>to the</w:t>
      </w:r>
      <w:r>
        <w:t xml:space="preserve"> </w:t>
      </w:r>
      <w:r w:rsidRPr="0095228F">
        <w:rPr>
          <w:rStyle w:val="Emphasis"/>
          <w:highlight w:val="green"/>
        </w:rPr>
        <w:t>visible</w:t>
      </w:r>
      <w:r>
        <w:t xml:space="preserve"> </w:t>
      </w:r>
      <w:r w:rsidRPr="00D46265">
        <w:rPr>
          <w:highlight w:val="green"/>
          <w:u w:val="single"/>
        </w:rPr>
        <w:t>students</w:t>
      </w:r>
      <w:r>
        <w:t xml:space="preserve"> </w:t>
      </w:r>
      <w:r w:rsidRPr="00D46265">
        <w:rPr>
          <w:highlight w:val="green"/>
          <w:u w:val="single"/>
        </w:rPr>
        <w:t xml:space="preserve">with disabilities, </w:t>
      </w:r>
      <w:r w:rsidRPr="0095228F">
        <w:rPr>
          <w:rStyle w:val="Emphasis"/>
          <w:highlight w:val="green"/>
        </w:rPr>
        <w:t>hardly</w:t>
      </w:r>
      <w:r>
        <w:t xml:space="preserve"> </w:t>
      </w:r>
      <w:r w:rsidRPr="0095228F">
        <w:rPr>
          <w:rStyle w:val="Emphasis"/>
          <w:highlight w:val="green"/>
        </w:rPr>
        <w:t>get</w:t>
      </w:r>
      <w:r>
        <w:t xml:space="preserve"> </w:t>
      </w:r>
      <w:r w:rsidRPr="0095228F">
        <w:rPr>
          <w:rStyle w:val="Emphasis"/>
          <w:highlight w:val="green"/>
        </w:rPr>
        <w:t>consideration</w:t>
      </w:r>
      <w:r>
        <w:t xml:space="preserve"> </w:t>
      </w:r>
      <w:r w:rsidRPr="00D46265">
        <w:rPr>
          <w:highlight w:val="green"/>
          <w:u w:val="single"/>
        </w:rPr>
        <w:t>LAUSD strike</w:t>
      </w:r>
      <w:r>
        <w:t xml:space="preserve"> </w:t>
      </w:r>
      <w:r w:rsidRPr="00D46265">
        <w:rPr>
          <w:highlight w:val="green"/>
          <w:u w:val="single"/>
        </w:rPr>
        <w:t>families were forced to</w:t>
      </w:r>
      <w:r>
        <w:t xml:space="preserve"> </w:t>
      </w:r>
      <w:r w:rsidRPr="0095228F">
        <w:rPr>
          <w:rStyle w:val="Style13ptBold"/>
          <w:highlight w:val="green"/>
          <w:u w:val="single"/>
        </w:rPr>
        <w:t>facilitate learning</w:t>
      </w:r>
      <w:r>
        <w:t xml:space="preserve"> </w:t>
      </w:r>
      <w:r w:rsidRPr="00D46265">
        <w:rPr>
          <w:highlight w:val="green"/>
          <w:u w:val="single"/>
        </w:rPr>
        <w:t>teaching</w:t>
      </w:r>
      <w:r>
        <w:t xml:space="preserve"> </w:t>
      </w:r>
      <w:r w:rsidRPr="00D46265">
        <w:rPr>
          <w:highlight w:val="green"/>
          <w:u w:val="single"/>
        </w:rPr>
        <w:t xml:space="preserve">at </w:t>
      </w:r>
      <w:proofErr w:type="gramStart"/>
      <w:r w:rsidRPr="00D46265">
        <w:rPr>
          <w:highlight w:val="green"/>
          <w:u w:val="single"/>
        </w:rPr>
        <w:t>home, or</w:t>
      </w:r>
      <w:proofErr w:type="gramEnd"/>
      <w:r w:rsidRPr="00D46265">
        <w:rPr>
          <w:highlight w:val="green"/>
          <w:u w:val="single"/>
        </w:rPr>
        <w:t xml:space="preserve"> rallying</w:t>
      </w:r>
      <w:r>
        <w:t xml:space="preserve"> </w:t>
      </w:r>
      <w:r w:rsidRPr="008808EE">
        <w:rPr>
          <w:rStyle w:val="StyleUnderline"/>
          <w:highlight w:val="green"/>
        </w:rPr>
        <w:t>For</w:t>
      </w:r>
      <w:r>
        <w:t xml:space="preserve"> </w:t>
      </w:r>
      <w:r w:rsidRPr="008808EE">
        <w:rPr>
          <w:rStyle w:val="StyleUnderline"/>
          <w:highlight w:val="green"/>
        </w:rPr>
        <w:t>students with disabilities</w:t>
      </w:r>
      <w:r>
        <w:t xml:space="preserve"> </w:t>
      </w:r>
      <w:r w:rsidRPr="008808EE">
        <w:rPr>
          <w:rStyle w:val="Emphasis"/>
          <w:highlight w:val="green"/>
        </w:rPr>
        <w:t>those</w:t>
      </w:r>
      <w:r>
        <w:t xml:space="preserve"> </w:t>
      </w:r>
      <w:r w:rsidRPr="008808EE">
        <w:rPr>
          <w:rStyle w:val="Emphasis"/>
          <w:highlight w:val="green"/>
        </w:rPr>
        <w:t>were not feasible</w:t>
      </w:r>
      <w:r w:rsidRPr="00D46265">
        <w:rPr>
          <w:sz w:val="12"/>
          <w:highlight w:val="green"/>
        </w:rPr>
        <w:t>.</w:t>
      </w:r>
      <w:r>
        <w:t xml:space="preserve"> </w:t>
      </w:r>
      <w:proofErr w:type="gramStart"/>
      <w:r w:rsidRPr="00D46265">
        <w:rPr>
          <w:highlight w:val="green"/>
          <w:u w:val="single"/>
        </w:rPr>
        <w:t>students</w:t>
      </w:r>
      <w:proofErr w:type="gramEnd"/>
      <w:r>
        <w:t xml:space="preserve"> </w:t>
      </w:r>
      <w:r w:rsidRPr="00D46265">
        <w:rPr>
          <w:highlight w:val="green"/>
          <w:u w:val="single"/>
        </w:rPr>
        <w:t>voices have been</w:t>
      </w:r>
      <w:r>
        <w:t xml:space="preserve"> </w:t>
      </w:r>
      <w:r w:rsidRPr="00D46265">
        <w:rPr>
          <w:highlight w:val="green"/>
          <w:u w:val="single"/>
        </w:rPr>
        <w:t>suppressed</w:t>
      </w:r>
      <w:r>
        <w:t xml:space="preserve"> </w:t>
      </w:r>
      <w:r w:rsidRPr="00D46265">
        <w:rPr>
          <w:highlight w:val="green"/>
          <w:u w:val="single"/>
        </w:rPr>
        <w:t>On</w:t>
      </w:r>
      <w:r>
        <w:t xml:space="preserve"> </w:t>
      </w:r>
      <w:r w:rsidRPr="00D46265">
        <w:rPr>
          <w:highlight w:val="green"/>
          <w:u w:val="single"/>
        </w:rPr>
        <w:t>the first day of the strike</w:t>
      </w:r>
      <w:r>
        <w:t xml:space="preserve"> </w:t>
      </w:r>
      <w:r w:rsidRPr="00D46265">
        <w:rPr>
          <w:highlight w:val="green"/>
          <w:u w:val="single"/>
        </w:rPr>
        <w:t>student</w:t>
      </w:r>
      <w:r>
        <w:t xml:space="preserve"> </w:t>
      </w:r>
      <w:r w:rsidRPr="008808EE">
        <w:rPr>
          <w:rStyle w:val="StyleUnderline"/>
          <w:highlight w:val="green"/>
        </w:rPr>
        <w:t>with a</w:t>
      </w:r>
      <w:r>
        <w:t xml:space="preserve"> </w:t>
      </w:r>
      <w:r w:rsidRPr="008808EE">
        <w:rPr>
          <w:rStyle w:val="StyleUnderline"/>
          <w:highlight w:val="green"/>
        </w:rPr>
        <w:t>d</w:t>
      </w:r>
      <w:r>
        <w:t xml:space="preserve"> </w:t>
      </w:r>
      <w:r w:rsidRPr="008808EE">
        <w:rPr>
          <w:rStyle w:val="StyleUnderline"/>
          <w:highlight w:val="green"/>
        </w:rPr>
        <w:t>h</w:t>
      </w:r>
      <w:r>
        <w:t xml:space="preserve"> </w:t>
      </w:r>
      <w:r w:rsidRPr="008808EE">
        <w:rPr>
          <w:rStyle w:val="StyleUnderline"/>
          <w:highlight w:val="green"/>
        </w:rPr>
        <w:t>d</w:t>
      </w:r>
      <w:r>
        <w:t xml:space="preserve"> </w:t>
      </w:r>
      <w:r w:rsidRPr="008808EE">
        <w:rPr>
          <w:rStyle w:val="StyleUnderline"/>
          <w:highlight w:val="green"/>
        </w:rPr>
        <w:t>paced</w:t>
      </w:r>
      <w:r>
        <w:t xml:space="preserve"> </w:t>
      </w:r>
      <w:r w:rsidRPr="00D46265">
        <w:rPr>
          <w:highlight w:val="green"/>
          <w:u w:val="single"/>
        </w:rPr>
        <w:t>As he greeted friends</w:t>
      </w:r>
      <w:r>
        <w:t xml:space="preserve"> </w:t>
      </w:r>
      <w:r w:rsidRPr="00D46265">
        <w:rPr>
          <w:highlight w:val="green"/>
          <w:u w:val="single"/>
        </w:rPr>
        <w:t>a</w:t>
      </w:r>
      <w:r>
        <w:t xml:space="preserve"> </w:t>
      </w:r>
      <w:r w:rsidRPr="00D46265">
        <w:rPr>
          <w:highlight w:val="green"/>
          <w:u w:val="single"/>
        </w:rPr>
        <w:t>admin</w:t>
      </w:r>
      <w:r>
        <w:t xml:space="preserve"> </w:t>
      </w:r>
      <w:r w:rsidRPr="008808EE">
        <w:rPr>
          <w:rStyle w:val="StyleUnderline"/>
          <w:highlight w:val="green"/>
        </w:rPr>
        <w:t>snapped at him to leave</w:t>
      </w:r>
      <w:r>
        <w:t xml:space="preserve"> </w:t>
      </w:r>
      <w:r w:rsidRPr="00D46265">
        <w:rPr>
          <w:highlight w:val="green"/>
          <w:u w:val="single"/>
        </w:rPr>
        <w:t>Where would he go?</w:t>
      </w:r>
      <w:r>
        <w:t xml:space="preserve"> </w:t>
      </w:r>
      <w:r w:rsidRPr="00D46265">
        <w:rPr>
          <w:highlight w:val="green"/>
          <w:u w:val="single"/>
        </w:rPr>
        <w:t>lack of understanding about</w:t>
      </w:r>
      <w:r>
        <w:t xml:space="preserve"> </w:t>
      </w:r>
      <w:r w:rsidRPr="00D46265">
        <w:rPr>
          <w:highlight w:val="green"/>
          <w:u w:val="single"/>
        </w:rPr>
        <w:t>biased</w:t>
      </w:r>
      <w:r>
        <w:t xml:space="preserve"> </w:t>
      </w:r>
      <w:r w:rsidRPr="00D46265">
        <w:rPr>
          <w:highlight w:val="green"/>
          <w:u w:val="single"/>
        </w:rPr>
        <w:t>schools</w:t>
      </w:r>
      <w:r>
        <w:t xml:space="preserve"> </w:t>
      </w:r>
      <w:r w:rsidRPr="008808EE">
        <w:rPr>
          <w:rStyle w:val="Emphasis"/>
          <w:highlight w:val="green"/>
        </w:rPr>
        <w:t>create</w:t>
      </w:r>
      <w:r>
        <w:t xml:space="preserve"> </w:t>
      </w:r>
      <w:r w:rsidRPr="008808EE">
        <w:rPr>
          <w:rStyle w:val="Emphasis"/>
          <w:highlight w:val="green"/>
        </w:rPr>
        <w:t>hostile space</w:t>
      </w:r>
      <w:r>
        <w:t xml:space="preserve"> </w:t>
      </w:r>
      <w:r w:rsidRPr="00D46265">
        <w:rPr>
          <w:highlight w:val="green"/>
          <w:u w:val="single"/>
        </w:rPr>
        <w:t>during</w:t>
      </w:r>
      <w:r>
        <w:t xml:space="preserve"> </w:t>
      </w:r>
      <w:r w:rsidRPr="00D46265">
        <w:rPr>
          <w:highlight w:val="green"/>
          <w:u w:val="single"/>
        </w:rPr>
        <w:t>strike</w:t>
      </w:r>
      <w:r>
        <w:t xml:space="preserve"> </w:t>
      </w:r>
      <w:r w:rsidRPr="00D46265">
        <w:rPr>
          <w:highlight w:val="green"/>
          <w:u w:val="single"/>
        </w:rPr>
        <w:t>resources were</w:t>
      </w:r>
      <w:r>
        <w:t xml:space="preserve"> </w:t>
      </w:r>
      <w:r w:rsidRPr="00D46265">
        <w:rPr>
          <w:highlight w:val="green"/>
          <w:u w:val="single"/>
        </w:rPr>
        <w:t>scarce</w:t>
      </w:r>
      <w:r>
        <w:t xml:space="preserve"> </w:t>
      </w:r>
      <w:r w:rsidRPr="00D46265">
        <w:rPr>
          <w:highlight w:val="green"/>
          <w:u w:val="single"/>
        </w:rPr>
        <w:t>defiant” were now</w:t>
      </w:r>
      <w:r>
        <w:t xml:space="preserve"> </w:t>
      </w:r>
      <w:r w:rsidRPr="008808EE">
        <w:rPr>
          <w:rStyle w:val="StyleUnderline"/>
          <w:highlight w:val="green"/>
        </w:rPr>
        <w:t>chastised</w:t>
      </w:r>
      <w:r>
        <w:t xml:space="preserve"> </w:t>
      </w:r>
      <w:r w:rsidRPr="008808EE">
        <w:rPr>
          <w:rStyle w:val="StyleUnderline"/>
          <w:highlight w:val="green"/>
        </w:rPr>
        <w:t>the police were even called</w:t>
      </w:r>
      <w:r>
        <w:t xml:space="preserve"> </w:t>
      </w:r>
      <w:r w:rsidRPr="00D46265">
        <w:rPr>
          <w:highlight w:val="green"/>
          <w:u w:val="single"/>
        </w:rPr>
        <w:t>schools resort to</w:t>
      </w:r>
      <w:r>
        <w:t xml:space="preserve"> </w:t>
      </w:r>
      <w:r w:rsidRPr="008808EE">
        <w:rPr>
          <w:rStyle w:val="Emphasis"/>
          <w:highlight w:val="green"/>
        </w:rPr>
        <w:t>policing</w:t>
      </w:r>
      <w:r>
        <w:t xml:space="preserve"> </w:t>
      </w:r>
      <w:r w:rsidRPr="008808EE">
        <w:rPr>
          <w:rStyle w:val="Emphasis"/>
          <w:highlight w:val="green"/>
        </w:rPr>
        <w:t>disabled children</w:t>
      </w:r>
      <w:r>
        <w:t xml:space="preserve"> </w:t>
      </w:r>
      <w:r w:rsidRPr="008808EE">
        <w:rPr>
          <w:rStyle w:val="Emphasis"/>
          <w:highlight w:val="green"/>
        </w:rPr>
        <w:t>teacher strikes</w:t>
      </w:r>
      <w:r>
        <w:t xml:space="preserve"> </w:t>
      </w:r>
      <w:r w:rsidRPr="008808EE">
        <w:rPr>
          <w:rStyle w:val="Emphasis"/>
          <w:highlight w:val="green"/>
        </w:rPr>
        <w:t>harm children who</w:t>
      </w:r>
      <w:r>
        <w:t xml:space="preserve"> </w:t>
      </w:r>
      <w:r w:rsidRPr="008808EE">
        <w:rPr>
          <w:rStyle w:val="Emphasis"/>
          <w:highlight w:val="green"/>
        </w:rPr>
        <w:t>live with a disability.</w:t>
      </w:r>
    </w:p>
    <w:p w14:paraId="5ACF471D" w14:textId="77777777" w:rsidR="0048196A" w:rsidRPr="00745BD2" w:rsidRDefault="0048196A" w:rsidP="0048196A">
      <w:pPr>
        <w:rPr>
          <w:sz w:val="44"/>
          <w:szCs w:val="44"/>
        </w:rPr>
      </w:pPr>
    </w:p>
    <w:p w14:paraId="5CE7FC53" w14:textId="77777777" w:rsidR="0048196A" w:rsidRPr="00745BD2" w:rsidRDefault="0048196A" w:rsidP="0048196A">
      <w:pPr>
        <w:rPr>
          <w:sz w:val="44"/>
          <w:szCs w:val="44"/>
        </w:rPr>
      </w:pPr>
    </w:p>
    <w:p w14:paraId="4AC7DF5B" w14:textId="77777777" w:rsidR="0048196A" w:rsidRPr="00745BD2" w:rsidRDefault="0048196A" w:rsidP="0048196A">
      <w:pPr>
        <w:rPr>
          <w:sz w:val="44"/>
          <w:szCs w:val="44"/>
        </w:rPr>
      </w:pPr>
    </w:p>
    <w:p w14:paraId="70D092C7" w14:textId="77777777" w:rsidR="0048196A" w:rsidRPr="00745BD2" w:rsidRDefault="0048196A" w:rsidP="0048196A">
      <w:pPr>
        <w:pStyle w:val="Heading4"/>
        <w:rPr>
          <w:rFonts w:cs="Calibri"/>
          <w:sz w:val="44"/>
          <w:szCs w:val="44"/>
        </w:rPr>
      </w:pPr>
      <w:r w:rsidRPr="00745BD2">
        <w:rPr>
          <w:rFonts w:cs="Calibri"/>
          <w:sz w:val="44"/>
          <w:szCs w:val="44"/>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0C9BCBA4" w14:textId="77777777" w:rsidR="0048196A" w:rsidRPr="00745BD2" w:rsidRDefault="0048196A" w:rsidP="0048196A">
      <w:pPr>
        <w:rPr>
          <w:rFonts w:cs="Calibri"/>
          <w:sz w:val="44"/>
          <w:szCs w:val="44"/>
        </w:rPr>
      </w:pPr>
      <w:r w:rsidRPr="00745BD2">
        <w:rPr>
          <w:rFonts w:eastAsiaTheme="majorEastAsia" w:cs="Calibri"/>
          <w:b/>
          <w:bCs/>
          <w:sz w:val="44"/>
          <w:szCs w:val="44"/>
        </w:rPr>
        <w:t>Campbell 13</w:t>
      </w:r>
      <w:r w:rsidRPr="00745BD2">
        <w:rPr>
          <w:rFonts w:cs="Calibri"/>
          <w:color w:val="000000" w:themeColor="text1"/>
          <w:sz w:val="44"/>
          <w:szCs w:val="44"/>
        </w:rPr>
        <w:t xml:space="preserve"> </w:t>
      </w:r>
    </w:p>
    <w:p w14:paraId="4FE0030E" w14:textId="77777777" w:rsidR="0048196A" w:rsidRPr="00745BD2" w:rsidRDefault="0048196A" w:rsidP="0048196A">
      <w:pPr>
        <w:rPr>
          <w:rFonts w:cs="Calibri"/>
          <w:sz w:val="44"/>
          <w:szCs w:val="44"/>
          <w:lang w:eastAsia="zh-CN"/>
        </w:rPr>
      </w:pPr>
    </w:p>
    <w:p w14:paraId="5FE21DEE" w14:textId="77777777" w:rsidR="0048196A" w:rsidRPr="00745BD2" w:rsidRDefault="0048196A" w:rsidP="0048196A">
      <w:pPr>
        <w:rPr>
          <w:sz w:val="44"/>
          <w:szCs w:val="44"/>
        </w:rPr>
      </w:pPr>
      <w:r w:rsidRPr="00745BD2">
        <w:rPr>
          <w:rStyle w:val="Emphasis"/>
          <w:rFonts w:cs="Calibri"/>
          <w:sz w:val="44"/>
          <w:szCs w:val="44"/>
          <w:highlight w:val="green"/>
        </w:rPr>
        <w:t>Ableism</w:t>
      </w:r>
      <w:r w:rsidRPr="00745BD2">
        <w:rPr>
          <w:sz w:val="44"/>
          <w:szCs w:val="44"/>
        </w:rPr>
        <w:t xml:space="preserve"> </w:t>
      </w:r>
      <w:r w:rsidRPr="00745BD2">
        <w:rPr>
          <w:rStyle w:val="Emphasis"/>
          <w:rFonts w:cs="Calibri"/>
          <w:sz w:val="44"/>
          <w:szCs w:val="44"/>
          <w:highlight w:val="green"/>
        </w:rPr>
        <w:t>is</w:t>
      </w:r>
      <w:r w:rsidRPr="00745BD2">
        <w:rPr>
          <w:sz w:val="44"/>
          <w:szCs w:val="44"/>
        </w:rPr>
        <w:t xml:space="preserve"> </w:t>
      </w:r>
      <w:r w:rsidRPr="00745BD2">
        <w:rPr>
          <w:rStyle w:val="Emphasis"/>
          <w:rFonts w:cs="Calibri"/>
          <w:sz w:val="44"/>
          <w:szCs w:val="44"/>
          <w:highlight w:val="green"/>
        </w:rPr>
        <w:t>seeded at the level of knowledge systems</w:t>
      </w:r>
      <w:r w:rsidRPr="00745BD2">
        <w:rPr>
          <w:sz w:val="44"/>
          <w:szCs w:val="44"/>
        </w:rPr>
        <w:t xml:space="preserve"> </w:t>
      </w:r>
      <w:r w:rsidRPr="00745BD2">
        <w:rPr>
          <w:rStyle w:val="Emphasis"/>
          <w:rFonts w:cs="Calibri"/>
          <w:sz w:val="44"/>
          <w:szCs w:val="44"/>
          <w:highlight w:val="green"/>
        </w:rPr>
        <w:t>a schema of perfection</w:t>
      </w:r>
      <w:r w:rsidRPr="00745BD2">
        <w:rPr>
          <w:sz w:val="44"/>
          <w:szCs w:val="44"/>
        </w:rPr>
        <w:t xml:space="preserve"> </w:t>
      </w:r>
      <w:r w:rsidRPr="00745BD2">
        <w:rPr>
          <w:rStyle w:val="Emphasis"/>
          <w:rFonts w:cs="Calibri"/>
          <w:sz w:val="44"/>
          <w:szCs w:val="44"/>
          <w:highlight w:val="green"/>
        </w:rPr>
        <w:t>deep way of thinking about bodies</w:t>
      </w:r>
      <w:r w:rsidRPr="00745BD2">
        <w:rPr>
          <w:sz w:val="44"/>
          <w:szCs w:val="44"/>
        </w:rPr>
        <w:t xml:space="preserve"> </w:t>
      </w:r>
      <w:r w:rsidRPr="00745BD2">
        <w:rPr>
          <w:rStyle w:val="Emphasis"/>
          <w:rFonts w:cs="Calibri"/>
          <w:sz w:val="44"/>
          <w:szCs w:val="44"/>
          <w:highlight w:val="green"/>
        </w:rPr>
        <w:t>integrating ableism into advocacy</w:t>
      </w:r>
      <w:r w:rsidRPr="00745BD2">
        <w:rPr>
          <w:sz w:val="44"/>
          <w:szCs w:val="44"/>
        </w:rPr>
        <w:t xml:space="preserve"> </w:t>
      </w:r>
      <w:r w:rsidRPr="00745BD2">
        <w:rPr>
          <w:rStyle w:val="Emphasis"/>
          <w:rFonts w:cs="Calibri"/>
          <w:sz w:val="44"/>
          <w:szCs w:val="44"/>
          <w:highlight w:val="green"/>
        </w:rPr>
        <w:t>represents</w:t>
      </w:r>
      <w:r w:rsidRPr="00745BD2">
        <w:rPr>
          <w:sz w:val="44"/>
          <w:szCs w:val="44"/>
        </w:rPr>
        <w:t xml:space="preserve"> </w:t>
      </w:r>
      <w:r w:rsidRPr="00745BD2">
        <w:rPr>
          <w:rStyle w:val="Emphasis"/>
          <w:rFonts w:cs="Calibri"/>
          <w:sz w:val="44"/>
          <w:szCs w:val="44"/>
          <w:highlight w:val="green"/>
        </w:rPr>
        <w:t>challenge to practice as ableism moves</w:t>
      </w:r>
      <w:r w:rsidRPr="00745BD2">
        <w:rPr>
          <w:sz w:val="44"/>
          <w:szCs w:val="44"/>
        </w:rPr>
        <w:t xml:space="preserve"> </w:t>
      </w:r>
      <w:r w:rsidRPr="00745BD2">
        <w:rPr>
          <w:rStyle w:val="Emphasis"/>
          <w:rFonts w:cs="Calibri"/>
          <w:sz w:val="44"/>
          <w:szCs w:val="44"/>
          <w:highlight w:val="green"/>
        </w:rPr>
        <w:t>ableist imaginary tells us what a healthy body means</w:t>
      </w:r>
      <w:r w:rsidRPr="00745BD2">
        <w:rPr>
          <w:sz w:val="44"/>
          <w:szCs w:val="44"/>
        </w:rPr>
        <w:t xml:space="preserve"> </w:t>
      </w:r>
      <w:r w:rsidRPr="00745BD2">
        <w:rPr>
          <w:rStyle w:val="Emphasis"/>
          <w:rFonts w:cs="Calibri"/>
          <w:sz w:val="44"/>
          <w:szCs w:val="44"/>
          <w:highlight w:val="green"/>
        </w:rPr>
        <w:t>relies upon the existence of an unacknowledged</w:t>
      </w:r>
      <w:r w:rsidRPr="00745BD2">
        <w:rPr>
          <w:sz w:val="44"/>
          <w:szCs w:val="44"/>
        </w:rPr>
        <w:t xml:space="preserve"> </w:t>
      </w:r>
      <w:r w:rsidRPr="00745BD2">
        <w:rPr>
          <w:rStyle w:val="Emphasis"/>
          <w:rFonts w:cs="Calibri"/>
          <w:sz w:val="44"/>
          <w:szCs w:val="44"/>
          <w:highlight w:val="green"/>
        </w:rPr>
        <w:t>community</w:t>
      </w:r>
      <w:r w:rsidRPr="00745BD2">
        <w:rPr>
          <w:sz w:val="44"/>
          <w:szCs w:val="44"/>
        </w:rPr>
        <w:t xml:space="preserve"> </w:t>
      </w:r>
      <w:r w:rsidRPr="00745BD2">
        <w:rPr>
          <w:rStyle w:val="Emphasis"/>
          <w:rFonts w:cs="Calibri"/>
          <w:sz w:val="44"/>
          <w:szCs w:val="44"/>
          <w:highlight w:val="green"/>
        </w:rPr>
        <w:t>of</w:t>
      </w:r>
      <w:r w:rsidRPr="00745BD2">
        <w:rPr>
          <w:sz w:val="44"/>
          <w:szCs w:val="44"/>
        </w:rPr>
        <w:t xml:space="preserve"> </w:t>
      </w:r>
      <w:r w:rsidRPr="00745BD2">
        <w:rPr>
          <w:rStyle w:val="Emphasis"/>
          <w:rFonts w:cs="Calibri"/>
          <w:sz w:val="44"/>
          <w:szCs w:val="44"/>
          <w:highlight w:val="green"/>
        </w:rPr>
        <w:t>people held together</w:t>
      </w:r>
    </w:p>
    <w:p w14:paraId="00A3183E" w14:textId="77777777" w:rsidR="0048196A" w:rsidRPr="00745BD2" w:rsidRDefault="0048196A" w:rsidP="0048196A">
      <w:pPr>
        <w:rPr>
          <w:rFonts w:cs="Calibri"/>
          <w:sz w:val="44"/>
          <w:szCs w:val="44"/>
          <w:lang w:eastAsia="zh-CN"/>
        </w:rPr>
      </w:pPr>
    </w:p>
    <w:p w14:paraId="0BE5C1C4" w14:textId="77777777" w:rsidR="0048196A" w:rsidRPr="00745BD2" w:rsidRDefault="0048196A" w:rsidP="0048196A">
      <w:pPr>
        <w:pStyle w:val="Heading4"/>
        <w:rPr>
          <w:rFonts w:cs="Calibri"/>
          <w:sz w:val="44"/>
          <w:szCs w:val="44"/>
        </w:rPr>
      </w:pPr>
      <w:r w:rsidRPr="00745BD2">
        <w:rPr>
          <w:rFonts w:cs="Calibri"/>
          <w:sz w:val="44"/>
          <w:szCs w:val="44"/>
        </w:rPr>
        <w:t>Vote negative to endorse an unwavering pessimism and radical failure – we reject the political and notions of futurism in exchange for an affirmation of disability’s abjection as something beautiful.</w:t>
      </w:r>
    </w:p>
    <w:p w14:paraId="08473B5F" w14:textId="77777777" w:rsidR="0048196A" w:rsidRPr="00745BD2" w:rsidRDefault="0048196A" w:rsidP="0048196A">
      <w:pPr>
        <w:rPr>
          <w:rFonts w:cs="Calibri"/>
          <w:sz w:val="44"/>
          <w:szCs w:val="44"/>
        </w:rPr>
      </w:pPr>
      <w:r w:rsidRPr="00745BD2">
        <w:rPr>
          <w:rFonts w:eastAsiaTheme="majorEastAsia" w:cs="Calibri"/>
          <w:b/>
          <w:bCs/>
          <w:sz w:val="44"/>
          <w:szCs w:val="44"/>
        </w:rPr>
        <w:t>Selck 16</w:t>
      </w:r>
      <w:r w:rsidRPr="00745BD2">
        <w:rPr>
          <w:rFonts w:cs="Calibri"/>
          <w:sz w:val="44"/>
          <w:szCs w:val="44"/>
        </w:rPr>
        <w:t xml:space="preserve"> </w:t>
      </w:r>
    </w:p>
    <w:p w14:paraId="2FBD6F36" w14:textId="77777777" w:rsidR="0048196A" w:rsidRPr="00745BD2" w:rsidRDefault="0048196A" w:rsidP="0048196A">
      <w:pPr>
        <w:rPr>
          <w:rFonts w:cs="Calibri"/>
          <w:sz w:val="44"/>
          <w:szCs w:val="44"/>
        </w:rPr>
      </w:pPr>
    </w:p>
    <w:p w14:paraId="11603596" w14:textId="77777777" w:rsidR="0048196A" w:rsidRPr="00745BD2" w:rsidRDefault="0048196A" w:rsidP="0048196A">
      <w:pPr>
        <w:rPr>
          <w:sz w:val="44"/>
          <w:szCs w:val="44"/>
        </w:rPr>
      </w:pPr>
      <w:r w:rsidRPr="00745BD2">
        <w:rPr>
          <w:rStyle w:val="Emphasis"/>
          <w:rFonts w:cs="Calibri"/>
          <w:sz w:val="44"/>
          <w:szCs w:val="44"/>
          <w:highlight w:val="green"/>
        </w:rPr>
        <w:t>disability</w:t>
      </w:r>
      <w:r w:rsidRPr="00745BD2">
        <w:rPr>
          <w:sz w:val="44"/>
          <w:szCs w:val="44"/>
        </w:rPr>
        <w:t xml:space="preserve"> </w:t>
      </w:r>
      <w:r w:rsidRPr="00745BD2">
        <w:rPr>
          <w:rStyle w:val="Emphasis"/>
          <w:rFonts w:cs="Calibri"/>
          <w:sz w:val="44"/>
          <w:szCs w:val="44"/>
          <w:highlight w:val="green"/>
        </w:rPr>
        <w:t>free from</w:t>
      </w:r>
      <w:r w:rsidRPr="00745BD2">
        <w:rPr>
          <w:sz w:val="44"/>
          <w:szCs w:val="44"/>
        </w:rPr>
        <w:t xml:space="preserve"> </w:t>
      </w:r>
      <w:r w:rsidRPr="00745BD2">
        <w:rPr>
          <w:rStyle w:val="Emphasis"/>
          <w:rFonts w:cs="Calibri"/>
          <w:sz w:val="44"/>
          <w:szCs w:val="44"/>
          <w:highlight w:val="green"/>
        </w:rPr>
        <w:t>ideological constraints of optimism</w:t>
      </w:r>
      <w:r w:rsidRPr="00745BD2">
        <w:rPr>
          <w:sz w:val="44"/>
          <w:szCs w:val="44"/>
        </w:rPr>
        <w:t xml:space="preserve"> </w:t>
      </w:r>
      <w:r w:rsidRPr="00745BD2">
        <w:rPr>
          <w:rStyle w:val="Emphasis"/>
          <w:rFonts w:cs="Calibri"/>
          <w:sz w:val="44"/>
          <w:szCs w:val="44"/>
          <w:highlight w:val="green"/>
        </w:rPr>
        <w:t>Often times</w:t>
      </w:r>
      <w:r w:rsidRPr="00745BD2">
        <w:rPr>
          <w:sz w:val="44"/>
          <w:szCs w:val="44"/>
        </w:rPr>
        <w:t xml:space="preserve"> </w:t>
      </w:r>
      <w:r w:rsidRPr="00745BD2">
        <w:rPr>
          <w:rStyle w:val="Emphasis"/>
          <w:rFonts w:cs="Calibri"/>
          <w:sz w:val="44"/>
          <w:szCs w:val="44"/>
          <w:highlight w:val="green"/>
        </w:rPr>
        <w:t>organization</w:t>
      </w:r>
      <w:r w:rsidRPr="00745BD2">
        <w:rPr>
          <w:sz w:val="44"/>
          <w:szCs w:val="44"/>
        </w:rPr>
        <w:t xml:space="preserve"> </w:t>
      </w:r>
      <w:r w:rsidRPr="00745BD2">
        <w:rPr>
          <w:rStyle w:val="Emphasis"/>
          <w:rFonts w:cs="Calibri"/>
          <w:sz w:val="44"/>
          <w:szCs w:val="44"/>
          <w:highlight w:val="green"/>
        </w:rPr>
        <w:t>to</w:t>
      </w:r>
      <w:r w:rsidRPr="00745BD2">
        <w:rPr>
          <w:sz w:val="44"/>
          <w:szCs w:val="44"/>
        </w:rPr>
        <w:t xml:space="preserve"> </w:t>
      </w:r>
      <w:r w:rsidRPr="00745BD2">
        <w:rPr>
          <w:rStyle w:val="Emphasis"/>
          <w:rFonts w:cs="Calibri"/>
          <w:sz w:val="44"/>
          <w:szCs w:val="44"/>
          <w:highlight w:val="green"/>
        </w:rPr>
        <w:t>able-bodied</w:t>
      </w:r>
      <w:r w:rsidRPr="00745BD2">
        <w:rPr>
          <w:sz w:val="44"/>
          <w:szCs w:val="44"/>
        </w:rPr>
        <w:t xml:space="preserve"> </w:t>
      </w:r>
      <w:r w:rsidRPr="00745BD2">
        <w:rPr>
          <w:rStyle w:val="Emphasis"/>
          <w:rFonts w:cs="Calibri"/>
          <w:sz w:val="44"/>
          <w:szCs w:val="44"/>
          <w:highlight w:val="green"/>
        </w:rPr>
        <w:t>taken as</w:t>
      </w:r>
      <w:r w:rsidRPr="00745BD2">
        <w:rPr>
          <w:sz w:val="44"/>
          <w:szCs w:val="44"/>
        </w:rPr>
        <w:t xml:space="preserve"> </w:t>
      </w:r>
      <w:r w:rsidRPr="00745BD2">
        <w:rPr>
          <w:rStyle w:val="Emphasis"/>
          <w:rFonts w:cs="Calibri"/>
          <w:sz w:val="44"/>
          <w:szCs w:val="44"/>
          <w:highlight w:val="green"/>
        </w:rPr>
        <w:t>inevitable</w:t>
      </w:r>
      <w:r w:rsidRPr="00745BD2">
        <w:rPr>
          <w:sz w:val="44"/>
          <w:szCs w:val="44"/>
        </w:rPr>
        <w:t xml:space="preserve"> </w:t>
      </w:r>
      <w:r w:rsidRPr="00745BD2">
        <w:rPr>
          <w:rStyle w:val="Emphasis"/>
          <w:rFonts w:cs="Calibri"/>
          <w:sz w:val="44"/>
          <w:szCs w:val="44"/>
          <w:highlight w:val="green"/>
        </w:rPr>
        <w:t>after</w:t>
      </w:r>
      <w:r w:rsidRPr="00745BD2">
        <w:rPr>
          <w:sz w:val="44"/>
          <w:szCs w:val="44"/>
        </w:rPr>
        <w:t xml:space="preserve"> </w:t>
      </w:r>
      <w:r w:rsidRPr="00745BD2">
        <w:rPr>
          <w:rStyle w:val="Emphasis"/>
          <w:rFonts w:cs="Calibri"/>
          <w:sz w:val="44"/>
          <w:szCs w:val="44"/>
          <w:highlight w:val="green"/>
        </w:rPr>
        <w:t>failing to rehabilitate</w:t>
      </w:r>
      <w:r w:rsidRPr="00745BD2">
        <w:rPr>
          <w:sz w:val="44"/>
          <w:szCs w:val="44"/>
        </w:rPr>
        <w:t xml:space="preserve"> </w:t>
      </w:r>
      <w:r w:rsidRPr="00745BD2">
        <w:rPr>
          <w:rStyle w:val="Emphasis"/>
          <w:rFonts w:cs="Calibri"/>
          <w:sz w:val="44"/>
          <w:szCs w:val="44"/>
          <w:highlight w:val="green"/>
        </w:rPr>
        <w:t>able-bodied standards</w:t>
      </w:r>
      <w:r w:rsidRPr="00745BD2">
        <w:rPr>
          <w:sz w:val="44"/>
          <w:szCs w:val="44"/>
        </w:rPr>
        <w:t xml:space="preserve"> </w:t>
      </w:r>
      <w:r w:rsidRPr="00745BD2">
        <w:rPr>
          <w:rStyle w:val="Emphasis"/>
          <w:rFonts w:cs="Calibri"/>
          <w:sz w:val="44"/>
          <w:szCs w:val="44"/>
          <w:highlight w:val="green"/>
        </w:rPr>
        <w:t>come to a comfort with pessimism</w:t>
      </w:r>
      <w:r w:rsidRPr="00745BD2">
        <w:rPr>
          <w:sz w:val="44"/>
          <w:szCs w:val="44"/>
        </w:rPr>
        <w:t xml:space="preserve"> </w:t>
      </w:r>
      <w:r w:rsidRPr="00745BD2">
        <w:rPr>
          <w:rStyle w:val="Emphasis"/>
          <w:rFonts w:cs="Calibri"/>
          <w:sz w:val="44"/>
          <w:szCs w:val="44"/>
          <w:highlight w:val="green"/>
        </w:rPr>
        <w:t>The choice to affirm life in its entirety is a pessimistic choice</w:t>
      </w:r>
      <w:r w:rsidRPr="00745BD2">
        <w:rPr>
          <w:sz w:val="44"/>
          <w:szCs w:val="44"/>
        </w:rPr>
        <w:t xml:space="preserve"> </w:t>
      </w:r>
      <w:r w:rsidRPr="00745BD2">
        <w:rPr>
          <w:rStyle w:val="Emphasis"/>
          <w:rFonts w:cs="Calibri"/>
          <w:sz w:val="44"/>
          <w:szCs w:val="44"/>
          <w:highlight w:val="green"/>
        </w:rPr>
        <w:t>Embracing life as</w:t>
      </w:r>
      <w:r w:rsidRPr="00745BD2">
        <w:rPr>
          <w:sz w:val="44"/>
          <w:szCs w:val="44"/>
        </w:rPr>
        <w:t xml:space="preserve"> </w:t>
      </w:r>
      <w:r w:rsidRPr="00745BD2">
        <w:rPr>
          <w:rStyle w:val="Emphasis"/>
          <w:rFonts w:cs="Calibri"/>
          <w:sz w:val="44"/>
          <w:szCs w:val="44"/>
          <w:highlight w:val="green"/>
        </w:rPr>
        <w:t>miserable and</w:t>
      </w:r>
      <w:r w:rsidRPr="00745BD2">
        <w:rPr>
          <w:sz w:val="44"/>
          <w:szCs w:val="44"/>
        </w:rPr>
        <w:t xml:space="preserve"> </w:t>
      </w:r>
      <w:r w:rsidRPr="00745BD2">
        <w:rPr>
          <w:rStyle w:val="Emphasis"/>
          <w:rFonts w:cs="Calibri"/>
          <w:sz w:val="44"/>
          <w:szCs w:val="44"/>
          <w:highlight w:val="green"/>
        </w:rPr>
        <w:t>beautiful</w:t>
      </w:r>
    </w:p>
    <w:p w14:paraId="32F477D9" w14:textId="77777777" w:rsidR="0048196A" w:rsidRPr="00745BD2" w:rsidRDefault="0048196A" w:rsidP="0048196A">
      <w:pPr>
        <w:rPr>
          <w:rFonts w:cs="Calibri"/>
          <w:sz w:val="44"/>
          <w:szCs w:val="44"/>
        </w:rPr>
      </w:pPr>
    </w:p>
    <w:p w14:paraId="67A69270" w14:textId="77777777" w:rsidR="0048196A" w:rsidRPr="00745BD2" w:rsidRDefault="0048196A" w:rsidP="0048196A">
      <w:pPr>
        <w:pStyle w:val="Heading4"/>
        <w:spacing w:line="276" w:lineRule="auto"/>
        <w:ind w:right="-43"/>
        <w:rPr>
          <w:rFonts w:cs="Calibri"/>
          <w:color w:val="000000" w:themeColor="text1"/>
          <w:sz w:val="44"/>
          <w:szCs w:val="44"/>
        </w:rPr>
      </w:pPr>
      <w:r w:rsidRPr="00745BD2">
        <w:rPr>
          <w:rFonts w:cs="Calibri"/>
          <w:color w:val="000000" w:themeColor="text1"/>
          <w:sz w:val="44"/>
          <w:szCs w:val="44"/>
        </w:rPr>
        <w:t xml:space="preserve">No perms: (a) view it as artificially distinct since it’s key to fully flesh out the individual intricacies of both methods and create more concrete proposals (b) justifies infinite aff conditionality – allowings permutations allows infinite new 1AR advocacies which skews 1 </w:t>
      </w:r>
      <w:proofErr w:type="gramStart"/>
      <w:r w:rsidRPr="00745BD2">
        <w:rPr>
          <w:rFonts w:cs="Calibri"/>
          <w:color w:val="000000" w:themeColor="text1"/>
          <w:sz w:val="44"/>
          <w:szCs w:val="44"/>
        </w:rPr>
        <w:t>mins</w:t>
      </w:r>
      <w:proofErr w:type="gramEnd"/>
      <w:r w:rsidRPr="00745BD2">
        <w:rPr>
          <w:rFonts w:cs="Calibri"/>
          <w:color w:val="000000" w:themeColor="text1"/>
          <w:sz w:val="44"/>
          <w:szCs w:val="44"/>
        </w:rPr>
        <w:t xml:space="preserve"> of the 1NC and destroys neg ground (c) hold the 1AC method by itself since anything else endorses bad scholarship since it justifies severence – justifying both in the aff solves.</w:t>
      </w:r>
    </w:p>
    <w:p w14:paraId="7C4CC9A2" w14:textId="77777777" w:rsidR="0048196A" w:rsidRPr="00745BD2" w:rsidRDefault="0048196A" w:rsidP="0048196A">
      <w:pPr>
        <w:pStyle w:val="Heading2"/>
        <w:rPr>
          <w:rFonts w:cs="Calibri"/>
        </w:rPr>
      </w:pPr>
      <w:r w:rsidRPr="00745BD2">
        <w:rPr>
          <w:rFonts w:cs="Calibri"/>
        </w:rPr>
        <w:t>Case</w:t>
      </w:r>
    </w:p>
    <w:p w14:paraId="28E04670" w14:textId="77777777" w:rsidR="0048196A" w:rsidRPr="00745BD2" w:rsidRDefault="0048196A" w:rsidP="0048196A">
      <w:pPr>
        <w:rPr>
          <w:sz w:val="44"/>
          <w:szCs w:val="44"/>
        </w:rPr>
      </w:pPr>
    </w:p>
    <w:p w14:paraId="3EFAF075" w14:textId="77777777" w:rsidR="0048196A" w:rsidRPr="00745BD2" w:rsidRDefault="0048196A" w:rsidP="0048196A">
      <w:pPr>
        <w:rPr>
          <w:sz w:val="44"/>
          <w:szCs w:val="44"/>
        </w:rPr>
      </w:pPr>
    </w:p>
    <w:p w14:paraId="3BE79411" w14:textId="51859724" w:rsidR="0048196A" w:rsidRDefault="0048196A" w:rsidP="0048196A">
      <w:pPr>
        <w:pStyle w:val="Heading3"/>
        <w:rPr>
          <w:sz w:val="44"/>
          <w:szCs w:val="44"/>
        </w:rPr>
      </w:pPr>
      <w:r w:rsidRPr="00745BD2">
        <w:rPr>
          <w:sz w:val="44"/>
          <w:szCs w:val="44"/>
        </w:rPr>
        <w:t>OV</w:t>
      </w:r>
    </w:p>
    <w:p w14:paraId="716E9D86" w14:textId="77777777" w:rsidR="00117BF2" w:rsidRDefault="00117BF2" w:rsidP="00117BF2">
      <w:pPr>
        <w:pStyle w:val="Heading4"/>
        <w:spacing w:line="276" w:lineRule="auto"/>
        <w:rPr>
          <w:rFonts w:cs="Calibri"/>
        </w:rPr>
      </w:pPr>
      <w:r w:rsidRPr="008A6038">
        <w:rPr>
          <w:rFonts w:cs="Calibri"/>
        </w:rPr>
        <w:t>Permissibility and presumption negate – [1] affirming regardless of doubt is cruel optimism that furthers ableist structures [2] negation is the only way that ends calls to futurism [3] if we prove ableist bodies cannot function under your fw that means it cannot guide action proves permissible action is 100 percent impossible.</w:t>
      </w:r>
    </w:p>
    <w:p w14:paraId="0D041A38" w14:textId="77777777" w:rsidR="00117BF2" w:rsidRPr="00117BF2" w:rsidRDefault="00117BF2" w:rsidP="00117BF2"/>
    <w:p w14:paraId="389D5D8A" w14:textId="77777777" w:rsidR="00117BF2" w:rsidRPr="00117BF2" w:rsidRDefault="00117BF2" w:rsidP="00117BF2"/>
    <w:p w14:paraId="3E2828AB" w14:textId="77777777" w:rsidR="0048196A" w:rsidRPr="00745BD2" w:rsidRDefault="0048196A" w:rsidP="0048196A">
      <w:pPr>
        <w:pStyle w:val="Heading3"/>
        <w:spacing w:before="0"/>
        <w:rPr>
          <w:rFonts w:cstheme="minorHAnsi"/>
          <w:sz w:val="44"/>
          <w:szCs w:val="44"/>
        </w:rPr>
      </w:pPr>
      <w:r w:rsidRPr="00745BD2">
        <w:rPr>
          <w:rFonts w:cstheme="minorHAnsi"/>
          <w:sz w:val="44"/>
          <w:szCs w:val="44"/>
        </w:rPr>
        <w:t xml:space="preserve">Util </w:t>
      </w:r>
    </w:p>
    <w:p w14:paraId="25ACEF74" w14:textId="77777777" w:rsidR="0048196A" w:rsidRPr="00745BD2" w:rsidRDefault="0048196A" w:rsidP="0048196A">
      <w:pPr>
        <w:pStyle w:val="Heading4"/>
        <w:rPr>
          <w:sz w:val="44"/>
          <w:szCs w:val="44"/>
        </w:rPr>
      </w:pPr>
      <w:r w:rsidRPr="00745BD2">
        <w:rPr>
          <w:sz w:val="44"/>
          <w:szCs w:val="44"/>
        </w:rPr>
        <w:t xml:space="preserve">[1] That’s a Link – their focus on pleasure is </w:t>
      </w:r>
      <w:proofErr w:type="gramStart"/>
      <w:r w:rsidRPr="00745BD2">
        <w:rPr>
          <w:sz w:val="44"/>
          <w:szCs w:val="44"/>
        </w:rPr>
        <w:t>in</w:t>
      </w:r>
      <w:proofErr w:type="gramEnd"/>
      <w:r w:rsidRPr="00745BD2">
        <w:rPr>
          <w:sz w:val="44"/>
          <w:szCs w:val="44"/>
        </w:rPr>
        <w:t xml:space="preserve"> reality a momentary investment into the jouissance of the drive to understand the real which translates itself into the disability drive as the subject rejects itself in asylum without being able to make any change </w:t>
      </w:r>
    </w:p>
    <w:p w14:paraId="766B0BFB" w14:textId="77777777" w:rsidR="0048196A" w:rsidRPr="00745BD2" w:rsidRDefault="0048196A" w:rsidP="0048196A">
      <w:pPr>
        <w:pStyle w:val="Heading4"/>
        <w:rPr>
          <w:sz w:val="44"/>
          <w:szCs w:val="44"/>
        </w:rPr>
      </w:pPr>
      <w:r w:rsidRPr="00745BD2">
        <w:rPr>
          <w:sz w:val="44"/>
          <w:szCs w:val="44"/>
        </w:rPr>
        <w:t xml:space="preserve">[2] </w:t>
      </w:r>
      <w:r w:rsidRPr="00745BD2">
        <w:rPr>
          <w:sz w:val="44"/>
          <w:szCs w:val="44"/>
          <w:u w:val="single"/>
        </w:rPr>
        <w:t>Independently drop them</w:t>
      </w:r>
      <w:r w:rsidRPr="00745BD2">
        <w:rPr>
          <w:sz w:val="44"/>
          <w:szCs w:val="44"/>
        </w:rPr>
        <w:t xml:space="preserve"> for reading utilitarianism it is an </w:t>
      </w:r>
      <w:r w:rsidRPr="00745BD2">
        <w:rPr>
          <w:sz w:val="44"/>
          <w:szCs w:val="44"/>
          <w:u w:val="single"/>
        </w:rPr>
        <w:t>unsafe philosophy</w:t>
      </w:r>
      <w:r w:rsidRPr="00745BD2">
        <w:rPr>
          <w:sz w:val="44"/>
          <w:szCs w:val="44"/>
        </w:rPr>
        <w:t xml:space="preserve"> that normalizes </w:t>
      </w:r>
      <w:r w:rsidRPr="00745BD2">
        <w:rPr>
          <w:sz w:val="44"/>
          <w:szCs w:val="44"/>
          <w:u w:val="single"/>
        </w:rPr>
        <w:t>repugnant</w:t>
      </w:r>
      <w:r w:rsidRPr="00745BD2">
        <w:rPr>
          <w:sz w:val="44"/>
          <w:szCs w:val="44"/>
        </w:rPr>
        <w:t xml:space="preserve"> conclusions. Safety is </w:t>
      </w:r>
      <w:r w:rsidRPr="00745BD2">
        <w:rPr>
          <w:sz w:val="44"/>
          <w:szCs w:val="44"/>
          <w:u w:val="single"/>
        </w:rPr>
        <w:t>prima facie</w:t>
      </w:r>
      <w:r w:rsidRPr="00745BD2">
        <w:rPr>
          <w:sz w:val="44"/>
          <w:szCs w:val="44"/>
        </w:rPr>
        <w:t xml:space="preserve"> because we </w:t>
      </w:r>
      <w:r w:rsidRPr="00745BD2">
        <w:rPr>
          <w:sz w:val="44"/>
          <w:szCs w:val="44"/>
          <w:u w:val="single"/>
        </w:rPr>
        <w:t>concede to the validity</w:t>
      </w:r>
      <w:r w:rsidRPr="00745BD2">
        <w:rPr>
          <w:sz w:val="44"/>
          <w:szCs w:val="44"/>
        </w:rPr>
        <w:t xml:space="preserve"> of safety when not we </w:t>
      </w:r>
      <w:proofErr w:type="gramStart"/>
      <w:r w:rsidRPr="00745BD2">
        <w:rPr>
          <w:sz w:val="44"/>
          <w:szCs w:val="44"/>
        </w:rPr>
        <w:t>are scared of</w:t>
      </w:r>
      <w:proofErr w:type="gramEnd"/>
      <w:r w:rsidRPr="00745BD2">
        <w:rPr>
          <w:sz w:val="44"/>
          <w:szCs w:val="44"/>
        </w:rPr>
        <w:t xml:space="preserve"> our bodily security to </w:t>
      </w:r>
      <w:r w:rsidRPr="00745BD2">
        <w:rPr>
          <w:sz w:val="44"/>
          <w:szCs w:val="44"/>
          <w:u w:val="single"/>
        </w:rPr>
        <w:t>debate in this round</w:t>
      </w:r>
      <w:r w:rsidRPr="00745BD2">
        <w:rPr>
          <w:sz w:val="44"/>
          <w:szCs w:val="44"/>
        </w:rPr>
        <w:t>.</w:t>
      </w:r>
    </w:p>
    <w:p w14:paraId="03B78A08" w14:textId="77777777" w:rsidR="0048196A" w:rsidRPr="00745BD2" w:rsidRDefault="0048196A" w:rsidP="0048196A">
      <w:pPr>
        <w:pStyle w:val="Heading4"/>
        <w:rPr>
          <w:sz w:val="44"/>
          <w:szCs w:val="44"/>
        </w:rPr>
      </w:pPr>
      <w:r w:rsidRPr="00745BD2">
        <w:rPr>
          <w:sz w:val="44"/>
          <w:szCs w:val="44"/>
        </w:rPr>
        <w:t>[A] Util dehumanizes disability and the curing of secondary pity to increase the disabled’s “welfare”</w:t>
      </w:r>
    </w:p>
    <w:p w14:paraId="33371379" w14:textId="77777777" w:rsidR="0048196A" w:rsidRPr="00745BD2" w:rsidRDefault="0048196A" w:rsidP="0048196A">
      <w:pPr>
        <w:rPr>
          <w:sz w:val="44"/>
          <w:szCs w:val="44"/>
        </w:rPr>
      </w:pPr>
      <w:r w:rsidRPr="00745BD2">
        <w:rPr>
          <w:rStyle w:val="Style13ptBold"/>
          <w:sz w:val="44"/>
          <w:szCs w:val="44"/>
        </w:rPr>
        <w:t>Stein 01</w:t>
      </w:r>
      <w:r w:rsidRPr="00745BD2">
        <w:rPr>
          <w:sz w:val="44"/>
          <w:szCs w:val="44"/>
        </w:rPr>
        <w:t xml:space="preserve"> </w:t>
      </w:r>
    </w:p>
    <w:p w14:paraId="62F2D622" w14:textId="77777777" w:rsidR="0048196A" w:rsidRPr="00745BD2" w:rsidRDefault="0048196A" w:rsidP="0048196A">
      <w:pPr>
        <w:rPr>
          <w:sz w:val="44"/>
          <w:szCs w:val="44"/>
        </w:rPr>
      </w:pPr>
      <w:r w:rsidRPr="00745BD2">
        <w:rPr>
          <w:b/>
          <w:bCs/>
          <w:sz w:val="44"/>
          <w:szCs w:val="44"/>
          <w:highlight w:val="green"/>
          <w:u w:val="single"/>
        </w:rPr>
        <w:t>If</w:t>
      </w:r>
      <w:r w:rsidRPr="00745BD2">
        <w:rPr>
          <w:sz w:val="44"/>
          <w:szCs w:val="44"/>
        </w:rPr>
        <w:t xml:space="preserve"> </w:t>
      </w:r>
      <w:r w:rsidRPr="00745BD2">
        <w:rPr>
          <w:b/>
          <w:bCs/>
          <w:sz w:val="44"/>
          <w:szCs w:val="44"/>
          <w:highlight w:val="green"/>
          <w:u w:val="single"/>
        </w:rPr>
        <w:t>disabled have</w:t>
      </w:r>
      <w:r w:rsidRPr="00745BD2">
        <w:rPr>
          <w:sz w:val="44"/>
          <w:szCs w:val="44"/>
        </w:rPr>
        <w:t xml:space="preserve"> </w:t>
      </w:r>
      <w:r w:rsidRPr="00745BD2">
        <w:rPr>
          <w:b/>
          <w:bCs/>
          <w:sz w:val="44"/>
          <w:szCs w:val="44"/>
          <w:highlight w:val="green"/>
          <w:u w:val="single"/>
        </w:rPr>
        <w:t>less welfare</w:t>
      </w:r>
      <w:r w:rsidRPr="00745BD2">
        <w:rPr>
          <w:sz w:val="44"/>
          <w:szCs w:val="44"/>
        </w:rPr>
        <w:t xml:space="preserve"> </w:t>
      </w:r>
      <w:r w:rsidRPr="00745BD2">
        <w:rPr>
          <w:sz w:val="44"/>
          <w:szCs w:val="44"/>
          <w:highlight w:val="green"/>
          <w:u w:val="single"/>
        </w:rPr>
        <w:t>it seems</w:t>
      </w:r>
      <w:r w:rsidRPr="00745BD2">
        <w:rPr>
          <w:sz w:val="44"/>
          <w:szCs w:val="44"/>
        </w:rPr>
        <w:t xml:space="preserve"> </w:t>
      </w:r>
      <w:r w:rsidRPr="00745BD2">
        <w:rPr>
          <w:sz w:val="44"/>
          <w:szCs w:val="44"/>
          <w:highlight w:val="green"/>
          <w:u w:val="single"/>
        </w:rPr>
        <w:t>the disabled benefit less from</w:t>
      </w:r>
      <w:r w:rsidRPr="00745BD2">
        <w:rPr>
          <w:sz w:val="44"/>
          <w:szCs w:val="44"/>
        </w:rPr>
        <w:t xml:space="preserve"> </w:t>
      </w:r>
      <w:r w:rsidRPr="00745BD2">
        <w:rPr>
          <w:sz w:val="44"/>
          <w:szCs w:val="44"/>
          <w:highlight w:val="green"/>
          <w:u w:val="single"/>
        </w:rPr>
        <w:t>life</w:t>
      </w:r>
      <w:r w:rsidRPr="00745BD2">
        <w:rPr>
          <w:sz w:val="44"/>
          <w:szCs w:val="44"/>
        </w:rPr>
        <w:t xml:space="preserve"> </w:t>
      </w:r>
      <w:r w:rsidRPr="00745BD2">
        <w:rPr>
          <w:b/>
          <w:bCs/>
          <w:sz w:val="44"/>
          <w:szCs w:val="44"/>
          <w:highlight w:val="green"/>
          <w:u w:val="single"/>
        </w:rPr>
        <w:t>Utili</w:t>
      </w:r>
      <w:r w:rsidRPr="00745BD2">
        <w:rPr>
          <w:sz w:val="44"/>
          <w:szCs w:val="44"/>
        </w:rPr>
        <w:t xml:space="preserve"> </w:t>
      </w:r>
      <w:r w:rsidRPr="00745BD2">
        <w:rPr>
          <w:b/>
          <w:bCs/>
          <w:sz w:val="44"/>
          <w:szCs w:val="44"/>
          <w:highlight w:val="green"/>
          <w:u w:val="single"/>
        </w:rPr>
        <w:t>would</w:t>
      </w:r>
      <w:r w:rsidRPr="00745BD2">
        <w:rPr>
          <w:sz w:val="44"/>
          <w:szCs w:val="44"/>
        </w:rPr>
        <w:t xml:space="preserve"> </w:t>
      </w:r>
      <w:r w:rsidRPr="00745BD2">
        <w:rPr>
          <w:b/>
          <w:bCs/>
          <w:sz w:val="44"/>
          <w:szCs w:val="44"/>
          <w:highlight w:val="green"/>
          <w:u w:val="single"/>
        </w:rPr>
        <w:t>place</w:t>
      </w:r>
      <w:r w:rsidRPr="00745BD2">
        <w:rPr>
          <w:sz w:val="44"/>
          <w:szCs w:val="44"/>
        </w:rPr>
        <w:t xml:space="preserve"> </w:t>
      </w:r>
      <w:r w:rsidRPr="00745BD2">
        <w:rPr>
          <w:b/>
          <w:bCs/>
          <w:sz w:val="44"/>
          <w:szCs w:val="44"/>
          <w:highlight w:val="green"/>
          <w:u w:val="single"/>
        </w:rPr>
        <w:t>lower value on disabled life</w:t>
      </w:r>
      <w:r w:rsidRPr="00745BD2">
        <w:rPr>
          <w:sz w:val="44"/>
          <w:szCs w:val="44"/>
        </w:rPr>
        <w:t xml:space="preserve"> </w:t>
      </w:r>
      <w:r w:rsidRPr="00745BD2">
        <w:rPr>
          <w:b/>
          <w:bCs/>
          <w:sz w:val="44"/>
          <w:szCs w:val="44"/>
          <w:highlight w:val="green"/>
          <w:u w:val="single"/>
        </w:rPr>
        <w:t>proportional to the</w:t>
      </w:r>
      <w:r w:rsidRPr="00745BD2">
        <w:rPr>
          <w:sz w:val="44"/>
          <w:szCs w:val="44"/>
        </w:rPr>
        <w:t xml:space="preserve"> </w:t>
      </w:r>
      <w:r w:rsidRPr="00745BD2">
        <w:rPr>
          <w:b/>
          <w:bCs/>
          <w:sz w:val="44"/>
          <w:szCs w:val="44"/>
          <w:highlight w:val="green"/>
          <w:u w:val="single"/>
        </w:rPr>
        <w:t>preference in</w:t>
      </w:r>
      <w:r w:rsidRPr="00745BD2">
        <w:rPr>
          <w:sz w:val="44"/>
          <w:szCs w:val="44"/>
        </w:rPr>
        <w:t xml:space="preserve"> </w:t>
      </w:r>
      <w:r w:rsidRPr="00745BD2">
        <w:rPr>
          <w:b/>
          <w:bCs/>
          <w:sz w:val="44"/>
          <w:szCs w:val="44"/>
          <w:highlight w:val="green"/>
          <w:u w:val="single"/>
        </w:rPr>
        <w:t>distribution of resources</w:t>
      </w:r>
      <w:r w:rsidRPr="00745BD2">
        <w:rPr>
          <w:sz w:val="44"/>
          <w:szCs w:val="44"/>
        </w:rPr>
        <w:t xml:space="preserve"> </w:t>
      </w:r>
      <w:r w:rsidRPr="00745BD2">
        <w:rPr>
          <w:rStyle w:val="StyleUnderline"/>
          <w:b/>
          <w:bCs/>
          <w:sz w:val="44"/>
          <w:szCs w:val="44"/>
          <w:highlight w:val="green"/>
        </w:rPr>
        <w:t>to cure a</w:t>
      </w:r>
      <w:r w:rsidRPr="00745BD2">
        <w:rPr>
          <w:sz w:val="44"/>
          <w:szCs w:val="44"/>
        </w:rPr>
        <w:t xml:space="preserve"> </w:t>
      </w:r>
      <w:r w:rsidRPr="00745BD2">
        <w:rPr>
          <w:rStyle w:val="StyleUnderline"/>
          <w:b/>
          <w:bCs/>
          <w:sz w:val="44"/>
          <w:szCs w:val="44"/>
          <w:highlight w:val="green"/>
        </w:rPr>
        <w:t>disabled person</w:t>
      </w:r>
      <w:r w:rsidRPr="00745BD2">
        <w:rPr>
          <w:rStyle w:val="StyleUnderline"/>
          <w:sz w:val="44"/>
          <w:szCs w:val="44"/>
          <w:highlight w:val="green"/>
        </w:rPr>
        <w:t xml:space="preserve">, </w:t>
      </w:r>
      <w:r w:rsidRPr="00745BD2">
        <w:rPr>
          <w:rStyle w:val="StyleUnderline"/>
          <w:b/>
          <w:bCs/>
          <w:sz w:val="44"/>
          <w:szCs w:val="44"/>
          <w:highlight w:val="green"/>
        </w:rPr>
        <w:t>increasing</w:t>
      </w:r>
      <w:r w:rsidRPr="00745BD2">
        <w:rPr>
          <w:sz w:val="44"/>
          <w:szCs w:val="44"/>
        </w:rPr>
        <w:t xml:space="preserve"> </w:t>
      </w:r>
      <w:r w:rsidRPr="00745BD2">
        <w:rPr>
          <w:rStyle w:val="StyleUnderline"/>
          <w:b/>
          <w:bCs/>
          <w:sz w:val="44"/>
          <w:szCs w:val="44"/>
          <w:highlight w:val="green"/>
        </w:rPr>
        <w:t>welfare</w:t>
      </w:r>
    </w:p>
    <w:p w14:paraId="190DB3A4" w14:textId="77777777" w:rsidR="0048196A" w:rsidRPr="00745BD2" w:rsidRDefault="0048196A" w:rsidP="0048196A">
      <w:pPr>
        <w:pStyle w:val="Heading4"/>
        <w:rPr>
          <w:rFonts w:ascii="Times New Roman" w:hAnsi="Times New Roman"/>
          <w:sz w:val="44"/>
          <w:szCs w:val="44"/>
        </w:rPr>
      </w:pPr>
      <w:r w:rsidRPr="00745BD2">
        <w:rPr>
          <w:sz w:val="44"/>
          <w:szCs w:val="44"/>
          <w:shd w:val="clear" w:color="auto" w:fill="FFFFFF"/>
        </w:rPr>
        <w:t xml:space="preserve">[B] Util excludes people who </w:t>
      </w:r>
      <w:r w:rsidRPr="00745BD2">
        <w:rPr>
          <w:sz w:val="44"/>
          <w:szCs w:val="44"/>
          <w:u w:val="single"/>
          <w:shd w:val="clear" w:color="auto" w:fill="FFFFFF"/>
        </w:rPr>
        <w:t>can’t feel happiness</w:t>
      </w:r>
      <w:r w:rsidRPr="00745BD2">
        <w:rPr>
          <w:sz w:val="44"/>
          <w:szCs w:val="44"/>
          <w:shd w:val="clear" w:color="auto" w:fill="FFFFFF"/>
        </w:rPr>
        <w:t>, which results in their manipulation.</w:t>
      </w:r>
    </w:p>
    <w:p w14:paraId="3DB15386" w14:textId="77777777" w:rsidR="0048196A" w:rsidRPr="00745BD2" w:rsidRDefault="0048196A" w:rsidP="0048196A">
      <w:pPr>
        <w:rPr>
          <w:sz w:val="44"/>
          <w:szCs w:val="44"/>
        </w:rPr>
      </w:pPr>
      <w:r w:rsidRPr="00745BD2">
        <w:rPr>
          <w:b/>
          <w:bCs/>
          <w:sz w:val="44"/>
          <w:szCs w:val="44"/>
        </w:rPr>
        <w:t>Peter</w:t>
      </w:r>
      <w:r w:rsidRPr="00745BD2">
        <w:rPr>
          <w:rStyle w:val="Style13ptBold"/>
          <w:sz w:val="44"/>
          <w:szCs w:val="44"/>
        </w:rPr>
        <w:t xml:space="preserve"> 07</w:t>
      </w:r>
      <w:r w:rsidRPr="00745BD2">
        <w:rPr>
          <w:sz w:val="44"/>
          <w:szCs w:val="44"/>
        </w:rPr>
        <w:t xml:space="preserve"> </w:t>
      </w:r>
    </w:p>
    <w:p w14:paraId="56DE1751" w14:textId="77777777" w:rsidR="0048196A" w:rsidRPr="00745BD2" w:rsidRDefault="0048196A" w:rsidP="0048196A">
      <w:pPr>
        <w:rPr>
          <w:sz w:val="44"/>
          <w:szCs w:val="44"/>
        </w:rPr>
      </w:pPr>
      <w:r w:rsidRPr="00745BD2">
        <w:rPr>
          <w:rStyle w:val="Emphasis"/>
          <w:sz w:val="44"/>
          <w:szCs w:val="44"/>
          <w:highlight w:val="green"/>
        </w:rPr>
        <w:t>utilitarianism</w:t>
      </w:r>
      <w:r w:rsidRPr="00745BD2">
        <w:rPr>
          <w:sz w:val="44"/>
          <w:szCs w:val="44"/>
        </w:rPr>
        <w:t xml:space="preserve"> </w:t>
      </w:r>
      <w:r w:rsidRPr="00745BD2">
        <w:rPr>
          <w:rStyle w:val="Emphasis"/>
          <w:sz w:val="44"/>
          <w:szCs w:val="44"/>
          <w:highlight w:val="green"/>
        </w:rPr>
        <w:t>treats people on capacity for happiness</w:t>
      </w:r>
      <w:r w:rsidRPr="00745BD2">
        <w:rPr>
          <w:sz w:val="44"/>
          <w:szCs w:val="44"/>
        </w:rPr>
        <w:t xml:space="preserve"> </w:t>
      </w:r>
      <w:r w:rsidRPr="00745BD2">
        <w:rPr>
          <w:rStyle w:val="Emphasis"/>
          <w:sz w:val="44"/>
          <w:szCs w:val="44"/>
          <w:highlight w:val="green"/>
        </w:rPr>
        <w:t>those who have no capacity wouldn’t count; we would be free to exploit them, treated unfairly are who are in permanent unhappiness.</w:t>
      </w:r>
      <w:r w:rsidRPr="00745BD2">
        <w:rPr>
          <w:sz w:val="44"/>
          <w:szCs w:val="44"/>
        </w:rPr>
        <w:t xml:space="preserve"> </w:t>
      </w:r>
      <w:r w:rsidRPr="00745BD2">
        <w:rPr>
          <w:rStyle w:val="Emphasis"/>
          <w:sz w:val="44"/>
          <w:szCs w:val="44"/>
          <w:highlight w:val="green"/>
        </w:rPr>
        <w:t>util</w:t>
      </w:r>
      <w:r w:rsidRPr="00745BD2">
        <w:rPr>
          <w:sz w:val="44"/>
          <w:szCs w:val="44"/>
        </w:rPr>
        <w:t xml:space="preserve"> </w:t>
      </w:r>
      <w:r w:rsidRPr="00745BD2">
        <w:rPr>
          <w:rStyle w:val="Emphasis"/>
          <w:sz w:val="44"/>
          <w:szCs w:val="44"/>
          <w:highlight w:val="green"/>
        </w:rPr>
        <w:t>system would</w:t>
      </w:r>
      <w:r w:rsidRPr="00745BD2">
        <w:rPr>
          <w:sz w:val="44"/>
          <w:szCs w:val="44"/>
        </w:rPr>
        <w:t xml:space="preserve"> </w:t>
      </w:r>
      <w:r w:rsidRPr="00745BD2">
        <w:rPr>
          <w:rStyle w:val="Emphasis"/>
          <w:sz w:val="44"/>
          <w:szCs w:val="44"/>
          <w:highlight w:val="green"/>
        </w:rPr>
        <w:t>execute them</w:t>
      </w:r>
      <w:r w:rsidRPr="00745BD2">
        <w:rPr>
          <w:sz w:val="44"/>
          <w:szCs w:val="44"/>
        </w:rPr>
        <w:t xml:space="preserve"> </w:t>
      </w:r>
      <w:r w:rsidRPr="00745BD2">
        <w:rPr>
          <w:rStyle w:val="Emphasis"/>
          <w:sz w:val="44"/>
          <w:szCs w:val="44"/>
          <w:highlight w:val="green"/>
        </w:rPr>
        <w:t>since</w:t>
      </w:r>
      <w:r w:rsidRPr="00745BD2">
        <w:rPr>
          <w:sz w:val="44"/>
          <w:szCs w:val="44"/>
        </w:rPr>
        <w:t xml:space="preserve"> </w:t>
      </w:r>
      <w:r w:rsidRPr="00745BD2">
        <w:rPr>
          <w:rStyle w:val="Emphasis"/>
          <w:sz w:val="44"/>
          <w:szCs w:val="44"/>
          <w:highlight w:val="green"/>
        </w:rPr>
        <w:t>eliminating</w:t>
      </w:r>
      <w:r w:rsidRPr="00745BD2">
        <w:rPr>
          <w:sz w:val="44"/>
          <w:szCs w:val="44"/>
        </w:rPr>
        <w:t xml:space="preserve"> </w:t>
      </w:r>
      <w:r w:rsidRPr="00745BD2">
        <w:rPr>
          <w:rStyle w:val="Emphasis"/>
          <w:sz w:val="44"/>
          <w:szCs w:val="44"/>
          <w:highlight w:val="green"/>
        </w:rPr>
        <w:t>would increase happiness</w:t>
      </w:r>
    </w:p>
    <w:p w14:paraId="21315DE3" w14:textId="77777777" w:rsidR="0048196A" w:rsidRPr="00745BD2" w:rsidRDefault="0048196A" w:rsidP="0048196A">
      <w:pPr>
        <w:pStyle w:val="Heading4"/>
        <w:rPr>
          <w:sz w:val="44"/>
          <w:szCs w:val="44"/>
        </w:rPr>
      </w:pPr>
    </w:p>
    <w:p w14:paraId="7DEB90AC" w14:textId="77777777" w:rsidR="0048196A" w:rsidRPr="00745BD2" w:rsidRDefault="0048196A" w:rsidP="0048196A">
      <w:pPr>
        <w:rPr>
          <w:sz w:val="44"/>
          <w:szCs w:val="44"/>
        </w:rPr>
      </w:pPr>
    </w:p>
    <w:p w14:paraId="511A1410" w14:textId="77777777" w:rsidR="0048196A" w:rsidRPr="00745BD2" w:rsidRDefault="0048196A" w:rsidP="0048196A">
      <w:pPr>
        <w:pStyle w:val="Heading3"/>
        <w:spacing w:before="0"/>
        <w:rPr>
          <w:rFonts w:cstheme="minorHAnsi"/>
          <w:sz w:val="44"/>
          <w:szCs w:val="44"/>
        </w:rPr>
      </w:pPr>
      <w:r w:rsidRPr="00745BD2">
        <w:rPr>
          <w:rFonts w:eastAsia="Calibri" w:cstheme="minorHAnsi"/>
          <w:sz w:val="44"/>
          <w:szCs w:val="44"/>
        </w:rPr>
        <w:t>AT: Actor Spec</w:t>
      </w:r>
    </w:p>
    <w:p w14:paraId="70809422" w14:textId="77777777" w:rsidR="0048196A" w:rsidRPr="00745BD2" w:rsidRDefault="0048196A" w:rsidP="0048196A">
      <w:pPr>
        <w:pStyle w:val="Heading4"/>
        <w:rPr>
          <w:sz w:val="44"/>
          <w:szCs w:val="44"/>
        </w:rPr>
      </w:pPr>
      <w:r w:rsidRPr="00745BD2">
        <w:rPr>
          <w:sz w:val="44"/>
          <w:szCs w:val="44"/>
        </w:rPr>
        <w:t xml:space="preserve">[1] Is ought fallacy – just because </w:t>
      </w:r>
      <w:r w:rsidRPr="00745BD2">
        <w:rPr>
          <w:sz w:val="44"/>
          <w:szCs w:val="44"/>
          <w:u w:val="single"/>
        </w:rPr>
        <w:t>policies</w:t>
      </w:r>
      <w:r w:rsidRPr="00745BD2">
        <w:rPr>
          <w:sz w:val="44"/>
          <w:szCs w:val="44"/>
        </w:rPr>
        <w:t xml:space="preserve"> use it doesn’t mean they </w:t>
      </w:r>
      <w:r w:rsidRPr="00745BD2">
        <w:rPr>
          <w:sz w:val="44"/>
          <w:szCs w:val="44"/>
          <w:u w:val="single"/>
        </w:rPr>
        <w:t>should</w:t>
      </w:r>
      <w:r w:rsidRPr="00745BD2">
        <w:rPr>
          <w:sz w:val="44"/>
          <w:szCs w:val="44"/>
        </w:rPr>
        <w:t xml:space="preserve"> – it’s not </w:t>
      </w:r>
      <w:r w:rsidRPr="00745BD2">
        <w:rPr>
          <w:sz w:val="44"/>
          <w:szCs w:val="44"/>
          <w:u w:val="single"/>
        </w:rPr>
        <w:t>unfeasible</w:t>
      </w:r>
      <w:r w:rsidRPr="00745BD2">
        <w:rPr>
          <w:sz w:val="44"/>
          <w:szCs w:val="44"/>
        </w:rPr>
        <w:t xml:space="preserve"> to K politics one can demand </w:t>
      </w:r>
      <w:r w:rsidRPr="00745BD2">
        <w:rPr>
          <w:sz w:val="44"/>
          <w:szCs w:val="44"/>
          <w:u w:val="single"/>
        </w:rPr>
        <w:t>radical change</w:t>
      </w:r>
      <w:r w:rsidRPr="00745BD2">
        <w:rPr>
          <w:sz w:val="44"/>
          <w:szCs w:val="44"/>
        </w:rPr>
        <w:t xml:space="preserve"> through </w:t>
      </w:r>
      <w:r w:rsidRPr="00745BD2">
        <w:rPr>
          <w:sz w:val="44"/>
          <w:szCs w:val="44"/>
          <w:u w:val="single"/>
        </w:rPr>
        <w:t>infiltrating politics</w:t>
      </w:r>
      <w:r w:rsidRPr="00745BD2">
        <w:rPr>
          <w:sz w:val="44"/>
          <w:szCs w:val="44"/>
        </w:rPr>
        <w:t xml:space="preserve">. </w:t>
      </w:r>
    </w:p>
    <w:p w14:paraId="0FBFD2E4" w14:textId="77777777" w:rsidR="0048196A" w:rsidRPr="00745BD2" w:rsidRDefault="0048196A" w:rsidP="0048196A">
      <w:pPr>
        <w:pStyle w:val="Heading4"/>
        <w:rPr>
          <w:sz w:val="44"/>
          <w:szCs w:val="44"/>
        </w:rPr>
      </w:pPr>
      <w:r w:rsidRPr="00745BD2">
        <w:rPr>
          <w:sz w:val="44"/>
          <w:szCs w:val="44"/>
        </w:rPr>
        <w:t xml:space="preserve">[2] That’s a link – </w:t>
      </w:r>
    </w:p>
    <w:p w14:paraId="57DFD46C" w14:textId="77777777" w:rsidR="00425141" w:rsidRPr="00865F12" w:rsidRDefault="00425141" w:rsidP="00425141">
      <w:pPr>
        <w:pStyle w:val="Heading4"/>
        <w:rPr>
          <w:rFonts w:asciiTheme="minorHAnsi" w:hAnsiTheme="minorHAnsi" w:cstheme="minorHAnsi"/>
        </w:rPr>
      </w:pPr>
      <w:r w:rsidRPr="00865F12">
        <w:rPr>
          <w:rFonts w:asciiTheme="minorHAnsi" w:eastAsia="Calibri" w:hAnsiTheme="minorHAnsi" w:cstheme="minorHAnsi"/>
        </w:rPr>
        <w:t>[1] Answers prove that Util is false proves that Util is impossible to use not just hard.</w:t>
      </w:r>
    </w:p>
    <w:p w14:paraId="40E525E0" w14:textId="77777777" w:rsidR="00425141" w:rsidRPr="00865F12" w:rsidRDefault="00425141" w:rsidP="00425141">
      <w:pPr>
        <w:pStyle w:val="Heading4"/>
        <w:rPr>
          <w:rFonts w:asciiTheme="minorHAnsi" w:hAnsiTheme="minorHAnsi" w:cstheme="minorHAnsi"/>
        </w:rPr>
      </w:pPr>
      <w:r w:rsidRPr="00865F12">
        <w:rPr>
          <w:rFonts w:asciiTheme="minorHAnsi" w:eastAsia="Calibri" w:hAnsiTheme="minorHAnsi" w:cstheme="minorHAnsi"/>
        </w:rPr>
        <w:t xml:space="preserve">[2] Policy makers make wrong predictions all the time </w:t>
      </w:r>
    </w:p>
    <w:p w14:paraId="31EAD8C5" w14:textId="77777777" w:rsidR="00425141" w:rsidRPr="00865F12" w:rsidRDefault="00425141" w:rsidP="00425141">
      <w:pPr>
        <w:pStyle w:val="Heading4"/>
        <w:rPr>
          <w:rFonts w:asciiTheme="minorHAnsi" w:hAnsiTheme="minorHAnsi" w:cstheme="minorHAnsi"/>
        </w:rPr>
      </w:pPr>
      <w:r w:rsidRPr="00865F12">
        <w:rPr>
          <w:rFonts w:asciiTheme="minorHAnsi" w:eastAsia="Calibri" w:hAnsiTheme="minorHAnsi" w:cstheme="minorHAnsi"/>
        </w:rPr>
        <w:t xml:space="preserve">[3] Just because util gets resolved in hypothetically debate rounds, doesn’t mean that it’s a coherent moral theory. </w:t>
      </w:r>
    </w:p>
    <w:p w14:paraId="4D0A3617" w14:textId="77777777" w:rsidR="0048196A" w:rsidRPr="00745BD2" w:rsidRDefault="0048196A" w:rsidP="0048196A">
      <w:pPr>
        <w:jc w:val="both"/>
        <w:rPr>
          <w:rFonts w:cstheme="minorHAnsi"/>
          <w:sz w:val="44"/>
          <w:szCs w:val="44"/>
        </w:rPr>
      </w:pPr>
    </w:p>
    <w:p w14:paraId="1BC9F237" w14:textId="77777777" w:rsidR="0048196A" w:rsidRPr="00745BD2" w:rsidRDefault="0048196A" w:rsidP="0048196A">
      <w:pPr>
        <w:rPr>
          <w:rFonts w:cstheme="minorHAnsi"/>
          <w:sz w:val="44"/>
          <w:szCs w:val="44"/>
        </w:rPr>
      </w:pPr>
    </w:p>
    <w:p w14:paraId="2D5DE400" w14:textId="77777777" w:rsidR="0048196A" w:rsidRPr="00745BD2" w:rsidRDefault="0048196A" w:rsidP="0048196A">
      <w:pPr>
        <w:pStyle w:val="Heading3"/>
        <w:spacing w:before="0"/>
        <w:rPr>
          <w:rFonts w:eastAsia="Calibri" w:cstheme="minorHAnsi"/>
          <w:sz w:val="44"/>
          <w:szCs w:val="44"/>
        </w:rPr>
      </w:pPr>
      <w:r w:rsidRPr="00745BD2">
        <w:rPr>
          <w:rFonts w:eastAsia="Calibri" w:cstheme="minorHAnsi"/>
          <w:sz w:val="44"/>
          <w:szCs w:val="44"/>
        </w:rPr>
        <w:t>AT: Extinction/Moen</w:t>
      </w:r>
    </w:p>
    <w:p w14:paraId="06009A70" w14:textId="77777777" w:rsidR="0048196A" w:rsidRPr="00745BD2" w:rsidRDefault="0048196A" w:rsidP="0048196A">
      <w:pPr>
        <w:pStyle w:val="Heading4"/>
        <w:rPr>
          <w:sz w:val="44"/>
          <w:szCs w:val="44"/>
        </w:rPr>
      </w:pPr>
      <w:r w:rsidRPr="00745BD2">
        <w:rPr>
          <w:sz w:val="44"/>
          <w:szCs w:val="44"/>
        </w:rPr>
        <w:t xml:space="preserve">[1] extinction – this is </w:t>
      </w:r>
      <w:r w:rsidRPr="00745BD2">
        <w:rPr>
          <w:sz w:val="44"/>
          <w:szCs w:val="44"/>
          <w:u w:val="single"/>
        </w:rPr>
        <w:t>totally irrelevant</w:t>
      </w:r>
      <w:r w:rsidRPr="00745BD2">
        <w:rPr>
          <w:sz w:val="44"/>
          <w:szCs w:val="44"/>
        </w:rPr>
        <w:t xml:space="preserve"> because we read a </w:t>
      </w:r>
      <w:r w:rsidRPr="00745BD2">
        <w:rPr>
          <w:sz w:val="44"/>
          <w:szCs w:val="44"/>
          <w:u w:val="single"/>
        </w:rPr>
        <w:t>fiat K</w:t>
      </w:r>
      <w:r w:rsidRPr="00745BD2">
        <w:rPr>
          <w:sz w:val="44"/>
          <w:szCs w:val="44"/>
        </w:rPr>
        <w:t xml:space="preserve"> which means you can’t weigh </w:t>
      </w:r>
      <w:r w:rsidRPr="00745BD2">
        <w:rPr>
          <w:sz w:val="44"/>
          <w:szCs w:val="44"/>
          <w:u w:val="single"/>
        </w:rPr>
        <w:t>hypotheticals</w:t>
      </w:r>
      <w:r w:rsidRPr="00745BD2">
        <w:rPr>
          <w:sz w:val="44"/>
          <w:szCs w:val="44"/>
        </w:rPr>
        <w:t xml:space="preserve"> BUT even if you intervene and let them.</w:t>
      </w:r>
    </w:p>
    <w:p w14:paraId="60316445" w14:textId="77777777" w:rsidR="0048196A" w:rsidRPr="00745BD2" w:rsidRDefault="0048196A" w:rsidP="0048196A">
      <w:pPr>
        <w:pStyle w:val="Heading4"/>
        <w:rPr>
          <w:sz w:val="44"/>
          <w:szCs w:val="44"/>
        </w:rPr>
      </w:pPr>
      <w:r w:rsidRPr="00745BD2">
        <w:rPr>
          <w:sz w:val="44"/>
          <w:szCs w:val="44"/>
        </w:rPr>
        <w:t xml:space="preserve">[2] </w:t>
      </w:r>
      <w:r w:rsidRPr="00745BD2">
        <w:rPr>
          <w:sz w:val="44"/>
          <w:szCs w:val="44"/>
          <w:u w:val="single"/>
        </w:rPr>
        <w:t>VTL</w:t>
      </w:r>
      <w:r w:rsidRPr="00745BD2">
        <w:rPr>
          <w:sz w:val="44"/>
          <w:szCs w:val="44"/>
        </w:rPr>
        <w:t xml:space="preserve"> is non unique for disabled folk who are </w:t>
      </w:r>
      <w:r w:rsidRPr="00745BD2">
        <w:rPr>
          <w:sz w:val="44"/>
          <w:szCs w:val="44"/>
          <w:u w:val="single"/>
        </w:rPr>
        <w:t>antagonism</w:t>
      </w:r>
      <w:r w:rsidRPr="00745BD2">
        <w:rPr>
          <w:sz w:val="44"/>
          <w:szCs w:val="44"/>
        </w:rPr>
        <w:t xml:space="preserve"> to civil society that produce </w:t>
      </w:r>
      <w:r w:rsidRPr="00745BD2">
        <w:rPr>
          <w:sz w:val="44"/>
          <w:szCs w:val="44"/>
          <w:u w:val="single"/>
        </w:rPr>
        <w:t>able-bodiness</w:t>
      </w:r>
      <w:r w:rsidRPr="00745BD2">
        <w:rPr>
          <w:sz w:val="44"/>
          <w:szCs w:val="44"/>
        </w:rPr>
        <w:t xml:space="preserve">. ONLY this </w:t>
      </w:r>
      <w:r w:rsidRPr="00745BD2">
        <w:rPr>
          <w:sz w:val="44"/>
          <w:szCs w:val="44"/>
          <w:u w:val="single"/>
        </w:rPr>
        <w:t>leap</w:t>
      </w:r>
      <w:r w:rsidRPr="00745BD2">
        <w:rPr>
          <w:sz w:val="44"/>
          <w:szCs w:val="44"/>
        </w:rPr>
        <w:t xml:space="preserve"> in the name of preventing future eradication can risk clearing the grounds for future generations of </w:t>
      </w:r>
      <w:r w:rsidRPr="00745BD2">
        <w:rPr>
          <w:sz w:val="44"/>
          <w:szCs w:val="44"/>
          <w:u w:val="single"/>
        </w:rPr>
        <w:t>disabled life</w:t>
      </w:r>
      <w:r w:rsidRPr="00745BD2">
        <w:rPr>
          <w:sz w:val="44"/>
          <w:szCs w:val="44"/>
        </w:rPr>
        <w:t xml:space="preserve"> their project is </w:t>
      </w:r>
      <w:r w:rsidRPr="00745BD2">
        <w:rPr>
          <w:sz w:val="44"/>
          <w:szCs w:val="44"/>
          <w:u w:val="single"/>
        </w:rPr>
        <w:t>parasitic</w:t>
      </w:r>
      <w:r w:rsidRPr="00745BD2">
        <w:rPr>
          <w:sz w:val="44"/>
          <w:szCs w:val="44"/>
        </w:rPr>
        <w:t xml:space="preserve"> because it furthers the occupation of abled bodies at the expense of disabled folk – that’s </w:t>
      </w:r>
      <w:r w:rsidRPr="00745BD2">
        <w:rPr>
          <w:sz w:val="44"/>
          <w:szCs w:val="44"/>
          <w:u w:val="single"/>
        </w:rPr>
        <w:t>Mollow</w:t>
      </w:r>
      <w:r w:rsidRPr="00745BD2">
        <w:rPr>
          <w:sz w:val="44"/>
          <w:szCs w:val="44"/>
        </w:rPr>
        <w:t xml:space="preserve">. </w:t>
      </w:r>
    </w:p>
    <w:p w14:paraId="61E0A400" w14:textId="77777777" w:rsidR="0048196A" w:rsidRPr="00745BD2" w:rsidRDefault="0048196A" w:rsidP="0048196A">
      <w:pPr>
        <w:rPr>
          <w:sz w:val="44"/>
          <w:szCs w:val="44"/>
        </w:rPr>
      </w:pPr>
    </w:p>
    <w:p w14:paraId="32D9C7BF" w14:textId="77777777" w:rsidR="00425141" w:rsidRPr="00865F12" w:rsidRDefault="00425141" w:rsidP="00425141">
      <w:pPr>
        <w:spacing w:line="240" w:lineRule="auto"/>
        <w:rPr>
          <w:rFonts w:asciiTheme="minorHAnsi" w:hAnsiTheme="minorHAnsi" w:cstheme="minorHAnsi"/>
          <w:sz w:val="14"/>
          <w:szCs w:val="14"/>
        </w:rPr>
      </w:pPr>
    </w:p>
    <w:p w14:paraId="6679D7A7" w14:textId="77777777" w:rsidR="0048196A" w:rsidRPr="00745BD2" w:rsidRDefault="0048196A" w:rsidP="0048196A">
      <w:pPr>
        <w:rPr>
          <w:sz w:val="44"/>
          <w:szCs w:val="44"/>
        </w:rPr>
      </w:pPr>
    </w:p>
    <w:p w14:paraId="6B531848" w14:textId="77777777" w:rsidR="0048196A" w:rsidRPr="00745BD2" w:rsidRDefault="0048196A" w:rsidP="0048196A">
      <w:pPr>
        <w:rPr>
          <w:sz w:val="44"/>
          <w:szCs w:val="44"/>
        </w:rPr>
      </w:pPr>
    </w:p>
    <w:p w14:paraId="5795779C" w14:textId="77777777" w:rsidR="0048196A" w:rsidRPr="00745BD2" w:rsidRDefault="0048196A" w:rsidP="0048196A">
      <w:pPr>
        <w:rPr>
          <w:rStyle w:val="StyleUnderline"/>
          <w:sz w:val="44"/>
          <w:szCs w:val="44"/>
        </w:rPr>
      </w:pPr>
    </w:p>
    <w:p w14:paraId="78E38D5E" w14:textId="77777777" w:rsidR="0048196A" w:rsidRPr="00745BD2" w:rsidRDefault="0048196A" w:rsidP="0048196A">
      <w:pPr>
        <w:rPr>
          <w:rStyle w:val="StyleUnderline"/>
          <w:sz w:val="44"/>
          <w:szCs w:val="44"/>
        </w:rPr>
      </w:pPr>
    </w:p>
    <w:p w14:paraId="4CB34DA0" w14:textId="77777777" w:rsidR="0048196A" w:rsidRPr="00745BD2" w:rsidRDefault="0048196A" w:rsidP="0048196A">
      <w:pPr>
        <w:rPr>
          <w:rStyle w:val="StyleUnderline"/>
          <w:sz w:val="44"/>
          <w:szCs w:val="44"/>
        </w:rPr>
      </w:pPr>
    </w:p>
    <w:p w14:paraId="15B5E458" w14:textId="77777777" w:rsidR="0048196A" w:rsidRPr="00745BD2" w:rsidRDefault="0048196A" w:rsidP="0048196A">
      <w:pPr>
        <w:pStyle w:val="Heading3"/>
        <w:rPr>
          <w:sz w:val="44"/>
          <w:szCs w:val="44"/>
        </w:rPr>
      </w:pPr>
      <w:r w:rsidRPr="00745BD2">
        <w:rPr>
          <w:sz w:val="44"/>
          <w:szCs w:val="44"/>
        </w:rPr>
        <w:t>Framing</w:t>
      </w:r>
    </w:p>
    <w:p w14:paraId="1ECE6798" w14:textId="77777777" w:rsidR="0048196A" w:rsidRPr="00745BD2" w:rsidRDefault="0048196A" w:rsidP="0048196A">
      <w:pPr>
        <w:rPr>
          <w:sz w:val="44"/>
          <w:szCs w:val="44"/>
        </w:rPr>
      </w:pPr>
    </w:p>
    <w:p w14:paraId="069F6837" w14:textId="77777777" w:rsidR="00117BF2" w:rsidRPr="008A6038" w:rsidRDefault="00117BF2" w:rsidP="00117BF2"/>
    <w:p w14:paraId="2C6DBBDB" w14:textId="77777777" w:rsidR="00117BF2" w:rsidRDefault="00117BF2" w:rsidP="00117BF2">
      <w:pPr>
        <w:pStyle w:val="Heading3"/>
      </w:pPr>
      <w:r>
        <w:t>Framing</w:t>
      </w:r>
    </w:p>
    <w:p w14:paraId="08CC8B0A" w14:textId="77777777" w:rsidR="00117BF2" w:rsidRDefault="00117BF2" w:rsidP="00117BF2">
      <w:pPr>
        <w:pStyle w:val="Heading4"/>
      </w:pPr>
      <w:r>
        <w:t>Util justifies death good:</w:t>
      </w:r>
    </w:p>
    <w:p w14:paraId="29FEC73D" w14:textId="77777777" w:rsidR="00117BF2" w:rsidRPr="00DF4DDF" w:rsidRDefault="00117BF2" w:rsidP="00117BF2">
      <w:pPr>
        <w:pStyle w:val="Heading4"/>
      </w:pPr>
      <w:r>
        <w:t xml:space="preserve">1] Death is a net better state of existence since existers suffer pain and pleasure, but the non-existent don’t feel either. Thus, it follows that non-existence is a net better state since the absence of pain is morally good even if it isn’t </w:t>
      </w:r>
      <w:proofErr w:type="gramStart"/>
      <w:r>
        <w:t>experience</w:t>
      </w:r>
      <w:proofErr w:type="gramEnd"/>
      <w:r>
        <w:t xml:space="preserve"> by anyone while the absence of pleasure is neither good or bad. Even if live can be pleasurable, you still negate since </w:t>
      </w:r>
      <w:proofErr w:type="gramStart"/>
      <w:r>
        <w:t>non existence</w:t>
      </w:r>
      <w:proofErr w:type="gramEnd"/>
      <w:r>
        <w:t xml:space="preserve"> is always good while pleasure in life is variable. </w:t>
      </w:r>
    </w:p>
    <w:p w14:paraId="2E2E4960" w14:textId="77777777" w:rsidR="00117BF2" w:rsidRDefault="00117BF2" w:rsidP="00117BF2">
      <w:pPr>
        <w:pStyle w:val="Heading4"/>
        <w:rPr>
          <w:rFonts w:eastAsia="Yu Gothic"/>
        </w:rPr>
      </w:pPr>
      <w:r>
        <w:rPr>
          <w:rFonts w:eastAsia="Yu Gothic"/>
        </w:rPr>
        <w:t>2] An obligation to maximize happiness causes infinite pain since no matter how much happiness one has, there is always a moral obligation to acquire more which A] Prevents that pleasure from being utilized and B] is cruelly optimistic because you are chasing an insatiable desire. Only death offers a final escape.</w:t>
      </w:r>
    </w:p>
    <w:p w14:paraId="40C1B607" w14:textId="77777777" w:rsidR="00117BF2" w:rsidRPr="00117BF2" w:rsidRDefault="00117BF2" w:rsidP="00117BF2">
      <w:pPr>
        <w:pStyle w:val="Heading4"/>
        <w:rPr>
          <w:b w:val="0"/>
        </w:rPr>
      </w:pPr>
      <w:r>
        <w:t xml:space="preserve">3] Even if killing people is bad, death good outweighs since the pain caused by 8 billion deaths is less than infinite future lives. Additionally, extinction is inevitable, so extinction first doesn’t matter since this debate is just a question of </w:t>
      </w:r>
      <w:proofErr w:type="gramStart"/>
      <w:r>
        <w:t>whether or not</w:t>
      </w:r>
      <w:proofErr w:type="gramEnd"/>
      <w:r>
        <w:t xml:space="preserve"> we should go extinct sooner or later. </w:t>
      </w:r>
    </w:p>
    <w:p w14:paraId="2B0EF7FC" w14:textId="77777777" w:rsidR="0048196A" w:rsidRPr="00745BD2" w:rsidRDefault="0048196A" w:rsidP="0048196A">
      <w:pPr>
        <w:rPr>
          <w:sz w:val="44"/>
          <w:szCs w:val="44"/>
        </w:rPr>
      </w:pPr>
    </w:p>
    <w:p w14:paraId="784C58FB" w14:textId="77777777" w:rsidR="0048196A" w:rsidRPr="00745BD2" w:rsidRDefault="0048196A" w:rsidP="0048196A">
      <w:pPr>
        <w:rPr>
          <w:sz w:val="44"/>
          <w:szCs w:val="44"/>
        </w:rPr>
      </w:pPr>
    </w:p>
    <w:p w14:paraId="23FE9E9B" w14:textId="77777777" w:rsidR="0048196A" w:rsidRPr="00745BD2" w:rsidRDefault="0048196A" w:rsidP="0048196A">
      <w:pPr>
        <w:rPr>
          <w:sz w:val="44"/>
          <w:szCs w:val="44"/>
        </w:rPr>
      </w:pPr>
    </w:p>
    <w:p w14:paraId="4D0CF421" w14:textId="77777777" w:rsidR="0048196A" w:rsidRPr="00745BD2" w:rsidRDefault="0048196A" w:rsidP="0048196A">
      <w:pPr>
        <w:rPr>
          <w:sz w:val="44"/>
          <w:szCs w:val="44"/>
        </w:rPr>
      </w:pPr>
    </w:p>
    <w:p w14:paraId="04FE7D8B" w14:textId="77777777" w:rsidR="0048196A" w:rsidRPr="00745BD2" w:rsidRDefault="0048196A" w:rsidP="0048196A">
      <w:pPr>
        <w:rPr>
          <w:sz w:val="44"/>
          <w:szCs w:val="44"/>
        </w:rPr>
      </w:pPr>
    </w:p>
    <w:p w14:paraId="3222F206" w14:textId="77777777" w:rsidR="0048196A" w:rsidRDefault="0048196A" w:rsidP="0048196A">
      <w:r>
        <w:t>p</w:t>
      </w:r>
    </w:p>
    <w:p w14:paraId="6F12562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9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BF2"/>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141"/>
    <w:rsid w:val="004270E3"/>
    <w:rsid w:val="004348DC"/>
    <w:rsid w:val="00434921"/>
    <w:rsid w:val="00442018"/>
    <w:rsid w:val="00446567"/>
    <w:rsid w:val="00447B10"/>
    <w:rsid w:val="00452EE4"/>
    <w:rsid w:val="00452F0B"/>
    <w:rsid w:val="004536D6"/>
    <w:rsid w:val="00457224"/>
    <w:rsid w:val="0047482C"/>
    <w:rsid w:val="00475436"/>
    <w:rsid w:val="0048047E"/>
    <w:rsid w:val="0048196A"/>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9C6"/>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FAF83F"/>
  <w14:defaultImageDpi w14:val="300"/>
  <w15:docId w15:val="{4A750599-9DFC-F643-8ADD-61839E8C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19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19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19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19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819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19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96A"/>
  </w:style>
  <w:style w:type="character" w:customStyle="1" w:styleId="Heading1Char">
    <w:name w:val="Heading 1 Char"/>
    <w:aliases w:val="Pocket Char"/>
    <w:basedOn w:val="DefaultParagraphFont"/>
    <w:link w:val="Heading1"/>
    <w:uiPriority w:val="9"/>
    <w:rsid w:val="004819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19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196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4819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196A"/>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48196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4819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196A"/>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48196A"/>
    <w:rPr>
      <w:color w:val="auto"/>
      <w:u w:val="none"/>
    </w:rPr>
  </w:style>
  <w:style w:type="paragraph" w:styleId="DocumentMap">
    <w:name w:val="Document Map"/>
    <w:basedOn w:val="Normal"/>
    <w:link w:val="DocumentMapChar"/>
    <w:uiPriority w:val="99"/>
    <w:semiHidden/>
    <w:unhideWhenUsed/>
    <w:rsid w:val="004819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196A"/>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48196A"/>
    <w:pPr>
      <w:keepNext w:val="0"/>
      <w:keepLines w:val="0"/>
      <w:spacing w:line="240" w:lineRule="auto"/>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48196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559190.%20Accessed%2023%20Nov.%20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11381</Words>
  <Characters>64874</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2021-11-14T13:24:00Z</dcterms:created>
  <dcterms:modified xsi:type="dcterms:W3CDTF">2021-11-14T14:11:00Z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