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D082A" w14:textId="77777777" w:rsidR="00C35F48" w:rsidRDefault="00C35F48" w:rsidP="00C35F48">
      <w:pPr>
        <w:pStyle w:val="Heading3"/>
      </w:pPr>
      <w:r>
        <w:t>CP</w:t>
      </w:r>
    </w:p>
    <w:p w14:paraId="3FEEF173" w14:textId="77777777" w:rsidR="00C35F48" w:rsidRDefault="00C35F48" w:rsidP="00C35F48">
      <w:pPr>
        <w:pStyle w:val="Heading4"/>
      </w:pPr>
      <w:r>
        <w:t xml:space="preserve">Counterplan </w:t>
      </w:r>
      <w:r w:rsidRPr="005A6553">
        <w:t xml:space="preserve">Text: </w:t>
      </w:r>
      <w:r>
        <w:t xml:space="preserve">the People’s Republic of China should: </w:t>
      </w:r>
    </w:p>
    <w:p w14:paraId="4CB1997A" w14:textId="77777777" w:rsidR="00C35F48" w:rsidRDefault="00C35F48" w:rsidP="00C35F48">
      <w:pPr>
        <w:pStyle w:val="Heading4"/>
        <w:numPr>
          <w:ilvl w:val="0"/>
          <w:numId w:val="14"/>
        </w:numPr>
      </w:pPr>
      <w:r>
        <w:t>ban ASAT use, development, deployment, and research</w:t>
      </w:r>
    </w:p>
    <w:p w14:paraId="5459A8D9" w14:textId="77777777" w:rsidR="00C35F48" w:rsidRDefault="00C35F48" w:rsidP="00C35F48">
      <w:pPr>
        <w:pStyle w:val="Heading4"/>
        <w:numPr>
          <w:ilvl w:val="0"/>
          <w:numId w:val="14"/>
        </w:numPr>
      </w:pPr>
      <w:r>
        <w:t>formally end its alliance with Russia and cease covert cooperation</w:t>
      </w:r>
    </w:p>
    <w:p w14:paraId="0EAF6A45" w14:textId="77777777" w:rsidR="00C35F48" w:rsidRDefault="00C35F48" w:rsidP="00C35F48">
      <w:pPr>
        <w:pStyle w:val="Heading4"/>
        <w:numPr>
          <w:ilvl w:val="0"/>
          <w:numId w:val="14"/>
        </w:numPr>
      </w:pPr>
      <w:r>
        <w:t>Publicly oppose the PPWT and declare its passage unlawful.</w:t>
      </w:r>
    </w:p>
    <w:p w14:paraId="7A8C9FF2" w14:textId="77777777" w:rsidR="00C35F48" w:rsidRDefault="00C35F48" w:rsidP="00C35F48">
      <w:pPr>
        <w:pStyle w:val="Heading3"/>
      </w:pPr>
      <w:r>
        <w:t>DA</w:t>
      </w:r>
    </w:p>
    <w:p w14:paraId="7FE100AB" w14:textId="77777777" w:rsidR="00C35F48" w:rsidRPr="00F72867" w:rsidRDefault="00C35F48" w:rsidP="00C35F48">
      <w:pPr>
        <w:pStyle w:val="Heading4"/>
      </w:pPr>
      <w:r w:rsidRPr="00F72867">
        <w:t xml:space="preserve">Private sector innovation is </w:t>
      </w:r>
      <w:r>
        <w:t>recovering</w:t>
      </w:r>
      <w:r w:rsidRPr="00F72867">
        <w:t xml:space="preserve"> due to Covid </w:t>
      </w:r>
    </w:p>
    <w:p w14:paraId="75E3A6C4" w14:textId="77777777" w:rsidR="00C35F48" w:rsidRPr="00F72867" w:rsidRDefault="00C35F48" w:rsidP="00C35F48">
      <w:r w:rsidRPr="00F72867">
        <w:rPr>
          <w:b/>
          <w:bCs/>
          <w:u w:val="single"/>
        </w:rPr>
        <w:t>Am et al. 20</w:t>
      </w:r>
      <w:r w:rsidRPr="00F72867">
        <w:rPr>
          <w:sz w:val="16"/>
          <w:szCs w:val="16"/>
        </w:rPr>
        <w:t xml:space="preserve">[Partner at McKinsey &amp; Company focused on the intersection of Food, Sustainability, and Innovation, McKinsey &amp; Company, “Innovation in a crisis: Why it is more critical than ever”, June 17, 2020, </w:t>
      </w:r>
      <w:hyperlink r:id="rId5" w:history="1">
        <w:r w:rsidRPr="00F72867">
          <w:rPr>
            <w:rStyle w:val="Hyperlink"/>
            <w:sz w:val="16"/>
            <w:szCs w:val="16"/>
          </w:rPr>
          <w:t>https://www.mckinsey.com/business-functions/strategy-and-corporate-finance/our-insights/innovation-in-a-crisis-why-it-is-more-critical-than-ever</w:t>
        </w:r>
      </w:hyperlink>
      <w:r w:rsidRPr="00F72867">
        <w:rPr>
          <w:sz w:val="16"/>
          <w:szCs w:val="16"/>
        </w:rPr>
        <w:t>] DD MN</w:t>
      </w:r>
    </w:p>
    <w:p w14:paraId="398196C7" w14:textId="77777777" w:rsidR="00C35F48" w:rsidRPr="00F72867" w:rsidRDefault="00C35F48" w:rsidP="00C35F48">
      <w:pPr>
        <w:rPr>
          <w:b/>
          <w:bCs/>
          <w:u w:val="single"/>
        </w:rPr>
      </w:pPr>
      <w:r w:rsidRPr="00F72867">
        <w:rPr>
          <w:sz w:val="16"/>
          <w:szCs w:val="16"/>
        </w:rPr>
        <w:t>The</w:t>
      </w:r>
      <w:r w:rsidRPr="00F72867">
        <w:t xml:space="preserve"> </w:t>
      </w:r>
      <w:r w:rsidRPr="00F72867">
        <w:rPr>
          <w:b/>
          <w:bCs/>
          <w:highlight w:val="green"/>
          <w:u w:val="single"/>
        </w:rPr>
        <w:t>COVID-19</w:t>
      </w:r>
      <w:r w:rsidRPr="00F72867">
        <w:t xml:space="preserve"> </w:t>
      </w:r>
      <w:r w:rsidRPr="00F72867">
        <w:rPr>
          <w:b/>
          <w:bCs/>
          <w:u w:val="single"/>
        </w:rPr>
        <w:t>pandemic</w:t>
      </w:r>
      <w:r w:rsidRPr="00F72867">
        <w:t xml:space="preserve"> </w:t>
      </w:r>
      <w:r w:rsidRPr="00F72867">
        <w:rPr>
          <w:b/>
          <w:bCs/>
          <w:highlight w:val="green"/>
          <w:u w:val="single"/>
        </w:rPr>
        <w:t>has upended</w:t>
      </w:r>
      <w:r w:rsidRPr="00F72867">
        <w:t xml:space="preserve"> </w:t>
      </w:r>
      <w:r w:rsidRPr="00F72867">
        <w:rPr>
          <w:b/>
          <w:bCs/>
          <w:u w:val="single"/>
        </w:rPr>
        <w:t xml:space="preserve">nearly every aspect of life, from the personal (how people live and work) to the professional (how </w:t>
      </w:r>
      <w:r w:rsidRPr="00F72867">
        <w:rPr>
          <w:b/>
          <w:bCs/>
          <w:highlight w:val="green"/>
          <w:u w:val="single"/>
        </w:rPr>
        <w:t>companies</w:t>
      </w:r>
      <w:r w:rsidRPr="00F72867">
        <w:rPr>
          <w:b/>
          <w:bCs/>
          <w:u w:val="single"/>
        </w:rPr>
        <w:t xml:space="preserve"> interact with their customers, how customers choose and purchase products and services, how supply chains deliver them). In our recent survey of more than 200 organizations across industries, more than </w:t>
      </w:r>
      <w:r w:rsidRPr="00F72867">
        <w:rPr>
          <w:b/>
          <w:bCs/>
          <w:highlight w:val="green"/>
          <w:u w:val="single"/>
        </w:rPr>
        <w:t>90 percent of executives</w:t>
      </w:r>
      <w:r w:rsidRPr="00F72867">
        <w:rPr>
          <w:b/>
          <w:bCs/>
          <w:u w:val="single"/>
        </w:rPr>
        <w:t xml:space="preserve"> said they </w:t>
      </w:r>
      <w:r w:rsidRPr="00F72867">
        <w:rPr>
          <w:b/>
          <w:bCs/>
          <w:highlight w:val="green"/>
          <w:u w:val="single"/>
        </w:rPr>
        <w:t>expect</w:t>
      </w:r>
      <w:r w:rsidRPr="00F72867">
        <w:rPr>
          <w:b/>
          <w:bCs/>
          <w:u w:val="single"/>
        </w:rPr>
        <w:t xml:space="preserve"> the fallout from COVID-19 </w:t>
      </w:r>
      <w:r w:rsidRPr="00F72867">
        <w:rPr>
          <w:b/>
          <w:bCs/>
          <w:highlight w:val="green"/>
          <w:u w:val="single"/>
        </w:rPr>
        <w:t>to</w:t>
      </w:r>
      <w:r w:rsidRPr="00F72867">
        <w:rPr>
          <w:b/>
          <w:bCs/>
          <w:u w:val="single"/>
        </w:rPr>
        <w:t xml:space="preserve"> </w:t>
      </w:r>
      <w:r w:rsidRPr="00F72867">
        <w:rPr>
          <w:b/>
          <w:bCs/>
          <w:highlight w:val="green"/>
          <w:u w:val="single"/>
        </w:rPr>
        <w:t>fundamentally change the way they do business</w:t>
      </w:r>
      <w:r w:rsidRPr="00F72867">
        <w:rPr>
          <w:b/>
          <w:bCs/>
          <w:u w:val="single"/>
        </w:rPr>
        <w:t xml:space="preserve"> over the next five years, with almost as many asserting that the crisis will have a lasting impact on their customers’ needs (Exhibit 1). </w:t>
      </w:r>
    </w:p>
    <w:p w14:paraId="3B822796" w14:textId="77777777" w:rsidR="00C35F48" w:rsidRPr="00F72867" w:rsidRDefault="00C35F48" w:rsidP="00C35F48">
      <w:pPr>
        <w:rPr>
          <w:sz w:val="16"/>
          <w:szCs w:val="16"/>
        </w:rPr>
      </w:pPr>
      <w:r w:rsidRPr="00F72867">
        <w:rPr>
          <w:sz w:val="16"/>
          <w:szCs w:val="16"/>
        </w:rPr>
        <w:t>However, more than three-quarters also agreed that the crisis will create significant new opportunities for growth, although this varies significantly by industry (Exhibit 2).</w:t>
      </w:r>
    </w:p>
    <w:p w14:paraId="0B35706D" w14:textId="77777777" w:rsidR="00C35F48" w:rsidRPr="00F72867" w:rsidRDefault="00C35F48" w:rsidP="00C35F48">
      <w:pPr>
        <w:rPr>
          <w:sz w:val="16"/>
          <w:szCs w:val="16"/>
        </w:rPr>
      </w:pPr>
      <w:r w:rsidRPr="00F72867">
        <w:rPr>
          <w:sz w:val="16"/>
          <w:szCs w:val="16"/>
        </w:rPr>
        <w:t xml:space="preserve">Of course, seeing the opportunities emerging from this crisis is not the same as being able to seize them. </w:t>
      </w:r>
      <w:r w:rsidRPr="00F72867">
        <w:rPr>
          <w:b/>
          <w:bCs/>
          <w:u w:val="single"/>
        </w:rPr>
        <w:t>Fewer than 30 percent of these same executives feel confident that they are prepared to address the changes they see coming.</w:t>
      </w:r>
      <w:r w:rsidRPr="00F72867">
        <w:t xml:space="preserve"> </w:t>
      </w:r>
      <w:r w:rsidRPr="00F72867">
        <w:rPr>
          <w:b/>
          <w:bCs/>
          <w:highlight w:val="green"/>
          <w:u w:val="single"/>
        </w:rPr>
        <w:t>The area</w:t>
      </w:r>
      <w:r w:rsidRPr="00F72867">
        <w:t xml:space="preserve"> </w:t>
      </w:r>
      <w:r w:rsidRPr="00F72867">
        <w:rPr>
          <w:sz w:val="16"/>
          <w:szCs w:val="16"/>
        </w:rPr>
        <w:t>in which they feel the</w:t>
      </w:r>
      <w:r w:rsidRPr="00F72867">
        <w:t xml:space="preserve"> </w:t>
      </w:r>
      <w:r w:rsidRPr="00F72867">
        <w:rPr>
          <w:b/>
          <w:bCs/>
          <w:highlight w:val="green"/>
          <w:u w:val="single"/>
        </w:rPr>
        <w:t>most challenged is delivering net new growth</w:t>
      </w:r>
      <w:r w:rsidRPr="00F72867">
        <w:t xml:space="preserve"> </w:t>
      </w:r>
      <w:r w:rsidRPr="00F72867">
        <w:rPr>
          <w:sz w:val="16"/>
          <w:szCs w:val="16"/>
        </w:rPr>
        <w:t>opportunities (Exhibit 3).</w:t>
      </w:r>
    </w:p>
    <w:p w14:paraId="1C26AB4A" w14:textId="77777777" w:rsidR="00C35F48" w:rsidRPr="00F72867" w:rsidRDefault="00C35F48" w:rsidP="00C35F48">
      <w:pPr>
        <w:rPr>
          <w:sz w:val="16"/>
          <w:szCs w:val="16"/>
        </w:rPr>
      </w:pPr>
      <w:r w:rsidRPr="00F72867">
        <w:rPr>
          <w:sz w:val="16"/>
          <w:szCs w:val="16"/>
        </w:rPr>
        <w:t>How are executives responding? As might be expected, they are largely focusing on maintaining business continuity, especially in their core. Executives must weigh cutting costs, driving productivity, and implementing safety measures against supporting innovation-led growth. Unsurprisingly,</w:t>
      </w:r>
      <w:r w:rsidRPr="00F72867">
        <w:t xml:space="preserve"> </w:t>
      </w:r>
      <w:r w:rsidRPr="00F72867">
        <w:rPr>
          <w:rStyle w:val="Emphasis"/>
          <w:highlight w:val="green"/>
        </w:rPr>
        <w:t>investments in innovation are suffering</w:t>
      </w:r>
      <w:r w:rsidRPr="00F72867">
        <w:rPr>
          <w:sz w:val="16"/>
          <w:szCs w:val="16"/>
        </w:rPr>
        <w:t>. The executives in our survey strongly believe that they will return to innovation-related initiatives once the world has stabilized, the core business is secure, and the path forward is clearer. However, only a quarter reported that capturing new growth was a top priority (first- or second-order) today, compared to roughly 60 percent before the crisis hit (Exhibit 4).</w:t>
      </w:r>
    </w:p>
    <w:p w14:paraId="1285F760" w14:textId="77777777" w:rsidR="00C35F48" w:rsidRPr="00F72867" w:rsidRDefault="00C35F48" w:rsidP="00C35F48">
      <w:pPr>
        <w:rPr>
          <w:sz w:val="16"/>
          <w:szCs w:val="16"/>
        </w:rPr>
      </w:pPr>
      <w:r w:rsidRPr="00F72867">
        <w:rPr>
          <w:sz w:val="16"/>
          <w:szCs w:val="16"/>
        </w:rPr>
        <w:t>This</w:t>
      </w:r>
      <w:r w:rsidRPr="00F72867">
        <w:t xml:space="preserve"> </w:t>
      </w:r>
      <w:r w:rsidRPr="00F72867">
        <w:rPr>
          <w:b/>
          <w:bCs/>
          <w:highlight w:val="green"/>
          <w:u w:val="single"/>
        </w:rPr>
        <w:t>decline in</w:t>
      </w:r>
      <w:r w:rsidRPr="00F72867">
        <w:t xml:space="preserve"> </w:t>
      </w:r>
      <w:r w:rsidRPr="00F72867">
        <w:rPr>
          <w:sz w:val="16"/>
          <w:szCs w:val="16"/>
        </w:rPr>
        <w:t>focus on</w:t>
      </w:r>
      <w:r w:rsidRPr="00F72867">
        <w:t xml:space="preserve"> </w:t>
      </w:r>
      <w:r w:rsidRPr="00F72867">
        <w:rPr>
          <w:b/>
          <w:bCs/>
          <w:highlight w:val="green"/>
          <w:u w:val="single"/>
        </w:rPr>
        <w:t>innovation is evident across every industry</w:t>
      </w:r>
      <w:r w:rsidRPr="00F72867">
        <w:t xml:space="preserve"> </w:t>
      </w:r>
      <w:r w:rsidRPr="00F72867">
        <w:rPr>
          <w:sz w:val="16"/>
          <w:szCs w:val="16"/>
        </w:rPr>
        <w:t>we surveyed; the sole exception is pharmaceuticals and medical products, where we see an almost 30-percent increase in the immediate focus on innovation (Exhibit 5).</w:t>
      </w:r>
    </w:p>
    <w:p w14:paraId="386FC7E9" w14:textId="77777777" w:rsidR="00C35F48" w:rsidRPr="00F72867" w:rsidRDefault="00C35F48" w:rsidP="00C35F48"/>
    <w:p w14:paraId="33550BAA" w14:textId="77777777" w:rsidR="00C35F48" w:rsidRPr="00F72867" w:rsidRDefault="00C35F48" w:rsidP="00C35F48">
      <w:pPr>
        <w:pStyle w:val="Heading4"/>
      </w:pPr>
      <w:r w:rsidRPr="00F72867">
        <w:t>NASA is stepping down from spending on space – privatization is now k2 innovation</w:t>
      </w:r>
    </w:p>
    <w:p w14:paraId="60AD4050" w14:textId="77777777" w:rsidR="00C35F48" w:rsidRPr="00F72867" w:rsidRDefault="00C35F48" w:rsidP="00C35F48">
      <w:r w:rsidRPr="00F72867">
        <w:rPr>
          <w:b/>
          <w:bCs/>
          <w:u w:val="single"/>
        </w:rPr>
        <w:t>Cooper 15</w:t>
      </w:r>
      <w:r w:rsidRPr="00F72867">
        <w:rPr>
          <w:sz w:val="16"/>
          <w:szCs w:val="16"/>
        </w:rPr>
        <w:t xml:space="preserve">[science writer and contributer to Inside Science, Inside Science, “Space Privatization, Tourism And Morals”, March 24, 2015, </w:t>
      </w:r>
      <w:hyperlink r:id="rId6" w:history="1">
        <w:r w:rsidRPr="00F72867">
          <w:rPr>
            <w:rStyle w:val="Hyperlink"/>
            <w:sz w:val="16"/>
            <w:szCs w:val="16"/>
          </w:rPr>
          <w:t>http://www.insidescience.org/content/space-privatization-tourism-and-morals/2701?utm_source=Folwd.com</w:t>
        </w:r>
      </w:hyperlink>
      <w:r w:rsidRPr="00F72867">
        <w:rPr>
          <w:sz w:val="16"/>
          <w:szCs w:val="16"/>
        </w:rPr>
        <w:t>] DD MN</w:t>
      </w:r>
    </w:p>
    <w:p w14:paraId="718928CF" w14:textId="77777777" w:rsidR="00C35F48" w:rsidRPr="00F72867" w:rsidRDefault="00C35F48" w:rsidP="00C35F48">
      <w:pPr>
        <w:rPr>
          <w:b/>
          <w:bCs/>
          <w:u w:val="single"/>
        </w:rPr>
      </w:pPr>
      <w:r w:rsidRPr="00F72867">
        <w:rPr>
          <w:sz w:val="16"/>
          <w:szCs w:val="16"/>
        </w:rPr>
        <w:t>And</w:t>
      </w:r>
      <w:r w:rsidRPr="00F72867">
        <w:t xml:space="preserve"> </w:t>
      </w:r>
      <w:r w:rsidRPr="00F72867">
        <w:rPr>
          <w:b/>
          <w:bCs/>
          <w:u w:val="single"/>
        </w:rPr>
        <w:t>space exploration is about to pick up</w:t>
      </w:r>
      <w:r w:rsidRPr="00F72867">
        <w:rPr>
          <w:sz w:val="16"/>
          <w:szCs w:val="16"/>
        </w:rPr>
        <w:t>, according to Impey. The original 1960s space race that spawned the Apollo missions rose out of geopolitical strife during the Cold War.</w:t>
      </w:r>
      <w:r w:rsidRPr="00F72867">
        <w:t xml:space="preserve"> </w:t>
      </w:r>
      <w:r w:rsidRPr="00F72867">
        <w:rPr>
          <w:b/>
          <w:bCs/>
          <w:u w:val="single"/>
        </w:rPr>
        <w:t>Now, the</w:t>
      </w:r>
      <w:r w:rsidRPr="00F72867">
        <w:t xml:space="preserve"> </w:t>
      </w:r>
      <w:r w:rsidRPr="00F72867">
        <w:rPr>
          <w:b/>
          <w:bCs/>
          <w:highlight w:val="green"/>
          <w:u w:val="single"/>
        </w:rPr>
        <w:t>federal funds for space travel are drying up</w:t>
      </w:r>
      <w:r w:rsidRPr="00F72867">
        <w:rPr>
          <w:b/>
          <w:bCs/>
          <w:u w:val="single"/>
        </w:rPr>
        <w:t>. In the mid-1960s the NASA budget topped out at almost 4.5 percent of the U.S. Government's budget, a number that has now shrunk to roughly 0.5 percent.</w:t>
      </w:r>
    </w:p>
    <w:p w14:paraId="35EF6EAF" w14:textId="77777777" w:rsidR="00C35F48" w:rsidRPr="00F72867" w:rsidRDefault="00C35F48" w:rsidP="00C35F48">
      <w:r w:rsidRPr="00F72867">
        <w:t>"</w:t>
      </w:r>
      <w:r w:rsidRPr="00F72867">
        <w:rPr>
          <w:b/>
          <w:bCs/>
          <w:highlight w:val="green"/>
          <w:u w:val="single"/>
        </w:rPr>
        <w:t>NASA has very little slack in its budget for new, clever initiatives</w:t>
      </w:r>
      <w:r w:rsidRPr="00F72867">
        <w:rPr>
          <w:sz w:val="16"/>
          <w:szCs w:val="16"/>
        </w:rPr>
        <w:t>," said Impey. "</w:t>
      </w:r>
      <w:r w:rsidRPr="00F72867">
        <w:rPr>
          <w:b/>
          <w:bCs/>
          <w:highlight w:val="green"/>
          <w:u w:val="single"/>
        </w:rPr>
        <w:t>We are</w:t>
      </w:r>
      <w:r w:rsidRPr="00F72867">
        <w:t xml:space="preserve"> </w:t>
      </w:r>
      <w:r w:rsidRPr="00F72867">
        <w:rPr>
          <w:sz w:val="16"/>
          <w:szCs w:val="16"/>
        </w:rPr>
        <w:t>now</w:t>
      </w:r>
      <w:r w:rsidRPr="00F72867">
        <w:t xml:space="preserve"> </w:t>
      </w:r>
      <w:r w:rsidRPr="00F72867">
        <w:rPr>
          <w:b/>
          <w:bCs/>
          <w:highlight w:val="green"/>
          <w:u w:val="single"/>
        </w:rPr>
        <w:t>witnessing a transition to a more private enterprise driven space program</w:t>
      </w:r>
      <w:r w:rsidRPr="00F72867">
        <w:t>."</w:t>
      </w:r>
    </w:p>
    <w:p w14:paraId="3D75EF30" w14:textId="77777777" w:rsidR="00C35F48" w:rsidRPr="00F72867" w:rsidRDefault="00C35F48" w:rsidP="00C35F48">
      <w:pPr>
        <w:rPr>
          <w:rStyle w:val="Emphasis"/>
        </w:rPr>
      </w:pPr>
      <w:r w:rsidRPr="00F72867">
        <w:rPr>
          <w:sz w:val="16"/>
          <w:szCs w:val="16"/>
        </w:rPr>
        <w:t>He thinks the</w:t>
      </w:r>
      <w:r w:rsidRPr="00F72867">
        <w:t xml:space="preserve"> </w:t>
      </w:r>
      <w:r w:rsidRPr="00F72867">
        <w:rPr>
          <w:b/>
          <w:bCs/>
          <w:highlight w:val="green"/>
          <w:u w:val="single"/>
        </w:rPr>
        <w:t>rise of space travel will mirror the development of the Internet</w:t>
      </w:r>
      <w:r w:rsidRPr="00F72867">
        <w:t>.</w:t>
      </w:r>
      <w:r w:rsidRPr="00F72867">
        <w:rPr>
          <w:sz w:val="16"/>
          <w:szCs w:val="16"/>
        </w:rPr>
        <w:t xml:space="preserve"> Impey explained, that people have forgotten many of</w:t>
      </w:r>
      <w:r w:rsidRPr="00F72867">
        <w:t xml:space="preserve"> the </w:t>
      </w:r>
      <w:r w:rsidRPr="00F72867">
        <w:rPr>
          <w:b/>
          <w:bCs/>
          <w:u w:val="single"/>
        </w:rPr>
        <w:t>first Internet pioneers</w:t>
      </w:r>
      <w:r w:rsidRPr="00F72867">
        <w:rPr>
          <w:sz w:val="16"/>
          <w:szCs w:val="16"/>
        </w:rPr>
        <w:t>—those who came even before the military began investing in the Internet.</w:t>
      </w:r>
      <w:r w:rsidRPr="00F72867">
        <w:t xml:space="preserve"> </w:t>
      </w:r>
      <w:r w:rsidRPr="00F72867">
        <w:rPr>
          <w:b/>
          <w:bCs/>
          <w:highlight w:val="green"/>
          <w:u w:val="single"/>
        </w:rPr>
        <w:t>Since</w:t>
      </w:r>
      <w:r w:rsidRPr="00F72867">
        <w:t xml:space="preserve"> </w:t>
      </w:r>
      <w:r w:rsidRPr="00F72867">
        <w:rPr>
          <w:sz w:val="16"/>
          <w:szCs w:val="16"/>
        </w:rPr>
        <w:t>then</w:t>
      </w:r>
      <w:r w:rsidRPr="00F72867">
        <w:t xml:space="preserve"> </w:t>
      </w:r>
      <w:r w:rsidRPr="00F72867">
        <w:rPr>
          <w:b/>
          <w:bCs/>
          <w:highlight w:val="green"/>
          <w:u w:val="single"/>
        </w:rPr>
        <w:t xml:space="preserve">[the first Internet pioneers], the Internet has expanded with the </w:t>
      </w:r>
      <w:r w:rsidRPr="00F72867">
        <w:rPr>
          <w:rStyle w:val="Emphasis"/>
          <w:highlight w:val="green"/>
        </w:rPr>
        <w:t>commercial sector driving much of the innovation.</w:t>
      </w:r>
    </w:p>
    <w:p w14:paraId="7065E671" w14:textId="77777777" w:rsidR="00C35F48" w:rsidRPr="00F72867" w:rsidRDefault="00C35F48" w:rsidP="00C35F48">
      <w:pPr>
        <w:rPr>
          <w:sz w:val="16"/>
          <w:szCs w:val="16"/>
        </w:rPr>
      </w:pPr>
      <w:r w:rsidRPr="00F72867">
        <w:rPr>
          <w:b/>
          <w:bCs/>
          <w:u w:val="single"/>
        </w:rPr>
        <w:t>Over the next 100 years</w:t>
      </w:r>
      <w:r w:rsidRPr="00F72867">
        <w:t xml:space="preserve">, </w:t>
      </w:r>
      <w:r w:rsidRPr="00F72867">
        <w:rPr>
          <w:b/>
          <w:bCs/>
          <w:u w:val="single"/>
        </w:rPr>
        <w:t>we could</w:t>
      </w:r>
      <w:r w:rsidRPr="00F72867">
        <w:t xml:space="preserve"> </w:t>
      </w:r>
      <w:r w:rsidRPr="00F72867">
        <w:rPr>
          <w:sz w:val="16"/>
          <w:szCs w:val="16"/>
        </w:rPr>
        <w:t>decide to</w:t>
      </w:r>
      <w:r w:rsidRPr="00F72867">
        <w:t xml:space="preserve"> </w:t>
      </w:r>
      <w:r w:rsidRPr="00F72867">
        <w:rPr>
          <w:b/>
          <w:bCs/>
          <w:u w:val="single"/>
        </w:rPr>
        <w:t>tackle anything</w:t>
      </w:r>
      <w:r w:rsidRPr="00F72867">
        <w:t xml:space="preserve"> </w:t>
      </w:r>
      <w:r w:rsidRPr="00F72867">
        <w:rPr>
          <w:b/>
          <w:bCs/>
          <w:u w:val="single"/>
        </w:rPr>
        <w:t>from building a </w:t>
      </w:r>
      <w:hyperlink r:id="rId7" w:tgtFrame="_blank" w:history="1">
        <w:r w:rsidRPr="00F72867">
          <w:rPr>
            <w:rStyle w:val="Hyperlink"/>
            <w:b/>
            <w:bCs/>
            <w:u w:val="single"/>
          </w:rPr>
          <w:t>space elevator</w:t>
        </w:r>
      </w:hyperlink>
      <w:r w:rsidRPr="00F72867">
        <w:rPr>
          <w:b/>
          <w:bCs/>
          <w:u w:val="single"/>
        </w:rPr>
        <w:t> on the moon to sending nanobot probes to another star system or</w:t>
      </w:r>
      <w:r w:rsidRPr="00F72867">
        <w:t xml:space="preserve"> </w:t>
      </w:r>
      <w:r w:rsidRPr="00F72867">
        <w:rPr>
          <w:b/>
          <w:bCs/>
          <w:u w:val="single"/>
        </w:rPr>
        <w:t>even</w:t>
      </w:r>
      <w:r w:rsidRPr="00F72867">
        <w:t xml:space="preserve"> </w:t>
      </w:r>
      <w:r w:rsidRPr="00F72867">
        <w:rPr>
          <w:sz w:val="16"/>
          <w:szCs w:val="16"/>
        </w:rPr>
        <w:t>constructing</w:t>
      </w:r>
      <w:r w:rsidRPr="00F72867">
        <w:t xml:space="preserve"> </w:t>
      </w:r>
      <w:r w:rsidRPr="00F72867">
        <w:rPr>
          <w:b/>
          <w:bCs/>
          <w:u w:val="single"/>
        </w:rPr>
        <w:t>a space colony</w:t>
      </w:r>
      <w:r w:rsidRPr="00F72867">
        <w:rPr>
          <w:sz w:val="16"/>
          <w:szCs w:val="16"/>
        </w:rPr>
        <w:t>, said Impey.</w:t>
      </w:r>
    </w:p>
    <w:p w14:paraId="10466D5F" w14:textId="77777777" w:rsidR="00C35F48" w:rsidRDefault="00C35F48" w:rsidP="00C35F48"/>
    <w:p w14:paraId="78DE93C6" w14:textId="77777777" w:rsidR="00C35F48" w:rsidRDefault="00C35F48" w:rsidP="00C35F48">
      <w:pPr>
        <w:pStyle w:val="Heading4"/>
      </w:pPr>
      <w:r>
        <w:t>China’s private sector is uniquely key to innovation</w:t>
      </w:r>
    </w:p>
    <w:p w14:paraId="0DD810F6" w14:textId="77777777" w:rsidR="00C35F48" w:rsidRPr="00F72867" w:rsidRDefault="00C35F48" w:rsidP="00C35F48">
      <w:r w:rsidRPr="00F72867">
        <w:rPr>
          <w:b/>
          <w:bCs/>
          <w:u w:val="single"/>
        </w:rPr>
        <w:t>Dychtwald 21</w:t>
      </w:r>
      <w:r w:rsidRPr="00F72867">
        <w:rPr>
          <w:sz w:val="16"/>
          <w:szCs w:val="16"/>
        </w:rPr>
        <w:t xml:space="preserve">[founder and CEO of Young China Group, a think tank and consultancy focusing on China's emerging identity on the world stage and the evolving East and West millennial mindset, Harvard Business Review, “China’s New Innovation Advantage”, May-June 2021, </w:t>
      </w:r>
      <w:hyperlink r:id="rId8" w:history="1">
        <w:r w:rsidRPr="00F72867">
          <w:rPr>
            <w:rStyle w:val="Hyperlink"/>
            <w:sz w:val="16"/>
            <w:szCs w:val="16"/>
          </w:rPr>
          <w:t>https://hbr.org/2021/05/chinas-new-innovation-advantage</w:t>
        </w:r>
      </w:hyperlink>
      <w:r w:rsidRPr="00F72867">
        <w:rPr>
          <w:sz w:val="16"/>
          <w:szCs w:val="16"/>
        </w:rPr>
        <w:t>] DD MN</w:t>
      </w:r>
    </w:p>
    <w:p w14:paraId="350F74ED" w14:textId="77777777" w:rsidR="00C35F48" w:rsidRPr="00D97A09" w:rsidRDefault="00C35F48" w:rsidP="00C35F48">
      <w:pPr>
        <w:rPr>
          <w:b/>
          <w:bCs/>
          <w:u w:val="single"/>
        </w:rPr>
      </w:pPr>
      <w:r w:rsidRPr="00D97A09">
        <w:rPr>
          <w:sz w:val="16"/>
          <w:szCs w:val="16"/>
        </w:rPr>
        <w:t>But can China innovate? Can it compete at a global level with developed nations that have built their economies on innovation for decades? Many observers are doubtful. In recent years, they note, the West has steadily produced an abundance of innovations and innovators, while China has produced relatively few</w:t>
      </w:r>
      <w:r w:rsidRPr="00F72867">
        <w:t xml:space="preserve">. </w:t>
      </w:r>
      <w:r w:rsidRPr="00D97A09">
        <w:rPr>
          <w:b/>
          <w:bCs/>
          <w:u w:val="single"/>
        </w:rPr>
        <w:t>In March 2014 this magazine published “</w:t>
      </w:r>
      <w:hyperlink r:id="rId9" w:tgtFrame="_blank" w:history="1">
        <w:r w:rsidRPr="00D97A09">
          <w:rPr>
            <w:rStyle w:val="Hyperlink"/>
            <w:b/>
            <w:bCs/>
            <w:u w:val="single"/>
          </w:rPr>
          <w:t>Why China Can’t Innovate</w:t>
        </w:r>
      </w:hyperlink>
      <w:r w:rsidRPr="00D97A09">
        <w:rPr>
          <w:b/>
          <w:bCs/>
          <w:u w:val="single"/>
        </w:rPr>
        <w:t xml:space="preserve">,” by Regina M. Abrami, William C. Kirby, and F. Warren McFarlan, an article that captured the conventional wisdom. The authors’ arguments were sound and well supported at the time. But just two years later </w:t>
      </w:r>
      <w:r w:rsidRPr="00D97A09">
        <w:rPr>
          <w:b/>
          <w:bCs/>
          <w:highlight w:val="green"/>
          <w:u w:val="single"/>
        </w:rPr>
        <w:t>eight of the 10 companies that had reached a $1 billion valuation in the shortest time ever were Chinese</w:t>
      </w:r>
      <w:r w:rsidRPr="00D97A09">
        <w:rPr>
          <w:b/>
          <w:bCs/>
          <w:u w:val="single"/>
        </w:rPr>
        <w:t>—and six of those eight were founded the year that article was published.</w:t>
      </w:r>
    </w:p>
    <w:p w14:paraId="2D056D7C" w14:textId="77777777" w:rsidR="00C35F48" w:rsidRPr="00A424E8" w:rsidRDefault="00C35F48" w:rsidP="00C35F48">
      <w:pPr>
        <w:rPr>
          <w:sz w:val="16"/>
          <w:szCs w:val="16"/>
        </w:rPr>
      </w:pPr>
      <w:r w:rsidRPr="00A424E8">
        <w:rPr>
          <w:sz w:val="16"/>
          <w:szCs w:val="16"/>
        </w:rPr>
        <w:t>Those are startling numbers for a country that in 2020 ranked only 14th on the Global Innovation Index. Something clearly propelled those Chinese companies to the top, but the metrics we use to evaluate innovation have missed it. We tend to focus on people and companies that generate big new ideas—charismatic heroes with dash, daring, and dynamic thinking. By that measure the U.S. innovation ecosystem stands apart.</w:t>
      </w:r>
      <w:r w:rsidRPr="00F72867">
        <w:t xml:space="preserve"> </w:t>
      </w:r>
      <w:r w:rsidRPr="00A424E8">
        <w:rPr>
          <w:b/>
          <w:bCs/>
          <w:u w:val="single"/>
        </w:rPr>
        <w:t>But in the past five years</w:t>
      </w:r>
      <w:r w:rsidRPr="00F72867">
        <w:t xml:space="preserve">, </w:t>
      </w:r>
      <w:r w:rsidRPr="00D97A09">
        <w:rPr>
          <w:b/>
          <w:bCs/>
          <w:highlight w:val="green"/>
          <w:u w:val="single"/>
        </w:rPr>
        <w:t>as an “innovation cold war” has taken shape between world powers, China has achieved a</w:t>
      </w:r>
      <w:r w:rsidRPr="00F72867">
        <w:t xml:space="preserve"> </w:t>
      </w:r>
      <w:r w:rsidRPr="00A424E8">
        <w:rPr>
          <w:b/>
          <w:bCs/>
          <w:u w:val="single"/>
        </w:rPr>
        <w:t>kind of</w:t>
      </w:r>
      <w:r w:rsidRPr="00F72867">
        <w:t xml:space="preserve"> </w:t>
      </w:r>
      <w:r w:rsidRPr="00A424E8">
        <w:rPr>
          <w:b/>
          <w:bCs/>
          <w:highlight w:val="green"/>
          <w:u w:val="single"/>
        </w:rPr>
        <w:t>parity with the United States</w:t>
      </w:r>
      <w:r w:rsidRPr="00A424E8">
        <w:rPr>
          <w:sz w:val="16"/>
          <w:szCs w:val="16"/>
        </w:rPr>
        <w:t>—and the driving force behind its success may not be its innovators at all.</w:t>
      </w:r>
    </w:p>
    <w:p w14:paraId="4445E92A" w14:textId="77777777" w:rsidR="00C35F48" w:rsidRPr="00A424E8" w:rsidRDefault="00C35F48" w:rsidP="00C35F48">
      <w:pPr>
        <w:rPr>
          <w:sz w:val="16"/>
          <w:szCs w:val="16"/>
        </w:rPr>
      </w:pPr>
      <w:r w:rsidRPr="00A424E8">
        <w:rPr>
          <w:b/>
          <w:bCs/>
          <w:u w:val="single"/>
        </w:rPr>
        <w:t>To understand what’s powering the global rise of Chinese companies, we need to recognize that</w:t>
      </w:r>
      <w:r w:rsidRPr="00F72867">
        <w:t xml:space="preserve"> </w:t>
      </w:r>
      <w:r w:rsidRPr="00A424E8">
        <w:rPr>
          <w:b/>
          <w:bCs/>
          <w:highlight w:val="green"/>
          <w:u w:val="single"/>
        </w:rPr>
        <w:t>China</w:t>
      </w:r>
      <w:r w:rsidRPr="00F72867">
        <w:t xml:space="preserve"> </w:t>
      </w:r>
      <w:r w:rsidRPr="00A424E8">
        <w:rPr>
          <w:sz w:val="16"/>
          <w:szCs w:val="16"/>
        </w:rPr>
        <w:t>now</w:t>
      </w:r>
      <w:r w:rsidRPr="00F72867">
        <w:t xml:space="preserve"> </w:t>
      </w:r>
      <w:r w:rsidRPr="00A424E8">
        <w:rPr>
          <w:b/>
          <w:bCs/>
          <w:highlight w:val="green"/>
          <w:u w:val="single"/>
        </w:rPr>
        <w:t>has</w:t>
      </w:r>
      <w:r w:rsidRPr="00A424E8">
        <w:rPr>
          <w:b/>
          <w:bCs/>
          <w:u w:val="single"/>
        </w:rPr>
        <w:t xml:space="preserve"> at its disposal a resource that </w:t>
      </w:r>
      <w:r w:rsidRPr="00A424E8">
        <w:rPr>
          <w:rStyle w:val="Emphasis"/>
        </w:rPr>
        <w:t>no other country has</w:t>
      </w:r>
      <w:r w:rsidRPr="00A424E8">
        <w:rPr>
          <w:b/>
          <w:bCs/>
          <w:u w:val="single"/>
        </w:rPr>
        <w:t>:</w:t>
      </w:r>
      <w:r w:rsidRPr="00F72867">
        <w:t xml:space="preserve"> </w:t>
      </w:r>
      <w:r w:rsidRPr="00A424E8">
        <w:rPr>
          <w:b/>
          <w:bCs/>
          <w:highlight w:val="green"/>
          <w:u w:val="single"/>
        </w:rPr>
        <w:t xml:space="preserve">a vast population </w:t>
      </w:r>
      <w:r w:rsidRPr="00A424E8">
        <w:rPr>
          <w:b/>
          <w:bCs/>
          <w:u w:val="single"/>
        </w:rPr>
        <w:t>that has lived through unprecedented amounts of change</w:t>
      </w:r>
      <w:r w:rsidRPr="00A424E8">
        <w:t xml:space="preserve"> </w:t>
      </w:r>
      <w:r w:rsidRPr="00A424E8">
        <w:rPr>
          <w:b/>
          <w:bCs/>
          <w:u w:val="single"/>
        </w:rPr>
        <w:t>and, consequently, has developed an astonishing propensity</w:t>
      </w:r>
      <w:r w:rsidRPr="00F72867">
        <w:t xml:space="preserve"> </w:t>
      </w:r>
      <w:r w:rsidRPr="00A424E8">
        <w:rPr>
          <w:sz w:val="16"/>
          <w:szCs w:val="16"/>
        </w:rPr>
        <w:t>for</w:t>
      </w:r>
      <w:r w:rsidRPr="00F72867">
        <w:t xml:space="preserve"> </w:t>
      </w:r>
      <w:r w:rsidRPr="00A424E8">
        <w:rPr>
          <w:b/>
          <w:bCs/>
          <w:highlight w:val="green"/>
          <w:u w:val="single"/>
        </w:rPr>
        <w:t>adopting and adapting to innovations, at a speed and scale</w:t>
      </w:r>
      <w:r w:rsidRPr="00F72867">
        <w:t xml:space="preserve"> </w:t>
      </w:r>
      <w:r w:rsidRPr="00A424E8">
        <w:rPr>
          <w:sz w:val="16"/>
          <w:szCs w:val="16"/>
        </w:rPr>
        <w:t>that is</w:t>
      </w:r>
      <w:r w:rsidRPr="00F72867">
        <w:t xml:space="preserve"> </w:t>
      </w:r>
      <w:r w:rsidRPr="00A424E8">
        <w:rPr>
          <w:b/>
          <w:bCs/>
          <w:highlight w:val="green"/>
          <w:u w:val="single"/>
        </w:rPr>
        <w:t>unmatched elsewhere</w:t>
      </w:r>
      <w:r w:rsidRPr="00A424E8">
        <w:rPr>
          <w:sz w:val="16"/>
          <w:szCs w:val="16"/>
        </w:rPr>
        <w:t xml:space="preserve"> on earth.</w:t>
      </w:r>
    </w:p>
    <w:p w14:paraId="490ED629" w14:textId="77777777" w:rsidR="00C35F48" w:rsidRPr="00A424E8" w:rsidRDefault="00C35F48" w:rsidP="00C35F48">
      <w:pPr>
        <w:rPr>
          <w:b/>
          <w:bCs/>
          <w:u w:val="single"/>
        </w:rPr>
      </w:pPr>
      <w:r w:rsidRPr="00A424E8">
        <w:rPr>
          <w:b/>
          <w:bCs/>
          <w:highlight w:val="green"/>
          <w:u w:val="single"/>
        </w:rPr>
        <w:t>It’s that aspect</w:t>
      </w:r>
      <w:r w:rsidRPr="00A424E8">
        <w:rPr>
          <w:b/>
          <w:bCs/>
          <w:u w:val="single"/>
        </w:rPr>
        <w:t xml:space="preserve"> of China’s innovation ecosystem—its hundreds of millions of hyper-adoptive and hyper-adaptive consumers—</w:t>
      </w:r>
      <w:r w:rsidRPr="00A424E8">
        <w:rPr>
          <w:b/>
          <w:bCs/>
          <w:highlight w:val="green"/>
          <w:u w:val="single"/>
        </w:rPr>
        <w:t>that makes China so globally competitive</w:t>
      </w:r>
      <w:r w:rsidRPr="00F72867">
        <w:t xml:space="preserve"> </w:t>
      </w:r>
      <w:r w:rsidRPr="00A424E8">
        <w:rPr>
          <w:b/>
          <w:bCs/>
          <w:u w:val="single"/>
        </w:rPr>
        <w:t>today. In the end,</w:t>
      </w:r>
      <w:r w:rsidRPr="00F72867">
        <w:t xml:space="preserve"> </w:t>
      </w:r>
      <w:r w:rsidRPr="00A424E8">
        <w:rPr>
          <w:b/>
          <w:bCs/>
          <w:highlight w:val="green"/>
          <w:u w:val="single"/>
        </w:rPr>
        <w:t>innovations must be judged by people’s willingness to use them. And on that front China has no peer.</w:t>
      </w:r>
    </w:p>
    <w:p w14:paraId="593ABDEE" w14:textId="77777777" w:rsidR="00C35F48" w:rsidRPr="00F72867" w:rsidRDefault="00C35F48" w:rsidP="00C35F48"/>
    <w:p w14:paraId="3D9547E6" w14:textId="77777777" w:rsidR="00C35F48" w:rsidRPr="00F72867" w:rsidRDefault="00C35F48" w:rsidP="00C35F48">
      <w:pPr>
        <w:pStyle w:val="Heading4"/>
      </w:pPr>
      <w:r w:rsidRPr="00F72867">
        <w:t>Innovation bolsters space exploration and research – prefer an empirical study of Europe</w:t>
      </w:r>
    </w:p>
    <w:p w14:paraId="22F426BC" w14:textId="77777777" w:rsidR="00C35F48" w:rsidRPr="00F72867" w:rsidRDefault="00C35F48" w:rsidP="00C35F48">
      <w:r w:rsidRPr="00F72867">
        <w:rPr>
          <w:b/>
          <w:bCs/>
          <w:u w:val="single"/>
        </w:rPr>
        <w:t>Hufenbach 17</w:t>
      </w:r>
      <w:r w:rsidRPr="00F72867">
        <w:rPr>
          <w:sz w:val="16"/>
          <w:szCs w:val="16"/>
        </w:rPr>
        <w:t xml:space="preserve">[ESA Directorate of Human &amp; Robotic Exploration, ESTEC, “Engaging the private sector in space exploration”, 2017, </w:t>
      </w:r>
      <w:hyperlink r:id="rId10" w:history="1">
        <w:r w:rsidRPr="00F72867">
          <w:rPr>
            <w:rStyle w:val="Hyperlink"/>
            <w:sz w:val="16"/>
            <w:szCs w:val="16"/>
          </w:rPr>
          <w:t>https://room.eu.com/article/engaging-the-private-sector-in-space-exploration</w:t>
        </w:r>
      </w:hyperlink>
      <w:r w:rsidRPr="00F72867">
        <w:rPr>
          <w:sz w:val="16"/>
          <w:szCs w:val="16"/>
        </w:rPr>
        <w:t>] DD MN</w:t>
      </w:r>
    </w:p>
    <w:p w14:paraId="0B7ECE85" w14:textId="77777777" w:rsidR="00C35F48" w:rsidRPr="00F72867" w:rsidRDefault="00C35F48" w:rsidP="00C35F48">
      <w:pPr>
        <w:rPr>
          <w:sz w:val="16"/>
          <w:szCs w:val="16"/>
        </w:rPr>
      </w:pPr>
      <w:r w:rsidRPr="00F72867">
        <w:rPr>
          <w:sz w:val="16"/>
          <w:szCs w:val="16"/>
        </w:rPr>
        <w:t>Fostering</w:t>
      </w:r>
      <w:r w:rsidRPr="00F72867">
        <w:t xml:space="preserve"> </w:t>
      </w:r>
      <w:r w:rsidRPr="00F72867">
        <w:rPr>
          <w:sz w:val="16"/>
          <w:szCs w:val="16"/>
        </w:rPr>
        <w:t>open technology</w:t>
      </w:r>
      <w:r w:rsidRPr="00F72867">
        <w:t xml:space="preserve"> </w:t>
      </w:r>
      <w:r w:rsidRPr="00F72867">
        <w:rPr>
          <w:b/>
          <w:bCs/>
          <w:highlight w:val="green"/>
          <w:u w:val="single"/>
        </w:rPr>
        <w:t>innovation</w:t>
      </w:r>
      <w:r w:rsidRPr="00F72867">
        <w:rPr>
          <w:b/>
          <w:bCs/>
          <w:u w:val="single"/>
        </w:rPr>
        <w:t xml:space="preserve"> </w:t>
      </w:r>
      <w:r w:rsidRPr="00F72867">
        <w:rPr>
          <w:b/>
          <w:bCs/>
          <w:highlight w:val="green"/>
          <w:u w:val="single"/>
        </w:rPr>
        <w:t>is</w:t>
      </w:r>
      <w:r w:rsidRPr="00F72867">
        <w:t xml:space="preserve"> </w:t>
      </w:r>
      <w:r w:rsidRPr="00F72867">
        <w:rPr>
          <w:b/>
          <w:bCs/>
          <w:u w:val="single"/>
        </w:rPr>
        <w:t xml:space="preserve">not only about promoting broader use of the International Space Station (ISS) but could also have </w:t>
      </w:r>
      <w:r w:rsidRPr="00F72867">
        <w:rPr>
          <w:b/>
          <w:bCs/>
          <w:highlight w:val="green"/>
          <w:u w:val="single"/>
        </w:rPr>
        <w:t>a</w:t>
      </w:r>
      <w:r w:rsidRPr="00F72867">
        <w:t xml:space="preserve"> </w:t>
      </w:r>
      <w:r w:rsidRPr="00F72867">
        <w:rPr>
          <w:b/>
          <w:bCs/>
          <w:highlight w:val="green"/>
          <w:u w:val="single"/>
        </w:rPr>
        <w:t>positive impact on future missions</w:t>
      </w:r>
      <w:r w:rsidRPr="00F72867">
        <w:rPr>
          <w:b/>
          <w:bCs/>
          <w:u w:val="single"/>
        </w:rPr>
        <w:t xml:space="preserve"> to the Moon and Mars</w:t>
      </w:r>
      <w:r w:rsidRPr="00F72867">
        <w:t xml:space="preserve">. </w:t>
      </w:r>
      <w:r w:rsidRPr="00F72867">
        <w:rPr>
          <w:b/>
          <w:bCs/>
          <w:highlight w:val="green"/>
          <w:u w:val="single"/>
        </w:rPr>
        <w:t>ESA is</w:t>
      </w:r>
      <w:r w:rsidRPr="00F72867">
        <w:t xml:space="preserve"> </w:t>
      </w:r>
      <w:r w:rsidRPr="00F72867">
        <w:rPr>
          <w:sz w:val="16"/>
          <w:szCs w:val="16"/>
        </w:rPr>
        <w:t>committed to participating in the development of a market-driven economy in low Earth orbit and here Bernard Hufenbach explains the agency’s step-wise approach to</w:t>
      </w:r>
      <w:r w:rsidRPr="00F72867">
        <w:t xml:space="preserve"> </w:t>
      </w:r>
      <w:r w:rsidRPr="00F72867">
        <w:rPr>
          <w:b/>
          <w:bCs/>
          <w:highlight w:val="green"/>
          <w:u w:val="single"/>
        </w:rPr>
        <w:t>partnering with private companies</w:t>
      </w:r>
      <w:r w:rsidRPr="00F72867">
        <w:t xml:space="preserve"> </w:t>
      </w:r>
      <w:r w:rsidRPr="00F72867">
        <w:rPr>
          <w:sz w:val="16"/>
          <w:szCs w:val="16"/>
        </w:rPr>
        <w:t>that are ready to share risks. He also highlights pilot projects that are aiming to demonstrate their feasibility and commercial viability.</w:t>
      </w:r>
    </w:p>
    <w:p w14:paraId="1AC57E17" w14:textId="77777777" w:rsidR="00C35F48" w:rsidRPr="00F72867" w:rsidRDefault="00C35F48" w:rsidP="00C35F48">
      <w:pPr>
        <w:rPr>
          <w:b/>
          <w:bCs/>
          <w:u w:val="single"/>
        </w:rPr>
      </w:pPr>
      <w:r w:rsidRPr="00F72867">
        <w:rPr>
          <w:b/>
          <w:bCs/>
          <w:highlight w:val="green"/>
          <w:u w:val="single"/>
        </w:rPr>
        <w:t xml:space="preserve">In 2015, ESA </w:t>
      </w:r>
      <w:r w:rsidRPr="00F72867">
        <w:rPr>
          <w:sz w:val="16"/>
          <w:szCs w:val="16"/>
        </w:rPr>
        <w:t>launched a process for setting up</w:t>
      </w:r>
      <w:r w:rsidRPr="00F72867">
        <w:rPr>
          <w:b/>
          <w:bCs/>
          <w:u w:val="single"/>
        </w:rPr>
        <w:t xml:space="preserve"> </w:t>
      </w:r>
      <w:r w:rsidRPr="00F72867">
        <w:rPr>
          <w:b/>
          <w:bCs/>
          <w:highlight w:val="green"/>
          <w:u w:val="single"/>
        </w:rPr>
        <w:t xml:space="preserve">strategic partnerships with the private sector </w:t>
      </w:r>
      <w:r w:rsidRPr="00F72867">
        <w:rPr>
          <w:sz w:val="16"/>
          <w:szCs w:val="16"/>
        </w:rPr>
        <w:t>to</w:t>
      </w:r>
      <w:r w:rsidRPr="00F72867">
        <w:rPr>
          <w:b/>
          <w:bCs/>
          <w:u w:val="single"/>
        </w:rPr>
        <w:t xml:space="preserve"> </w:t>
      </w:r>
      <w:r w:rsidRPr="00F72867">
        <w:rPr>
          <w:b/>
          <w:bCs/>
          <w:highlight w:val="green"/>
          <w:u w:val="single"/>
        </w:rPr>
        <w:t>facilitate its exploration ambitions</w:t>
      </w:r>
      <w:r w:rsidRPr="00F72867">
        <w:rPr>
          <w:b/>
          <w:bCs/>
          <w:u w:val="single"/>
        </w:rPr>
        <w:t xml:space="preserve"> - and to foster growth and competitiveness of the European space and non-space industrial base.</w:t>
      </w:r>
    </w:p>
    <w:p w14:paraId="2582ED8E" w14:textId="77777777" w:rsidR="00C35F48" w:rsidRPr="00F72867" w:rsidRDefault="00C35F48" w:rsidP="00C35F48">
      <w:r w:rsidRPr="00F72867">
        <w:rPr>
          <w:b/>
          <w:bCs/>
          <w:highlight w:val="green"/>
          <w:u w:val="single"/>
        </w:rPr>
        <w:t>The initiative is</w:t>
      </w:r>
      <w:r w:rsidRPr="00F72867">
        <w:t xml:space="preserve"> </w:t>
      </w:r>
      <w:r w:rsidRPr="00F72867">
        <w:rPr>
          <w:sz w:val="16"/>
          <w:szCs w:val="16"/>
        </w:rPr>
        <w:t>nurturing the gradual</w:t>
      </w:r>
      <w:r w:rsidRPr="00F72867">
        <w:t xml:space="preserve"> </w:t>
      </w:r>
      <w:r w:rsidRPr="00F72867">
        <w:rPr>
          <w:b/>
          <w:bCs/>
          <w:highlight w:val="green"/>
          <w:u w:val="single"/>
        </w:rPr>
        <w:t>establishment of private sector services</w:t>
      </w:r>
      <w:r w:rsidRPr="00F72867">
        <w:t xml:space="preserve">, </w:t>
      </w:r>
      <w:r w:rsidRPr="00F72867">
        <w:rPr>
          <w:sz w:val="16"/>
          <w:szCs w:val="16"/>
        </w:rPr>
        <w:t>led by European companies for low Earth orbit (LEO) exploitation</w:t>
      </w:r>
      <w:r w:rsidRPr="00F72867">
        <w:t xml:space="preserve"> </w:t>
      </w:r>
      <w:r w:rsidRPr="00F72867">
        <w:rPr>
          <w:b/>
          <w:bCs/>
          <w:highlight w:val="green"/>
          <w:u w:val="single"/>
        </w:rPr>
        <w:t>in</w:t>
      </w:r>
      <w:r w:rsidRPr="00F72867">
        <w:t xml:space="preserve"> </w:t>
      </w:r>
      <w:r w:rsidRPr="00F72867">
        <w:rPr>
          <w:sz w:val="16"/>
          <w:szCs w:val="16"/>
        </w:rPr>
        <w:t>support of</w:t>
      </w:r>
      <w:r w:rsidRPr="00F72867">
        <w:t xml:space="preserve"> </w:t>
      </w:r>
      <w:r w:rsidRPr="00F72867">
        <w:rPr>
          <w:b/>
          <w:bCs/>
          <w:highlight w:val="green"/>
          <w:u w:val="single"/>
        </w:rPr>
        <w:t>lunar exploration</w:t>
      </w:r>
      <w:r w:rsidRPr="00F72867">
        <w:rPr>
          <w:b/>
          <w:bCs/>
          <w:u w:val="single"/>
        </w:rPr>
        <w:t>. It aims to strengthen the competitiveness of European industry, stimulate research and development and integrate innovative solutions into ESA space exploration missions.</w:t>
      </w:r>
    </w:p>
    <w:p w14:paraId="2AE03914" w14:textId="77777777" w:rsidR="00C35F48" w:rsidRPr="00F72867" w:rsidRDefault="00C35F48" w:rsidP="00C35F48"/>
    <w:p w14:paraId="76FA7B98" w14:textId="77777777" w:rsidR="00C35F48" w:rsidRPr="00F72867" w:rsidRDefault="00C35F48" w:rsidP="00C35F48">
      <w:pPr>
        <w:pStyle w:val="Heading4"/>
      </w:pPr>
      <w:r w:rsidRPr="00F72867">
        <w:t>Space is the sole solution to climate change</w:t>
      </w:r>
    </w:p>
    <w:p w14:paraId="0264736E" w14:textId="77777777" w:rsidR="00C35F48" w:rsidRPr="00F72867" w:rsidRDefault="00C35F48" w:rsidP="00C35F48">
      <w:r w:rsidRPr="00F72867">
        <w:rPr>
          <w:b/>
          <w:bCs/>
          <w:u w:val="single"/>
        </w:rPr>
        <w:t>Autry 19</w:t>
      </w:r>
      <w:r w:rsidRPr="00F72867">
        <w:rPr>
          <w:sz w:val="16"/>
          <w:szCs w:val="16"/>
        </w:rPr>
        <w:t xml:space="preserve">[American space policy expert, educator, entrepreneur and author, Foreign Policy, “SPACE RESEARCH CAN SAVE THE PLANET—AGAIN”, July 20, 2019, </w:t>
      </w:r>
      <w:hyperlink r:id="rId11" w:history="1">
        <w:r w:rsidRPr="00F72867">
          <w:rPr>
            <w:rStyle w:val="Hyperlink"/>
            <w:sz w:val="16"/>
            <w:szCs w:val="16"/>
          </w:rPr>
          <w:t>https://foreignpolicy.com/2019/07/20/space-research-can-save-the-planet-again-climate-change-environment/</w:t>
        </w:r>
      </w:hyperlink>
      <w:r w:rsidRPr="00F72867">
        <w:rPr>
          <w:sz w:val="16"/>
          <w:szCs w:val="16"/>
        </w:rPr>
        <w:t>] DD MN</w:t>
      </w:r>
    </w:p>
    <w:p w14:paraId="62ACE427" w14:textId="77777777" w:rsidR="00C35F48" w:rsidRPr="00F72867" w:rsidRDefault="00C35F48" w:rsidP="00C35F48">
      <w:pPr>
        <w:rPr>
          <w:b/>
          <w:bCs/>
          <w:u w:val="single"/>
        </w:rPr>
      </w:pPr>
      <w:r w:rsidRPr="00F72867">
        <w:rPr>
          <w:sz w:val="16"/>
          <w:szCs w:val="16"/>
        </w:rPr>
        <w:t>Today conservationists and other critics are more likely to see space programs as militaristic splurges that squander billions of dollars better applied to solving problems on Earth. These well-meaning complaints are misguided, however. Earth’s problems—most urgently,</w:t>
      </w:r>
      <w:r w:rsidRPr="00F72867">
        <w:t xml:space="preserve"> </w:t>
      </w:r>
      <w:r w:rsidRPr="00F72867">
        <w:rPr>
          <w:b/>
          <w:bCs/>
          <w:highlight w:val="green"/>
          <w:u w:val="single"/>
        </w:rPr>
        <w:t>climate change</w:t>
      </w:r>
      <w:r w:rsidRPr="00F72867">
        <w:t>—</w:t>
      </w:r>
      <w:r w:rsidRPr="00F72867">
        <w:rPr>
          <w:b/>
          <w:bCs/>
          <w:highlight w:val="green"/>
          <w:u w:val="single"/>
        </w:rPr>
        <w:t>can be solved only from space</w:t>
      </w:r>
      <w:r w:rsidRPr="00F72867">
        <w:rPr>
          <w:b/>
          <w:bCs/>
          <w:u w:val="single"/>
        </w:rPr>
        <w:t>. That’s where the tools and data already being used to tackle these issues were forged and where the solutions of the future will be too.</w:t>
      </w:r>
    </w:p>
    <w:p w14:paraId="1DB997EB" w14:textId="77777777" w:rsidR="00C35F48" w:rsidRPr="00F72867" w:rsidRDefault="00C35F48" w:rsidP="00C35F48">
      <w:r w:rsidRPr="00F72867">
        <w:rPr>
          <w:b/>
          <w:bCs/>
          <w:highlight w:val="green"/>
          <w:u w:val="single"/>
        </w:rPr>
        <w:t>Space research</w:t>
      </w:r>
      <w:r w:rsidRPr="00F72867">
        <w:rPr>
          <w:b/>
          <w:bCs/>
          <w:u w:val="single"/>
        </w:rPr>
        <w:t xml:space="preserve"> </w:t>
      </w:r>
      <w:r w:rsidRPr="00F72867">
        <w:rPr>
          <w:b/>
          <w:bCs/>
          <w:highlight w:val="green"/>
          <w:u w:val="single"/>
        </w:rPr>
        <w:t>has</w:t>
      </w:r>
      <w:r w:rsidRPr="00F72867">
        <w:t xml:space="preserve"> </w:t>
      </w:r>
      <w:r w:rsidRPr="00F72867">
        <w:rPr>
          <w:sz w:val="16"/>
          <w:szCs w:val="16"/>
        </w:rPr>
        <w:t>already</w:t>
      </w:r>
      <w:r w:rsidRPr="00F72867">
        <w:t xml:space="preserve"> </w:t>
      </w:r>
      <w:r w:rsidRPr="00F72867">
        <w:rPr>
          <w:b/>
          <w:bCs/>
          <w:highlight w:val="green"/>
          <w:u w:val="single"/>
        </w:rPr>
        <w:t>been critical in averting one major environmental disaster</w:t>
      </w:r>
      <w:r w:rsidRPr="00F72867">
        <w:rPr>
          <w:b/>
          <w:bCs/>
          <w:u w:val="single"/>
        </w:rPr>
        <w:t xml:space="preserve">. It was NASA satellite data that revealed a frightening and growing hole in the ozone layer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 </w:t>
      </w:r>
      <w:r w:rsidRPr="00F72867">
        <w:rPr>
          <w:b/>
          <w:bCs/>
          <w:highlight w:val="green"/>
          <w:u w:val="single"/>
        </w:rPr>
        <w:t>space can provide the vital information</w:t>
      </w:r>
      <w:r w:rsidRPr="00F72867">
        <w:t xml:space="preserve"> </w:t>
      </w:r>
      <w:r w:rsidRPr="00F72867">
        <w:rPr>
          <w:sz w:val="16"/>
          <w:szCs w:val="16"/>
        </w:rPr>
        <w:t>needed</w:t>
      </w:r>
      <w:r w:rsidRPr="00F72867">
        <w:t xml:space="preserve"> </w:t>
      </w:r>
      <w:r w:rsidRPr="00F72867">
        <w:rPr>
          <w:b/>
          <w:bCs/>
          <w:highlight w:val="green"/>
          <w:u w:val="single"/>
        </w:rPr>
        <w:t>to understand a problem—and</w:t>
      </w:r>
      <w:r w:rsidRPr="00F72867">
        <w:t xml:space="preserve"> </w:t>
      </w:r>
      <w:r w:rsidRPr="00F72867">
        <w:rPr>
          <w:sz w:val="16"/>
          <w:szCs w:val="16"/>
        </w:rPr>
        <w:t>a surprising range of ways to</w:t>
      </w:r>
      <w:r w:rsidRPr="00F72867">
        <w:t xml:space="preserve"> </w:t>
      </w:r>
      <w:r w:rsidRPr="00F72867">
        <w:rPr>
          <w:b/>
          <w:bCs/>
          <w:highlight w:val="green"/>
          <w:u w:val="single"/>
        </w:rPr>
        <w:t>solve it</w:t>
      </w:r>
      <w:r w:rsidRPr="00F72867">
        <w:t>.</w:t>
      </w:r>
    </w:p>
    <w:p w14:paraId="7405E47D" w14:textId="77777777" w:rsidR="00C35F48" w:rsidRPr="00F72867" w:rsidRDefault="00C35F48" w:rsidP="00C35F48">
      <w:pPr>
        <w:rPr>
          <w:b/>
          <w:bCs/>
          <w:u w:val="single"/>
        </w:rPr>
      </w:pPr>
      <w:r w:rsidRPr="00F72867">
        <w:rPr>
          <w:rStyle w:val="Emphasis"/>
        </w:rPr>
        <w:t>Climate change is a poster child for the critical role of space data</w:t>
      </w:r>
      <w:r w:rsidRPr="00F72867">
        <w:rPr>
          <w:rStyle w:val="Emphasis"/>
          <w:b w:val="0"/>
          <w:bCs/>
        </w:rPr>
        <w:t>.</w:t>
      </w:r>
      <w:r w:rsidRPr="00F72867">
        <w:rPr>
          <w:b/>
          <w:bCs/>
          <w:u w:val="single"/>
        </w:rPr>
        <w:t xml:space="preserve"> Trekking across the globe to measure ice sheets with drills and gauge sea temperatures from the sides of ships is an expensive, slow, and insufficient way to assay the state of the planet. Satellites 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Much of the technology involved in observing the Earth today was initially developed for probes sent to explore other planets in our solar system.</w:t>
      </w:r>
    </w:p>
    <w:p w14:paraId="211B929D" w14:textId="77777777" w:rsidR="00C35F48" w:rsidRPr="00F72867" w:rsidRDefault="00C35F48" w:rsidP="00C35F48">
      <w:pPr>
        <w:rPr>
          <w:b/>
          <w:bCs/>
          <w:u w:val="single"/>
        </w:rPr>
      </w:pPr>
      <w:r w:rsidRPr="00F72867">
        <w:rPr>
          <w:sz w:val="16"/>
          <w:szCs w:val="16"/>
        </w:rPr>
        <w:t>Indeed,</w:t>
      </w:r>
      <w:r w:rsidRPr="00F72867">
        <w:t xml:space="preserve"> </w:t>
      </w:r>
      <w:r w:rsidRPr="00F72867">
        <w:rPr>
          <w:b/>
          <w:bCs/>
          <w:highlight w:val="green"/>
          <w:u w:val="single"/>
        </w:rPr>
        <w:t>understanding the evolution of other planets’ climates is essential for modeling possible outcomes on Earth</w:t>
      </w:r>
      <w:r w:rsidRPr="00F72867">
        <w:rPr>
          <w:b/>
          <w:bCs/>
          <w:u w:val="single"/>
        </w:rPr>
        <w:t>.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w:t>
      </w:r>
      <w:r w:rsidRPr="00F72867">
        <w:t xml:space="preserve"> </w:t>
      </w:r>
      <w:r w:rsidRPr="00F72867">
        <w:rPr>
          <w:b/>
          <w:bCs/>
          <w:u w:val="single"/>
        </w:rPr>
        <w:t>Discovering</w:t>
      </w:r>
      <w:r w:rsidRPr="00F72867">
        <w:t xml:space="preserve"> </w:t>
      </w:r>
      <w:r w:rsidRPr="00F72867">
        <w:rPr>
          <w:b/>
          <w:bCs/>
          <w:highlight w:val="green"/>
          <w:u w:val="single"/>
        </w:rPr>
        <w:t>other worlds’ history and</w:t>
      </w:r>
      <w:r w:rsidRPr="00F72867">
        <w:t xml:space="preserve"> </w:t>
      </w:r>
      <w:r w:rsidRPr="00F72867">
        <w:rPr>
          <w:b/>
          <w:bCs/>
          <w:u w:val="single"/>
        </w:rPr>
        <w:t xml:space="preserve">imagining their </w:t>
      </w:r>
      <w:r w:rsidRPr="00F72867">
        <w:rPr>
          <w:b/>
          <w:bCs/>
          <w:highlight w:val="green"/>
          <w:u w:val="single"/>
        </w:rPr>
        <w:t>future offers important visions for climate change mitigation</w:t>
      </w:r>
      <w:r w:rsidRPr="00F72867">
        <w:rPr>
          <w:b/>
          <w:bCs/>
          <w:u w:val="single"/>
        </w:rPr>
        <w:t xml:space="preserve"> strategies </w:t>
      </w:r>
      <w:r w:rsidRPr="00F72867">
        <w:rPr>
          <w:b/>
          <w:bCs/>
          <w:highlight w:val="green"/>
          <w:u w:val="single"/>
        </w:rPr>
        <w:t>on Earth</w:t>
      </w:r>
      <w:r w:rsidRPr="00F72867">
        <w:rPr>
          <w:b/>
          <w:bCs/>
          <w:u w:val="single"/>
        </w:rPr>
        <w:t>, such as mining helium from the moon itself for future clean energy.</w:t>
      </w:r>
    </w:p>
    <w:p w14:paraId="39D4469C" w14:textId="77777777" w:rsidR="00C35F48" w:rsidRPr="00F72867" w:rsidRDefault="00C35F48" w:rsidP="00C35F48"/>
    <w:p w14:paraId="1FA5A3A5" w14:textId="77777777" w:rsidR="00C35F48" w:rsidRPr="00F72867" w:rsidRDefault="00C35F48" w:rsidP="00C35F48">
      <w:pPr>
        <w:pStyle w:val="Heading4"/>
      </w:pPr>
      <w:r w:rsidRPr="00F72867">
        <w:t>Climate change risks ‘extinction domino effect’</w:t>
      </w:r>
    </w:p>
    <w:p w14:paraId="3083A3AB" w14:textId="77777777" w:rsidR="00C35F48" w:rsidRPr="00F72867" w:rsidRDefault="00C35F48" w:rsidP="00C35F48">
      <w:r w:rsidRPr="00F72867">
        <w:rPr>
          <w:b/>
          <w:bCs/>
          <w:u w:val="single"/>
        </w:rPr>
        <w:t>Flinders 18</w:t>
      </w:r>
      <w:r w:rsidRPr="00F72867">
        <w:rPr>
          <w:sz w:val="16"/>
          <w:szCs w:val="16"/>
        </w:rPr>
        <w:t xml:space="preserve">[public research university in Adelaide, South Australia, Flinders University, “Climate change risks 'extinction domino effect'”, November 29, 2018, </w:t>
      </w:r>
      <w:hyperlink r:id="rId12" w:history="1">
        <w:r w:rsidRPr="00F72867">
          <w:rPr>
            <w:rStyle w:val="Hyperlink"/>
            <w:sz w:val="16"/>
            <w:szCs w:val="16"/>
          </w:rPr>
          <w:t>https://www.sciencedaily.com/releases/2018/11/181129122506.htm</w:t>
        </w:r>
      </w:hyperlink>
      <w:r w:rsidRPr="00F72867">
        <w:rPr>
          <w:sz w:val="16"/>
          <w:szCs w:val="16"/>
        </w:rPr>
        <w:t>] DD MN</w:t>
      </w:r>
    </w:p>
    <w:p w14:paraId="452AAFD6" w14:textId="77777777" w:rsidR="00C35F48" w:rsidRPr="00F72867" w:rsidRDefault="00C35F48" w:rsidP="00C35F48">
      <w:pPr>
        <w:rPr>
          <w:sz w:val="16"/>
          <w:szCs w:val="16"/>
        </w:rPr>
      </w:pPr>
      <w:r w:rsidRPr="00F72867">
        <w:rPr>
          <w:sz w:val="16"/>
          <w:szCs w:val="16"/>
        </w:rPr>
        <w:t>This would be the worst-case scenario of what scientists call</w:t>
      </w:r>
      <w:r w:rsidRPr="00F72867">
        <w:t xml:space="preserve"> </w:t>
      </w:r>
      <w:r w:rsidRPr="00F72867">
        <w:rPr>
          <w:b/>
          <w:bCs/>
          <w:highlight w:val="green"/>
          <w:u w:val="single"/>
        </w:rPr>
        <w:t>'co-extinctions', where an organism dies out because it depends on another doomed species</w:t>
      </w:r>
      <w:r w:rsidRPr="00F72867">
        <w:rPr>
          <w:sz w:val="16"/>
          <w:szCs w:val="16"/>
        </w:rPr>
        <w:t>, with the findings published today in the journal Scientific Reports.</w:t>
      </w:r>
    </w:p>
    <w:p w14:paraId="11A880FB" w14:textId="77777777" w:rsidR="00C35F48" w:rsidRPr="00F72867" w:rsidRDefault="00C35F48" w:rsidP="00C35F48">
      <w:pPr>
        <w:rPr>
          <w:b/>
          <w:bCs/>
          <w:u w:val="single"/>
        </w:rPr>
      </w:pPr>
      <w:r w:rsidRPr="00F72867">
        <w:rPr>
          <w:b/>
          <w:bCs/>
          <w:u w:val="single"/>
        </w:rPr>
        <w:t>Think of a plant's flower pollinated by only one species of bee -- if the bee becomes extinct, so too will the plant eventually.</w:t>
      </w:r>
    </w:p>
    <w:p w14:paraId="0868E7AB" w14:textId="77777777" w:rsidR="00C35F48" w:rsidRPr="00F72867" w:rsidRDefault="00C35F48" w:rsidP="00C35F48">
      <w:pPr>
        <w:rPr>
          <w:sz w:val="16"/>
          <w:szCs w:val="16"/>
        </w:rPr>
      </w:pPr>
      <w:r w:rsidRPr="00F72867">
        <w:t>"</w:t>
      </w:r>
      <w:r w:rsidRPr="00F72867">
        <w:rPr>
          <w:b/>
          <w:bCs/>
          <w:highlight w:val="green"/>
          <w:u w:val="single"/>
        </w:rPr>
        <w:t>Even the most resilient species will inevitably fall victim to</w:t>
      </w:r>
      <w:r w:rsidRPr="00F72867">
        <w:t xml:space="preserve"> </w:t>
      </w:r>
      <w:r w:rsidRPr="00F72867">
        <w:rPr>
          <w:sz w:val="16"/>
          <w:szCs w:val="16"/>
        </w:rPr>
        <w:t>the synergies among</w:t>
      </w:r>
      <w:r w:rsidRPr="00F72867">
        <w:t xml:space="preserve"> </w:t>
      </w:r>
      <w:r w:rsidRPr="00F72867">
        <w:rPr>
          <w:b/>
          <w:bCs/>
          <w:highlight w:val="green"/>
          <w:u w:val="single"/>
        </w:rPr>
        <w:t>extinction</w:t>
      </w:r>
      <w:r w:rsidRPr="00F72867">
        <w:t xml:space="preserve"> </w:t>
      </w:r>
      <w:r w:rsidRPr="00F72867">
        <w:rPr>
          <w:sz w:val="16"/>
          <w:szCs w:val="16"/>
        </w:rPr>
        <w:t>drivers</w:t>
      </w:r>
      <w:r w:rsidRPr="00F72867">
        <w:t xml:space="preserve"> </w:t>
      </w:r>
      <w:r w:rsidRPr="00F72867">
        <w:rPr>
          <w:b/>
          <w:bCs/>
          <w:highlight w:val="green"/>
          <w:u w:val="single"/>
        </w:rPr>
        <w:t>as extreme stresses drive ecosystems to collapse</w:t>
      </w:r>
      <w:r w:rsidRPr="00F72867">
        <w:rPr>
          <w:sz w:val="16"/>
          <w:szCs w:val="16"/>
        </w:rPr>
        <w:t>." says lead author Dr Giovanni Strona of the European Commission's Joint Research Centre based in Ispra in northern Italy.</w:t>
      </w:r>
    </w:p>
    <w:p w14:paraId="3B8C2D5D" w14:textId="77777777" w:rsidR="00C35F48" w:rsidRPr="00F72867" w:rsidRDefault="00C35F48" w:rsidP="00C35F48">
      <w:r w:rsidRPr="00F72867">
        <w:rPr>
          <w:sz w:val="16"/>
          <w:szCs w:val="16"/>
        </w:rPr>
        <w:t xml:space="preserve">Researchers from Italy and Australia simulated 2,000 'virtual earths' linking animal and plant species. Using sophisticated modelling, they subjected the virtual earths to </w:t>
      </w:r>
      <w:r w:rsidRPr="00F72867">
        <w:rPr>
          <w:b/>
          <w:bCs/>
          <w:highlight w:val="green"/>
          <w:u w:val="single"/>
        </w:rPr>
        <w:t>catastrophic environmental changes</w:t>
      </w:r>
      <w:r w:rsidRPr="00F72867">
        <w:t xml:space="preserve"> </w:t>
      </w:r>
      <w:r w:rsidRPr="00F72867">
        <w:rPr>
          <w:sz w:val="16"/>
          <w:szCs w:val="16"/>
        </w:rPr>
        <w:t>that ultimately</w:t>
      </w:r>
      <w:r w:rsidRPr="00F72867">
        <w:t xml:space="preserve"> </w:t>
      </w:r>
      <w:r w:rsidRPr="00F72867">
        <w:rPr>
          <w:b/>
          <w:bCs/>
          <w:highlight w:val="green"/>
          <w:u w:val="single"/>
        </w:rPr>
        <w:t>annihilate</w:t>
      </w:r>
      <w:r w:rsidRPr="00F72867">
        <w:rPr>
          <w:sz w:val="16"/>
          <w:szCs w:val="16"/>
        </w:rPr>
        <w:t>d</w:t>
      </w:r>
      <w:r w:rsidRPr="00F72867">
        <w:t xml:space="preserve"> </w:t>
      </w:r>
      <w:r w:rsidRPr="00F72867">
        <w:rPr>
          <w:b/>
          <w:bCs/>
          <w:highlight w:val="green"/>
          <w:u w:val="single"/>
        </w:rPr>
        <w:t>all life</w:t>
      </w:r>
      <w:r w:rsidRPr="00F72867">
        <w:t>.</w:t>
      </w:r>
    </w:p>
    <w:p w14:paraId="0BB52301" w14:textId="77777777" w:rsidR="00C35F48" w:rsidRPr="00F72867" w:rsidRDefault="00C35F48" w:rsidP="00C35F48">
      <w:pPr>
        <w:rPr>
          <w:b/>
          <w:bCs/>
          <w:u w:val="single"/>
        </w:rPr>
      </w:pPr>
      <w:r w:rsidRPr="00F72867">
        <w:rPr>
          <w:b/>
          <w:bCs/>
          <w:highlight w:val="green"/>
          <w:u w:val="single"/>
        </w:rPr>
        <w:t>Examples</w:t>
      </w:r>
      <w:r w:rsidRPr="00F72867">
        <w:t xml:space="preserve"> </w:t>
      </w:r>
      <w:r w:rsidRPr="00F72867">
        <w:rPr>
          <w:sz w:val="16"/>
          <w:szCs w:val="16"/>
        </w:rPr>
        <w:t>of the kinds of catastrophes they simulated</w:t>
      </w:r>
      <w:r w:rsidRPr="00F72867">
        <w:t xml:space="preserve"> </w:t>
      </w:r>
      <w:r w:rsidRPr="00F72867">
        <w:rPr>
          <w:b/>
          <w:bCs/>
          <w:highlight w:val="green"/>
          <w:u w:val="single"/>
        </w:rPr>
        <w:t>include</w:t>
      </w:r>
      <w:r w:rsidRPr="00F72867">
        <w:rPr>
          <w:sz w:val="16"/>
          <w:szCs w:val="16"/>
        </w:rPr>
        <w:t>d</w:t>
      </w:r>
      <w:r w:rsidRPr="00F72867">
        <w:t xml:space="preserve"> </w:t>
      </w:r>
      <w:r w:rsidRPr="00F72867">
        <w:rPr>
          <w:sz w:val="16"/>
          <w:szCs w:val="16"/>
        </w:rPr>
        <w:t xml:space="preserve">runaway </w:t>
      </w:r>
      <w:r w:rsidRPr="00F72867">
        <w:rPr>
          <w:b/>
          <w:bCs/>
          <w:szCs w:val="26"/>
          <w:u w:val="single"/>
        </w:rPr>
        <w:t>global</w:t>
      </w:r>
      <w:r w:rsidRPr="00F72867">
        <w:t xml:space="preserve"> </w:t>
      </w:r>
      <w:r w:rsidRPr="00F72867">
        <w:rPr>
          <w:b/>
          <w:bCs/>
          <w:highlight w:val="green"/>
          <w:u w:val="single"/>
        </w:rPr>
        <w:t>warming</w:t>
      </w:r>
      <w:r w:rsidRPr="00F72867">
        <w:rPr>
          <w:b/>
          <w:bCs/>
          <w:u w:val="single"/>
        </w:rPr>
        <w:t>, scenarios of 'nuclear winter' following the detonation of multiple atomic bombs, and a large asteroid impact.</w:t>
      </w:r>
    </w:p>
    <w:p w14:paraId="3F0C8527" w14:textId="77777777" w:rsidR="00C35F48" w:rsidRPr="00F72867" w:rsidRDefault="00C35F48" w:rsidP="00C35F48">
      <w:pPr>
        <w:rPr>
          <w:sz w:val="16"/>
          <w:szCs w:val="16"/>
        </w:rPr>
      </w:pPr>
      <w:r w:rsidRPr="00F72867">
        <w:rPr>
          <w:sz w:val="16"/>
          <w:szCs w:val="16"/>
        </w:rPr>
        <w:t>"What we were trying to test is whether the variable tolerances to extreme global heating or cooling by different species are enough to explain overall extinction rates,"</w:t>
      </w:r>
    </w:p>
    <w:p w14:paraId="5E5CEDF3" w14:textId="77777777" w:rsidR="00C35F48" w:rsidRPr="00F72867" w:rsidRDefault="00C35F48" w:rsidP="00C35F48">
      <w:pPr>
        <w:rPr>
          <w:sz w:val="16"/>
          <w:szCs w:val="16"/>
        </w:rPr>
      </w:pPr>
      <w:r w:rsidRPr="00F72867">
        <w:rPr>
          <w:sz w:val="16"/>
          <w:szCs w:val="16"/>
        </w:rPr>
        <w:t>"But because all species are connected in the web of life, our paper demonstrates that even the most tolerant species ultimately succumb to extinction when the less-tolerant species on which they depend disappear."</w:t>
      </w:r>
    </w:p>
    <w:p w14:paraId="2E2179BE" w14:textId="77777777" w:rsidR="00C35F48" w:rsidRPr="00F72867" w:rsidRDefault="00C35F48" w:rsidP="00C35F48">
      <w:r w:rsidRPr="00F72867">
        <w:t>"</w:t>
      </w:r>
      <w:r w:rsidRPr="00F72867">
        <w:rPr>
          <w:b/>
          <w:bCs/>
          <w:highlight w:val="green"/>
          <w:u w:val="single"/>
        </w:rPr>
        <w:t>Failing to take into account</w:t>
      </w:r>
      <w:r w:rsidRPr="00F72867">
        <w:t xml:space="preserve"> </w:t>
      </w:r>
      <w:r w:rsidRPr="00F72867">
        <w:rPr>
          <w:sz w:val="16"/>
          <w:szCs w:val="16"/>
        </w:rPr>
        <w:t>these</w:t>
      </w:r>
      <w:r w:rsidRPr="00F72867">
        <w:t xml:space="preserve"> </w:t>
      </w:r>
      <w:r w:rsidRPr="00F72867">
        <w:rPr>
          <w:b/>
          <w:bCs/>
          <w:highlight w:val="green"/>
          <w:u w:val="single"/>
        </w:rPr>
        <w:t>co-extinctions</w:t>
      </w:r>
      <w:r w:rsidRPr="00F72867">
        <w:t xml:space="preserve"> </w:t>
      </w:r>
      <w:r w:rsidRPr="00F72867">
        <w:rPr>
          <w:sz w:val="16"/>
          <w:szCs w:val="16"/>
        </w:rPr>
        <w:t>therefore</w:t>
      </w:r>
      <w:r w:rsidRPr="00F72867">
        <w:t xml:space="preserve"> </w:t>
      </w:r>
      <w:r w:rsidRPr="00F72867">
        <w:rPr>
          <w:b/>
          <w:bCs/>
          <w:highlight w:val="green"/>
          <w:u w:val="single"/>
        </w:rPr>
        <w:t>underestimates the</w:t>
      </w:r>
      <w:r w:rsidRPr="00F72867">
        <w:t xml:space="preserve"> </w:t>
      </w:r>
      <w:r w:rsidRPr="00F72867">
        <w:rPr>
          <w:sz w:val="16"/>
          <w:szCs w:val="16"/>
        </w:rPr>
        <w:t>rate and</w:t>
      </w:r>
      <w:r w:rsidRPr="00F72867">
        <w:t xml:space="preserve"> </w:t>
      </w:r>
      <w:r w:rsidRPr="00F72867">
        <w:rPr>
          <w:b/>
          <w:bCs/>
          <w:highlight w:val="green"/>
          <w:u w:val="single"/>
        </w:rPr>
        <w:t>magnitude of</w:t>
      </w:r>
      <w:r w:rsidRPr="00F72867">
        <w:t xml:space="preserve"> </w:t>
      </w:r>
      <w:r w:rsidRPr="00F72867">
        <w:rPr>
          <w:b/>
          <w:bCs/>
          <w:u w:val="single"/>
        </w:rPr>
        <w:t>the loss of entire species from events like</w:t>
      </w:r>
      <w:r w:rsidRPr="00F72867">
        <w:t xml:space="preserve"> </w:t>
      </w:r>
      <w:r w:rsidRPr="00F72867">
        <w:rPr>
          <w:b/>
          <w:bCs/>
          <w:highlight w:val="green"/>
          <w:u w:val="single"/>
        </w:rPr>
        <w:t>climate change by up to 10 times</w:t>
      </w:r>
      <w:r w:rsidRPr="00F72867">
        <w:rPr>
          <w:sz w:val="16"/>
          <w:szCs w:val="16"/>
        </w:rPr>
        <w:t>," says co-author Professor Bradshaw of Flinders University in South Australia</w:t>
      </w:r>
    </w:p>
    <w:p w14:paraId="5548282B" w14:textId="77777777" w:rsidR="00C35F48" w:rsidRPr="00F72867" w:rsidRDefault="00C35F48" w:rsidP="00C35F48">
      <w:pPr>
        <w:rPr>
          <w:sz w:val="16"/>
          <w:szCs w:val="16"/>
        </w:rPr>
      </w:pPr>
      <w:r w:rsidRPr="00F72867">
        <w:rPr>
          <w:sz w:val="16"/>
          <w:szCs w:val="16"/>
        </w:rPr>
        <w:t>Professor Bradshaw and Dr Strona say that their virtual scenarios warn humanity not to underestimate the impact of co-extinctions.</w:t>
      </w:r>
    </w:p>
    <w:p w14:paraId="4C39D1A9" w14:textId="77777777" w:rsidR="00C35F48" w:rsidRPr="00F72867" w:rsidRDefault="00C35F48" w:rsidP="00C35F48">
      <w:pPr>
        <w:rPr>
          <w:sz w:val="16"/>
          <w:szCs w:val="16"/>
        </w:rPr>
      </w:pPr>
      <w:r w:rsidRPr="00F72867">
        <w:rPr>
          <w:sz w:val="16"/>
          <w:szCs w:val="16"/>
        </w:rPr>
        <w:t>"Not taking into account this domino effect gives an unrealistic and exceedingly optimistic perspective about the impact of future climate change," warns Professor Bradshaw.</w:t>
      </w:r>
    </w:p>
    <w:p w14:paraId="612D2AA4" w14:textId="77777777" w:rsidR="00C35F48" w:rsidRPr="00F72867" w:rsidRDefault="00C35F48" w:rsidP="00C35F48">
      <w:pPr>
        <w:rPr>
          <w:sz w:val="16"/>
          <w:szCs w:val="16"/>
        </w:rPr>
      </w:pPr>
      <w:r w:rsidRPr="00F72867">
        <w:rPr>
          <w:sz w:val="16"/>
          <w:szCs w:val="16"/>
        </w:rPr>
        <w:t>It can be hard to imagine how the demise of a small animal or plant matters so much, but the authors argue that tracking species up to total annihilation demonstrates how the loss of one can amplify the effects of environmental change on the remainder.</w:t>
      </w:r>
    </w:p>
    <w:p w14:paraId="1CC9C526" w14:textId="77777777" w:rsidR="00C35F48" w:rsidRPr="00F72867" w:rsidRDefault="00C35F48" w:rsidP="00C35F48">
      <w:pPr>
        <w:rPr>
          <w:sz w:val="16"/>
          <w:szCs w:val="16"/>
        </w:rPr>
      </w:pPr>
      <w:r w:rsidRPr="00F72867">
        <w:rPr>
          <w:sz w:val="16"/>
          <w:szCs w:val="16"/>
        </w:rPr>
        <w:t>"Another really important discovery was that in the case of global warming in particular, the combination of intolerance to heat combined with co-extinctions mean that 5-6 degrees of average warming globally is enough to wipe out most life on the planet," says Dr Strona.</w:t>
      </w:r>
    </w:p>
    <w:p w14:paraId="039D080B" w14:textId="77777777" w:rsidR="00C35F48" w:rsidRDefault="00C35F48" w:rsidP="00C35F48">
      <w:r w:rsidRPr="00F72867">
        <w:rPr>
          <w:sz w:val="16"/>
          <w:szCs w:val="16"/>
        </w:rPr>
        <w:t>Professor Bradshaw further warns that their work shows how</w:t>
      </w:r>
      <w:r w:rsidRPr="00F72867">
        <w:t xml:space="preserve"> </w:t>
      </w:r>
      <w:r w:rsidRPr="00F72867">
        <w:rPr>
          <w:b/>
          <w:bCs/>
          <w:highlight w:val="green"/>
          <w:u w:val="single"/>
        </w:rPr>
        <w:t>climate warming creates extinction cascades in the worst possible way</w:t>
      </w:r>
      <w:r w:rsidRPr="00F72867">
        <w:rPr>
          <w:b/>
          <w:bCs/>
          <w:u w:val="single"/>
        </w:rPr>
        <w:t>, when compared to random extinctions or even from the stresses arising from nuclear winter.</w:t>
      </w:r>
    </w:p>
    <w:p w14:paraId="3A4A3B2E" w14:textId="77777777" w:rsidR="00C35F48" w:rsidRPr="007A3F9A" w:rsidRDefault="00C35F48" w:rsidP="00C35F48"/>
    <w:p w14:paraId="4CCD1B7E" w14:textId="77777777" w:rsidR="00C35F48" w:rsidRDefault="00C35F48" w:rsidP="00C35F48">
      <w:pPr>
        <w:pStyle w:val="Heading3"/>
      </w:pPr>
      <w:r>
        <w:t>DA</w:t>
      </w:r>
    </w:p>
    <w:p w14:paraId="73A48B0F" w14:textId="77777777" w:rsidR="00C35F48" w:rsidRDefault="00C35F48" w:rsidP="00C35F48">
      <w:pPr>
        <w:pStyle w:val="Heading4"/>
      </w:pPr>
      <w:r>
        <w:t>China views resources in space as key to foreign policy iniatives</w:t>
      </w:r>
    </w:p>
    <w:p w14:paraId="0A77B9EF" w14:textId="77777777" w:rsidR="00C35F48" w:rsidRPr="00DF2B14" w:rsidRDefault="00C35F48" w:rsidP="00C35F48">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3" w:history="1">
        <w:r w:rsidRPr="00F67D02">
          <w:rPr>
            <w:rStyle w:val="Hyperlink"/>
            <w:sz w:val="16"/>
            <w:szCs w:val="16"/>
          </w:rPr>
          <w:t>https://www.globalzero.org/wp-content/uploads/2019/03/BB_Editors-Notes-Space-Security-Dilemma_2006.pdf</w:t>
        </w:r>
      </w:hyperlink>
      <w:r w:rsidRPr="00F67D02">
        <w:rPr>
          <w:sz w:val="16"/>
          <w:szCs w:val="16"/>
        </w:rPr>
        <w:t>, KR</w:t>
      </w:r>
    </w:p>
    <w:p w14:paraId="2E24C67D" w14:textId="77777777" w:rsidR="00C35F48" w:rsidRPr="000E425B" w:rsidRDefault="00C35F48" w:rsidP="00C35F48">
      <w:pPr>
        <w:rPr>
          <w:sz w:val="16"/>
          <w:szCs w:val="16"/>
        </w:rPr>
      </w:pPr>
      <w:r w:rsidRPr="00B34BBD">
        <w:rPr>
          <w:sz w:val="16"/>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 w:val="16"/>
          <w:szCs w:val="16"/>
        </w:rPr>
        <w:t xml:space="preserve">before it’s too late. ShuXing,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 w:val="16"/>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 w:val="16"/>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53DF79E2" w14:textId="77777777" w:rsidR="00C35F48" w:rsidRDefault="00C35F48" w:rsidP="00C35F48">
      <w:r w:rsidRPr="000E425B">
        <w:rPr>
          <w:sz w:val="16"/>
          <w:szCs w:val="16"/>
        </w:rPr>
        <w:t xml:space="preserve">Maj. Gen. Chang Xianqi and Sui Junqin of the PLA Institute of Command and Technology (aka. Armament Command and Technology Academy) offer a straightforward description of the aims of China’s space activities over the next five to 20 years, and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 w:val="16"/>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3F53B017" w14:textId="77777777" w:rsidR="00C35F48" w:rsidRDefault="00C35F48" w:rsidP="00C35F48"/>
    <w:p w14:paraId="089725CB" w14:textId="77777777" w:rsidR="00C35F48" w:rsidRDefault="00C35F48" w:rsidP="00C35F48">
      <w:pPr>
        <w:pStyle w:val="Heading4"/>
      </w:pPr>
      <w:r>
        <w:t>The plan forces China to respond since they can’t pursue resources – that form of militarization creates arms control and escalation crises</w:t>
      </w:r>
    </w:p>
    <w:p w14:paraId="2991A282" w14:textId="77777777" w:rsidR="00C35F48" w:rsidRPr="007540E6" w:rsidRDefault="00C35F48" w:rsidP="00C35F48">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4" w:history="1">
        <w:r w:rsidRPr="00F67D02">
          <w:rPr>
            <w:rStyle w:val="Hyperlink"/>
            <w:sz w:val="16"/>
            <w:szCs w:val="16"/>
          </w:rPr>
          <w:t>https://www.globalzero.org/wp-content/uploads/2019/03/BB_Editors-Notes-Space-Security-Dilemma_2006.pdf</w:t>
        </w:r>
      </w:hyperlink>
      <w:r w:rsidRPr="00F67D02">
        <w:rPr>
          <w:sz w:val="16"/>
          <w:szCs w:val="16"/>
        </w:rPr>
        <w:t>, KR</w:t>
      </w:r>
    </w:p>
    <w:p w14:paraId="53140CD3" w14:textId="77777777" w:rsidR="00C35F48" w:rsidRPr="00390DDA" w:rsidRDefault="00C35F48" w:rsidP="00C35F48">
      <w:pPr>
        <w:rPr>
          <w:sz w:val="16"/>
          <w:szCs w:val="16"/>
        </w:rPr>
      </w:pPr>
      <w:r>
        <w:t xml:space="preserve">While the China space threat consists of a spectrum of possibilities, </w:t>
      </w:r>
      <w:r w:rsidRPr="006E2F87">
        <w:rPr>
          <w:rStyle w:val="StyleUnderline"/>
          <w:highlight w:val="green"/>
        </w:rPr>
        <w:t>the U.S. space threat to China</w:t>
      </w:r>
      <w:r>
        <w:t xml:space="preserve"> clearly </w:t>
      </w:r>
      <w:r w:rsidRPr="006E2F87">
        <w:rPr>
          <w:rStyle w:val="StyleUnderline"/>
          <w:highlight w:val="green"/>
        </w:rPr>
        <w:t>goes beyond the realm of possibilities</w:t>
      </w:r>
      <w:r>
        <w:t xml:space="preserve">, </w:t>
      </w:r>
      <w:r w:rsidRPr="007540E6">
        <w:rPr>
          <w:sz w:val="16"/>
          <w:szCs w:val="16"/>
        </w:rPr>
        <w:t>Zhang Hui at Harvard University contends in his article that examines threats from a Chinese perspective. Drawing on authoritative sources, he argues that</w:t>
      </w:r>
      <w:r>
        <w:t xml:space="preserve"> </w:t>
      </w:r>
      <w:r w:rsidRPr="00D61822">
        <w:rPr>
          <w:rStyle w:val="StyleUnderline"/>
          <w:highlight w:val="green"/>
        </w:rPr>
        <w:t xml:space="preserve">the </w:t>
      </w:r>
      <w:r w:rsidRPr="006E2F87">
        <w:rPr>
          <w:rStyle w:val="StyleUnderline"/>
          <w:highlight w:val="green"/>
        </w:rPr>
        <w:t>U</w:t>
      </w:r>
      <w:r>
        <w:t xml:space="preserve">nited </w:t>
      </w:r>
      <w:r w:rsidRPr="006E2F87">
        <w:rPr>
          <w:rStyle w:val="StyleUnderline"/>
          <w:highlight w:val="green"/>
        </w:rPr>
        <w:t>S</w:t>
      </w:r>
      <w:r>
        <w:t xml:space="preserve">tates </w:t>
      </w:r>
      <w:r w:rsidRPr="006E2F87">
        <w:rPr>
          <w:rStyle w:val="StyleUnderline"/>
          <w:highlight w:val="green"/>
        </w:rPr>
        <w:t>is</w:t>
      </w:r>
      <w:r>
        <w:t xml:space="preserve"> unambiguously </w:t>
      </w:r>
      <w:r w:rsidRPr="006E2F87">
        <w:rPr>
          <w:rStyle w:val="StyleUnderline"/>
          <w:highlight w:val="green"/>
        </w:rPr>
        <w:t>committed</w:t>
      </w:r>
      <w:r>
        <w:t xml:space="preserve"> not only </w:t>
      </w:r>
      <w:r w:rsidRPr="00D61822">
        <w:rPr>
          <w:rStyle w:val="StyleUnderline"/>
          <w:highlight w:val="green"/>
        </w:rPr>
        <w:t>to exploiting space for military purposes</w:t>
      </w:r>
      <w:r>
        <w:t xml:space="preserve">, </w:t>
      </w:r>
      <w:r w:rsidRPr="00390DDA">
        <w:rPr>
          <w:sz w:val="16"/>
          <w:szCs w:val="16"/>
        </w:rPr>
        <w:t>but also to controlling space by all necessary means including weapons deployed in space. The objective is not only to protect U.S. space assets, but to deny adversaries the use of space in wartime. In its most ambitious rendition, controlling space applies even to the transitory period of several minutes when an adversary’s missiles are passing through space enroute to their wartime targets on enemy soil. This prospective role for</w:t>
      </w:r>
      <w:r>
        <w:t xml:space="preserve"> </w:t>
      </w:r>
      <w:r w:rsidRPr="00D61822">
        <w:rPr>
          <w:rStyle w:val="Emphasis"/>
          <w:highlight w:val="green"/>
        </w:rPr>
        <w:t>U.S. space control</w:t>
      </w:r>
      <w:r w:rsidRPr="00D61822">
        <w:rPr>
          <w:rStyle w:val="Emphasis"/>
        </w:rPr>
        <w:t xml:space="preserve"> weapons – shooting down an adversary’s ballistic missiles – </w:t>
      </w:r>
      <w:r w:rsidRPr="00D61822">
        <w:rPr>
          <w:rStyle w:val="Emphasis"/>
          <w:highlight w:val="green"/>
        </w:rPr>
        <w:t>is</w:t>
      </w:r>
      <w:r w:rsidRPr="00D61822">
        <w:rPr>
          <w:rStyle w:val="Emphasis"/>
        </w:rPr>
        <w:t xml:space="preserve"> </w:t>
      </w:r>
      <w:r w:rsidRPr="00D61822">
        <w:rPr>
          <w:rStyle w:val="Emphasis"/>
          <w:highlight w:val="green"/>
        </w:rPr>
        <w:t>the</w:t>
      </w:r>
      <w:r w:rsidRPr="00D61822">
        <w:rPr>
          <w:rStyle w:val="Emphasis"/>
        </w:rPr>
        <w:t xml:space="preserve"> </w:t>
      </w:r>
      <w:r w:rsidRPr="00D61822">
        <w:rPr>
          <w:rStyle w:val="Emphasis"/>
          <w:highlight w:val="green"/>
        </w:rPr>
        <w:t>central concern</w:t>
      </w:r>
      <w:r>
        <w:t xml:space="preserve"> of Zhang’s analysis, as it represents </w:t>
      </w:r>
      <w:r w:rsidRPr="00390DDA">
        <w:rPr>
          <w:rStyle w:val="StyleUnderline"/>
          <w:highlight w:val="green"/>
        </w:rPr>
        <w:t>the most serious threat to China’s security.</w:t>
      </w:r>
      <w:r>
        <w:t xml:space="preserve"> </w:t>
      </w:r>
      <w:r w:rsidRPr="00390DDA">
        <w:rPr>
          <w:sz w:val="16"/>
          <w:szCs w:val="16"/>
        </w:rPr>
        <w:t>A space-based U.S. missile defense system, especially one designed to shoot down ballistic missiles during their several minutes of boosted flight after launch (boost-phase defenses), would pose the gravest potential threat by enabling the United States to neutralize China’s strategic nuclear missile deterrent.</w:t>
      </w:r>
    </w:p>
    <w:p w14:paraId="433CCBF3" w14:textId="77777777" w:rsidR="00C35F48" w:rsidRPr="00390DDA" w:rsidRDefault="00C35F48" w:rsidP="00C35F48">
      <w:pPr>
        <w:rPr>
          <w:sz w:val="16"/>
          <w:szCs w:val="16"/>
        </w:rPr>
      </w:pPr>
      <w:r w:rsidRPr="00390DDA">
        <w:rPr>
          <w:sz w:val="16"/>
          <w:szCs w:val="16"/>
        </w:rPr>
        <w:t>In some respects Zhang and many U.S. analysts understate the degree of potential threat to China by stressing the huge cost of the thousands of space- based interceptors needed to maintain an around-the-clock vigil of Chinese missile launches, and by stressing the relative ease by which China’s missiles could punch holes in this defensive constellation. The understatement derives from the fact that a far less extensive galaxy of U.S. space-based interceptors would be needed if the United States could choose the moment for initiating hostilities as part of a preemptive offensive strategy. Even a constellation of dozens of interceptors could be decisive if the United States enjoyed the luxury of setting the terms of the onset of conflict and the interceptors were optimally positioned at that moment.</w:t>
      </w:r>
    </w:p>
    <w:p w14:paraId="0E690631" w14:textId="77777777" w:rsidR="00C35F48" w:rsidRDefault="00C35F48" w:rsidP="00C35F48">
      <w:r w:rsidRPr="00390DDA">
        <w:rPr>
          <w:sz w:val="16"/>
          <w:szCs w:val="16"/>
        </w:rPr>
        <w:t>In Zhang’s view</w:t>
      </w:r>
      <w:r>
        <w:t xml:space="preserve">, </w:t>
      </w:r>
      <w:r w:rsidRPr="00390DDA">
        <w:rPr>
          <w:rStyle w:val="StyleUnderline"/>
          <w:highlight w:val="green"/>
        </w:rPr>
        <w:t>China could counter by deploying anti-space weapons</w:t>
      </w:r>
      <w:r>
        <w:t xml:space="preserve"> designed </w:t>
      </w:r>
      <w:r w:rsidRPr="00390DDA">
        <w:rPr>
          <w:sz w:val="16"/>
          <w:szCs w:val="16"/>
        </w:rPr>
        <w:t xml:space="preserve">to cripple the U.S. missile defense network, but such a </w:t>
      </w:r>
      <w:r>
        <w:t xml:space="preserve">step </w:t>
      </w:r>
      <w:r w:rsidRPr="00390DDA">
        <w:rPr>
          <w:rStyle w:val="Emphasis"/>
          <w:highlight w:val="green"/>
        </w:rPr>
        <w:t>could ignite an arms race in space</w:t>
      </w:r>
      <w:r>
        <w:t xml:space="preserve"> (and, we might add, create </w:t>
      </w:r>
      <w:r w:rsidRPr="00390DDA">
        <w:rPr>
          <w:rStyle w:val="StyleUnderline"/>
          <w:highlight w:val="green"/>
        </w:rPr>
        <w:t>impulses to preemptively strike</w:t>
      </w:r>
      <w:r>
        <w:t xml:space="preserve"> in space during a crisis). Alternatively, China could </w:t>
      </w:r>
      <w:r w:rsidRPr="00390DDA">
        <w:rPr>
          <w:rStyle w:val="StyleUnderline"/>
          <w:highlight w:val="green"/>
        </w:rPr>
        <w:t>ramp up</w:t>
      </w:r>
      <w:r>
        <w:t xml:space="preserve"> its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but the downsides are numerous. A Chinese missile build-up could trigger </w:t>
      </w:r>
      <w:r w:rsidRPr="00390DDA">
        <w:rPr>
          <w:rStyle w:val="Emphasis"/>
          <w:highlight w:val="green"/>
        </w:rPr>
        <w:t>nuclear reactions from India.</w:t>
      </w:r>
      <w:r>
        <w:t xml:space="preserve"> If Pakistan follows suit, </w:t>
      </w:r>
      <w:r w:rsidRPr="00390DDA">
        <w:rPr>
          <w:rStyle w:val="StyleUnderline"/>
          <w:highlight w:val="green"/>
        </w:rPr>
        <w:t>an arms race in South Asia</w:t>
      </w:r>
      <w:r>
        <w:t xml:space="preserve"> </w:t>
      </w:r>
      <w:r w:rsidRPr="00390DDA">
        <w:rPr>
          <w:sz w:val="16"/>
          <w:szCs w:val="16"/>
        </w:rPr>
        <w:t>could result. It could also require China to re-start its fissile materials production facilities and thereby unravel China’s commitment to the multinational treaty calling for all countries to stop future production of such materials.</w:t>
      </w:r>
    </w:p>
    <w:p w14:paraId="6E1F4244" w14:textId="77777777" w:rsidR="00C35F48" w:rsidRDefault="00C35F48" w:rsidP="00C35F48"/>
    <w:p w14:paraId="403E1AF2" w14:textId="77777777" w:rsidR="00C35F48" w:rsidRDefault="00C35F48" w:rsidP="00C35F48">
      <w:pPr>
        <w:pStyle w:val="Heading4"/>
      </w:pPr>
      <w:r>
        <w:t>Turns aff war impacts and hyper-escalate their conflict scenarios since other states have incentives to match China</w:t>
      </w:r>
    </w:p>
    <w:p w14:paraId="299C93A7" w14:textId="77777777" w:rsidR="00C35F48" w:rsidRPr="00E12672" w:rsidRDefault="00C35F48" w:rsidP="00C35F48"/>
    <w:p w14:paraId="76D92A0F" w14:textId="77777777" w:rsidR="00C35F48" w:rsidRDefault="00C35F48" w:rsidP="00C35F48">
      <w:pPr>
        <w:pStyle w:val="Heading2"/>
      </w:pPr>
      <w:r>
        <w:t>Case</w:t>
      </w:r>
    </w:p>
    <w:p w14:paraId="042F6ABA" w14:textId="77777777" w:rsidR="00C35F48" w:rsidRDefault="00C35F48" w:rsidP="00C35F48">
      <w:pPr>
        <w:pStyle w:val="Heading3"/>
      </w:pPr>
      <w:r>
        <w:t>AT: Space Militarization</w:t>
      </w:r>
    </w:p>
    <w:p w14:paraId="2A1E1CFD" w14:textId="77777777" w:rsidR="00C35F48" w:rsidRPr="009751F7" w:rsidRDefault="00C35F48" w:rsidP="00C35F48"/>
    <w:p w14:paraId="604AF152" w14:textId="77777777" w:rsidR="00C35F48" w:rsidRDefault="00C35F48" w:rsidP="00C35F48">
      <w:pPr>
        <w:pStyle w:val="Heading4"/>
      </w:pPr>
      <w:r>
        <w:t>No uniqueness – most of Chinese militarization isn’t private</w:t>
      </w:r>
    </w:p>
    <w:p w14:paraId="3618C7B5" w14:textId="77777777" w:rsidR="00C35F48" w:rsidRDefault="00C35F48" w:rsidP="00C35F48">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securityTaylor A. Lee is an analyst with BluePath Labs, a DC-based consulting company that focuses on research, analysis, disruptive technologies, and wargaming. URL </w:t>
      </w:r>
      <w:hyperlink r:id="rId15" w:history="1">
        <w:r w:rsidRPr="0064003F">
          <w:rPr>
            <w:rStyle w:val="Hyperlink"/>
            <w:sz w:val="16"/>
            <w:szCs w:val="16"/>
          </w:rPr>
          <w:t>https://www.defenseone.com/ideas/2021/07/chinas-space-program-more-military-you-might-think/183790/</w:t>
        </w:r>
      </w:hyperlink>
      <w:r w:rsidRPr="0064003F">
        <w:rPr>
          <w:sz w:val="16"/>
          <w:szCs w:val="16"/>
        </w:rPr>
        <w:t>, KR</w:t>
      </w:r>
    </w:p>
    <w:p w14:paraId="6FB23A53" w14:textId="77777777" w:rsidR="00C35F48" w:rsidRDefault="00C35F48" w:rsidP="00C35F48">
      <w:r>
        <w:t xml:space="preserve">The </w:t>
      </w:r>
      <w:r w:rsidRPr="005B4AF4">
        <w:rPr>
          <w:rStyle w:val="StyleUnderline"/>
          <w:highlight w:val="green"/>
        </w:rPr>
        <w:t>militarized</w:t>
      </w:r>
      <w:r>
        <w:t xml:space="preserve"> tilt of the </w:t>
      </w:r>
      <w:r w:rsidRPr="005B4AF4">
        <w:rPr>
          <w:rStyle w:val="StyleUnderline"/>
          <w:highlight w:val="green"/>
        </w:rPr>
        <w:t>Chinese space program</w:t>
      </w:r>
      <w:r>
        <w:t xml:space="preserve"> complicates these plans. Space </w:t>
      </w:r>
      <w:r w:rsidRPr="005B4AF4">
        <w:rPr>
          <w:rStyle w:val="StyleUnderline"/>
          <w:highlight w:val="green"/>
        </w:rPr>
        <w:t>planning</w:t>
      </w:r>
      <w:r>
        <w:t xml:space="preserve"> and directing </w:t>
      </w:r>
      <w:r w:rsidRPr="005B4AF4">
        <w:rPr>
          <w:rStyle w:val="StyleUnderline"/>
          <w:highlight w:val="green"/>
        </w:rPr>
        <w:t>organizations</w:t>
      </w:r>
      <w:r>
        <w:t xml:space="preserve">, the ground </w:t>
      </w:r>
      <w:r w:rsidRPr="005B4AF4">
        <w:rPr>
          <w:rStyle w:val="StyleUnderline"/>
          <w:highlight w:val="green"/>
        </w:rPr>
        <w:t>infrastructure</w:t>
      </w:r>
      <w:r>
        <w:t xml:space="preserve"> </w:t>
      </w:r>
      <w:r w:rsidRPr="005B4AF4">
        <w:rPr>
          <w:rStyle w:val="StyleUnderline"/>
          <w:highlight w:val="green"/>
        </w:rPr>
        <w:t>supporting</w:t>
      </w:r>
      <w:r>
        <w:t xml:space="preserve"> its </w:t>
      </w:r>
      <w:r w:rsidRPr="005B4AF4">
        <w:rPr>
          <w:rStyle w:val="StyleUnderline"/>
          <w:highlight w:val="green"/>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14:paraId="23747E9C" w14:textId="77777777" w:rsidR="00C35F48" w:rsidRPr="005B4AF4" w:rsidRDefault="00C35F48" w:rsidP="00C35F48">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actually in charge of China’s manned space program is the China Manned Space Engineering Office, which is under China’s Central Military Commission Equipment Development Department. </w:t>
      </w:r>
    </w:p>
    <w:p w14:paraId="4729F546" w14:textId="77777777" w:rsidR="00C35F48" w:rsidRPr="005B4AF4" w:rsidRDefault="00C35F48" w:rsidP="00C35F48">
      <w:r>
        <w:t xml:space="preserve">Likewise, </w:t>
      </w:r>
      <w:r w:rsidRPr="005B4AF4">
        <w:rPr>
          <w:rStyle w:val="StyleUnderline"/>
          <w:highlight w:val="green"/>
        </w:rPr>
        <w:t>the infrastructure of China’s space program is</w:t>
      </w:r>
      <w:r w:rsidRPr="005B4AF4">
        <w:rPr>
          <w:rStyle w:val="StyleUnderline"/>
        </w:rPr>
        <w:t xml:space="preserve"> </w:t>
      </w:r>
      <w:r>
        <w:t xml:space="preserve">also </w:t>
      </w:r>
      <w:r w:rsidRPr="005B4AF4">
        <w:rPr>
          <w:rStyle w:val="StyleUnderline"/>
          <w:highlight w:val="green"/>
        </w:rPr>
        <w:t>heavily</w:t>
      </w:r>
      <w:r>
        <w:t xml:space="preserve"> </w:t>
      </w:r>
      <w:r w:rsidRPr="005B4AF4">
        <w:rPr>
          <w:rStyle w:val="StyleUnderline"/>
          <w:highlight w:val="green"/>
        </w:rPr>
        <w:t>militarized</w:t>
      </w:r>
      <w:r>
        <w:t xml:space="preserve">. The launch sites, control centers, and many of the satellites are </w:t>
      </w:r>
      <w:r w:rsidRPr="005B4AF4">
        <w:rPr>
          <w:rStyle w:val="StyleUnderline"/>
          <w:highlight w:val="green"/>
        </w:rPr>
        <w:t>directly run by the PLA</w:t>
      </w:r>
      <w:r>
        <w:t xml:space="preserve">. Taikonauts lift off from the Jiuquan Satellite Launch Center (aka Base 20 of the PLA’s Strategic Support Force, its space and cyber arm); directed by the PLASSF’s Beijing Aerospace Flight Control Center, with Telemetry, </w:t>
      </w:r>
      <w:r w:rsidRPr="005B4AF4">
        <w:rPr>
          <w:rStyle w:val="StyleUnderline"/>
          <w:highlight w:val="green"/>
        </w:rPr>
        <w:t>Tracking and Control support</w:t>
      </w:r>
      <w:r>
        <w:t xml:space="preserve"> from the Xi’an Satellite Control Center (aka the PLASSF’s Base 26); and land at one of two sites in Inner Mongolia operated by the two bases.</w:t>
      </w:r>
    </w:p>
    <w:p w14:paraId="2FB346A9" w14:textId="77777777" w:rsidR="00C35F48" w:rsidRDefault="00C35F48" w:rsidP="00C35F48"/>
    <w:p w14:paraId="0BAA9F22" w14:textId="77777777" w:rsidR="00C35F48" w:rsidRDefault="00C35F48" w:rsidP="00C35F48">
      <w:pPr>
        <w:pStyle w:val="Heading4"/>
      </w:pPr>
      <w:r>
        <w:t>No link:</w:t>
      </w:r>
    </w:p>
    <w:p w14:paraId="2BA797BF" w14:textId="77777777" w:rsidR="00C35F48" w:rsidRDefault="00C35F48" w:rsidP="00C35F48">
      <w:pPr>
        <w:pStyle w:val="Heading4"/>
        <w:numPr>
          <w:ilvl w:val="0"/>
          <w:numId w:val="12"/>
        </w:numPr>
        <w:tabs>
          <w:tab w:val="num" w:pos="360"/>
        </w:tabs>
        <w:ind w:left="0" w:firstLine="0"/>
      </w:pPr>
      <w:r>
        <w:t xml:space="preserve">Even if they’re right that they work on private projects to help each other – the larger iniative is space dominance which the aff doesn’t solve </w:t>
      </w:r>
    </w:p>
    <w:p w14:paraId="57753D4C" w14:textId="77777777" w:rsidR="00C35F48" w:rsidRDefault="00C35F48" w:rsidP="00C35F48">
      <w:pPr>
        <w:pStyle w:val="Heading4"/>
        <w:numPr>
          <w:ilvl w:val="0"/>
          <w:numId w:val="12"/>
        </w:numPr>
        <w:tabs>
          <w:tab w:val="num" w:pos="360"/>
        </w:tabs>
        <w:ind w:left="0" w:firstLine="0"/>
      </w:pPr>
      <w:r>
        <w:t>their card literally says they’ve already militarized it so they don’t need alliances (which is what the impact ev is ABOUT, not alliances)</w:t>
      </w:r>
    </w:p>
    <w:p w14:paraId="47BD6E51" w14:textId="77777777" w:rsidR="00C35F48" w:rsidRPr="00C64542" w:rsidRDefault="00C35F48" w:rsidP="00C35F48">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93DEDDF" w14:textId="77777777" w:rsidR="00C35F48" w:rsidRPr="00C64542" w:rsidRDefault="00C35F48" w:rsidP="00C35F48">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67DB52AF" w14:textId="77777777" w:rsidR="00C35F48" w:rsidRPr="00C64542" w:rsidRDefault="00C35F48" w:rsidP="00C35F4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3FFF923" w14:textId="77777777" w:rsidR="00C35F48" w:rsidRPr="00C0159B" w:rsidRDefault="00C35F48" w:rsidP="00C35F4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6E058D54" w14:textId="77777777" w:rsidR="00C35F48" w:rsidRPr="00C64542" w:rsidRDefault="00C35F48" w:rsidP="00C35F48">
      <w:pPr>
        <w:rPr>
          <w:rStyle w:val="Emphasis"/>
        </w:rPr>
      </w:pPr>
      <w:r w:rsidRPr="00C64542">
        <w:rPr>
          <w:rStyle w:val="Emphasis"/>
        </w:rPr>
        <w:t>On the surface, that sounds innocuous. Who, after all, wants an arms race in space?</w:t>
      </w:r>
    </w:p>
    <w:p w14:paraId="660BB2A5" w14:textId="77777777" w:rsidR="00C35F48" w:rsidRPr="00C64542" w:rsidRDefault="00C35F48" w:rsidP="00C35F48">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69D149C4" w14:textId="77777777" w:rsidR="00C35F48" w:rsidRDefault="00C35F48" w:rsidP="00C35F48"/>
    <w:p w14:paraId="1D07DEA3" w14:textId="77777777" w:rsidR="00C35F48" w:rsidRDefault="00C35F48" w:rsidP="00C35F48">
      <w:pPr>
        <w:pStyle w:val="Heading4"/>
      </w:pPr>
      <w:r>
        <w:t>China-Russian alliances don’t last- “US causes them to draw together” narrative is wrong</w:t>
      </w:r>
    </w:p>
    <w:p w14:paraId="51F4E569" w14:textId="77777777" w:rsidR="00C35F48" w:rsidRDefault="00C35F48" w:rsidP="00C35F48">
      <w:r>
        <w:rPr>
          <w:rStyle w:val="Style13ptBold"/>
        </w:rPr>
        <w:t xml:space="preserve">Carafano 19 </w:t>
      </w:r>
      <w:r>
        <w:t xml:space="preserve">(Vice President, Kathryn and Shelby Cullom Davis Institute, James Jay Carafano is a leading expert in national security and foreign policy challenges., </w:t>
      </w:r>
      <w:hyperlink r:id="rId16" w:history="1">
        <w:r w:rsidRPr="00352605">
          <w:rPr>
            <w:rStyle w:val="Hyperlink"/>
          </w:rPr>
          <w:t>https://www.heritage.org/defense/commentary/why-the-china-russia-alliance-wont-last</w:t>
        </w:r>
      </w:hyperlink>
      <w:r>
        <w:rPr>
          <w:rStyle w:val="Hyperlink"/>
        </w:rPr>
        <w:t>, August 7</w:t>
      </w:r>
      <w:r w:rsidRPr="00624368">
        <w:rPr>
          <w:rStyle w:val="Hyperlink"/>
          <w:vertAlign w:val="superscript"/>
        </w:rPr>
        <w:t>th</w:t>
      </w:r>
      <w:r>
        <w:rPr>
          <w:rStyle w:val="Hyperlink"/>
        </w:rPr>
        <w:t>, 2019, “Why the China-Russian Alliance won’t last”)//AK</w:t>
      </w:r>
    </w:p>
    <w:p w14:paraId="3B11D0F3" w14:textId="77777777" w:rsidR="00C35F48" w:rsidRPr="00CB3BD0" w:rsidRDefault="00C35F48" w:rsidP="00C35F48">
      <w:pPr>
        <w:rPr>
          <w:sz w:val="14"/>
        </w:rPr>
      </w:pPr>
      <w:r w:rsidRPr="00CB3BD0">
        <w:rPr>
          <w:sz w:val="14"/>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624368">
        <w:rPr>
          <w:u w:val="single"/>
        </w:rPr>
        <w:t xml:space="preserve">Fears of an allied </w:t>
      </w:r>
      <w:r w:rsidRPr="00CD43A4">
        <w:rPr>
          <w:highlight w:val="yellow"/>
          <w:u w:val="single"/>
        </w:rPr>
        <w:t>China</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Russia</w:t>
      </w:r>
      <w:r w:rsidRPr="00CB3BD0">
        <w:rPr>
          <w:sz w:val="14"/>
        </w:rPr>
        <w:t xml:space="preserve"> running amok around the world </w:t>
      </w:r>
      <w:r w:rsidRPr="00CD43A4">
        <w:rPr>
          <w:highlight w:val="yellow"/>
          <w:u w:val="single"/>
        </w:rPr>
        <w:t>are</w:t>
      </w:r>
      <w:r w:rsidRPr="00624368">
        <w:rPr>
          <w:u w:val="single"/>
        </w:rPr>
        <w:t xml:space="preserve"> </w:t>
      </w:r>
      <w:r w:rsidRPr="00CD43A4">
        <w:rPr>
          <w:highlight w:val="yellow"/>
          <w:u w:val="single"/>
        </w:rPr>
        <w:t>overblown</w:t>
      </w:r>
      <w:r w:rsidRPr="00CB3BD0">
        <w:rPr>
          <w:sz w:val="14"/>
        </w:rPr>
        <w:t>. Indeed</w:t>
      </w:r>
      <w:r w:rsidRPr="00624368">
        <w:rPr>
          <w:u w:val="single"/>
        </w:rPr>
        <w:t xml:space="preserve">, there is </w:t>
      </w:r>
      <w:r w:rsidRPr="00CD43A4">
        <w:rPr>
          <w:highlight w:val="yellow"/>
          <w:u w:val="single"/>
        </w:rPr>
        <w:t>so</w:t>
      </w:r>
      <w:r w:rsidRPr="00624368">
        <w:rPr>
          <w:u w:val="single"/>
        </w:rPr>
        <w:t xml:space="preserve"> </w:t>
      </w:r>
      <w:r w:rsidRPr="00CD43A4">
        <w:rPr>
          <w:highlight w:val="yellow"/>
          <w:u w:val="single"/>
        </w:rPr>
        <w:t>much</w:t>
      </w:r>
      <w:r w:rsidRPr="00624368">
        <w:rPr>
          <w:u w:val="single"/>
        </w:rPr>
        <w:t xml:space="preserve"> </w:t>
      </w:r>
      <w:r w:rsidRPr="00CD43A4">
        <w:rPr>
          <w:highlight w:val="yellow"/>
          <w:u w:val="single"/>
        </w:rPr>
        <w:t>friction</w:t>
      </w:r>
      <w:r w:rsidRPr="00624368">
        <w:rPr>
          <w:u w:val="single"/>
        </w:rPr>
        <w:t xml:space="preserve"> </w:t>
      </w:r>
      <w:r w:rsidRPr="00CD43A4">
        <w:rPr>
          <w:highlight w:val="yellow"/>
          <w:u w:val="single"/>
        </w:rPr>
        <w:t>between</w:t>
      </w:r>
      <w:r w:rsidRPr="00624368">
        <w:rPr>
          <w:u w:val="single"/>
        </w:rPr>
        <w:t xml:space="preserve"> </w:t>
      </w:r>
      <w:r w:rsidRPr="00CD43A4">
        <w:rPr>
          <w:highlight w:val="yellow"/>
          <w:u w:val="single"/>
        </w:rPr>
        <w:t>these</w:t>
      </w:r>
      <w:r w:rsidRPr="00624368">
        <w:rPr>
          <w:u w:val="single"/>
        </w:rPr>
        <w:t xml:space="preserve"> “</w:t>
      </w:r>
      <w:r w:rsidRPr="00CD43A4">
        <w:rPr>
          <w:highlight w:val="yellow"/>
          <w:u w:val="single"/>
        </w:rPr>
        <w:t>friends</w:t>
      </w:r>
      <w:r w:rsidRPr="00624368">
        <w:rPr>
          <w:u w:val="single"/>
        </w:rPr>
        <w:t xml:space="preserve">,” </w:t>
      </w:r>
      <w:r w:rsidRPr="00CD43A4">
        <w:rPr>
          <w:highlight w:val="yellow"/>
          <w:u w:val="single"/>
        </w:rPr>
        <w:t>any</w:t>
      </w:r>
      <w:r w:rsidRPr="00624368">
        <w:rPr>
          <w:u w:val="single"/>
        </w:rPr>
        <w:t xml:space="preserve"> </w:t>
      </w:r>
      <w:r w:rsidRPr="00CD43A4">
        <w:rPr>
          <w:highlight w:val="yellow"/>
          <w:u w:val="single"/>
        </w:rPr>
        <w:t>attempt</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team</w:t>
      </w:r>
      <w:r w:rsidRPr="00624368">
        <w:rPr>
          <w:u w:val="single"/>
        </w:rPr>
        <w:t xml:space="preserve"> up </w:t>
      </w:r>
      <w:r w:rsidRPr="00CD43A4">
        <w:rPr>
          <w:highlight w:val="yellow"/>
          <w:u w:val="single"/>
        </w:rPr>
        <w:t>would</w:t>
      </w:r>
      <w:r w:rsidRPr="00624368">
        <w:rPr>
          <w:u w:val="single"/>
        </w:rPr>
        <w:t xml:space="preserve"> likely </w:t>
      </w:r>
      <w:r w:rsidRPr="00CD43A4">
        <w:rPr>
          <w:highlight w:val="yellow"/>
          <w:u w:val="single"/>
        </w:rPr>
        <w:t>give</w:t>
      </w:r>
      <w:r w:rsidRPr="00624368">
        <w:rPr>
          <w:u w:val="single"/>
        </w:rPr>
        <w:t xml:space="preserve"> </w:t>
      </w:r>
      <w:r w:rsidRPr="00CD43A4">
        <w:rPr>
          <w:highlight w:val="yellow"/>
          <w:u w:val="single"/>
        </w:rPr>
        <w:t>both</w:t>
      </w:r>
      <w:r w:rsidRPr="00624368">
        <w:rPr>
          <w:u w:val="single"/>
        </w:rPr>
        <w:t xml:space="preserve"> </w:t>
      </w:r>
      <w:r w:rsidRPr="00CD43A4">
        <w:rPr>
          <w:highlight w:val="yellow"/>
          <w:u w:val="single"/>
        </w:rPr>
        <w:t>countries</w:t>
      </w:r>
      <w:r w:rsidRPr="00624368">
        <w:rPr>
          <w:u w:val="single"/>
        </w:rPr>
        <w:t xml:space="preserve"> </w:t>
      </w:r>
      <w:r w:rsidRPr="00CD43A4">
        <w:rPr>
          <w:highlight w:val="yellow"/>
          <w:u w:val="single"/>
        </w:rPr>
        <w:t>heat</w:t>
      </w:r>
      <w:r w:rsidRPr="00624368">
        <w:rPr>
          <w:u w:val="single"/>
        </w:rPr>
        <w:t xml:space="preserve"> </w:t>
      </w:r>
      <w:r w:rsidRPr="00CD43A4">
        <w:rPr>
          <w:highlight w:val="yellow"/>
          <w:u w:val="single"/>
        </w:rPr>
        <w:t>rash</w:t>
      </w:r>
      <w:r w:rsidRPr="00624368">
        <w:rPr>
          <w:u w:val="single"/>
        </w:rPr>
        <w:t>.</w:t>
      </w:r>
      <w:r w:rsidRPr="00CB3BD0">
        <w:rPr>
          <w:sz w:val="14"/>
        </w:rPr>
        <w:t xml:space="preserve"> Siren’s Cat Call Here’s the </w:t>
      </w:r>
      <w:r w:rsidRPr="00CD43A4">
        <w:rPr>
          <w:highlight w:val="yellow"/>
          <w:u w:val="single"/>
        </w:rPr>
        <w:t>lame narrative</w:t>
      </w:r>
      <w:r w:rsidRPr="00CB3BD0">
        <w:rPr>
          <w:sz w:val="14"/>
        </w:rPr>
        <w:t xml:space="preserve"> that’s animating the Bismarck wannabes: </w:t>
      </w:r>
      <w:r w:rsidRPr="00CD43A4">
        <w:rPr>
          <w:highlight w:val="yellow"/>
          <w:u w:val="single"/>
        </w:rPr>
        <w:t>The</w:t>
      </w:r>
      <w:r w:rsidRPr="00624368">
        <w:rPr>
          <w:u w:val="single"/>
        </w:rPr>
        <w:t xml:space="preserve"> </w:t>
      </w:r>
      <w:r w:rsidRPr="00CD43A4">
        <w:rPr>
          <w:highlight w:val="yellow"/>
          <w:u w:val="single"/>
        </w:rPr>
        <w:t>U</w:t>
      </w:r>
      <w:r w:rsidRPr="00624368">
        <w:rPr>
          <w:u w:val="single"/>
        </w:rPr>
        <w:t xml:space="preserve">nited </w:t>
      </w:r>
      <w:r w:rsidRPr="00CD43A4">
        <w:rPr>
          <w:highlight w:val="yellow"/>
          <w:u w:val="single"/>
        </w:rPr>
        <w:t>S</w:t>
      </w:r>
      <w:r w:rsidRPr="00CD43A4">
        <w:rPr>
          <w:u w:val="single"/>
        </w:rPr>
        <w:t>tates</w:t>
      </w:r>
      <w:r w:rsidRPr="00624368">
        <w:rPr>
          <w:u w:val="single"/>
        </w:rPr>
        <w:t xml:space="preserve"> </w:t>
      </w:r>
      <w:r w:rsidRPr="00CD43A4">
        <w:rPr>
          <w:highlight w:val="yellow"/>
          <w:u w:val="single"/>
        </w:rPr>
        <w:t>is</w:t>
      </w:r>
      <w:r w:rsidRPr="00624368">
        <w:rPr>
          <w:u w:val="single"/>
        </w:rPr>
        <w:t xml:space="preserve"> </w:t>
      </w:r>
      <w:r w:rsidRPr="00CD43A4">
        <w:rPr>
          <w:highlight w:val="yellow"/>
          <w:u w:val="single"/>
        </w:rPr>
        <w:t>pushing</w:t>
      </w:r>
      <w:r w:rsidRPr="00624368">
        <w:rPr>
          <w:u w:val="single"/>
        </w:rPr>
        <w:t xml:space="preserve"> back against </w:t>
      </w:r>
      <w:r w:rsidRPr="00CD43A4">
        <w:rPr>
          <w:highlight w:val="yellow"/>
          <w:u w:val="single"/>
        </w:rPr>
        <w:t>Moscow</w:t>
      </w:r>
      <w:r w:rsidRPr="00624368">
        <w:rPr>
          <w:u w:val="single"/>
        </w:rPr>
        <w:t xml:space="preserve"> </w:t>
      </w:r>
      <w:r w:rsidRPr="00CD43A4">
        <w:rPr>
          <w:highlight w:val="yellow"/>
          <w:u w:val="single"/>
        </w:rPr>
        <w:t>and</w:t>
      </w:r>
      <w:r w:rsidRPr="00624368">
        <w:rPr>
          <w:u w:val="single"/>
        </w:rPr>
        <w:t xml:space="preserve"> </w:t>
      </w:r>
      <w:r w:rsidRPr="00CD43A4">
        <w:rPr>
          <w:u w:val="single"/>
        </w:rPr>
        <w:t>pressing</w:t>
      </w:r>
      <w:r w:rsidRPr="00624368">
        <w:rPr>
          <w:u w:val="single"/>
        </w:rPr>
        <w:t xml:space="preserve"> </w:t>
      </w:r>
      <w:r w:rsidRPr="00CD43A4">
        <w:rPr>
          <w:highlight w:val="yellow"/>
          <w:u w:val="single"/>
        </w:rPr>
        <w:t>Beijing</w:t>
      </w:r>
      <w:r w:rsidRPr="00624368">
        <w:rPr>
          <w:u w:val="single"/>
        </w:rPr>
        <w:t xml:space="preserve">. This is </w:t>
      </w:r>
      <w:r w:rsidRPr="00CD43A4">
        <w:rPr>
          <w:highlight w:val="yellow"/>
          <w:u w:val="single"/>
        </w:rPr>
        <w:t>driving</w:t>
      </w:r>
      <w:r w:rsidRPr="00624368">
        <w:rPr>
          <w:u w:val="single"/>
        </w:rPr>
        <w:t xml:space="preserve"> </w:t>
      </w:r>
      <w:r w:rsidRPr="00CD43A4">
        <w:rPr>
          <w:highlight w:val="yellow"/>
          <w:u w:val="single"/>
        </w:rPr>
        <w:t>Moscow</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Beijing</w:t>
      </w:r>
      <w:r w:rsidRPr="00624368">
        <w:rPr>
          <w:u w:val="single"/>
        </w:rPr>
        <w:t xml:space="preserve"> </w:t>
      </w:r>
      <w:r w:rsidRPr="00CD43A4">
        <w:rPr>
          <w:highlight w:val="yellow"/>
          <w:u w:val="single"/>
        </w:rPr>
        <w:t>closer</w:t>
      </w:r>
      <w:r w:rsidRPr="00624368">
        <w:rPr>
          <w:u w:val="single"/>
        </w:rPr>
        <w:t xml:space="preserve"> together. </w:t>
      </w:r>
      <w:r w:rsidRPr="00CD43A4">
        <w:rPr>
          <w:highlight w:val="yellow"/>
          <w:u w:val="single"/>
        </w:rPr>
        <w:t>Beijing</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Moscow</w:t>
      </w:r>
      <w:r w:rsidRPr="00624368">
        <w:rPr>
          <w:u w:val="single"/>
        </w:rPr>
        <w:t xml:space="preserve"> </w:t>
      </w:r>
      <w:r w:rsidRPr="00CD43A4">
        <w:rPr>
          <w:highlight w:val="yellow"/>
          <w:u w:val="single"/>
        </w:rPr>
        <w:t>will</w:t>
      </w:r>
      <w:r w:rsidRPr="00624368">
        <w:rPr>
          <w:u w:val="single"/>
        </w:rPr>
        <w:t xml:space="preserve"> </w:t>
      </w:r>
      <w:r w:rsidRPr="00CD43A4">
        <w:rPr>
          <w:highlight w:val="yellow"/>
          <w:u w:val="single"/>
        </w:rPr>
        <w:t>then</w:t>
      </w:r>
      <w:r w:rsidRPr="00624368">
        <w:rPr>
          <w:u w:val="single"/>
        </w:rPr>
        <w:t xml:space="preserve"> </w:t>
      </w:r>
      <w:r w:rsidRPr="00CD43A4">
        <w:rPr>
          <w:highlight w:val="yellow"/>
          <w:u w:val="single"/>
        </w:rPr>
        <w:t>gang-up</w:t>
      </w:r>
      <w:r w:rsidRPr="00624368">
        <w:rPr>
          <w:u w:val="single"/>
        </w:rPr>
        <w:t xml:space="preserve"> </w:t>
      </w:r>
      <w:r w:rsidRPr="00CD43A4">
        <w:rPr>
          <w:highlight w:val="yellow"/>
          <w:u w:val="single"/>
        </w:rPr>
        <w:t>on</w:t>
      </w:r>
      <w:r w:rsidRPr="00624368">
        <w:rPr>
          <w:u w:val="single"/>
        </w:rPr>
        <w:t xml:space="preserve"> </w:t>
      </w:r>
      <w:r w:rsidRPr="00CD43A4">
        <w:rPr>
          <w:highlight w:val="yellow"/>
          <w:u w:val="single"/>
        </w:rPr>
        <w:t>the</w:t>
      </w:r>
      <w:r w:rsidRPr="00624368">
        <w:rPr>
          <w:u w:val="single"/>
        </w:rPr>
        <w:t xml:space="preserve"> </w:t>
      </w:r>
      <w:r w:rsidRPr="00CD43A4">
        <w:rPr>
          <w:highlight w:val="yellow"/>
          <w:u w:val="single"/>
        </w:rPr>
        <w:t>U</w:t>
      </w:r>
      <w:r w:rsidRPr="00624368">
        <w:rPr>
          <w:u w:val="single"/>
        </w:rPr>
        <w:t xml:space="preserve">nited </w:t>
      </w:r>
      <w:r w:rsidRPr="00CD43A4">
        <w:rPr>
          <w:highlight w:val="yellow"/>
          <w:u w:val="single"/>
        </w:rPr>
        <w:t>S</w:t>
      </w:r>
      <w:r w:rsidRPr="00CD43A4">
        <w:rPr>
          <w:u w:val="single"/>
        </w:rPr>
        <w:t>tates</w:t>
      </w:r>
      <w:r w:rsidRPr="00624368">
        <w:rPr>
          <w:u w:val="single"/>
        </w:rPr>
        <w:t>. T</w:t>
      </w:r>
      <w:r w:rsidRPr="00CB3BD0">
        <w:rPr>
          <w:sz w:val="14"/>
        </w:rPr>
        <w:t>o prevent this, the United States should make nice with Moscow (undermining the incipient Sino-Russian détente) and then focus on beating back against China.</w:t>
      </w:r>
      <w:r>
        <w:rPr>
          <w:u w:val="single"/>
        </w:rPr>
        <w:t xml:space="preserve"> </w:t>
      </w:r>
      <w:r w:rsidRPr="00CD43A4">
        <w:rPr>
          <w:highlight w:val="yellow"/>
          <w:u w:val="single"/>
        </w:rPr>
        <w:t>This</w:t>
      </w:r>
      <w:r w:rsidRPr="00624368">
        <w:rPr>
          <w:u w:val="single"/>
        </w:rPr>
        <w:t xml:space="preserve"> is an </w:t>
      </w:r>
      <w:r w:rsidRPr="00CD43A4">
        <w:rPr>
          <w:highlight w:val="yellow"/>
          <w:u w:val="single"/>
        </w:rPr>
        <w:t>idea</w:t>
      </w:r>
      <w:r w:rsidRPr="00624368">
        <w:rPr>
          <w:u w:val="single"/>
        </w:rPr>
        <w:t xml:space="preserve"> that </w:t>
      </w:r>
      <w:r w:rsidRPr="00CD43A4">
        <w:rPr>
          <w:highlight w:val="yellow"/>
          <w:u w:val="single"/>
        </w:rPr>
        <w:t>should</w:t>
      </w:r>
      <w:r w:rsidRPr="00624368">
        <w:rPr>
          <w:u w:val="single"/>
        </w:rPr>
        <w:t xml:space="preserve"> </w:t>
      </w:r>
      <w:r w:rsidRPr="00CD43A4">
        <w:rPr>
          <w:highlight w:val="yellow"/>
          <w:u w:val="single"/>
        </w:rPr>
        <w:t>be</w:t>
      </w:r>
      <w:r w:rsidRPr="00624368">
        <w:rPr>
          <w:u w:val="single"/>
        </w:rPr>
        <w:t xml:space="preserve"> </w:t>
      </w:r>
      <w:r w:rsidRPr="00CD43A4">
        <w:rPr>
          <w:highlight w:val="yellow"/>
          <w:u w:val="single"/>
        </w:rPr>
        <w:t>dumped</w:t>
      </w:r>
      <w:r w:rsidRPr="00624368">
        <w:rPr>
          <w:u w:val="single"/>
        </w:rPr>
        <w:t xml:space="preserve"> into the dustbin </w:t>
      </w:r>
      <w:r w:rsidRPr="00CD43A4">
        <w:rPr>
          <w:highlight w:val="yellow"/>
          <w:u w:val="single"/>
        </w:rPr>
        <w:t>before</w:t>
      </w:r>
      <w:r w:rsidRPr="00624368">
        <w:rPr>
          <w:u w:val="single"/>
        </w:rPr>
        <w:t xml:space="preserve"> </w:t>
      </w:r>
      <w:r w:rsidRPr="00CD43A4">
        <w:rPr>
          <w:highlight w:val="yellow"/>
          <w:u w:val="single"/>
        </w:rPr>
        <w:t>it has any history</w:t>
      </w:r>
      <w:r w:rsidRPr="00624368">
        <w:rPr>
          <w:u w:val="single"/>
        </w:rPr>
        <w:t>.</w:t>
      </w:r>
      <w:r>
        <w:rPr>
          <w:u w:val="single"/>
        </w:rPr>
        <w:t xml:space="preserve"> </w:t>
      </w:r>
      <w:r w:rsidRPr="00CB3BD0">
        <w:rPr>
          <w:sz w:val="14"/>
        </w:rPr>
        <w:t xml:space="preserve">Yes, China and Russia are going to work together to some degree. They have important things in common. For example, </w:t>
      </w:r>
      <w:r w:rsidRPr="00CD43A4">
        <w:rPr>
          <w:highlight w:val="yellow"/>
          <w:u w:val="single"/>
        </w:rPr>
        <w:t>both</w:t>
      </w:r>
      <w:r w:rsidRPr="00624368">
        <w:rPr>
          <w:u w:val="single"/>
        </w:rPr>
        <w:t xml:space="preserve"> </w:t>
      </w:r>
      <w:r w:rsidRPr="00CD43A4">
        <w:rPr>
          <w:highlight w:val="yellow"/>
          <w:u w:val="single"/>
        </w:rPr>
        <w:t>are</w:t>
      </w:r>
      <w:r w:rsidRPr="00624368">
        <w:rPr>
          <w:u w:val="single"/>
        </w:rPr>
        <w:t xml:space="preserve"> </w:t>
      </w:r>
      <w:r w:rsidRPr="00CD43A4">
        <w:rPr>
          <w:highlight w:val="yellow"/>
          <w:u w:val="single"/>
        </w:rPr>
        <w:t>unaccountable</w:t>
      </w:r>
      <w:r w:rsidRPr="00624368">
        <w:rPr>
          <w:u w:val="single"/>
        </w:rPr>
        <w:t xml:space="preserve"> </w:t>
      </w:r>
      <w:r w:rsidRPr="00CD43A4">
        <w:rPr>
          <w:highlight w:val="yellow"/>
          <w:u w:val="single"/>
        </w:rPr>
        <w:t>authoritarian</w:t>
      </w:r>
      <w:r w:rsidRPr="00624368">
        <w:rPr>
          <w:u w:val="single"/>
        </w:rPr>
        <w:t xml:space="preserve"> </w:t>
      </w:r>
      <w:r w:rsidRPr="00CD43A4">
        <w:rPr>
          <w:highlight w:val="yellow"/>
          <w:u w:val="single"/>
        </w:rPr>
        <w:t>regimes</w:t>
      </w:r>
      <w:r w:rsidRPr="00CB3BD0">
        <w:rPr>
          <w:sz w:val="14"/>
        </w:rPr>
        <w:t xml:space="preserve"> that share the Eurasian continent. Other indicators of compatibility: they </w:t>
      </w:r>
      <w:r w:rsidRPr="00CD43A4">
        <w:rPr>
          <w:highlight w:val="yellow"/>
          <w:u w:val="single"/>
        </w:rPr>
        <w:t>like</w:t>
      </w:r>
      <w:r w:rsidRPr="00624368">
        <w:rPr>
          <w:u w:val="single"/>
        </w:rPr>
        <w:t xml:space="preserve"> doing </w:t>
      </w:r>
      <w:r w:rsidRPr="00CD43A4">
        <w:rPr>
          <w:highlight w:val="yellow"/>
          <w:u w:val="single"/>
        </w:rPr>
        <w:t>business</w:t>
      </w:r>
      <w:r w:rsidRPr="00CB3BD0">
        <w:rPr>
          <w:sz w:val="14"/>
        </w:rPr>
        <w:t xml:space="preserve"> with each other, and both like to </w:t>
      </w:r>
      <w:r w:rsidRPr="00CD43A4">
        <w:rPr>
          <w:highlight w:val="yellow"/>
          <w:u w:val="single"/>
        </w:rPr>
        <w:t>make</w:t>
      </w:r>
      <w:r w:rsidRPr="00624368">
        <w:rPr>
          <w:u w:val="single"/>
        </w:rPr>
        <w:t xml:space="preserve"> up their own </w:t>
      </w:r>
      <w:r w:rsidRPr="00CD43A4">
        <w:rPr>
          <w:highlight w:val="yellow"/>
          <w:u w:val="single"/>
        </w:rPr>
        <w:t>rules</w:t>
      </w:r>
      <w:r w:rsidRPr="00624368">
        <w:rPr>
          <w:u w:val="single"/>
        </w:rPr>
        <w:t>.</w:t>
      </w:r>
      <w:r w:rsidRPr="00CB3BD0">
        <w:rPr>
          <w:sz w:val="14"/>
        </w:rPr>
        <w:t xml:space="preserve"> Heck, they don’t even have to pretend the liberal world order is a speed-bump in their joint ventures. Both happily </w:t>
      </w:r>
      <w:r w:rsidRPr="00CD43A4">
        <w:rPr>
          <w:highlight w:val="yellow"/>
          <w:u w:val="single"/>
        </w:rPr>
        <w:t>engage</w:t>
      </w:r>
      <w:r w:rsidRPr="00624368">
        <w:rPr>
          <w:u w:val="single"/>
        </w:rPr>
        <w:t xml:space="preserve"> </w:t>
      </w:r>
      <w:r w:rsidRPr="00CD43A4">
        <w:rPr>
          <w:highlight w:val="yellow"/>
          <w:u w:val="single"/>
        </w:rPr>
        <w:t>with</w:t>
      </w:r>
      <w:r w:rsidRPr="00624368">
        <w:rPr>
          <w:u w:val="single"/>
        </w:rPr>
        <w:t xml:space="preserve"> the world’s most odious </w:t>
      </w:r>
      <w:r w:rsidRPr="00CD43A4">
        <w:rPr>
          <w:highlight w:val="yellow"/>
          <w:u w:val="single"/>
        </w:rPr>
        <w:t>regimes</w:t>
      </w:r>
      <w:r w:rsidRPr="00CB3BD0">
        <w:rPr>
          <w:sz w:val="14"/>
        </w:rPr>
        <w:t xml:space="preserve">, from Syria to Venezuela. And, of course, neither has any compunction about playing dirty when it serves their interests. </w:t>
      </w:r>
      <w:r w:rsidRPr="00CB3BD0">
        <w:rPr>
          <w:sz w:val="14"/>
          <w:highlight w:val="yellow"/>
        </w:rPr>
        <w:t>T</w:t>
      </w:r>
      <w:r w:rsidRPr="00CD43A4">
        <w:rPr>
          <w:highlight w:val="yellow"/>
          <w:u w:val="single"/>
        </w:rPr>
        <w:t>hey</w:t>
      </w:r>
      <w:r w:rsidRPr="00624368">
        <w:rPr>
          <w:u w:val="single"/>
        </w:rPr>
        <w:t xml:space="preserve"> already </w:t>
      </w:r>
      <w:r w:rsidRPr="00CD43A4">
        <w:rPr>
          <w:highlight w:val="yellow"/>
          <w:u w:val="single"/>
        </w:rPr>
        <w:t>play</w:t>
      </w:r>
      <w:r w:rsidRPr="00624368">
        <w:rPr>
          <w:u w:val="single"/>
        </w:rPr>
        <w:t xml:space="preserve"> </w:t>
      </w:r>
      <w:r w:rsidRPr="00CD43A4">
        <w:rPr>
          <w:highlight w:val="yellow"/>
          <w:u w:val="single"/>
        </w:rPr>
        <w:t>off</w:t>
      </w:r>
      <w:r w:rsidRPr="00624368">
        <w:rPr>
          <w:u w:val="single"/>
        </w:rPr>
        <w:t xml:space="preserve"> of </w:t>
      </w:r>
      <w:r w:rsidRPr="00CD43A4">
        <w:rPr>
          <w:highlight w:val="yellow"/>
          <w:u w:val="single"/>
        </w:rPr>
        <w:t>each</w:t>
      </w:r>
      <w:r w:rsidRPr="00624368">
        <w:rPr>
          <w:u w:val="single"/>
        </w:rPr>
        <w:t xml:space="preserve"> </w:t>
      </w:r>
      <w:r w:rsidRPr="00CD43A4">
        <w:rPr>
          <w:highlight w:val="yellow"/>
          <w:u w:val="single"/>
        </w:rPr>
        <w:t>other</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frustrate</w:t>
      </w:r>
      <w:r w:rsidRPr="00624368">
        <w:rPr>
          <w:u w:val="single"/>
        </w:rPr>
        <w:t xml:space="preserve"> foreign-policy initiatives from </w:t>
      </w:r>
      <w:r w:rsidRPr="00CD43A4">
        <w:rPr>
          <w:highlight w:val="yellow"/>
          <w:u w:val="single"/>
        </w:rPr>
        <w:t>Washington</w:t>
      </w:r>
      <w:r w:rsidRPr="00CB3BD0">
        <w:rPr>
          <w:sz w:val="14"/>
        </w:rPr>
        <w:t xml:space="preserve">.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neo-Bismarcks need to ask themselves is: </w:t>
      </w:r>
      <w:r w:rsidRPr="00CD43A4">
        <w:rPr>
          <w:highlight w:val="yellow"/>
          <w:u w:val="single"/>
        </w:rPr>
        <w:t>Why would Russia or China</w:t>
      </w:r>
      <w:r w:rsidRPr="00624368">
        <w:rPr>
          <w:u w:val="single"/>
        </w:rPr>
        <w:t xml:space="preserve"> ever </w:t>
      </w:r>
      <w:r w:rsidRPr="00CD43A4">
        <w:rPr>
          <w:highlight w:val="yellow"/>
          <w:u w:val="single"/>
        </w:rPr>
        <w:t>consider giving up these practices</w:t>
      </w:r>
      <w:r w:rsidRPr="00CB3BD0">
        <w:rPr>
          <w:sz w:val="14"/>
        </w:rPr>
        <w:t xml:space="preserve">? </w:t>
      </w:r>
      <w:r w:rsidRPr="00CD43A4">
        <w:rPr>
          <w:rStyle w:val="StyleUnderline"/>
          <w:highlight w:val="yellow"/>
        </w:rPr>
        <w:t>Why would they make</w:t>
      </w:r>
      <w:r w:rsidRPr="00624368">
        <w:rPr>
          <w:rStyle w:val="StyleUnderline"/>
        </w:rPr>
        <w:t xml:space="preserve"> </w:t>
      </w:r>
      <w:r w:rsidRPr="00CD43A4">
        <w:rPr>
          <w:rStyle w:val="StyleUnderline"/>
          <w:highlight w:val="yellow"/>
        </w:rPr>
        <w:t>the</w:t>
      </w:r>
      <w:r w:rsidRPr="00624368">
        <w:rPr>
          <w:rStyle w:val="StyleUnderline"/>
        </w:rPr>
        <w:t xml:space="preserve"> ongoing </w:t>
      </w:r>
      <w:r w:rsidRPr="00CD43A4">
        <w:rPr>
          <w:rStyle w:val="StyleUnderline"/>
          <w:highlight w:val="yellow"/>
        </w:rPr>
        <w:t>great</w:t>
      </w:r>
      <w:r w:rsidRPr="00624368">
        <w:rPr>
          <w:rStyle w:val="StyleUnderline"/>
        </w:rPr>
        <w:t xml:space="preserve"> </w:t>
      </w:r>
      <w:r w:rsidRPr="00CD43A4">
        <w:rPr>
          <w:rStyle w:val="StyleUnderline"/>
          <w:highlight w:val="yellow"/>
        </w:rPr>
        <w:t>power</w:t>
      </w:r>
      <w:r w:rsidRPr="00624368">
        <w:rPr>
          <w:rStyle w:val="StyleUnderline"/>
        </w:rPr>
        <w:t xml:space="preserve"> </w:t>
      </w:r>
      <w:r w:rsidRPr="00CD43A4">
        <w:rPr>
          <w:rStyle w:val="StyleUnderline"/>
          <w:highlight w:val="yellow"/>
        </w:rPr>
        <w:t>competition</w:t>
      </w:r>
      <w:r w:rsidRPr="00624368">
        <w:rPr>
          <w:rStyle w:val="StyleUnderline"/>
        </w:rPr>
        <w:t xml:space="preserve"> </w:t>
      </w:r>
      <w:r w:rsidRPr="00CD43A4">
        <w:rPr>
          <w:rStyle w:val="StyleUnderline"/>
          <w:highlight w:val="yellow"/>
        </w:rPr>
        <w:t>easier</w:t>
      </w:r>
      <w:r w:rsidRPr="00624368">
        <w:rPr>
          <w:rStyle w:val="StyleUnderline"/>
        </w:rPr>
        <w:t xml:space="preserve"> </w:t>
      </w:r>
      <w:r w:rsidRPr="00CD43A4">
        <w:rPr>
          <w:rStyle w:val="StyleUnderline"/>
          <w:highlight w:val="yellow"/>
        </w:rPr>
        <w:t>for</w:t>
      </w:r>
      <w:r w:rsidRPr="00624368">
        <w:rPr>
          <w:rStyle w:val="StyleUnderline"/>
        </w:rPr>
        <w:t xml:space="preserve"> </w:t>
      </w:r>
      <w:r w:rsidRPr="00CD43A4">
        <w:rPr>
          <w:rStyle w:val="StyleUnderline"/>
          <w:highlight w:val="yellow"/>
        </w:rPr>
        <w:t>the</w:t>
      </w:r>
      <w:r w:rsidRPr="00624368">
        <w:rPr>
          <w:rStyle w:val="StyleUnderline"/>
        </w:rPr>
        <w:t xml:space="preserve"> </w:t>
      </w:r>
      <w:r w:rsidRPr="00CD43A4">
        <w:rPr>
          <w:rStyle w:val="StyleUnderline"/>
          <w:highlight w:val="yellow"/>
        </w:rPr>
        <w:t>U</w:t>
      </w:r>
      <w:r w:rsidRPr="00624368">
        <w:rPr>
          <w:rStyle w:val="StyleUnderline"/>
        </w:rPr>
        <w:t xml:space="preserve">nited </w:t>
      </w:r>
      <w:r w:rsidRPr="00CD43A4">
        <w:rPr>
          <w:rStyle w:val="StyleUnderline"/>
          <w:highlight w:val="yellow"/>
        </w:rPr>
        <w:t>S</w:t>
      </w:r>
      <w:r w:rsidRPr="00624368">
        <w:rPr>
          <w:rStyle w:val="StyleUnderline"/>
        </w:rPr>
        <w:t xml:space="preserve">tates? That makes no sense. </w:t>
      </w:r>
      <w:r w:rsidRPr="00CD43A4">
        <w:rPr>
          <w:rStyle w:val="StyleUnderline"/>
          <w:highlight w:val="yellow"/>
        </w:rPr>
        <w:t>That</w:t>
      </w:r>
      <w:r w:rsidRPr="00624368">
        <w:rPr>
          <w:rStyle w:val="StyleUnderline"/>
        </w:rPr>
        <w:t xml:space="preserve"> </w:t>
      </w:r>
      <w:r w:rsidRPr="00CD43A4">
        <w:rPr>
          <w:rStyle w:val="StyleUnderline"/>
          <w:highlight w:val="yellow"/>
        </w:rPr>
        <w:t>is not in their self-interest</w:t>
      </w:r>
      <w:r w:rsidRPr="00624368">
        <w:rPr>
          <w:rStyle w:val="StyleUnderline"/>
        </w:rPr>
        <w:t>.</w:t>
      </w:r>
      <w:r>
        <w:rPr>
          <w:u w:val="single"/>
        </w:rPr>
        <w:t xml:space="preserve"> </w:t>
      </w:r>
      <w:r w:rsidRPr="00CB3BD0">
        <w:rPr>
          <w:sz w:val="14"/>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t>
      </w:r>
      <w:r w:rsidRPr="00624368">
        <w:rPr>
          <w:u w:val="single"/>
        </w:rPr>
        <w:t>What leverage does Russia have on Beijing? The answer is not near enough to justify any of these concessions.</w:t>
      </w:r>
      <w:r w:rsidRPr="00CB3BD0">
        <w:rPr>
          <w:sz w:val="14"/>
        </w:rPr>
        <w:t xml:space="preserve"> On the other hand, </w:t>
      </w:r>
      <w:r w:rsidRPr="00BB71DE">
        <w:rPr>
          <w:highlight w:val="yellow"/>
          <w:u w:val="single"/>
        </w:rPr>
        <w:t>what</w:t>
      </w:r>
      <w:r w:rsidRPr="00624368">
        <w:rPr>
          <w:u w:val="single"/>
        </w:rPr>
        <w:t xml:space="preserve"> </w:t>
      </w:r>
      <w:r w:rsidRPr="00BB71DE">
        <w:rPr>
          <w:highlight w:val="yellow"/>
          <w:u w:val="single"/>
        </w:rPr>
        <w:t>leverage</w:t>
      </w:r>
      <w:r w:rsidRPr="00624368">
        <w:rPr>
          <w:u w:val="single"/>
        </w:rPr>
        <w:t xml:space="preserve"> </w:t>
      </w:r>
      <w:r w:rsidRPr="00BB71DE">
        <w:rPr>
          <w:highlight w:val="yellow"/>
          <w:u w:val="single"/>
        </w:rPr>
        <w:t>would</w:t>
      </w:r>
      <w:r w:rsidRPr="00624368">
        <w:rPr>
          <w:u w:val="single"/>
        </w:rPr>
        <w:t xml:space="preserve"> a </w:t>
      </w:r>
      <w:r w:rsidRPr="00BB71DE">
        <w:rPr>
          <w:highlight w:val="yellow"/>
          <w:u w:val="single"/>
        </w:rPr>
        <w:t>Russia-China</w:t>
      </w:r>
      <w:r w:rsidRPr="00624368">
        <w:rPr>
          <w:u w:val="single"/>
        </w:rPr>
        <w:t xml:space="preserve"> alliance </w:t>
      </w:r>
      <w:r w:rsidRPr="00BB71DE">
        <w:rPr>
          <w:highlight w:val="yellow"/>
          <w:u w:val="single"/>
        </w:rPr>
        <w:t>have</w:t>
      </w:r>
      <w:r w:rsidRPr="00624368">
        <w:rPr>
          <w:u w:val="single"/>
        </w:rPr>
        <w:t xml:space="preserve"> </w:t>
      </w:r>
      <w:r w:rsidRPr="00BB71DE">
        <w:rPr>
          <w:highlight w:val="yellow"/>
          <w:u w:val="single"/>
        </w:rPr>
        <w:t>on</w:t>
      </w:r>
      <w:r w:rsidRPr="00624368">
        <w:rPr>
          <w:u w:val="single"/>
        </w:rPr>
        <w:t xml:space="preserve"> the </w:t>
      </w:r>
      <w:r w:rsidRPr="00BB71DE">
        <w:rPr>
          <w:highlight w:val="yellow"/>
          <w:u w:val="single"/>
        </w:rPr>
        <w:t>U</w:t>
      </w:r>
      <w:r w:rsidRPr="00624368">
        <w:rPr>
          <w:u w:val="single"/>
        </w:rPr>
        <w:t xml:space="preserve">nited </w:t>
      </w:r>
      <w:r w:rsidRPr="00BB71DE">
        <w:rPr>
          <w:highlight w:val="yellow"/>
          <w:u w:val="single"/>
        </w:rPr>
        <w:t>S</w:t>
      </w:r>
      <w:r w:rsidRPr="00BB71DE">
        <w:rPr>
          <w:u w:val="single"/>
        </w:rPr>
        <w:t>tates</w:t>
      </w:r>
      <w:r w:rsidRPr="00624368">
        <w:rPr>
          <w:u w:val="single"/>
        </w:rPr>
        <w:t xml:space="preserve">? </w:t>
      </w:r>
      <w:r w:rsidRPr="00BB71DE">
        <w:rPr>
          <w:highlight w:val="yellow"/>
          <w:u w:val="single"/>
        </w:rPr>
        <w:t>They</w:t>
      </w:r>
      <w:r w:rsidRPr="00624368">
        <w:rPr>
          <w:u w:val="single"/>
        </w:rPr>
        <w:t xml:space="preserve"> </w:t>
      </w:r>
      <w:r w:rsidRPr="00BB71DE">
        <w:rPr>
          <w:highlight w:val="yellow"/>
          <w:u w:val="single"/>
        </w:rPr>
        <w:t>wouldn’t</w:t>
      </w:r>
      <w:r w:rsidRPr="00624368">
        <w:rPr>
          <w:u w:val="single"/>
        </w:rPr>
        <w:t xml:space="preserve"> jointly </w:t>
      </w:r>
      <w:r w:rsidRPr="00BB71DE">
        <w:rPr>
          <w:highlight w:val="yellow"/>
          <w:u w:val="single"/>
        </w:rPr>
        <w:t>threaten</w:t>
      </w:r>
      <w:r w:rsidRPr="00624368">
        <w:rPr>
          <w:u w:val="single"/>
        </w:rPr>
        <w:t xml:space="preserve"> Washington </w:t>
      </w:r>
      <w:r w:rsidRPr="00BB71DE">
        <w:rPr>
          <w:highlight w:val="yellow"/>
          <w:u w:val="single"/>
        </w:rPr>
        <w:t>with</w:t>
      </w:r>
      <w:r w:rsidRPr="00624368">
        <w:rPr>
          <w:u w:val="single"/>
        </w:rPr>
        <w:t xml:space="preserve"> </w:t>
      </w:r>
      <w:r w:rsidRPr="00BB71DE">
        <w:rPr>
          <w:highlight w:val="yellow"/>
          <w:u w:val="single"/>
        </w:rPr>
        <w:t>military</w:t>
      </w:r>
      <w:r w:rsidRPr="00624368">
        <w:rPr>
          <w:u w:val="single"/>
        </w:rPr>
        <w:t xml:space="preserve"> action. A central element of both their strategies is that they want to win against the United States “without fighting.”</w:t>
      </w:r>
      <w:r>
        <w:rPr>
          <w:u w:val="single"/>
        </w:rPr>
        <w:t xml:space="preserve"> </w:t>
      </w:r>
      <w:r w:rsidRPr="00624368">
        <w:rPr>
          <w:u w:val="single"/>
        </w:rPr>
        <w:t>Moscow might be happy if the United States got distracted in a military mix-up with China</w:t>
      </w:r>
      <w:r w:rsidRPr="00CB3BD0">
        <w:rPr>
          <w:sz w:val="14"/>
        </w:rPr>
        <w:t xml:space="preserve">. Conversely, Beijing could okay with the Americans have an armed confrontation with the Russians. But, </w:t>
      </w:r>
      <w:r w:rsidRPr="00624368">
        <w:rPr>
          <w:u w:val="single"/>
        </w:rPr>
        <w:t>neither of them will be volunteering to go first anytime soon.</w:t>
      </w:r>
      <w:r>
        <w:rPr>
          <w:u w:val="single"/>
        </w:rPr>
        <w:t xml:space="preserve"> </w:t>
      </w:r>
      <w:r w:rsidRPr="00CB3BD0">
        <w:rPr>
          <w:sz w:val="14"/>
        </w:rPr>
        <w:t xml:space="preserve">Even if they linked arms to threaten the United States in tandem, the pain would not be worth the gain. As long as </w:t>
      </w:r>
      <w:r w:rsidRPr="00BB71DE">
        <w:rPr>
          <w:highlight w:val="yellow"/>
          <w:u w:val="single"/>
        </w:rPr>
        <w:t>America</w:t>
      </w:r>
      <w:r w:rsidRPr="00624368">
        <w:rPr>
          <w:u w:val="single"/>
        </w:rPr>
        <w:t xml:space="preserve"> </w:t>
      </w:r>
      <w:r w:rsidRPr="00BB71DE">
        <w:rPr>
          <w:highlight w:val="yellow"/>
          <w:u w:val="single"/>
        </w:rPr>
        <w:t>maintains</w:t>
      </w:r>
      <w:r w:rsidRPr="00624368">
        <w:rPr>
          <w:u w:val="single"/>
        </w:rPr>
        <w:t xml:space="preserve"> a </w:t>
      </w:r>
      <w:r w:rsidRPr="00BB71DE">
        <w:rPr>
          <w:highlight w:val="yellow"/>
          <w:u w:val="single"/>
        </w:rPr>
        <w:t>credible</w:t>
      </w:r>
      <w:r w:rsidRPr="00624368">
        <w:rPr>
          <w:u w:val="single"/>
        </w:rPr>
        <w:t xml:space="preserve"> </w:t>
      </w:r>
      <w:r w:rsidRPr="00BB71DE">
        <w:rPr>
          <w:highlight w:val="yellow"/>
          <w:u w:val="single"/>
        </w:rPr>
        <w:t>global</w:t>
      </w:r>
      <w:r w:rsidRPr="00624368">
        <w:rPr>
          <w:u w:val="single"/>
        </w:rPr>
        <w:t xml:space="preserve"> and strategic </w:t>
      </w:r>
      <w:r w:rsidRPr="00BB71DE">
        <w:rPr>
          <w:highlight w:val="yellow"/>
          <w:u w:val="single"/>
        </w:rPr>
        <w:t>deterrent</w:t>
      </w:r>
      <w:r w:rsidRPr="00624368">
        <w:rPr>
          <w:u w:val="single"/>
        </w:rPr>
        <w:t xml:space="preserve">, </w:t>
      </w:r>
      <w:r w:rsidRPr="00BB71DE">
        <w:rPr>
          <w:highlight w:val="yellow"/>
          <w:u w:val="single"/>
        </w:rPr>
        <w:t>a Sino-Russian military</w:t>
      </w:r>
      <w:r w:rsidRPr="00624368">
        <w:rPr>
          <w:u w:val="single"/>
        </w:rPr>
        <w:t xml:space="preserve"> one-two punch </w:t>
      </w:r>
      <w:r w:rsidRPr="00BB71DE">
        <w:rPr>
          <w:highlight w:val="yellow"/>
          <w:u w:val="single"/>
        </w:rPr>
        <w:t>is</w:t>
      </w:r>
      <w:r w:rsidRPr="00624368">
        <w:rPr>
          <w:u w:val="single"/>
        </w:rPr>
        <w:t xml:space="preserve"> pretty much </w:t>
      </w:r>
      <w:r w:rsidRPr="00BB71DE">
        <w:rPr>
          <w:highlight w:val="yellow"/>
          <w:u w:val="single"/>
        </w:rPr>
        <w:t>checkmated</w:t>
      </w:r>
      <w:r w:rsidRPr="00CB3BD0">
        <w:rPr>
          <w:sz w:val="14"/>
        </w:rPr>
        <w:t xml:space="preserve">. Peace through strength really works. If direct military confrontation is out of bounds, then </w:t>
      </w:r>
      <w:r w:rsidRPr="00CD43A4">
        <w:rPr>
          <w:u w:val="single"/>
        </w:rPr>
        <w:t>what can Beijing and Moscow do using economic, political, and diplomatic power or tools of hybrid warfare</w:t>
      </w:r>
      <w:r w:rsidRPr="00CB3BD0">
        <w:rPr>
          <w:sz w:val="14"/>
        </w:rPr>
        <w:t xml:space="preserve">? The answer to that question is easy: exactly what they are already doing. We have plenty of evidence of on-going political warfare aimed at the United States, its friends, allies, and interests. Some of these activities are conducted in tandem; some are instances of copy-catism; and some are independent and original. The </w:t>
      </w:r>
      <w:r w:rsidRPr="00BB71DE">
        <w:rPr>
          <w:highlight w:val="yellow"/>
          <w:u w:val="single"/>
        </w:rPr>
        <w:t>political</w:t>
      </w:r>
      <w:r w:rsidRPr="00CD43A4">
        <w:rPr>
          <w:u w:val="single"/>
        </w:rPr>
        <w:t xml:space="preserve"> </w:t>
      </w:r>
      <w:r w:rsidRPr="00BB71DE">
        <w:rPr>
          <w:highlight w:val="yellow"/>
          <w:u w:val="single"/>
        </w:rPr>
        <w:t>warfare</w:t>
      </w:r>
      <w:r w:rsidRPr="00CD43A4">
        <w:rPr>
          <w:u w:val="single"/>
        </w:rPr>
        <w:t xml:space="preserve"> takes many forms—ranging </w:t>
      </w:r>
      <w:r w:rsidRPr="00BB71DE">
        <w:rPr>
          <w:highlight w:val="yellow"/>
          <w:u w:val="single"/>
        </w:rPr>
        <w:t>from</w:t>
      </w:r>
      <w:r w:rsidRPr="00CD43A4">
        <w:rPr>
          <w:u w:val="single"/>
        </w:rPr>
        <w:t xml:space="preserve"> </w:t>
      </w:r>
      <w:r w:rsidRPr="00BB71DE">
        <w:rPr>
          <w:highlight w:val="yellow"/>
          <w:u w:val="single"/>
        </w:rPr>
        <w:t>corrosive</w:t>
      </w:r>
      <w:r w:rsidRPr="00CD43A4">
        <w:rPr>
          <w:u w:val="single"/>
        </w:rPr>
        <w:t xml:space="preserve"> economic </w:t>
      </w:r>
      <w:r w:rsidRPr="00BB71DE">
        <w:rPr>
          <w:highlight w:val="yellow"/>
          <w:u w:val="single"/>
        </w:rPr>
        <w:t>behavior</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aggressive</w:t>
      </w:r>
      <w:r w:rsidRPr="00CD43A4">
        <w:rPr>
          <w:u w:val="single"/>
        </w:rPr>
        <w:t xml:space="preserve"> </w:t>
      </w:r>
      <w:r w:rsidRPr="00BB71DE">
        <w:rPr>
          <w:highlight w:val="yellow"/>
          <w:u w:val="single"/>
        </w:rPr>
        <w:t>diplomacy</w:t>
      </w:r>
      <w:r w:rsidRPr="00CD43A4">
        <w:rPr>
          <w:u w:val="single"/>
        </w:rPr>
        <w:t xml:space="preserve"> to military expansionism and more</w:t>
      </w:r>
      <w:r w:rsidRPr="00CB3BD0">
        <w:rPr>
          <w:sz w:val="14"/>
        </w:rPr>
        <w:t xml:space="preserve">. All these </w:t>
      </w:r>
      <w:r w:rsidRPr="00CD43A4">
        <w:rPr>
          <w:u w:val="single"/>
        </w:rPr>
        <w:t xml:space="preserve">malicious efforts </w:t>
      </w:r>
      <w:r w:rsidRPr="00BB71DE">
        <w:rPr>
          <w:highlight w:val="yellow"/>
          <w:u w:val="single"/>
        </w:rPr>
        <w:t>are</w:t>
      </w:r>
      <w:r w:rsidRPr="00CD43A4">
        <w:rPr>
          <w:u w:val="single"/>
        </w:rPr>
        <w:t xml:space="preserve"> </w:t>
      </w:r>
      <w:r w:rsidRPr="00BB71DE">
        <w:rPr>
          <w:highlight w:val="yellow"/>
          <w:u w:val="single"/>
        </w:rPr>
        <w:t>a</w:t>
      </w:r>
      <w:r w:rsidRPr="00CD43A4">
        <w:rPr>
          <w:u w:val="single"/>
        </w:rPr>
        <w:t xml:space="preserve"> </w:t>
      </w:r>
      <w:r w:rsidRPr="00BB71DE">
        <w:rPr>
          <w:highlight w:val="yellow"/>
          <w:u w:val="single"/>
        </w:rPr>
        <w:t>problem</w:t>
      </w:r>
      <w:r w:rsidRPr="00CB3BD0">
        <w:rPr>
          <w:sz w:val="14"/>
        </w:rPr>
        <w:t xml:space="preserve">. What </w:t>
      </w:r>
      <w:r w:rsidRPr="00BB71DE">
        <w:rPr>
          <w:highlight w:val="yellow"/>
          <w:u w:val="single"/>
        </w:rPr>
        <w:t>they</w:t>
      </w:r>
      <w:r w:rsidRPr="00CD43A4">
        <w:rPr>
          <w:u w:val="single"/>
        </w:rPr>
        <w:t xml:space="preserve"> </w:t>
      </w:r>
      <w:r w:rsidRPr="00BB71DE">
        <w:rPr>
          <w:highlight w:val="yellow"/>
          <w:u w:val="single"/>
        </w:rPr>
        <w:t>don’t</w:t>
      </w:r>
      <w:r w:rsidRPr="00CD43A4">
        <w:rPr>
          <w:u w:val="single"/>
        </w:rPr>
        <w:t xml:space="preserve"> </w:t>
      </w:r>
      <w:r w:rsidRPr="00BB71DE">
        <w:rPr>
          <w:highlight w:val="yellow"/>
          <w:u w:val="single"/>
        </w:rPr>
        <w:t>add</w:t>
      </w:r>
      <w:r w:rsidRPr="00CD43A4">
        <w:rPr>
          <w:u w:val="single"/>
        </w:rPr>
        <w:t xml:space="preserve"> </w:t>
      </w:r>
      <w:r w:rsidRPr="00BB71DE">
        <w:rPr>
          <w:highlight w:val="yellow"/>
          <w:u w:val="single"/>
        </w:rPr>
        <w:t>up</w:t>
      </w:r>
      <w:r w:rsidRPr="00CD43A4">
        <w:rPr>
          <w:u w:val="single"/>
        </w:rPr>
        <w:t xml:space="preserve"> </w:t>
      </w:r>
      <w:r w:rsidRPr="00BB71DE">
        <w:rPr>
          <w:highlight w:val="yellow"/>
          <w:u w:val="single"/>
        </w:rPr>
        <w:t>to</w:t>
      </w:r>
      <w:r w:rsidRPr="00CB3BD0">
        <w:rPr>
          <w:sz w:val="14"/>
        </w:rPr>
        <w:t xml:space="preserve"> is </w:t>
      </w:r>
      <w:r w:rsidRPr="00BB71DE">
        <w:rPr>
          <w:highlight w:val="yellow"/>
          <w:u w:val="single"/>
        </w:rPr>
        <w:t>an</w:t>
      </w:r>
      <w:r w:rsidRPr="00CD43A4">
        <w:rPr>
          <w:u w:val="single"/>
        </w:rPr>
        <w:t xml:space="preserve"> </w:t>
      </w:r>
      <w:r w:rsidRPr="00BB71DE">
        <w:rPr>
          <w:highlight w:val="yellow"/>
          <w:u w:val="single"/>
        </w:rPr>
        <w:t>existential</w:t>
      </w:r>
      <w:r w:rsidRPr="00CD43A4">
        <w:rPr>
          <w:u w:val="single"/>
        </w:rPr>
        <w:t xml:space="preserve"> </w:t>
      </w:r>
      <w:r w:rsidRPr="00BB71DE">
        <w:rPr>
          <w:highlight w:val="yellow"/>
          <w:u w:val="single"/>
        </w:rPr>
        <w:t>threat</w:t>
      </w:r>
      <w:r w:rsidRPr="00CD43A4">
        <w:rPr>
          <w:u w:val="single"/>
        </w:rPr>
        <w:t xml:space="preserve"> to vital U.S. interests</w:t>
      </w:r>
      <w:r w:rsidRPr="00CB3BD0">
        <w:rPr>
          <w:sz w:val="14"/>
        </w:rPr>
        <w:t xml:space="preserve">. In other words, </w:t>
      </w:r>
      <w:r w:rsidRPr="00BB71DE">
        <w:rPr>
          <w:highlight w:val="yellow"/>
          <w:u w:val="single"/>
        </w:rPr>
        <w:t>we</w:t>
      </w:r>
      <w:r w:rsidRPr="00CD43A4">
        <w:rPr>
          <w:u w:val="single"/>
        </w:rPr>
        <w:t xml:space="preserve"> can </w:t>
      </w:r>
      <w:r w:rsidRPr="00BB71DE">
        <w:rPr>
          <w:highlight w:val="yellow"/>
          <w:u w:val="single"/>
        </w:rPr>
        <w:t>handle</w:t>
      </w:r>
      <w:r w:rsidRPr="00CD43A4">
        <w:rPr>
          <w:u w:val="single"/>
        </w:rPr>
        <w:t xml:space="preserve"> </w:t>
      </w:r>
      <w:r w:rsidRPr="00BB71DE">
        <w:rPr>
          <w:highlight w:val="yellow"/>
          <w:u w:val="single"/>
        </w:rPr>
        <w:t>this</w:t>
      </w:r>
      <w:r w:rsidRPr="00CD43A4">
        <w:rPr>
          <w:u w:val="single"/>
        </w:rPr>
        <w:t xml:space="preserve"> </w:t>
      </w:r>
      <w:r w:rsidRPr="00BB71DE">
        <w:rPr>
          <w:highlight w:val="yellow"/>
          <w:u w:val="single"/>
        </w:rPr>
        <w:t>without</w:t>
      </w:r>
      <w:r w:rsidRPr="00CD43A4">
        <w:rPr>
          <w:u w:val="single"/>
        </w:rPr>
        <w:t xml:space="preserve"> </w:t>
      </w:r>
      <w:r w:rsidRPr="00BB71DE">
        <w:rPr>
          <w:u w:val="single"/>
        </w:rPr>
        <w:t>sucking</w:t>
      </w:r>
      <w:r w:rsidRPr="00CD43A4">
        <w:rPr>
          <w:u w:val="single"/>
        </w:rPr>
        <w:t xml:space="preserve"> </w:t>
      </w:r>
      <w:r w:rsidRPr="00BB71DE">
        <w:rPr>
          <w:u w:val="single"/>
        </w:rPr>
        <w:t>up</w:t>
      </w:r>
      <w:r w:rsidRPr="00CD43A4">
        <w:rPr>
          <w:u w:val="single"/>
        </w:rPr>
        <w:t xml:space="preserve"> to Putin and </w:t>
      </w:r>
      <w:r w:rsidRPr="00BB71DE">
        <w:rPr>
          <w:highlight w:val="yellow"/>
          <w:u w:val="single"/>
        </w:rPr>
        <w:t>undermining</w:t>
      </w:r>
      <w:r w:rsidRPr="00CD43A4">
        <w:rPr>
          <w:u w:val="single"/>
        </w:rPr>
        <w:t xml:space="preserve"> </w:t>
      </w:r>
      <w:r w:rsidRPr="00BB71DE">
        <w:rPr>
          <w:highlight w:val="yellow"/>
          <w:u w:val="single"/>
        </w:rPr>
        <w:t>our</w:t>
      </w:r>
      <w:r w:rsidRPr="00CD43A4">
        <w:rPr>
          <w:u w:val="single"/>
        </w:rPr>
        <w:t xml:space="preserve"> </w:t>
      </w:r>
      <w:r w:rsidRPr="00BB71DE">
        <w:rPr>
          <w:highlight w:val="yellow"/>
          <w:u w:val="single"/>
        </w:rPr>
        <w:t>own</w:t>
      </w:r>
      <w:r w:rsidRPr="00CD43A4">
        <w:rPr>
          <w:u w:val="single"/>
        </w:rPr>
        <w:t xml:space="preserve"> </w:t>
      </w:r>
      <w:r w:rsidRPr="00BB71DE">
        <w:rPr>
          <w:highlight w:val="yellow"/>
          <w:u w:val="single"/>
        </w:rPr>
        <w:t>interests</w:t>
      </w:r>
      <w:r w:rsidRPr="00CD43A4">
        <w:rPr>
          <w:u w:val="single"/>
        </w:rPr>
        <w:t>. In fact, we already have a national-security strategy that adequately addresses these concerns.</w:t>
      </w:r>
      <w:r>
        <w:rPr>
          <w:u w:val="single"/>
        </w:rPr>
        <w:t xml:space="preserve"> </w:t>
      </w:r>
      <w:r w:rsidRPr="00CB3BD0">
        <w:rPr>
          <w:sz w:val="14"/>
        </w:rPr>
        <w:t xml:space="preserve">There are also limits to the Sino-Russia era of good feelings. </w:t>
      </w:r>
      <w:r w:rsidRPr="00CD43A4">
        <w:rPr>
          <w:u w:val="single"/>
        </w:rPr>
        <w:t>Other than trying to take America down a notch, their global goals are not well aligned. Indeed, the more they try to cooperate, the more their disparate interests will grate on the relationship.</w:t>
      </w:r>
      <w:r>
        <w:rPr>
          <w:u w:val="single"/>
        </w:rPr>
        <w:t xml:space="preserve"> </w:t>
      </w:r>
      <w:r w:rsidRPr="00CB3BD0">
        <w:rPr>
          <w:sz w:val="14"/>
        </w:rPr>
        <w:t>For example</w:t>
      </w:r>
      <w:r w:rsidRPr="00CD43A4">
        <w:rPr>
          <w:u w:val="single"/>
        </w:rPr>
        <w:t>, China is meddling more in Central Asia and the Arctic</w:t>
      </w:r>
      <w:r w:rsidRPr="00CB3BD0">
        <w:rPr>
          <w:sz w:val="14"/>
        </w:rPr>
        <w:t xml:space="preserve">—spaces where Russia was dominant. </w:t>
      </w:r>
      <w:r w:rsidRPr="00CD43A4">
        <w:rPr>
          <w:u w:val="single"/>
        </w:rPr>
        <w:t>Moscow has to ask itself: Why is Beijing elbowing in?</w:t>
      </w:r>
      <w:r w:rsidRPr="00CB3BD0">
        <w:rPr>
          <w:sz w:val="14"/>
        </w:rPr>
        <w:t xml:space="preserve"> There is an argument that </w:t>
      </w:r>
      <w:r w:rsidRPr="00CD43A4">
        <w:rPr>
          <w:u w:val="single"/>
        </w:rPr>
        <w:t>rather than looking for a strategic partnership, China is just biding its time till Russia implodes, and Beijing steps in and sweeps up the choice pieces</w:t>
      </w:r>
      <w:r w:rsidRPr="00CB3BD0">
        <w:rPr>
          <w:sz w:val="14"/>
        </w:rPr>
        <w:t xml:space="preserve">. And, as much as Putin likes to tweak Trump about Moscow’s ties with Beijing, it is becoming more apparent to Washington that </w:t>
      </w:r>
      <w:r w:rsidRPr="00CD43A4">
        <w:rPr>
          <w:u w:val="single"/>
        </w:rPr>
        <w:t>Russia is ever more the junior partner</w:t>
      </w:r>
      <w:r w:rsidRPr="00CB3BD0">
        <w:rPr>
          <w:sz w:val="14"/>
        </w:rPr>
        <w:t xml:space="preserve">. </w:t>
      </w:r>
      <w:r w:rsidRPr="00CD43A4">
        <w:rPr>
          <w:u w:val="single"/>
        </w:rPr>
        <w:t>Can Putin really continue to play Robin to a Chinese Batman? As for China, they have to ask: What does Robin really bring to the dynamic-duo?</w:t>
      </w:r>
      <w:r>
        <w:rPr>
          <w:u w:val="single"/>
        </w:rPr>
        <w:t xml:space="preserve"> </w:t>
      </w:r>
      <w:r w:rsidRPr="00CB3BD0">
        <w:rPr>
          <w:sz w:val="14"/>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has to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RPr="00BB71DE">
        <w:rPr>
          <w:highlight w:val="yellow"/>
          <w:u w:val="single"/>
        </w:rPr>
        <w:t>they</w:t>
      </w:r>
      <w:r w:rsidRPr="00CD43A4">
        <w:rPr>
          <w:u w:val="single"/>
        </w:rPr>
        <w:t xml:space="preserve"> </w:t>
      </w:r>
      <w:r w:rsidRPr="00BB71DE">
        <w:rPr>
          <w:highlight w:val="yellow"/>
          <w:u w:val="single"/>
        </w:rPr>
        <w:t>would</w:t>
      </w:r>
      <w:r w:rsidRPr="00CD43A4">
        <w:rPr>
          <w:u w:val="single"/>
        </w:rPr>
        <w:t xml:space="preserve"> </w:t>
      </w:r>
      <w:r w:rsidRPr="00BB71DE">
        <w:rPr>
          <w:highlight w:val="yellow"/>
          <w:u w:val="single"/>
        </w:rPr>
        <w:t>be</w:t>
      </w:r>
      <w:r w:rsidRPr="00CD43A4">
        <w:rPr>
          <w:u w:val="single"/>
        </w:rPr>
        <w:t xml:space="preserve"> </w:t>
      </w:r>
      <w:r w:rsidRPr="00BB71DE">
        <w:rPr>
          <w:highlight w:val="yellow"/>
          <w:u w:val="single"/>
        </w:rPr>
        <w:t>foolish</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trust</w:t>
      </w:r>
      <w:r w:rsidRPr="00CD43A4">
        <w:rPr>
          <w:u w:val="single"/>
        </w:rPr>
        <w:t xml:space="preserve"> </w:t>
      </w:r>
      <w:r w:rsidRPr="00BB71DE">
        <w:rPr>
          <w:highlight w:val="yellow"/>
          <w:u w:val="single"/>
        </w:rPr>
        <w:t>each</w:t>
      </w:r>
      <w:r w:rsidRPr="00CD43A4">
        <w:rPr>
          <w:u w:val="single"/>
        </w:rPr>
        <w:t xml:space="preserve"> </w:t>
      </w:r>
      <w:r w:rsidRPr="00BB71DE">
        <w:rPr>
          <w:highlight w:val="yellow"/>
          <w:u w:val="single"/>
        </w:rPr>
        <w:t>other</w:t>
      </w:r>
      <w:r w:rsidRPr="00CD43A4">
        <w:rPr>
          <w:u w:val="single"/>
        </w:rPr>
        <w:t xml:space="preserve"> </w:t>
      </w:r>
      <w:r w:rsidRPr="00BB71DE">
        <w:rPr>
          <w:highlight w:val="yellow"/>
          <w:u w:val="single"/>
        </w:rPr>
        <w:t>too</w:t>
      </w:r>
      <w:r w:rsidRPr="00CD43A4">
        <w:rPr>
          <w:u w:val="single"/>
        </w:rPr>
        <w:t xml:space="preserve"> </w:t>
      </w:r>
      <w:r w:rsidRPr="00BB71DE">
        <w:rPr>
          <w:highlight w:val="yellow"/>
          <w:u w:val="single"/>
        </w:rPr>
        <w:t>much</w:t>
      </w:r>
      <w:r w:rsidRPr="00CB3BD0">
        <w:rPr>
          <w:sz w:val="14"/>
        </w:rPr>
        <w:t xml:space="preserve">. The </w:t>
      </w:r>
      <w:r w:rsidRPr="00CD43A4">
        <w:rPr>
          <w:u w:val="single"/>
        </w:rPr>
        <w:t xml:space="preserve">primary </w:t>
      </w:r>
      <w:r w:rsidRPr="00BB71DE">
        <w:rPr>
          <w:u w:val="single"/>
        </w:rPr>
        <w:t>interest of both Putin and Xi is to assure the survival</w:t>
      </w:r>
      <w:r w:rsidRPr="00CD43A4">
        <w:rPr>
          <w:u w:val="single"/>
        </w:rPr>
        <w:t xml:space="preserve"> of their regimes</w:t>
      </w:r>
      <w:r w:rsidRPr="00CB3BD0">
        <w:rPr>
          <w:sz w:val="14"/>
        </w:rPr>
        <w:t xml:space="preserve">. The </w:t>
      </w:r>
      <w:r w:rsidRPr="00CD43A4">
        <w:rPr>
          <w:u w:val="single"/>
        </w:rPr>
        <w:t>American squeeze play will leave them with little choice but to accept the fact that America is strong, it’s here to stay, and their regimes have to live with it</w:t>
      </w:r>
      <w:r w:rsidRPr="00CB3BD0">
        <w:rPr>
          <w:sz w:val="14"/>
        </w:rPr>
        <w:t xml:space="preserve">. This is </w:t>
      </w:r>
      <w:r w:rsidRPr="00CD43A4">
        <w:rPr>
          <w:u w:val="single"/>
        </w:rPr>
        <w:t>the only kind of global balancing that will bring about stable relationships in the long-term</w:t>
      </w:r>
      <w:r w:rsidRPr="00CB3BD0">
        <w:rPr>
          <w:sz w:val="14"/>
        </w:rPr>
        <w:t>.</w:t>
      </w:r>
    </w:p>
    <w:p w14:paraId="3589D205" w14:textId="77777777" w:rsidR="00C35F48" w:rsidRDefault="00C35F48" w:rsidP="00C35F48">
      <w:pPr>
        <w:pStyle w:val="Heading4"/>
      </w:pPr>
      <w:r>
        <w:t>Relations aren’t useful militarily- kills the militarization internal link</w:t>
      </w:r>
    </w:p>
    <w:p w14:paraId="034AD832" w14:textId="77777777" w:rsidR="00C35F48" w:rsidRPr="00F6434F" w:rsidRDefault="00C35F48" w:rsidP="00C35F48">
      <w:pPr>
        <w:rPr>
          <w:b/>
          <w:sz w:val="26"/>
          <w:u w:val="single"/>
        </w:rPr>
      </w:pPr>
      <w:r>
        <w:rPr>
          <w:rStyle w:val="Style13ptBold"/>
        </w:rPr>
        <w:t xml:space="preserve">Cheng 21 </w:t>
      </w:r>
      <w:r w:rsidRPr="00F6434F">
        <w:t>(</w:t>
      </w:r>
      <w:r>
        <w:t xml:space="preserve">December 21, 2021, “China and Russia likely won’t support each other militarily analysts say”, </w:t>
      </w:r>
      <w:r w:rsidRPr="00F6434F">
        <w:t>Evelyn Cheng is CNBC.com’s Beijing correspondent, covering China’s economy and financial markets.</w:t>
      </w:r>
      <w:r>
        <w:rPr>
          <w:rStyle w:val="Style13ptBold"/>
        </w:rPr>
        <w:t xml:space="preserve"> </w:t>
      </w:r>
      <w:hyperlink r:id="rId17" w:history="1">
        <w:r w:rsidRPr="00352605">
          <w:rPr>
            <w:rStyle w:val="Hyperlink"/>
          </w:rPr>
          <w:t>https://www.cnbc.com/2021/12/17/china-and-russia-likely-wont-support-each-other-militarily-analysts.html</w:t>
        </w:r>
      </w:hyperlink>
      <w:r>
        <w:t>)//AK</w:t>
      </w:r>
    </w:p>
    <w:p w14:paraId="6954A97D" w14:textId="77777777" w:rsidR="00C35F48" w:rsidRDefault="00C35F48" w:rsidP="00C35F48">
      <w:pPr>
        <w:rPr>
          <w:sz w:val="14"/>
        </w:rPr>
      </w:pPr>
      <w:r w:rsidRPr="001306C0">
        <w:rPr>
          <w:sz w:val="14"/>
        </w:rPr>
        <w:t xml:space="preserve">Chinese President Xi Jinping met his Russian counterpart Vladimir Putin virtually for the second time this year on Wednesday. The meeting came just days after the U.S. and the other Group of 7 major economies condemned Russia’s military build-up and “aggressive rhetoric towards Ukraine.” </w:t>
      </w:r>
      <w:r w:rsidRPr="001306C0">
        <w:rPr>
          <w:highlight w:val="yellow"/>
          <w:u w:val="single"/>
        </w:rPr>
        <w:t>Beijing</w:t>
      </w:r>
      <w:r w:rsidRPr="0023353B">
        <w:rPr>
          <w:u w:val="single"/>
        </w:rPr>
        <w:t xml:space="preserve"> likely </w:t>
      </w:r>
      <w:r w:rsidRPr="001306C0">
        <w:rPr>
          <w:highlight w:val="yellow"/>
          <w:u w:val="single"/>
        </w:rPr>
        <w:t>wants</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ensure</w:t>
      </w:r>
      <w:r w:rsidRPr="0023353B">
        <w:rPr>
          <w:u w:val="single"/>
        </w:rPr>
        <w:t xml:space="preserve"> that </w:t>
      </w:r>
      <w:r w:rsidRPr="001306C0">
        <w:rPr>
          <w:highlight w:val="yellow"/>
          <w:u w:val="single"/>
        </w:rPr>
        <w:t>if</w:t>
      </w:r>
      <w:r w:rsidRPr="0023353B">
        <w:rPr>
          <w:u w:val="single"/>
        </w:rPr>
        <w:t xml:space="preserve"> </w:t>
      </w:r>
      <w:r w:rsidRPr="001306C0">
        <w:rPr>
          <w:highlight w:val="yellow"/>
          <w:u w:val="single"/>
        </w:rPr>
        <w:t>it</w:t>
      </w:r>
      <w:r w:rsidRPr="0023353B">
        <w:rPr>
          <w:u w:val="single"/>
        </w:rPr>
        <w:t xml:space="preserve"> </w:t>
      </w:r>
      <w:r w:rsidRPr="001306C0">
        <w:rPr>
          <w:highlight w:val="yellow"/>
          <w:u w:val="single"/>
        </w:rPr>
        <w:t>were</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take</w:t>
      </w:r>
      <w:r w:rsidRPr="0023353B">
        <w:rPr>
          <w:u w:val="single"/>
        </w:rPr>
        <w:t xml:space="preserve"> </w:t>
      </w:r>
      <w:r w:rsidRPr="001306C0">
        <w:rPr>
          <w:highlight w:val="yellow"/>
          <w:u w:val="single"/>
        </w:rPr>
        <w:t>military</w:t>
      </w:r>
      <w:r w:rsidRPr="0023353B">
        <w:rPr>
          <w:u w:val="single"/>
        </w:rPr>
        <w:t xml:space="preserve"> </w:t>
      </w:r>
      <w:r w:rsidRPr="001306C0">
        <w:rPr>
          <w:highlight w:val="yellow"/>
          <w:u w:val="single"/>
        </w:rPr>
        <w:t>action</w:t>
      </w:r>
      <w:r w:rsidRPr="0023353B">
        <w:rPr>
          <w:u w:val="single"/>
        </w:rPr>
        <w:t xml:space="preserve"> </w:t>
      </w:r>
      <w:r w:rsidRPr="001306C0">
        <w:rPr>
          <w:highlight w:val="yellow"/>
          <w:u w:val="single"/>
        </w:rPr>
        <w:t>against</w:t>
      </w:r>
      <w:r w:rsidRPr="0023353B">
        <w:rPr>
          <w:u w:val="single"/>
        </w:rPr>
        <w:t xml:space="preserve"> </w:t>
      </w:r>
      <w:r w:rsidRPr="001306C0">
        <w:rPr>
          <w:highlight w:val="yellow"/>
          <w:u w:val="single"/>
        </w:rPr>
        <w:t>Taiwan</w:t>
      </w:r>
      <w:r w:rsidRPr="0023353B">
        <w:rPr>
          <w:u w:val="single"/>
        </w:rPr>
        <w:t xml:space="preserve">, “the </w:t>
      </w:r>
      <w:r w:rsidRPr="001306C0">
        <w:rPr>
          <w:highlight w:val="yellow"/>
          <w:u w:val="single"/>
        </w:rPr>
        <w:t>Russians</w:t>
      </w:r>
      <w:r w:rsidRPr="0023353B">
        <w:rPr>
          <w:u w:val="single"/>
        </w:rPr>
        <w:t xml:space="preserve"> </w:t>
      </w:r>
      <w:r w:rsidRPr="001306C0">
        <w:rPr>
          <w:highlight w:val="yellow"/>
          <w:u w:val="single"/>
        </w:rPr>
        <w:t>wouldn’t</w:t>
      </w:r>
      <w:r w:rsidRPr="0023353B">
        <w:rPr>
          <w:u w:val="single"/>
        </w:rPr>
        <w:t xml:space="preserve"> </w:t>
      </w:r>
      <w:r w:rsidRPr="001306C0">
        <w:rPr>
          <w:highlight w:val="yellow"/>
          <w:u w:val="single"/>
        </w:rPr>
        <w:t>do</w:t>
      </w:r>
      <w:r w:rsidRPr="0023353B">
        <w:rPr>
          <w:u w:val="single"/>
        </w:rPr>
        <w:t xml:space="preserve"> </w:t>
      </w:r>
      <w:r w:rsidRPr="001306C0">
        <w:rPr>
          <w:highlight w:val="yellow"/>
          <w:u w:val="single"/>
        </w:rPr>
        <w:t>anything</w:t>
      </w:r>
      <w:r w:rsidRPr="0023353B">
        <w:rPr>
          <w:u w:val="single"/>
        </w:rPr>
        <w:t xml:space="preserve">,” said Angela Stent, a professor at Georgetown University. “I think both sides recognize, </w:t>
      </w:r>
      <w:r w:rsidRPr="001306C0">
        <w:rPr>
          <w:highlight w:val="yellow"/>
          <w:u w:val="single"/>
        </w:rPr>
        <w:t>Putin</w:t>
      </w:r>
      <w:r w:rsidRPr="0023353B">
        <w:rPr>
          <w:u w:val="single"/>
        </w:rPr>
        <w:t xml:space="preserve"> </w:t>
      </w:r>
      <w:r w:rsidRPr="001306C0">
        <w:rPr>
          <w:highlight w:val="yellow"/>
          <w:u w:val="single"/>
        </w:rPr>
        <w:t>knows</w:t>
      </w:r>
      <w:r w:rsidRPr="0023353B">
        <w:rPr>
          <w:u w:val="single"/>
        </w:rPr>
        <w:t xml:space="preserve">, </w:t>
      </w:r>
      <w:r w:rsidRPr="001306C0">
        <w:rPr>
          <w:highlight w:val="yellow"/>
          <w:u w:val="single"/>
        </w:rPr>
        <w:t>that</w:t>
      </w:r>
      <w:r w:rsidRPr="0023353B">
        <w:rPr>
          <w:u w:val="single"/>
        </w:rPr>
        <w:t xml:space="preserve"> </w:t>
      </w:r>
      <w:r w:rsidRPr="001306C0">
        <w:rPr>
          <w:highlight w:val="yellow"/>
          <w:u w:val="single"/>
        </w:rPr>
        <w:t>if</w:t>
      </w:r>
      <w:r w:rsidRPr="0023353B">
        <w:rPr>
          <w:u w:val="single"/>
        </w:rPr>
        <w:t xml:space="preserve"> </w:t>
      </w:r>
      <w:r w:rsidRPr="001306C0">
        <w:rPr>
          <w:highlight w:val="yellow"/>
          <w:u w:val="single"/>
        </w:rPr>
        <w:t>he</w:t>
      </w:r>
      <w:r w:rsidRPr="0023353B">
        <w:rPr>
          <w:u w:val="single"/>
        </w:rPr>
        <w:t xml:space="preserve"> </w:t>
      </w:r>
      <w:r w:rsidRPr="001306C0">
        <w:rPr>
          <w:highlight w:val="yellow"/>
          <w:u w:val="single"/>
        </w:rPr>
        <w:t>invaded</w:t>
      </w:r>
      <w:r w:rsidRPr="0023353B">
        <w:rPr>
          <w:u w:val="single"/>
        </w:rPr>
        <w:t xml:space="preserve"> </w:t>
      </w:r>
      <w:r w:rsidRPr="001306C0">
        <w:rPr>
          <w:highlight w:val="yellow"/>
          <w:u w:val="single"/>
        </w:rPr>
        <w:t>Ukraine</w:t>
      </w:r>
      <w:r w:rsidRPr="0023353B">
        <w:rPr>
          <w:u w:val="single"/>
        </w:rPr>
        <w:t xml:space="preserve">, </w:t>
      </w:r>
      <w:r w:rsidRPr="001306C0">
        <w:rPr>
          <w:highlight w:val="yellow"/>
          <w:u w:val="single"/>
        </w:rPr>
        <w:t>China</w:t>
      </w:r>
      <w:r w:rsidRPr="0023353B">
        <w:rPr>
          <w:u w:val="single"/>
        </w:rPr>
        <w:t xml:space="preserve"> [</w:t>
      </w:r>
      <w:r w:rsidRPr="001306C0">
        <w:rPr>
          <w:highlight w:val="yellow"/>
          <w:u w:val="single"/>
        </w:rPr>
        <w:t>isn’t</w:t>
      </w:r>
      <w:r w:rsidRPr="0023353B">
        <w:rPr>
          <w:u w:val="single"/>
        </w:rPr>
        <w:t xml:space="preserve">] </w:t>
      </w:r>
      <w:r w:rsidRPr="001306C0">
        <w:rPr>
          <w:highlight w:val="yellow"/>
          <w:u w:val="single"/>
        </w:rPr>
        <w:t>going</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send</w:t>
      </w:r>
      <w:r w:rsidRPr="0023353B">
        <w:rPr>
          <w:u w:val="single"/>
        </w:rPr>
        <w:t xml:space="preserve"> military </w:t>
      </w:r>
      <w:r w:rsidRPr="001306C0">
        <w:rPr>
          <w:highlight w:val="yellow"/>
          <w:u w:val="single"/>
        </w:rPr>
        <w:t>help</w:t>
      </w:r>
      <w:r w:rsidRPr="0023353B">
        <w:rPr>
          <w:u w:val="single"/>
        </w:rPr>
        <w:t>.”</w:t>
      </w:r>
      <w:r>
        <w:rPr>
          <w:u w:val="single"/>
        </w:rPr>
        <w:t xml:space="preserve"> </w:t>
      </w:r>
      <w:r w:rsidRPr="001306C0">
        <w:rPr>
          <w:sz w:val="14"/>
        </w:rPr>
        <w:t xml:space="preserve">Russia lays out demands as it masses troops on the Ukraine border BEIJING — </w:t>
      </w:r>
      <w:r w:rsidRPr="001306C0">
        <w:rPr>
          <w:highlight w:val="yellow"/>
          <w:u w:val="single"/>
        </w:rPr>
        <w:t>International</w:t>
      </w:r>
      <w:r w:rsidRPr="0023353B">
        <w:rPr>
          <w:u w:val="single"/>
        </w:rPr>
        <w:t xml:space="preserve"> </w:t>
      </w:r>
      <w:r w:rsidRPr="001306C0">
        <w:rPr>
          <w:highlight w:val="yellow"/>
          <w:u w:val="single"/>
        </w:rPr>
        <w:t>pressure</w:t>
      </w:r>
      <w:r w:rsidRPr="001306C0">
        <w:rPr>
          <w:sz w:val="14"/>
        </w:rPr>
        <w:t xml:space="preserve"> may have pushed China and Russia closer together, but </w:t>
      </w:r>
      <w:r w:rsidRPr="001306C0">
        <w:rPr>
          <w:highlight w:val="yellow"/>
          <w:u w:val="single"/>
        </w:rPr>
        <w:t>not</w:t>
      </w:r>
      <w:r w:rsidRPr="0023353B">
        <w:rPr>
          <w:u w:val="single"/>
        </w:rPr>
        <w:t xml:space="preserve"> </w:t>
      </w:r>
      <w:r w:rsidRPr="001306C0">
        <w:rPr>
          <w:highlight w:val="yellow"/>
          <w:u w:val="single"/>
        </w:rPr>
        <w:t>enough</w:t>
      </w:r>
      <w:r w:rsidRPr="0023353B">
        <w:rPr>
          <w:u w:val="single"/>
        </w:rPr>
        <w:t xml:space="preserve"> </w:t>
      </w:r>
      <w:r w:rsidRPr="001306C0">
        <w:rPr>
          <w:highlight w:val="yellow"/>
          <w:u w:val="single"/>
        </w:rPr>
        <w:t>for</w:t>
      </w:r>
      <w:r w:rsidRPr="0023353B">
        <w:rPr>
          <w:u w:val="single"/>
        </w:rPr>
        <w:t xml:space="preserve"> the two </w:t>
      </w:r>
      <w:r w:rsidRPr="001306C0">
        <w:rPr>
          <w:highlight w:val="yellow"/>
          <w:u w:val="single"/>
        </w:rPr>
        <w:t>countries</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send</w:t>
      </w:r>
      <w:r w:rsidRPr="0023353B">
        <w:rPr>
          <w:u w:val="single"/>
        </w:rPr>
        <w:t xml:space="preserve"> </w:t>
      </w:r>
      <w:r w:rsidRPr="001306C0">
        <w:rPr>
          <w:highlight w:val="yellow"/>
          <w:u w:val="single"/>
        </w:rPr>
        <w:t>military</w:t>
      </w:r>
      <w:r w:rsidRPr="0023353B">
        <w:rPr>
          <w:u w:val="single"/>
        </w:rPr>
        <w:t xml:space="preserve"> </w:t>
      </w:r>
      <w:r w:rsidRPr="001306C0">
        <w:rPr>
          <w:highlight w:val="yellow"/>
          <w:u w:val="single"/>
        </w:rPr>
        <w:t>support</w:t>
      </w:r>
      <w:r w:rsidRPr="0023353B">
        <w:rPr>
          <w:u w:val="single"/>
        </w:rPr>
        <w:t xml:space="preserve"> </w:t>
      </w:r>
      <w:r w:rsidRPr="001306C0">
        <w:rPr>
          <w:highlight w:val="yellow"/>
          <w:u w:val="single"/>
        </w:rPr>
        <w:t>to</w:t>
      </w:r>
      <w:r w:rsidRPr="0023353B">
        <w:rPr>
          <w:u w:val="single"/>
        </w:rPr>
        <w:t xml:space="preserve"> </w:t>
      </w:r>
      <w:r w:rsidRPr="001306C0">
        <w:rPr>
          <w:highlight w:val="yellow"/>
          <w:u w:val="single"/>
        </w:rPr>
        <w:t>each</w:t>
      </w:r>
      <w:r w:rsidRPr="0023353B">
        <w:rPr>
          <w:u w:val="single"/>
        </w:rPr>
        <w:t xml:space="preserve"> </w:t>
      </w:r>
      <w:r w:rsidRPr="001306C0">
        <w:rPr>
          <w:highlight w:val="yellow"/>
          <w:u w:val="single"/>
        </w:rPr>
        <w:t>other</w:t>
      </w:r>
      <w:r w:rsidRPr="0023353B">
        <w:rPr>
          <w:u w:val="single"/>
        </w:rPr>
        <w:t>,</w:t>
      </w:r>
      <w:r w:rsidRPr="001306C0">
        <w:rPr>
          <w:sz w:val="14"/>
        </w:rPr>
        <w:t xml:space="preserve"> U.S.-based analysts said. Chinese President Xi Jinping met his Russian counterpart Vladimir Putin virtually for the second time this year on Wednesday. It came just days after the U.S. and the other Group of 7 major economies condemned Russia’s military build-up and “aggressive rhetoric towards Ukraine.” “Beijing and Moscow are forging closer ties because both governments view deeper bilateral cooperation as beneficial to their respective national interests, and not primarily because of an ideological affinity between Xi and Putin,” said Neil Thomas, analyst for China and northeast Asia at consulting firm Eurasia Group. </w:t>
      </w:r>
      <w:r w:rsidRPr="001306C0">
        <w:rPr>
          <w:highlight w:val="yellow"/>
          <w:u w:val="single"/>
        </w:rPr>
        <w:t>Russia-China</w:t>
      </w:r>
      <w:r w:rsidRPr="0023353B">
        <w:rPr>
          <w:u w:val="single"/>
        </w:rPr>
        <w:t xml:space="preserve"> </w:t>
      </w:r>
      <w:r w:rsidRPr="001306C0">
        <w:rPr>
          <w:highlight w:val="yellow"/>
          <w:u w:val="single"/>
        </w:rPr>
        <w:t>relations</w:t>
      </w:r>
      <w:r w:rsidRPr="0023353B">
        <w:rPr>
          <w:u w:val="single"/>
        </w:rPr>
        <w:t xml:space="preserve"> </w:t>
      </w:r>
      <w:r w:rsidRPr="001306C0">
        <w:rPr>
          <w:highlight w:val="yellow"/>
          <w:u w:val="single"/>
        </w:rPr>
        <w:t>not</w:t>
      </w:r>
      <w:r w:rsidRPr="0023353B">
        <w:rPr>
          <w:u w:val="single"/>
        </w:rPr>
        <w:t xml:space="preserve"> </w:t>
      </w:r>
      <w:r w:rsidRPr="001306C0">
        <w:rPr>
          <w:highlight w:val="yellow"/>
          <w:u w:val="single"/>
        </w:rPr>
        <w:t>an</w:t>
      </w:r>
      <w:r w:rsidRPr="0023353B">
        <w:rPr>
          <w:u w:val="single"/>
        </w:rPr>
        <w:t xml:space="preserve"> </w:t>
      </w:r>
      <w:r w:rsidRPr="001306C0">
        <w:rPr>
          <w:highlight w:val="yellow"/>
          <w:u w:val="single"/>
        </w:rPr>
        <w:t>alliance</w:t>
      </w:r>
      <w:r w:rsidRPr="0023353B">
        <w:rPr>
          <w:u w:val="single"/>
        </w:rPr>
        <w:t xml:space="preserve"> between both countries, says think tank</w:t>
      </w:r>
      <w:r>
        <w:rPr>
          <w:u w:val="single"/>
        </w:rPr>
        <w:t xml:space="preserve"> </w:t>
      </w:r>
      <w:r w:rsidRPr="0023353B">
        <w:rPr>
          <w:u w:val="single"/>
        </w:rPr>
        <w:t>China and Russia would rather “divide Washington’s political attention between strategic hotspots in Europe and the Indo-Pacific</w:t>
      </w:r>
      <w:r w:rsidRPr="001306C0">
        <w:rPr>
          <w:sz w:val="14"/>
        </w:rPr>
        <w:t xml:space="preserve">,” he said in an email. It’s not clear what Beijing’s position on Ukraine is, but China has come under similar international scrutiny over human rights issues, and territorial claims on the democratically self-ruled island of Taiwan. Neither of them specifically endorsed the position of the other with regard to their points of sensitivity, so I think </w:t>
      </w:r>
      <w:r w:rsidRPr="0023353B">
        <w:rPr>
          <w:u w:val="single"/>
        </w:rPr>
        <w:t>they both want to preserve some sort of flexibility</w:t>
      </w:r>
      <w:r w:rsidRPr="001306C0">
        <w:rPr>
          <w:sz w:val="14"/>
        </w:rPr>
        <w:t xml:space="preserve">. This year, while </w:t>
      </w:r>
      <w:r w:rsidRPr="0023353B">
        <w:rPr>
          <w:u w:val="single"/>
        </w:rPr>
        <w:t>Moscow has sent troops to the border with Ukraine, Beijing has increased military activity near Taiwan. U.S. President Joe Biden recently made confusing statements on whether Washington would defend Taiwan upon attack.</w:t>
      </w:r>
      <w:r>
        <w:rPr>
          <w:u w:val="single"/>
        </w:rPr>
        <w:t xml:space="preserve"> </w:t>
      </w:r>
      <w:r w:rsidRPr="00F6434F">
        <w:rPr>
          <w:u w:val="single"/>
        </w:rPr>
        <w:t>Beijing likely wants to ensure that if it were to take military action against Taiwan, “the Russians wouldn’t do anything,”</w:t>
      </w:r>
      <w:r w:rsidRPr="001306C0">
        <w:rPr>
          <w:sz w:val="14"/>
        </w:rPr>
        <w:t xml:space="preserve"> said Angela Stent, professor emerita and director of the Center for Eurasian, Russian and East European Studies at Georgetown University. </w:t>
      </w:r>
      <w:r w:rsidRPr="00F6434F">
        <w:rPr>
          <w:u w:val="single"/>
        </w:rPr>
        <w:t>“I think both sides recognize, Putin knows, that if he invaded Ukraine, China [isn’t] going to send military help,”</w:t>
      </w:r>
      <w:r w:rsidRPr="001306C0">
        <w:rPr>
          <w:sz w:val="14"/>
        </w:rPr>
        <w:t xml:space="preserve"> she said on CNBC’s “Squawk Box Asia” on Thursday. “But they’ll remain completely neutral and that allows them to do whatever they want in what they consider to be their sphere of influence.” China is cautious on Russia-Ukraine tensions: Professor Official reports from both Beijing and Moscow portrayed the two leaders’ virtual meeting Wednesday as a yet another friendly conversation that strengthened the countries’ relationship. Analysts highlighted the rare and more personal use of “you” in Xi’s address of Putin, as released by China’s Ministry of Foreign Affairs. However, “neither of them specifically endorsed the position of the other with regard to their points of sensitivity, so I think they both want to preserve some sort of flexibility,” William Courtney, adjunct senior fellow at the Rand Corp. said on CNBC’s “Capital Connection” on Thursday. He is a former U.S. ambassador to Georgia and Kazakhstan. In the video call, Xi said he looked forward to meeting the Russian leader in person at the Olympics in Beijing in February. The Chinese leader also “reaffirmed China’s commitment to firmly support Russia in maintaining long-term stability,” according to a release from China’s foreign ministry. Russia talks up China’s goodwill Moscow struck an even more optimistic tone. In the video call, Putin said Russia’s relations with China were at their best level ever, according to statements from both countries. A Kremlin aide also claimed to reporters after the meeting that Xi said the bilateral relationship was stronger and more effective than that of allies, although the two sides do not have such a formal alliance. “President Xi stressed that he understands Russian concerns and fully supports our initiative to develop appropriate security guarantees for Russia,” said Yury Ushakov, Russian presidential aide on foreign policy. Russia-China relations not an alliance between both countries, says think tank Putin has said Washington should not allow Ukraine to join the North Atlantic Treaty Organization in return for assurances that Russia would not invade. But Biden told Putin in a virtual meeting last week that Washington would not accept such a demand. An attack on one member of NATO — a powerful military alliance — is considered an attack on all member countries. Ukraine has wanted to join NATO since 2002, but Russia has objected on grounds that such a move would be a direct threat to its borders. China’s diplomatic self-interest </w:t>
      </w:r>
      <w:r w:rsidRPr="001306C0">
        <w:rPr>
          <w:highlight w:val="yellow"/>
          <w:u w:val="single"/>
        </w:rPr>
        <w:t>Releases</w:t>
      </w:r>
      <w:r w:rsidRPr="00F6434F">
        <w:rPr>
          <w:u w:val="single"/>
        </w:rPr>
        <w:t xml:space="preserve"> from China’s foreign ministry </w:t>
      </w:r>
      <w:r w:rsidRPr="001306C0">
        <w:rPr>
          <w:highlight w:val="yellow"/>
          <w:u w:val="single"/>
        </w:rPr>
        <w:t>did</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describe</w:t>
      </w:r>
      <w:r w:rsidRPr="00F6434F">
        <w:rPr>
          <w:u w:val="single"/>
        </w:rPr>
        <w:t xml:space="preserve"> </w:t>
      </w:r>
      <w:r w:rsidRPr="001306C0">
        <w:rPr>
          <w:highlight w:val="yellow"/>
          <w:u w:val="single"/>
        </w:rPr>
        <w:t>the</w:t>
      </w:r>
      <w:r w:rsidRPr="00F6434F">
        <w:rPr>
          <w:u w:val="single"/>
        </w:rPr>
        <w:t xml:space="preserve"> </w:t>
      </w:r>
      <w:r w:rsidRPr="001306C0">
        <w:rPr>
          <w:highlight w:val="yellow"/>
          <w:u w:val="single"/>
        </w:rPr>
        <w:t>relationship</w:t>
      </w:r>
      <w:r w:rsidRPr="00F6434F">
        <w:rPr>
          <w:u w:val="single"/>
        </w:rPr>
        <w:t xml:space="preserve"> </w:t>
      </w:r>
      <w:r w:rsidRPr="001306C0">
        <w:rPr>
          <w:u w:val="single"/>
        </w:rPr>
        <w:t>with</w:t>
      </w:r>
      <w:r w:rsidRPr="00F6434F">
        <w:rPr>
          <w:u w:val="single"/>
        </w:rPr>
        <w:t xml:space="preserve"> Russia </w:t>
      </w:r>
      <w:r w:rsidRPr="001306C0">
        <w:rPr>
          <w:highlight w:val="yellow"/>
          <w:u w:val="single"/>
        </w:rPr>
        <w:t>as</w:t>
      </w:r>
      <w:r w:rsidRPr="00F6434F">
        <w:rPr>
          <w:u w:val="single"/>
        </w:rPr>
        <w:t xml:space="preserve"> </w:t>
      </w:r>
      <w:r w:rsidRPr="001306C0">
        <w:rPr>
          <w:highlight w:val="yellow"/>
          <w:u w:val="single"/>
        </w:rPr>
        <w:t>a</w:t>
      </w:r>
      <w:r w:rsidRPr="00F6434F">
        <w:rPr>
          <w:u w:val="single"/>
        </w:rPr>
        <w:t xml:space="preserve"> kind of </w:t>
      </w:r>
      <w:r w:rsidRPr="001306C0">
        <w:rPr>
          <w:highlight w:val="yellow"/>
          <w:u w:val="single"/>
        </w:rPr>
        <w:t>alliance</w:t>
      </w:r>
      <w:r w:rsidRPr="00F6434F">
        <w:rPr>
          <w:u w:val="single"/>
        </w:rPr>
        <w:t xml:space="preserve">. </w:t>
      </w:r>
      <w:r w:rsidRPr="001306C0">
        <w:rPr>
          <w:highlight w:val="yellow"/>
          <w:u w:val="single"/>
        </w:rPr>
        <w:t>The</w:t>
      </w:r>
      <w:r w:rsidRPr="00F6434F">
        <w:rPr>
          <w:u w:val="single"/>
        </w:rPr>
        <w:t xml:space="preserve"> two </w:t>
      </w:r>
      <w:r w:rsidRPr="001306C0">
        <w:rPr>
          <w:highlight w:val="yellow"/>
          <w:u w:val="single"/>
        </w:rPr>
        <w:t>countries</w:t>
      </w:r>
      <w:r w:rsidRPr="00F6434F">
        <w:rPr>
          <w:u w:val="single"/>
        </w:rPr>
        <w:t xml:space="preserve"> </w:t>
      </w:r>
      <w:r w:rsidRPr="001306C0">
        <w:rPr>
          <w:highlight w:val="yellow"/>
          <w:u w:val="single"/>
        </w:rPr>
        <w:t>are</w:t>
      </w:r>
      <w:r w:rsidRPr="00F6434F">
        <w:rPr>
          <w:u w:val="single"/>
        </w:rPr>
        <w:t xml:space="preserve"> major </w:t>
      </w:r>
      <w:r w:rsidRPr="001306C0">
        <w:rPr>
          <w:highlight w:val="yellow"/>
          <w:u w:val="single"/>
        </w:rPr>
        <w:t>trading</w:t>
      </w:r>
      <w:r w:rsidRPr="00F6434F">
        <w:rPr>
          <w:u w:val="single"/>
        </w:rPr>
        <w:t xml:space="preserve"> </w:t>
      </w:r>
      <w:r w:rsidRPr="001306C0">
        <w:rPr>
          <w:highlight w:val="yellow"/>
          <w:u w:val="single"/>
        </w:rPr>
        <w:t>partners</w:t>
      </w:r>
      <w:r w:rsidRPr="00F6434F">
        <w:rPr>
          <w:u w:val="single"/>
        </w:rPr>
        <w:t>, with China buying significant amounts of energy products from Russia.</w:t>
      </w:r>
      <w:r>
        <w:rPr>
          <w:u w:val="single"/>
        </w:rPr>
        <w:t xml:space="preserve"> </w:t>
      </w:r>
      <w:r w:rsidRPr="001306C0">
        <w:rPr>
          <w:sz w:val="14"/>
        </w:rPr>
        <w:t>“</w:t>
      </w:r>
      <w:r w:rsidRPr="001306C0">
        <w:rPr>
          <w:highlight w:val="yellow"/>
          <w:u w:val="single"/>
        </w:rPr>
        <w:t>China</w:t>
      </w:r>
      <w:r w:rsidRPr="00F6434F">
        <w:rPr>
          <w:u w:val="single"/>
        </w:rPr>
        <w:t xml:space="preserve"> </w:t>
      </w:r>
      <w:r w:rsidRPr="001306C0">
        <w:rPr>
          <w:highlight w:val="yellow"/>
          <w:u w:val="single"/>
        </w:rPr>
        <w:t>does</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want</w:t>
      </w:r>
      <w:r w:rsidRPr="00F6434F">
        <w:rPr>
          <w:u w:val="single"/>
        </w:rPr>
        <w:t xml:space="preserve"> </w:t>
      </w:r>
      <w:r w:rsidRPr="001306C0">
        <w:rPr>
          <w:highlight w:val="yellow"/>
          <w:u w:val="single"/>
        </w:rPr>
        <w:t>a</w:t>
      </w:r>
      <w:r w:rsidRPr="00F6434F">
        <w:rPr>
          <w:u w:val="single"/>
        </w:rPr>
        <w:t xml:space="preserve"> </w:t>
      </w:r>
      <w:r w:rsidRPr="001306C0">
        <w:rPr>
          <w:highlight w:val="yellow"/>
          <w:u w:val="single"/>
        </w:rPr>
        <w:t>formal</w:t>
      </w:r>
      <w:r w:rsidRPr="00F6434F">
        <w:rPr>
          <w:u w:val="single"/>
        </w:rPr>
        <w:t xml:space="preserve"> </w:t>
      </w:r>
      <w:r w:rsidRPr="001306C0">
        <w:rPr>
          <w:highlight w:val="yellow"/>
          <w:u w:val="single"/>
        </w:rPr>
        <w:t>military</w:t>
      </w:r>
      <w:r w:rsidRPr="00F6434F">
        <w:rPr>
          <w:u w:val="single"/>
        </w:rPr>
        <w:t xml:space="preserve"> </w:t>
      </w:r>
      <w:r w:rsidRPr="001306C0">
        <w:rPr>
          <w:highlight w:val="yellow"/>
          <w:u w:val="single"/>
        </w:rPr>
        <w:t>alliance</w:t>
      </w:r>
      <w:r w:rsidRPr="00F6434F">
        <w:rPr>
          <w:u w:val="single"/>
        </w:rPr>
        <w:t xml:space="preserve"> with Russia, </w:t>
      </w:r>
      <w:r w:rsidRPr="001306C0">
        <w:rPr>
          <w:u w:val="single"/>
        </w:rPr>
        <w:t>because</w:t>
      </w:r>
      <w:r w:rsidRPr="00F6434F">
        <w:rPr>
          <w:u w:val="single"/>
        </w:rPr>
        <w:t xml:space="preserve"> </w:t>
      </w:r>
      <w:r w:rsidRPr="001306C0">
        <w:rPr>
          <w:highlight w:val="yellow"/>
          <w:u w:val="single"/>
        </w:rPr>
        <w:t>it</w:t>
      </w:r>
      <w:r w:rsidRPr="00F6434F">
        <w:rPr>
          <w:u w:val="single"/>
        </w:rPr>
        <w:t xml:space="preserve"> </w:t>
      </w:r>
      <w:r w:rsidRPr="001306C0">
        <w:rPr>
          <w:highlight w:val="yellow"/>
          <w:u w:val="single"/>
        </w:rPr>
        <w:t>wants</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avoid</w:t>
      </w:r>
      <w:r w:rsidRPr="00F6434F">
        <w:rPr>
          <w:u w:val="single"/>
        </w:rPr>
        <w:t xml:space="preserve"> direct </w:t>
      </w:r>
      <w:r w:rsidRPr="001306C0">
        <w:rPr>
          <w:highlight w:val="yellow"/>
          <w:u w:val="single"/>
        </w:rPr>
        <w:t>involvement</w:t>
      </w:r>
      <w:r w:rsidRPr="00F6434F">
        <w:rPr>
          <w:u w:val="single"/>
        </w:rPr>
        <w:t xml:space="preserve"> </w:t>
      </w:r>
      <w:r w:rsidRPr="001306C0">
        <w:rPr>
          <w:highlight w:val="yellow"/>
          <w:u w:val="single"/>
        </w:rPr>
        <w:t>in</w:t>
      </w:r>
      <w:r w:rsidRPr="00F6434F">
        <w:rPr>
          <w:u w:val="single"/>
        </w:rPr>
        <w:t xml:space="preserve"> the </w:t>
      </w:r>
      <w:r w:rsidRPr="001306C0">
        <w:rPr>
          <w:highlight w:val="yellow"/>
          <w:u w:val="single"/>
        </w:rPr>
        <w:t>messy</w:t>
      </w:r>
      <w:r w:rsidRPr="00F6434F">
        <w:rPr>
          <w:u w:val="single"/>
        </w:rPr>
        <w:t xml:space="preserve"> </w:t>
      </w:r>
      <w:r w:rsidRPr="001306C0">
        <w:rPr>
          <w:highlight w:val="yellow"/>
          <w:u w:val="single"/>
        </w:rPr>
        <w:t>international</w:t>
      </w:r>
      <w:r w:rsidRPr="00F6434F">
        <w:rPr>
          <w:u w:val="single"/>
        </w:rPr>
        <w:t xml:space="preserve"> </w:t>
      </w:r>
      <w:r w:rsidRPr="001306C0">
        <w:rPr>
          <w:highlight w:val="yellow"/>
          <w:u w:val="single"/>
        </w:rPr>
        <w:t>politics</w:t>
      </w:r>
      <w:r w:rsidRPr="00F6434F">
        <w:rPr>
          <w:u w:val="single"/>
        </w:rPr>
        <w:t xml:space="preserve"> of Moscow’s destabilizing moves in Eastern Europe, </w:t>
      </w:r>
      <w:r w:rsidRPr="001306C0">
        <w:rPr>
          <w:highlight w:val="yellow"/>
          <w:u w:val="single"/>
        </w:rPr>
        <w:t>and</w:t>
      </w:r>
      <w:r w:rsidRPr="00F6434F">
        <w:rPr>
          <w:u w:val="single"/>
        </w:rPr>
        <w:t xml:space="preserve"> </w:t>
      </w:r>
      <w:r w:rsidRPr="001306C0">
        <w:rPr>
          <w:highlight w:val="yellow"/>
          <w:u w:val="single"/>
        </w:rPr>
        <w:t>has</w:t>
      </w:r>
      <w:r w:rsidRPr="00F6434F">
        <w:rPr>
          <w:u w:val="single"/>
        </w:rPr>
        <w:t xml:space="preserve"> an ‘</w:t>
      </w:r>
      <w:r w:rsidRPr="001306C0">
        <w:rPr>
          <w:highlight w:val="yellow"/>
          <w:u w:val="single"/>
        </w:rPr>
        <w:t>independent</w:t>
      </w:r>
      <w:r w:rsidRPr="00F6434F">
        <w:rPr>
          <w:u w:val="single"/>
        </w:rPr>
        <w:t xml:space="preserve"> </w:t>
      </w:r>
      <w:r w:rsidRPr="001306C0">
        <w:rPr>
          <w:highlight w:val="yellow"/>
          <w:u w:val="single"/>
        </w:rPr>
        <w:t>foreign</w:t>
      </w:r>
      <w:r w:rsidRPr="00F6434F">
        <w:rPr>
          <w:u w:val="single"/>
        </w:rPr>
        <w:t xml:space="preserve"> </w:t>
      </w:r>
      <w:r w:rsidRPr="001306C0">
        <w:rPr>
          <w:highlight w:val="yellow"/>
          <w:u w:val="single"/>
        </w:rPr>
        <w:t>policy</w:t>
      </w:r>
      <w:r w:rsidRPr="00F6434F">
        <w:rPr>
          <w:u w:val="single"/>
        </w:rPr>
        <w:t xml:space="preserve"> </w:t>
      </w:r>
      <w:r w:rsidRPr="001306C0">
        <w:rPr>
          <w:highlight w:val="yellow"/>
          <w:u w:val="single"/>
        </w:rPr>
        <w:t>of</w:t>
      </w:r>
      <w:r w:rsidRPr="00F6434F">
        <w:rPr>
          <w:u w:val="single"/>
        </w:rPr>
        <w:t xml:space="preserve"> </w:t>
      </w:r>
      <w:r w:rsidRPr="001306C0">
        <w:rPr>
          <w:highlight w:val="yellow"/>
          <w:u w:val="single"/>
        </w:rPr>
        <w:t>peace’</w:t>
      </w:r>
      <w:r w:rsidRPr="00F6434F">
        <w:rPr>
          <w:u w:val="single"/>
        </w:rPr>
        <w:t xml:space="preserve"> </w:t>
      </w:r>
      <w:r w:rsidRPr="001306C0">
        <w:rPr>
          <w:highlight w:val="yellow"/>
          <w:u w:val="single"/>
        </w:rPr>
        <w:t>that</w:t>
      </w:r>
      <w:r w:rsidRPr="00F6434F">
        <w:rPr>
          <w:u w:val="single"/>
        </w:rPr>
        <w:t xml:space="preserve"> </w:t>
      </w:r>
      <w:r w:rsidRPr="001306C0">
        <w:rPr>
          <w:highlight w:val="yellow"/>
          <w:u w:val="single"/>
        </w:rPr>
        <w:t>opposes</w:t>
      </w:r>
      <w:r w:rsidRPr="00F6434F">
        <w:rPr>
          <w:u w:val="single"/>
        </w:rPr>
        <w:t xml:space="preserve"> </w:t>
      </w:r>
      <w:r w:rsidRPr="001306C0">
        <w:rPr>
          <w:highlight w:val="yellow"/>
          <w:u w:val="single"/>
        </w:rPr>
        <w:t>military</w:t>
      </w:r>
      <w:r w:rsidRPr="00F6434F">
        <w:rPr>
          <w:u w:val="single"/>
        </w:rPr>
        <w:t xml:space="preserve"> </w:t>
      </w:r>
      <w:r w:rsidRPr="001306C0">
        <w:rPr>
          <w:highlight w:val="yellow"/>
          <w:u w:val="single"/>
        </w:rPr>
        <w:t>conflict</w:t>
      </w:r>
      <w:r w:rsidRPr="00F6434F">
        <w:rPr>
          <w:u w:val="single"/>
        </w:rPr>
        <w:t xml:space="preserve"> </w:t>
      </w:r>
      <w:r w:rsidRPr="001306C0">
        <w:rPr>
          <w:highlight w:val="yellow"/>
          <w:u w:val="single"/>
        </w:rPr>
        <w:t>and emphasizes the importance of dialogue</w:t>
      </w:r>
      <w:r w:rsidRPr="001306C0">
        <w:rPr>
          <w:sz w:val="14"/>
        </w:rPr>
        <w:t>,” Eurasia Group’s Thomas said. “</w:t>
      </w:r>
      <w:r w:rsidRPr="001306C0">
        <w:rPr>
          <w:highlight w:val="yellow"/>
          <w:u w:val="single"/>
        </w:rPr>
        <w:t>Russia</w:t>
      </w:r>
      <w:r w:rsidRPr="00F6434F">
        <w:rPr>
          <w:u w:val="single"/>
        </w:rPr>
        <w:t xml:space="preserve"> </w:t>
      </w:r>
      <w:r w:rsidRPr="001306C0">
        <w:rPr>
          <w:highlight w:val="yellow"/>
          <w:u w:val="single"/>
        </w:rPr>
        <w:t>is</w:t>
      </w:r>
      <w:r w:rsidRPr="00F6434F">
        <w:rPr>
          <w:u w:val="single"/>
        </w:rPr>
        <w:t xml:space="preserve"> </w:t>
      </w:r>
      <w:r w:rsidRPr="001306C0">
        <w:rPr>
          <w:highlight w:val="yellow"/>
          <w:u w:val="single"/>
        </w:rPr>
        <w:t>very much the junior partner</w:t>
      </w:r>
      <w:r w:rsidRPr="00F6434F">
        <w:rPr>
          <w:u w:val="single"/>
        </w:rPr>
        <w:t xml:space="preserve"> in the bilateral relationship</w:t>
      </w:r>
      <w:r w:rsidRPr="001306C0">
        <w:rPr>
          <w:sz w:val="14"/>
        </w:rPr>
        <w:t>,” Thomas said. “</w:t>
      </w:r>
      <w:r w:rsidRPr="00F6434F">
        <w:rPr>
          <w:u w:val="single"/>
        </w:rPr>
        <w:t xml:space="preserve">And </w:t>
      </w:r>
      <w:r w:rsidRPr="001306C0">
        <w:rPr>
          <w:highlight w:val="yellow"/>
          <w:u w:val="single"/>
        </w:rPr>
        <w:t>Moscow’s</w:t>
      </w:r>
      <w:r w:rsidRPr="00F6434F">
        <w:rPr>
          <w:u w:val="single"/>
        </w:rPr>
        <w:t xml:space="preserve"> </w:t>
      </w:r>
      <w:r w:rsidRPr="001306C0">
        <w:rPr>
          <w:highlight w:val="yellow"/>
          <w:u w:val="single"/>
        </w:rPr>
        <w:t>ambition</w:t>
      </w:r>
      <w:r w:rsidRPr="00F6434F">
        <w:rPr>
          <w:u w:val="single"/>
        </w:rPr>
        <w:t xml:space="preserve"> in Ukraine [</w:t>
      </w:r>
      <w:r w:rsidRPr="001306C0">
        <w:rPr>
          <w:highlight w:val="yellow"/>
          <w:u w:val="single"/>
        </w:rPr>
        <w:t>is</w:t>
      </w:r>
      <w:r w:rsidRPr="00F6434F">
        <w:rPr>
          <w:u w:val="single"/>
        </w:rPr>
        <w:t xml:space="preserve">] </w:t>
      </w:r>
      <w:r w:rsidRPr="001306C0">
        <w:rPr>
          <w:highlight w:val="yellow"/>
          <w:u w:val="single"/>
        </w:rPr>
        <w:t>not</w:t>
      </w:r>
      <w:r w:rsidRPr="00F6434F">
        <w:rPr>
          <w:u w:val="single"/>
        </w:rPr>
        <w:t xml:space="preserve"> </w:t>
      </w:r>
      <w:r w:rsidRPr="001306C0">
        <w:rPr>
          <w:highlight w:val="yellow"/>
          <w:u w:val="single"/>
        </w:rPr>
        <w:t>nearly</w:t>
      </w:r>
      <w:r w:rsidRPr="00F6434F">
        <w:rPr>
          <w:u w:val="single"/>
        </w:rPr>
        <w:t xml:space="preserve"> </w:t>
      </w:r>
      <w:r w:rsidRPr="001306C0">
        <w:rPr>
          <w:highlight w:val="yellow"/>
          <w:u w:val="single"/>
        </w:rPr>
        <w:t>important</w:t>
      </w:r>
      <w:r w:rsidRPr="00F6434F">
        <w:rPr>
          <w:u w:val="single"/>
        </w:rPr>
        <w:t xml:space="preserve"> </w:t>
      </w:r>
      <w:r w:rsidRPr="001306C0">
        <w:rPr>
          <w:highlight w:val="yellow"/>
          <w:u w:val="single"/>
        </w:rPr>
        <w:t>enough</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Beijing</w:t>
      </w:r>
      <w:r w:rsidRPr="00F6434F">
        <w:rPr>
          <w:u w:val="single"/>
        </w:rPr>
        <w:t xml:space="preserve"> </w:t>
      </w:r>
      <w:r w:rsidRPr="001306C0">
        <w:rPr>
          <w:u w:val="single"/>
        </w:rPr>
        <w:t>for</w:t>
      </w:r>
      <w:r w:rsidRPr="00F6434F">
        <w:rPr>
          <w:u w:val="single"/>
        </w:rPr>
        <w:t xml:space="preserve"> it </w:t>
      </w:r>
      <w:r w:rsidRPr="001306C0">
        <w:rPr>
          <w:highlight w:val="yellow"/>
          <w:u w:val="single"/>
        </w:rPr>
        <w:t>to</w:t>
      </w:r>
      <w:r w:rsidRPr="00F6434F">
        <w:rPr>
          <w:u w:val="single"/>
        </w:rPr>
        <w:t xml:space="preserve"> </w:t>
      </w:r>
      <w:r w:rsidRPr="001306C0">
        <w:rPr>
          <w:highlight w:val="yellow"/>
          <w:u w:val="single"/>
        </w:rPr>
        <w:t>abandon</w:t>
      </w:r>
      <w:r w:rsidRPr="00F6434F">
        <w:rPr>
          <w:u w:val="single"/>
        </w:rPr>
        <w:t xml:space="preserve"> </w:t>
      </w:r>
      <w:r w:rsidRPr="001306C0">
        <w:rPr>
          <w:highlight w:val="yellow"/>
          <w:u w:val="single"/>
        </w:rPr>
        <w:t>its</w:t>
      </w:r>
      <w:r w:rsidRPr="00F6434F">
        <w:rPr>
          <w:u w:val="single"/>
        </w:rPr>
        <w:t xml:space="preserve"> longstanding </w:t>
      </w:r>
      <w:r w:rsidRPr="001306C0">
        <w:rPr>
          <w:highlight w:val="yellow"/>
          <w:u w:val="single"/>
        </w:rPr>
        <w:t>opposition</w:t>
      </w:r>
      <w:r w:rsidRPr="00F6434F">
        <w:rPr>
          <w:u w:val="single"/>
        </w:rPr>
        <w:t xml:space="preserve"> </w:t>
      </w:r>
      <w:r w:rsidRPr="001306C0">
        <w:rPr>
          <w:highlight w:val="yellow"/>
          <w:u w:val="single"/>
        </w:rPr>
        <w:t>to</w:t>
      </w:r>
      <w:r w:rsidRPr="00F6434F">
        <w:rPr>
          <w:u w:val="single"/>
        </w:rPr>
        <w:t xml:space="preserve"> </w:t>
      </w:r>
      <w:r w:rsidRPr="001306C0">
        <w:rPr>
          <w:highlight w:val="yellow"/>
          <w:u w:val="single"/>
        </w:rPr>
        <w:t>formal</w:t>
      </w:r>
      <w:r w:rsidRPr="00F6434F">
        <w:rPr>
          <w:u w:val="single"/>
        </w:rPr>
        <w:t xml:space="preserve"> </w:t>
      </w:r>
      <w:r w:rsidRPr="001306C0">
        <w:rPr>
          <w:highlight w:val="yellow"/>
          <w:u w:val="single"/>
        </w:rPr>
        <w:t>alliances</w:t>
      </w:r>
      <w:r w:rsidRPr="00F6434F">
        <w:rPr>
          <w:u w:val="single"/>
        </w:rPr>
        <w:t xml:space="preserve"> </w:t>
      </w:r>
      <w:r w:rsidRPr="001306C0">
        <w:rPr>
          <w:highlight w:val="yellow"/>
          <w:u w:val="single"/>
        </w:rPr>
        <w:t>in</w:t>
      </w:r>
      <w:r w:rsidRPr="00F6434F">
        <w:rPr>
          <w:u w:val="single"/>
        </w:rPr>
        <w:t xml:space="preserve"> </w:t>
      </w:r>
      <w:r w:rsidRPr="001306C0">
        <w:rPr>
          <w:highlight w:val="yellow"/>
          <w:u w:val="single"/>
        </w:rPr>
        <w:t>international</w:t>
      </w:r>
      <w:r w:rsidRPr="00F6434F">
        <w:rPr>
          <w:u w:val="single"/>
        </w:rPr>
        <w:t xml:space="preserve"> </w:t>
      </w:r>
      <w:r w:rsidRPr="001306C0">
        <w:rPr>
          <w:highlight w:val="yellow"/>
          <w:u w:val="single"/>
        </w:rPr>
        <w:t>affairs</w:t>
      </w:r>
      <w:r w:rsidRPr="00F6434F">
        <w:rPr>
          <w:u w:val="single"/>
        </w:rPr>
        <w:t>.</w:t>
      </w:r>
      <w:r w:rsidRPr="001306C0">
        <w:rPr>
          <w:sz w:val="14"/>
        </w:rPr>
        <w:t>” While looking out for its own interests, Beijing claims a core principle of “Xi Jinping Thought on Diplomacy” is “building a community with a shared future for mankind with a view to defending world peace and promoting common development.” Earlier this week, China’s foreign ministry said Xi sent a message of condolence to Biden over the deaths and other destruction from strong tornadoes in the U.S.</w:t>
      </w:r>
    </w:p>
    <w:p w14:paraId="6FF70A82" w14:textId="77777777" w:rsidR="00C35F48" w:rsidRPr="0069480E" w:rsidRDefault="00C35F48" w:rsidP="00C35F48"/>
    <w:p w14:paraId="735B15DC" w14:textId="77777777" w:rsidR="00C35F48" w:rsidRDefault="00C35F48" w:rsidP="00C35F48"/>
    <w:p w14:paraId="086283D9" w14:textId="77777777" w:rsidR="00C35F48" w:rsidRDefault="00C35F48" w:rsidP="00C35F48">
      <w:pPr>
        <w:pStyle w:val="Heading3"/>
      </w:pPr>
      <w:r>
        <w:t>AT: ASAT Prolif</w:t>
      </w:r>
    </w:p>
    <w:p w14:paraId="4668D71A" w14:textId="77777777" w:rsidR="00C35F48" w:rsidRDefault="00C35F48" w:rsidP="00C35F48">
      <w:pPr>
        <w:pStyle w:val="Heading4"/>
      </w:pPr>
      <w:r>
        <w:t>No link – chronological is not equal to casual – their ev says ASATS is another example, not b/c of its space sector</w:t>
      </w:r>
    </w:p>
    <w:p w14:paraId="3F10CDEC" w14:textId="77777777" w:rsidR="00C35F48" w:rsidRPr="00E9083B" w:rsidRDefault="00C35F48" w:rsidP="00C35F48">
      <w:pPr>
        <w:rPr>
          <w:rStyle w:val="Style13ptBold"/>
        </w:rPr>
      </w:pPr>
      <w:r>
        <w:rPr>
          <w:rStyle w:val="Style13ptBold"/>
        </w:rPr>
        <w:t xml:space="preserve">1AC </w:t>
      </w:r>
      <w:r w:rsidRPr="00E9083B">
        <w:rPr>
          <w:rStyle w:val="Style13ptBold"/>
        </w:rPr>
        <w:t>Rajagopala</w:t>
      </w:r>
      <w:r>
        <w:rPr>
          <w:rStyle w:val="Style13ptBold"/>
        </w:rPr>
        <w:t xml:space="preserve">n 5/12 </w:t>
      </w:r>
      <w:r w:rsidRPr="00E9083B">
        <w:t>[</w:t>
      </w:r>
      <w:r w:rsidRPr="007248C6">
        <w:rPr>
          <w:sz w:val="16"/>
          <w:szCs w:val="16"/>
        </w:rPr>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2B8A989" w14:textId="77777777" w:rsidR="00C35F48" w:rsidRPr="00E9083B" w:rsidRDefault="00C35F48" w:rsidP="00C35F48">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014C953C" w14:textId="77777777" w:rsidR="00C35F48" w:rsidRPr="00711B24" w:rsidRDefault="00C35F48" w:rsidP="00C35F48">
      <w:pPr>
        <w:rPr>
          <w:sz w:val="12"/>
        </w:rPr>
      </w:pPr>
      <w:r w:rsidRPr="00217F72">
        <w:rPr>
          <w:rStyle w:val="StyleUnderline"/>
          <w:highlight w:val="yellow"/>
        </w:rPr>
        <w:t>Another example of China breaking norms</w:t>
      </w:r>
      <w:r w:rsidRPr="00E9083B">
        <w:rPr>
          <w:rStyle w:val="StyleUnderline"/>
        </w:rPr>
        <w:t xml:space="preserve"> and engaging in irresponsible </w:t>
      </w:r>
      <w:r w:rsidRPr="00E14504">
        <w:rPr>
          <w:rStyle w:val="StyleUnderline"/>
        </w:rPr>
        <w:t xml:space="preserve">behaviour in space </w:t>
      </w:r>
      <w:r w:rsidRPr="00217F72">
        <w:rPr>
          <w:rStyle w:val="StyleUnderline"/>
          <w:highlight w:val="yellow"/>
        </w:rPr>
        <w:t>is its ASAT test</w:t>
      </w:r>
      <w:r w:rsidRPr="00E9083B">
        <w:rPr>
          <w:rStyle w:val="StyleUnderline"/>
        </w:rPr>
        <w: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205D592" w14:textId="77777777" w:rsidR="00C35F48" w:rsidRPr="00711B24" w:rsidRDefault="00C35F48" w:rsidP="00C35F48">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4DF2A68" w14:textId="77777777" w:rsidR="00C35F48" w:rsidRPr="00E9083B" w:rsidRDefault="00C35F48" w:rsidP="00C35F48">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06AC5D9" w14:textId="77777777" w:rsidR="00C35F48" w:rsidRPr="00711B24" w:rsidRDefault="00C35F48" w:rsidP="00C35F48">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B350F83" w14:textId="77777777" w:rsidR="00C35F48" w:rsidRPr="00E9083B" w:rsidRDefault="00C35F48" w:rsidP="00C35F48">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DA11431" w14:textId="77777777" w:rsidR="00C35F48" w:rsidRPr="00E9083B" w:rsidRDefault="00C35F48" w:rsidP="00C35F48">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7908286" w14:textId="77777777" w:rsidR="00C35F48" w:rsidRPr="00711B24" w:rsidRDefault="00C35F48" w:rsidP="00C35F48">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DEC5002" w14:textId="77777777" w:rsidR="00C35F48" w:rsidRPr="00B54899" w:rsidRDefault="00C35F48" w:rsidP="00C35F48"/>
    <w:p w14:paraId="5DC623D5" w14:textId="77777777" w:rsidR="00C35F48" w:rsidRDefault="00C35F48" w:rsidP="00C35F48">
      <w:pPr>
        <w:pStyle w:val="Heading4"/>
      </w:pPr>
      <w:r>
        <w:t xml:space="preserve">No China ASATs - </w:t>
      </w:r>
      <w:r w:rsidRPr="00452BB8">
        <w:rPr>
          <w:b w:val="0"/>
        </w:rPr>
        <w:t xml:space="preserve">China can’t hit </w:t>
      </w:r>
      <w:r w:rsidRPr="00452BB8">
        <w:rPr>
          <w:b w:val="0"/>
          <w:u w:val="single"/>
        </w:rPr>
        <w:t>high enough orbits</w:t>
      </w:r>
      <w:r w:rsidRPr="00452BB8">
        <w:rPr>
          <w:b w:val="0"/>
        </w:rPr>
        <w:t xml:space="preserve"> where our </w:t>
      </w:r>
      <w:r w:rsidRPr="00452BB8">
        <w:rPr>
          <w:b w:val="0"/>
          <w:u w:val="single"/>
        </w:rPr>
        <w:t>military</w:t>
      </w:r>
      <w:r w:rsidRPr="00452BB8">
        <w:rPr>
          <w:b w:val="0"/>
        </w:rPr>
        <w:t xml:space="preserve"> satellites would be</w:t>
      </w:r>
    </w:p>
    <w:p w14:paraId="15598AAF" w14:textId="77777777" w:rsidR="00C35F48" w:rsidRDefault="00C35F48" w:rsidP="00C35F48">
      <w:r w:rsidRPr="00E2613A">
        <w:rPr>
          <w:rStyle w:val="Style13ptBold"/>
        </w:rPr>
        <w:t>Sankaran, 14</w:t>
      </w:r>
      <w:r>
        <w:t xml:space="preserve"> – Postdoctoral fellow at the Belfer Center for Science and International Affairs</w:t>
      </w:r>
    </w:p>
    <w:p w14:paraId="272A090F" w14:textId="77777777" w:rsidR="00C35F48" w:rsidRDefault="00C35F48" w:rsidP="00C35F48">
      <w:r>
        <w:t>at Harvard’s Kennedy School of Government and was previously a Stanton Nuclear Security Fellow at</w:t>
      </w:r>
    </w:p>
    <w:p w14:paraId="12AA41BE" w14:textId="77777777" w:rsidR="00C35F48" w:rsidRDefault="00C35F48" w:rsidP="00C35F48">
      <w:r>
        <w:t>the RAND Corporation</w:t>
      </w:r>
    </w:p>
    <w:p w14:paraId="28A8DFD4" w14:textId="77777777" w:rsidR="00C35F48" w:rsidRDefault="00C35F48" w:rsidP="00C35F48">
      <w:r>
        <w:t xml:space="preserve">Jaganath Sankaran, “Limits of the Chinese Antisatellite Threat to the United States,” Strategic Studies Quarterly , Vol. 8, No. 4. Pp. 19-46. Winter 2014. </w:t>
      </w:r>
      <w:hyperlink r:id="rId18" w:history="1">
        <w:r>
          <w:rPr>
            <w:rStyle w:val="Hyperlink"/>
          </w:rPr>
          <w:t>https://www.jstor.org/stable/pdf/26270815.pdf?refreqid=excelsior%3Ab5dce757fd3faf27546af10c9c6c9d80</w:t>
        </w:r>
      </w:hyperlink>
    </w:p>
    <w:p w14:paraId="719F9EA1" w14:textId="77777777" w:rsidR="00C35F48" w:rsidRPr="00E2613A" w:rsidRDefault="00C35F48" w:rsidP="00C35F48"/>
    <w:p w14:paraId="139585CB" w14:textId="77777777" w:rsidR="00C35F48" w:rsidRPr="00E2613A" w:rsidRDefault="00C35F48" w:rsidP="00C35F48">
      <w:pPr>
        <w:rPr>
          <w:rStyle w:val="Emphasis"/>
        </w:rPr>
      </w:pPr>
      <w:r w:rsidRPr="00850A87">
        <w:rPr>
          <w:rStyle w:val="Emphasis"/>
          <w:highlight w:val="cyan"/>
        </w:rPr>
        <w:t>China’s Missiles Will Not Be Enough</w:t>
      </w:r>
    </w:p>
    <w:p w14:paraId="6A3A8799" w14:textId="77777777" w:rsidR="00C35F48" w:rsidRDefault="00C35F48" w:rsidP="00C35F48">
      <w:r w:rsidRPr="00E2613A">
        <w:rPr>
          <w:rStyle w:val="StyleUnderline"/>
        </w:rPr>
        <w:t>The substantial range of orbital altitudes</w:t>
      </w:r>
      <w:r>
        <w:t xml:space="preserve">—1,000 km to 36,000 km— </w:t>
      </w:r>
      <w:r w:rsidRPr="00E2613A">
        <w:rPr>
          <w:rStyle w:val="StyleUnderline"/>
        </w:rPr>
        <w:t>across which satellites operate poses a challenge to China’s ability to attack US military satellites.</w:t>
      </w:r>
      <w:r>
        <w:t xml:space="preserve"> Of the three sets of orbiters discussed above, ISR imagery satellites operating at altitudes less than 1,000 km are most vulnerable to ASAT attack by China’s intermediate range ballistic missiles (IRBM). This was demonstrated by the 2007 Chinese ASAT test. On 11 January 2007, China launched a two-stage, solid-fuel, mediumrange Dong Feng (DF)-21 ballistic missile using a mobile transportererector-launcher (TEL) from the Xichang Space Center which slammed into one of its polar-orbiting LEO weather satellites (Feng Yun 1C) orbiting at an altitude of approximately 850 km.13</w:t>
      </w:r>
    </w:p>
    <w:p w14:paraId="6270E407" w14:textId="77777777" w:rsidR="00C35F48" w:rsidRPr="00E2613A" w:rsidRDefault="00C35F48" w:rsidP="00C35F48">
      <w:pPr>
        <w:rPr>
          <w:rStyle w:val="Emphasis"/>
          <w:sz w:val="24"/>
        </w:rPr>
      </w:pPr>
      <w:r w:rsidRPr="00E2613A">
        <w:rPr>
          <w:rStyle w:val="StyleUnderline"/>
        </w:rPr>
        <w:t>Caution should be exercised</w:t>
      </w:r>
      <w:r>
        <w:t xml:space="preserve">, however, </w:t>
      </w:r>
      <w:r w:rsidRPr="00E2613A">
        <w:rPr>
          <w:rStyle w:val="StyleUnderline"/>
        </w:rPr>
        <w:t>in linearly scaling this Chinese ASAT capability to satellites operating at higher altitudes.</w:t>
      </w:r>
      <w:r>
        <w:t xml:space="preserve"> </w:t>
      </w:r>
      <w:r w:rsidRPr="00E2613A">
        <w:rPr>
          <w:rStyle w:val="StyleUnderline"/>
        </w:rPr>
        <w:t xml:space="preserve">The DF-21 ballistic missile used in </w:t>
      </w:r>
      <w:r w:rsidRPr="00850A87">
        <w:rPr>
          <w:rStyle w:val="StyleUnderline"/>
          <w:highlight w:val="cyan"/>
        </w:rPr>
        <w:t xml:space="preserve">the 2007 test </w:t>
      </w:r>
      <w:r w:rsidRPr="00850A87">
        <w:rPr>
          <w:rStyle w:val="Emphasis"/>
          <w:highlight w:val="cyan"/>
        </w:rPr>
        <w:t>cannot reach</w:t>
      </w:r>
      <w:r w:rsidRPr="00E2613A">
        <w:rPr>
          <w:rStyle w:val="Emphasis"/>
        </w:rPr>
        <w:t xml:space="preserve"> either </w:t>
      </w:r>
      <w:r w:rsidRPr="00850A87">
        <w:rPr>
          <w:rStyle w:val="Emphasis"/>
          <w:highlight w:val="cyan"/>
        </w:rPr>
        <w:t>GPS or com</w:t>
      </w:r>
      <w:r w:rsidRPr="00E2613A">
        <w:rPr>
          <w:rStyle w:val="Emphasis"/>
        </w:rPr>
        <w:t xml:space="preserve">munications </w:t>
      </w:r>
      <w:r w:rsidRPr="00850A87">
        <w:rPr>
          <w:rStyle w:val="Emphasis"/>
          <w:highlight w:val="cyan"/>
        </w:rPr>
        <w:t>sat</w:t>
      </w:r>
      <w:r w:rsidRPr="00E2613A">
        <w:rPr>
          <w:rStyle w:val="Emphasis"/>
        </w:rPr>
        <w:t>ellite</w:t>
      </w:r>
      <w:r w:rsidRPr="00850A87">
        <w:rPr>
          <w:rStyle w:val="Emphasis"/>
          <w:highlight w:val="cyan"/>
        </w:rPr>
        <w:t>s</w:t>
      </w:r>
      <w:r>
        <w:t xml:space="preserve">. In fact, even </w:t>
      </w:r>
      <w:r w:rsidRPr="00850A87">
        <w:rPr>
          <w:rStyle w:val="StyleUnderline"/>
          <w:highlight w:val="cyan"/>
        </w:rPr>
        <w:t>China’s most powerful</w:t>
      </w:r>
      <w:r>
        <w:t xml:space="preserve"> solid-fueled intercontinental ballistic missiles (</w:t>
      </w:r>
      <w:r w:rsidRPr="00850A87">
        <w:rPr>
          <w:rStyle w:val="StyleUnderline"/>
          <w:highlight w:val="cyan"/>
        </w:rPr>
        <w:t>ICBM</w:t>
      </w:r>
      <w:r w:rsidRPr="00850A87">
        <w:rPr>
          <w:highlight w:val="cyan"/>
        </w:rPr>
        <w:t xml:space="preserve">) </w:t>
      </w:r>
      <w:r w:rsidRPr="00850A87">
        <w:rPr>
          <w:rStyle w:val="Emphasis"/>
          <w:highlight w:val="cyan"/>
        </w:rPr>
        <w:t>are unable to reach</w:t>
      </w:r>
      <w:r w:rsidRPr="00E2613A">
        <w:rPr>
          <w:rStyle w:val="Emphasis"/>
        </w:rPr>
        <w:t xml:space="preserve"> an altitude of </w:t>
      </w:r>
      <w:r w:rsidRPr="00850A87">
        <w:rPr>
          <w:rStyle w:val="Emphasis"/>
          <w:highlight w:val="cyan"/>
        </w:rPr>
        <w:t>20,000 km where GPS</w:t>
      </w:r>
      <w:r w:rsidRPr="00E2613A">
        <w:rPr>
          <w:rStyle w:val="Emphasis"/>
        </w:rPr>
        <w:t xml:space="preserve"> satellites </w:t>
      </w:r>
      <w:r w:rsidRPr="00850A87">
        <w:rPr>
          <w:rStyle w:val="Emphasis"/>
          <w:highlight w:val="cyan"/>
        </w:rPr>
        <w:t>operate</w:t>
      </w:r>
      <w:r>
        <w:t xml:space="preserve">. These </w:t>
      </w:r>
      <w:r w:rsidRPr="00850A87">
        <w:rPr>
          <w:rStyle w:val="Emphasis"/>
          <w:sz w:val="24"/>
          <w:highlight w:val="cyan"/>
        </w:rPr>
        <w:t>limitations of Chinese missiles are due to</w:t>
      </w:r>
      <w:r w:rsidRPr="00E2613A">
        <w:rPr>
          <w:rStyle w:val="Emphasis"/>
          <w:sz w:val="24"/>
        </w:rPr>
        <w:t xml:space="preserve"> fundamental constraints of </w:t>
      </w:r>
      <w:r w:rsidRPr="00850A87">
        <w:rPr>
          <w:rStyle w:val="Emphasis"/>
          <w:sz w:val="24"/>
          <w:highlight w:val="cyan"/>
        </w:rPr>
        <w:t>physics</w:t>
      </w:r>
      <w:r w:rsidRPr="00E2613A">
        <w:rPr>
          <w:rStyle w:val="Emphasis"/>
          <w:sz w:val="24"/>
        </w:rPr>
        <w:t>.</w:t>
      </w:r>
    </w:p>
    <w:p w14:paraId="1FE8CC84" w14:textId="77777777" w:rsidR="00C35F48" w:rsidRDefault="00C35F48" w:rsidP="00C35F48">
      <w:r>
        <w:t xml:space="preserve">To illustrate: </w:t>
      </w:r>
      <w:r w:rsidRPr="00850A87">
        <w:rPr>
          <w:rStyle w:val="StyleUnderline"/>
          <w:highlight w:val="cyan"/>
        </w:rPr>
        <w:t>a Chinese ICBM</w:t>
      </w:r>
      <w:r>
        <w:t xml:space="preserve"> carrying a 2,000 kilogram (kg) payload </w:t>
      </w:r>
      <w:r w:rsidRPr="00850A87">
        <w:rPr>
          <w:rStyle w:val="StyleUnderline"/>
          <w:highlight w:val="cyan"/>
        </w:rPr>
        <w:t>with a burn-out velocity of 7.0 km/sec</w:t>
      </w:r>
      <w:r>
        <w:t xml:space="preserve"> (traveling a ground distance of approximately 11,500 km) </w:t>
      </w:r>
      <w:r w:rsidRPr="00E2613A">
        <w:rPr>
          <w:rStyle w:val="StyleUnderline"/>
        </w:rPr>
        <w:t xml:space="preserve">when launched straight up with a reduced payload of 500 kg </w:t>
      </w:r>
      <w:r w:rsidRPr="00850A87">
        <w:rPr>
          <w:rStyle w:val="StyleUnderline"/>
          <w:highlight w:val="cyan"/>
        </w:rPr>
        <w:t>reaches</w:t>
      </w:r>
      <w:r w:rsidRPr="00E2613A">
        <w:rPr>
          <w:rStyle w:val="StyleUnderline"/>
        </w:rPr>
        <w:t xml:space="preserve"> a maximum altitude of </w:t>
      </w:r>
      <w:r w:rsidRPr="00850A87">
        <w:rPr>
          <w:rStyle w:val="StyleUnderline"/>
          <w:highlight w:val="cyan"/>
        </w:rPr>
        <w:t xml:space="preserve">only </w:t>
      </w:r>
      <w:r w:rsidRPr="00850A87">
        <w:rPr>
          <w:rStyle w:val="Emphasis"/>
          <w:highlight w:val="cyan"/>
        </w:rPr>
        <w:t>10,500 km</w:t>
      </w:r>
      <w:r w:rsidRPr="00E2613A">
        <w:rPr>
          <w:rStyle w:val="StyleUnderline"/>
        </w:rPr>
        <w:t>.</w:t>
      </w:r>
      <w:r>
        <w:t xml:space="preserve"> The same ICBM with a reduced payload of 250 kg reaches an approximate maximum altitude of only 15,000 km. This limitation, as discussed above, implies that </w:t>
      </w:r>
      <w:r w:rsidRPr="00850A87">
        <w:rPr>
          <w:rStyle w:val="Emphasis"/>
          <w:highlight w:val="cyan"/>
        </w:rPr>
        <w:t>China would not be able to execute an ASA</w:t>
      </w:r>
      <w:r w:rsidRPr="002A001C">
        <w:rPr>
          <w:rStyle w:val="Emphasis"/>
        </w:rPr>
        <w:t xml:space="preserve">T </w:t>
      </w:r>
      <w:r w:rsidRPr="00850A87">
        <w:rPr>
          <w:rStyle w:val="Emphasis"/>
          <w:highlight w:val="cyan"/>
        </w:rPr>
        <w:t>attack</w:t>
      </w:r>
      <w:r w:rsidRPr="002A001C">
        <w:rPr>
          <w:rStyle w:val="Emphasis"/>
        </w:rPr>
        <w:t xml:space="preserve"> against GPS satellites</w:t>
      </w:r>
      <w:r>
        <w:t xml:space="preserve"> operating at 20,000 km </w:t>
      </w:r>
      <w:r w:rsidRPr="002A001C">
        <w:rPr>
          <w:rStyle w:val="Emphasis"/>
        </w:rPr>
        <w:t>or US military communications and SIGINT satellites operating at 36,000</w:t>
      </w:r>
      <w:r>
        <w:t xml:space="preserve"> km using its current missile inventory. To reach these higher orbiting satellites, China would have to build new and more-powerful ICBMs. Even if it manages to develop such an ICBM, </w:t>
      </w:r>
      <w:r w:rsidRPr="002A001C">
        <w:rPr>
          <w:rStyle w:val="StyleUnderline"/>
        </w:rPr>
        <w:t xml:space="preserve">China certainly will not be able to produce a large number of them without </w:t>
      </w:r>
      <w:r w:rsidRPr="002A001C">
        <w:rPr>
          <w:rStyle w:val="Emphasis"/>
        </w:rPr>
        <w:t>substantial financial stress</w:t>
      </w:r>
      <w:r w:rsidRPr="002A001C">
        <w:rPr>
          <w:rStyle w:val="StyleUnderline"/>
        </w:rPr>
        <w:t>.</w:t>
      </w:r>
      <w:r>
        <w:t xml:space="preserve"> Alternatively, it can use its liquid-fueled space launch vehicles; however, this imposes other difficulties discussed below.</w:t>
      </w:r>
    </w:p>
    <w:p w14:paraId="40FAB3FA" w14:textId="77777777" w:rsidR="00C35F48" w:rsidRDefault="00C35F48" w:rsidP="00C35F48">
      <w:pPr>
        <w:pStyle w:val="Heading4"/>
      </w:pPr>
      <w:r>
        <w:t>China would honor the commitment.</w:t>
      </w:r>
    </w:p>
    <w:p w14:paraId="6CD7575B" w14:textId="77777777" w:rsidR="00C35F48" w:rsidRPr="00FD41C7" w:rsidRDefault="00C35F48" w:rsidP="00C35F48">
      <w:r>
        <w:rPr>
          <w:rStyle w:val="Style13ptBold"/>
        </w:rPr>
        <w:t>Cerny et. al 21</w:t>
      </w:r>
      <w:r>
        <w:t xml:space="preserve">[Michael B. Cerny has a Bachelor’s in International Relations from Emory University, Raphael J. Piliero is a Fulbright Scholar in Taiwan. David Bernstein has a Bachelors from Georgetown, Brandon W. Kelley is the Associate Director of Debate at Georgetown </w:t>
      </w:r>
      <w:r w:rsidRPr="00225380">
        <w:t xml:space="preserve">, </w:t>
      </w:r>
      <w:r>
        <w:t>May 2021</w:t>
      </w:r>
      <w:r w:rsidRPr="00225380">
        <w:t>,</w:t>
      </w:r>
      <w:r>
        <w:rPr>
          <w:i/>
          <w:iCs/>
        </w:rPr>
        <w:t>Space and Missile Wars: What Awaits</w:t>
      </w:r>
      <w:r w:rsidRPr="00225380">
        <w:t>,</w:t>
      </w:r>
      <w:r>
        <w:t xml:space="preserve"> Chapter 5: Countering Co-Orbital ASATs: Warning Zones in GEO as a Lawful Trigger for Self-Defense</w:t>
      </w:r>
      <w:r w:rsidRPr="00225380">
        <w:t xml:space="preserve"> https://npolicy.org/wp-content/uploads/2021/05/Space_and_Missile_Wars.pdf, 12-18-2021 amrita</w:t>
      </w:r>
      <w:r>
        <w:t>]</w:t>
      </w:r>
    </w:p>
    <w:p w14:paraId="1C3F4096" w14:textId="77777777" w:rsidR="00C35F48" w:rsidRPr="00D75DC4" w:rsidRDefault="00C35F48" w:rsidP="00C35F48">
      <w:pPr>
        <w:rPr>
          <w:sz w:val="14"/>
        </w:rPr>
      </w:pPr>
      <w:r w:rsidRPr="00D75DC4">
        <w:rPr>
          <w:u w:val="single"/>
        </w:rPr>
        <w:t xml:space="preserve">There is some evidence to suggest that </w:t>
      </w:r>
      <w:r w:rsidRPr="00D75DC4">
        <w:rPr>
          <w:b/>
          <w:bCs/>
          <w:u w:val="single"/>
        </w:rPr>
        <w:t>Russia</w:t>
      </w:r>
      <w:r w:rsidRPr="00D75DC4">
        <w:rPr>
          <w:u w:val="single"/>
        </w:rPr>
        <w:t xml:space="preserve"> and </w:t>
      </w:r>
      <w:r w:rsidRPr="007152CB">
        <w:rPr>
          <w:b/>
          <w:bCs/>
          <w:highlight w:val="green"/>
          <w:u w:val="single"/>
        </w:rPr>
        <w:t>China would</w:t>
      </w:r>
      <w:r w:rsidRPr="00D75DC4">
        <w:rPr>
          <w:u w:val="single"/>
        </w:rPr>
        <w:t xml:space="preserve"> also </w:t>
      </w:r>
      <w:r w:rsidRPr="007152CB">
        <w:rPr>
          <w:b/>
          <w:bCs/>
          <w:highlight w:val="green"/>
          <w:u w:val="single"/>
        </w:rPr>
        <w:t>accept the warning zone proposal.</w:t>
      </w:r>
      <w:r w:rsidRPr="00D75DC4">
        <w:rPr>
          <w:u w:val="single"/>
        </w:rPr>
        <w:t xml:space="preserve"> </w:t>
      </w:r>
      <w:r w:rsidRPr="007152CB">
        <w:rPr>
          <w:b/>
          <w:bCs/>
          <w:highlight w:val="green"/>
          <w:u w:val="single"/>
        </w:rPr>
        <w:t>First</w:t>
      </w:r>
      <w:r w:rsidRPr="00D75DC4">
        <w:rPr>
          <w:u w:val="single"/>
        </w:rPr>
        <w:t xml:space="preserve">, </w:t>
      </w:r>
      <w:r w:rsidRPr="00D75DC4">
        <w:rPr>
          <w:b/>
          <w:bCs/>
          <w:u w:val="single"/>
        </w:rPr>
        <w:t>Russian</w:t>
      </w:r>
      <w:r w:rsidRPr="00D75DC4">
        <w:rPr>
          <w:u w:val="single"/>
        </w:rPr>
        <w:t xml:space="preserve"> and </w:t>
      </w:r>
      <w:r w:rsidRPr="007152CB">
        <w:rPr>
          <w:b/>
          <w:bCs/>
          <w:highlight w:val="green"/>
          <w:u w:val="single"/>
        </w:rPr>
        <w:t xml:space="preserve">China </w:t>
      </w:r>
      <w:r w:rsidRPr="00D75DC4">
        <w:rPr>
          <w:u w:val="single"/>
        </w:rPr>
        <w:t xml:space="preserve">might </w:t>
      </w:r>
      <w:r w:rsidRPr="007152CB">
        <w:rPr>
          <w:b/>
          <w:bCs/>
          <w:highlight w:val="green"/>
          <w:u w:val="single"/>
        </w:rPr>
        <w:t>recognize that warning zones are mutually beneficial</w:t>
      </w:r>
      <w:r w:rsidRPr="00D75DC4">
        <w:rPr>
          <w:u w:val="single"/>
        </w:rPr>
        <w:t xml:space="preserve">, </w:t>
      </w:r>
      <w:r w:rsidRPr="007152CB">
        <w:rPr>
          <w:b/>
          <w:bCs/>
          <w:highlight w:val="green"/>
          <w:u w:val="single"/>
        </w:rPr>
        <w:t>giving them a legal right to defend their satellites</w:t>
      </w:r>
      <w:r w:rsidRPr="007152CB">
        <w:rPr>
          <w:highlight w:val="green"/>
          <w:u w:val="single"/>
        </w:rPr>
        <w:t xml:space="preserve"> </w:t>
      </w:r>
      <w:r w:rsidRPr="00D75DC4">
        <w:rPr>
          <w:u w:val="single"/>
        </w:rPr>
        <w:t xml:space="preserve">while maintaining stability as a variety of RPO capable spacecraft are rapidly deployed.454 Even if the two parties do not accede to the agreement at first, </w:t>
      </w:r>
      <w:r w:rsidRPr="007152CB">
        <w:rPr>
          <w:b/>
          <w:bCs/>
          <w:highlight w:val="green"/>
          <w:u w:val="single"/>
        </w:rPr>
        <w:t>the failure of existing proposals</w:t>
      </w:r>
      <w:r w:rsidRPr="007152CB">
        <w:rPr>
          <w:highlight w:val="green"/>
          <w:u w:val="single"/>
        </w:rPr>
        <w:t xml:space="preserve"> </w:t>
      </w:r>
      <w:r w:rsidRPr="00D75DC4">
        <w:rPr>
          <w:u w:val="single"/>
        </w:rPr>
        <w:t xml:space="preserve">to address dual-use threats from RPO capable spacecraft </w:t>
      </w:r>
      <w:r w:rsidRPr="007152CB">
        <w:rPr>
          <w:b/>
          <w:bCs/>
          <w:highlight w:val="green"/>
          <w:u w:val="single"/>
        </w:rPr>
        <w:t>might</w:t>
      </w:r>
      <w:r w:rsidRPr="007152CB">
        <w:rPr>
          <w:highlight w:val="green"/>
          <w:u w:val="single"/>
        </w:rPr>
        <w:t xml:space="preserve"> </w:t>
      </w:r>
      <w:r w:rsidRPr="007152CB">
        <w:rPr>
          <w:b/>
          <w:bCs/>
          <w:highlight w:val="green"/>
          <w:u w:val="single"/>
        </w:rPr>
        <w:t>encourage Russia</w:t>
      </w:r>
      <w:r w:rsidRPr="007152CB">
        <w:rPr>
          <w:highlight w:val="green"/>
          <w:u w:val="single"/>
        </w:rPr>
        <w:t xml:space="preserve"> </w:t>
      </w:r>
      <w:r w:rsidRPr="00D75DC4">
        <w:rPr>
          <w:u w:val="single"/>
        </w:rPr>
        <w:t xml:space="preserve">and China towards acceptance of warning zones. </w:t>
      </w:r>
      <w:r w:rsidRPr="00D75DC4">
        <w:rPr>
          <w:sz w:val="14"/>
        </w:rPr>
        <w:t xml:space="preserve">Second, </w:t>
      </w:r>
      <w:r w:rsidRPr="007152CB">
        <w:rPr>
          <w:b/>
          <w:bCs/>
          <w:highlight w:val="green"/>
          <w:u w:val="single"/>
        </w:rPr>
        <w:t>the U</w:t>
      </w:r>
      <w:r w:rsidRPr="00D75DC4">
        <w:rPr>
          <w:u w:val="single"/>
        </w:rPr>
        <w:t xml:space="preserve">nited </w:t>
      </w:r>
      <w:r w:rsidRPr="007152CB">
        <w:rPr>
          <w:b/>
          <w:bCs/>
          <w:highlight w:val="green"/>
          <w:u w:val="single"/>
        </w:rPr>
        <w:t>S</w:t>
      </w:r>
      <w:r w:rsidRPr="00D75DC4">
        <w:rPr>
          <w:u w:val="single"/>
        </w:rPr>
        <w:t xml:space="preserve">tates can </w:t>
      </w:r>
      <w:r w:rsidRPr="007152CB">
        <w:rPr>
          <w:b/>
          <w:bCs/>
          <w:highlight w:val="green"/>
          <w:u w:val="single"/>
        </w:rPr>
        <w:t>gain political leverage</w:t>
      </w:r>
      <w:r w:rsidRPr="007152CB">
        <w:rPr>
          <w:highlight w:val="green"/>
          <w:u w:val="single"/>
        </w:rPr>
        <w:t xml:space="preserve"> </w:t>
      </w:r>
      <w:r w:rsidRPr="00D75DC4">
        <w:rPr>
          <w:u w:val="single"/>
        </w:rPr>
        <w:t xml:space="preserve">and engage in "full-contact lawfare" </w:t>
      </w:r>
      <w:r w:rsidRPr="007152CB">
        <w:rPr>
          <w:b/>
          <w:bCs/>
          <w:highlight w:val="green"/>
          <w:u w:val="single"/>
        </w:rPr>
        <w:t>by highlighting</w:t>
      </w:r>
      <w:r w:rsidRPr="007152CB">
        <w:rPr>
          <w:highlight w:val="green"/>
          <w:u w:val="single"/>
        </w:rPr>
        <w:t xml:space="preserve"> </w:t>
      </w:r>
      <w:r w:rsidRPr="00D75DC4">
        <w:rPr>
          <w:u w:val="single"/>
        </w:rPr>
        <w:t xml:space="preserve">the </w:t>
      </w:r>
      <w:r w:rsidRPr="007152CB">
        <w:rPr>
          <w:b/>
          <w:bCs/>
          <w:highlight w:val="green"/>
          <w:u w:val="single"/>
        </w:rPr>
        <w:t xml:space="preserve">contradictory positions of </w:t>
      </w:r>
      <w:r w:rsidRPr="00D75DC4">
        <w:rPr>
          <w:b/>
          <w:bCs/>
          <w:u w:val="single"/>
        </w:rPr>
        <w:t>Russia</w:t>
      </w:r>
      <w:r w:rsidRPr="00D75DC4">
        <w:rPr>
          <w:u w:val="single"/>
        </w:rPr>
        <w:t xml:space="preserve"> and China regarding space arms-control diplomacy.4</w:t>
      </w:r>
      <w:r w:rsidRPr="00D75DC4">
        <w:rPr>
          <w:sz w:val="14"/>
        </w:rPr>
        <w:t xml:space="preserve">55 As the two nations continue to conduct potentially destabilizing RPO tests in orbit, </w:t>
      </w:r>
      <w:r w:rsidRPr="00D75DC4">
        <w:rPr>
          <w:u w:val="single"/>
        </w:rPr>
        <w:t xml:space="preserve">the international community will </w:t>
      </w:r>
      <w:r w:rsidRPr="007152CB">
        <w:rPr>
          <w:b/>
          <w:bCs/>
          <w:highlight w:val="green"/>
          <w:u w:val="single"/>
        </w:rPr>
        <w:t>eventually recognize</w:t>
      </w:r>
      <w:r w:rsidRPr="007152CB">
        <w:rPr>
          <w:highlight w:val="green"/>
          <w:u w:val="single"/>
        </w:rPr>
        <w:t xml:space="preserve"> </w:t>
      </w:r>
      <w:r w:rsidRPr="00D75DC4">
        <w:rPr>
          <w:u w:val="single"/>
        </w:rPr>
        <w:t xml:space="preserve">their dual-use nature as </w:t>
      </w:r>
      <w:r w:rsidRPr="007152CB">
        <w:rPr>
          <w:b/>
          <w:bCs/>
          <w:highlight w:val="green"/>
          <w:u w:val="single"/>
        </w:rPr>
        <w:t>ASATs</w:t>
      </w:r>
      <w:r w:rsidRPr="00D75DC4">
        <w:rPr>
          <w:u w:val="single"/>
        </w:rPr>
        <w:t>. This is especially salient considering the recent Russian testing of the Nudol, as well as the much-pilloried Chinese direct-ascent and debris-producing ASAT test of 2010</w:t>
      </w:r>
      <w:r w:rsidRPr="00D75DC4">
        <w:rPr>
          <w:sz w:val="14"/>
        </w:rPr>
        <w:t xml:space="preserve">. With regards to China, </w:t>
      </w:r>
      <w:r w:rsidRPr="00D75DC4">
        <w:rPr>
          <w:u w:val="single"/>
        </w:rPr>
        <w:t xml:space="preserve">this reality is particularly relevant when one considers </w:t>
      </w:r>
      <w:r w:rsidRPr="007152CB">
        <w:rPr>
          <w:b/>
          <w:bCs/>
          <w:highlight w:val="green"/>
          <w:u w:val="single"/>
        </w:rPr>
        <w:t>China’s desire to leave a mark on international institutions in the space domain</w:t>
      </w:r>
      <w:r w:rsidRPr="00D75DC4">
        <w:rPr>
          <w:sz w:val="14"/>
        </w:rPr>
        <w:t xml:space="preserve">. For example, Brian Weeden and Xiao He, an assistant research fellow at the Institute of World Economics and Politics in the Chinese Academy of Social Sciences, argue that China feels boxed out of most international arenas where the US is already well-established. </w:t>
      </w:r>
      <w:r w:rsidRPr="007152CB">
        <w:rPr>
          <w:b/>
          <w:bCs/>
          <w:highlight w:val="green"/>
          <w:u w:val="single"/>
        </w:rPr>
        <w:t xml:space="preserve">Space offers an area </w:t>
      </w:r>
      <w:r w:rsidRPr="00D75DC4">
        <w:rPr>
          <w:u w:val="single"/>
        </w:rPr>
        <w:t xml:space="preserve">where China can proactively participate and lead in international governance, shaping rules </w:t>
      </w:r>
      <w:r w:rsidRPr="007152CB">
        <w:rPr>
          <w:b/>
          <w:bCs/>
          <w:highlight w:val="green"/>
          <w:u w:val="single"/>
        </w:rPr>
        <w:t>to align with their own interests</w:t>
      </w:r>
      <w:r w:rsidRPr="00D75DC4">
        <w:rPr>
          <w:u w:val="single"/>
        </w:rPr>
        <w:t>.</w:t>
      </w:r>
      <w:r w:rsidRPr="00D75DC4">
        <w:rPr>
          <w:sz w:val="14"/>
        </w:rPr>
        <w:t xml:space="preserve">456 Furthermore, He writes that China has recognized international resistance to the PPWT proposal and considers the likelihood of success as remote. </w:t>
      </w:r>
      <w:r w:rsidRPr="00D75DC4">
        <w:rPr>
          <w:u w:val="single"/>
        </w:rPr>
        <w:t xml:space="preserve">Furthermore, Chinese President </w:t>
      </w:r>
      <w:r w:rsidRPr="007152CB">
        <w:rPr>
          <w:b/>
          <w:bCs/>
          <w:highlight w:val="green"/>
          <w:u w:val="single"/>
        </w:rPr>
        <w:t xml:space="preserve">Xi </w:t>
      </w:r>
      <w:r w:rsidRPr="00D75DC4">
        <w:rPr>
          <w:u w:val="single"/>
        </w:rPr>
        <w:t xml:space="preserve">Jingping has </w:t>
      </w:r>
      <w:r w:rsidRPr="007152CB">
        <w:rPr>
          <w:b/>
          <w:bCs/>
          <w:highlight w:val="green"/>
          <w:u w:val="single"/>
        </w:rPr>
        <w:t>emphasized coop</w:t>
      </w:r>
      <w:r w:rsidRPr="00D75DC4">
        <w:rPr>
          <w:u w:val="single"/>
        </w:rPr>
        <w:t xml:space="preserve">erative </w:t>
      </w:r>
      <w:r w:rsidRPr="007152CB">
        <w:rPr>
          <w:b/>
          <w:bCs/>
          <w:highlight w:val="green"/>
          <w:u w:val="single"/>
        </w:rPr>
        <w:t>security</w:t>
      </w:r>
      <w:r w:rsidRPr="00D75DC4">
        <w:rPr>
          <w:u w:val="single"/>
        </w:rPr>
        <w:t xml:space="preserve"> a central aspect of China’s foreign political approach, hoping to produce win-win outcomes in contrast to the zero-sum thinking that dominated during the Cold War.457 Additionally, </w:t>
      </w:r>
      <w:r w:rsidRPr="007152CB">
        <w:rPr>
          <w:b/>
          <w:bCs/>
          <w:highlight w:val="green"/>
          <w:u w:val="single"/>
        </w:rPr>
        <w:t>China has an economic incentive</w:t>
      </w:r>
      <w:r w:rsidRPr="00D75DC4">
        <w:rPr>
          <w:u w:val="single"/>
        </w:rPr>
        <w:t xml:space="preserve"> to pursue stability in orbit. As China continues to use satellites to expand its Belt-and-Road Initiative (BRI), they have a strong incentive to protect their own assets.</w:t>
      </w:r>
      <w:r w:rsidRPr="00D75DC4">
        <w:rPr>
          <w:sz w:val="14"/>
        </w:rPr>
        <w:t xml:space="preserve">458 Such international and economic incentives similarly exist for Russia, a declining power with a desire to increase international engagement in orbit. </w:t>
      </w:r>
    </w:p>
    <w:p w14:paraId="419D7E27" w14:textId="77777777" w:rsidR="00C35F48" w:rsidRDefault="00C35F48" w:rsidP="00C35F48"/>
    <w:p w14:paraId="51FD78D5" w14:textId="77777777" w:rsidR="00C35F48" w:rsidRDefault="00C35F48" w:rsidP="00C35F48"/>
    <w:p w14:paraId="041154FB" w14:textId="77777777" w:rsidR="00C35F48" w:rsidRDefault="00C35F48" w:rsidP="00C35F48">
      <w:pPr>
        <w:pStyle w:val="Heading3"/>
      </w:pPr>
      <w:r>
        <w:t>AT: US Heg</w:t>
      </w:r>
    </w:p>
    <w:p w14:paraId="27F5CD3E" w14:textId="77777777" w:rsidR="00C35F48" w:rsidRDefault="00C35F48" w:rsidP="00C35F48">
      <w:pPr>
        <w:pStyle w:val="Heading4"/>
      </w:pPr>
      <w:r>
        <w:t xml:space="preserve">Hegemony </w:t>
      </w:r>
      <w:r w:rsidRPr="00651676">
        <w:rPr>
          <w:u w:val="single"/>
        </w:rPr>
        <w:t>falling</w:t>
      </w:r>
      <w:r>
        <w:t xml:space="preserve"> now, and trying to reverse </w:t>
      </w:r>
      <w:r w:rsidRPr="00651676">
        <w:rPr>
          <w:u w:val="single"/>
        </w:rPr>
        <w:t>ruins the economy</w:t>
      </w:r>
      <w:r>
        <w:t xml:space="preserve"> but triggers </w:t>
      </w:r>
      <w:r w:rsidRPr="00651676">
        <w:rPr>
          <w:u w:val="single"/>
        </w:rPr>
        <w:t>counterbalancing</w:t>
      </w:r>
      <w:r>
        <w:t xml:space="preserve"> --- </w:t>
      </w:r>
      <w:r w:rsidRPr="00651676">
        <w:rPr>
          <w:u w:val="single"/>
        </w:rPr>
        <w:t>multipolarity</w:t>
      </w:r>
      <w:r>
        <w:t xml:space="preserve"> is best --- it doesn’t force US abdication but leads to a </w:t>
      </w:r>
      <w:r w:rsidRPr="00944DE9">
        <w:rPr>
          <w:u w:val="single"/>
        </w:rPr>
        <w:t>peaceful transition</w:t>
      </w:r>
      <w:r>
        <w:t xml:space="preserve"> and world order</w:t>
      </w:r>
    </w:p>
    <w:p w14:paraId="1BCF95DF" w14:textId="77777777" w:rsidR="00C35F48" w:rsidRPr="00AB78EF" w:rsidRDefault="00C35F48" w:rsidP="00C35F48">
      <w:r w:rsidRPr="00FA0E05">
        <w:rPr>
          <w:rStyle w:val="Heading4Char"/>
        </w:rPr>
        <w:t>Preble</w:t>
      </w:r>
      <w:r w:rsidRPr="00AB78EF">
        <w:rPr>
          <w:rStyle w:val="Style13ptBold"/>
        </w:rPr>
        <w:t xml:space="preserve"> 18</w:t>
      </w:r>
      <w:r w:rsidRPr="00944DE9">
        <w:t xml:space="preserve"> Christopher A. Preble, Christopher A. Preble is vice president for defense and foreign policy studies at the Cato Institute and the author of “The Power Problem: How American Military Dominance Makes Us Less Safe, Less Prosperous and Less Free.” “Adapting to American Decline</w:t>
      </w:r>
      <w:r>
        <w:t xml:space="preserve">.” The New York Times. April 21, 2018. </w:t>
      </w:r>
      <w:r w:rsidRPr="00944DE9">
        <w:t>https://www.nytimes.com/2018/04/21/opinion/sunday/adapting-to-american-decline.html</w:t>
      </w:r>
    </w:p>
    <w:p w14:paraId="05B55765" w14:textId="77777777" w:rsidR="00C35F48" w:rsidRPr="00651676" w:rsidRDefault="00C35F48" w:rsidP="00C35F48">
      <w:r w:rsidRPr="00651676">
        <w:rPr>
          <w:rStyle w:val="StyleUnderline"/>
        </w:rPr>
        <w:t>The news that Mike Pompeo</w:t>
      </w:r>
      <w:r w:rsidRPr="00651676">
        <w:t xml:space="preserve">, the C.I.A. director, </w:t>
      </w:r>
      <w:r w:rsidRPr="00651676">
        <w:rPr>
          <w:rStyle w:val="StyleUnderline"/>
        </w:rPr>
        <w:t xml:space="preserve">met in secret </w:t>
      </w:r>
      <w:r w:rsidRPr="00F23A80">
        <w:rPr>
          <w:rStyle w:val="StyleUnderline"/>
          <w:highlight w:val="green"/>
        </w:rPr>
        <w:t>with North Korea</w:t>
      </w:r>
      <w:r w:rsidRPr="00651676">
        <w:rPr>
          <w:rStyle w:val="StyleUnderline"/>
        </w:rPr>
        <w:t>’s leader, Kim Jong-un, over the Easter weekend has renewed hope that one of the world’s most dangerous standoffs might be resolved without war</w:t>
      </w:r>
      <w:r w:rsidRPr="00651676">
        <w:t>. On Saturday, in fact, Mr. Kim announced that he would halt nuclear tests. Mr. Pompeo’s trip was surprising for many reasons: he went personally, it was kept a secret and it was revealed at a time when others were questioning his fitness to become secretary of state.</w:t>
      </w:r>
    </w:p>
    <w:p w14:paraId="18E666D4" w14:textId="77777777" w:rsidR="00C35F48" w:rsidRPr="00651676" w:rsidRDefault="00C35F48" w:rsidP="00C35F48">
      <w:pPr>
        <w:rPr>
          <w:rStyle w:val="Emphasis"/>
        </w:rPr>
      </w:pPr>
      <w:r w:rsidRPr="00651676">
        <w:rPr>
          <w:rStyle w:val="StyleUnderline"/>
        </w:rPr>
        <w:t xml:space="preserve">But it says something about America’s place in world affairs that at least one aspect of the trip was no surprise at all: </w:t>
      </w:r>
      <w:r w:rsidRPr="00651676">
        <w:rPr>
          <w:rStyle w:val="Emphasis"/>
        </w:rPr>
        <w:t xml:space="preserve">that </w:t>
      </w:r>
      <w:r w:rsidRPr="00F23A80">
        <w:rPr>
          <w:rStyle w:val="Emphasis"/>
          <w:highlight w:val="green"/>
        </w:rPr>
        <w:t>Americans</w:t>
      </w:r>
      <w:r w:rsidRPr="00651676">
        <w:rPr>
          <w:rStyle w:val="Emphasis"/>
        </w:rPr>
        <w:t xml:space="preserve"> </w:t>
      </w:r>
      <w:r w:rsidRPr="00F23A80">
        <w:rPr>
          <w:rStyle w:val="Emphasis"/>
          <w:highlight w:val="green"/>
        </w:rPr>
        <w:t>are</w:t>
      </w:r>
      <w:r w:rsidRPr="00651676">
        <w:rPr>
          <w:rStyle w:val="Emphasis"/>
        </w:rPr>
        <w:t xml:space="preserve"> deeply, centrally </w:t>
      </w:r>
      <w:r w:rsidRPr="00F23A80">
        <w:rPr>
          <w:rStyle w:val="Emphasis"/>
          <w:highlight w:val="green"/>
        </w:rPr>
        <w:t>involved in a dispute involving two sovereign countries thousands of miles away</w:t>
      </w:r>
      <w:r w:rsidRPr="00651676">
        <w:rPr>
          <w:rStyle w:val="Emphasis"/>
        </w:rPr>
        <w:t xml:space="preserve"> from Washington.</w:t>
      </w:r>
    </w:p>
    <w:p w14:paraId="5A03A223" w14:textId="77777777" w:rsidR="00C35F48" w:rsidRPr="00651676" w:rsidRDefault="00C35F48" w:rsidP="00C35F48">
      <w:r w:rsidRPr="00651676">
        <w:t>Of course, there’s a good historical reason. Under American tutelage, South Korea eventually evolved from a desperately poor autocracy to one of the wealthiest democracies on the planet. American taxpayers continue to spend billions of dollars a year to help maintain regional security. A similar process played out in other parts of Asia and in Europe, where the American security umbrella, including tens of thousands of military personnel, provided room for those countries’ leaders to build strong democracies and economies.</w:t>
      </w:r>
    </w:p>
    <w:p w14:paraId="587011B9" w14:textId="77777777" w:rsidR="00C35F48" w:rsidRPr="00651676" w:rsidRDefault="00C35F48" w:rsidP="00C35F48">
      <w:r w:rsidRPr="00651676">
        <w:rPr>
          <w:rStyle w:val="StyleUnderline"/>
        </w:rPr>
        <w:t>American leaders argued that such policies served the cause of global peace and security</w:t>
      </w:r>
      <w:r w:rsidRPr="00651676">
        <w:t>. They also reasoned that the substantial costs would be tolerable. And, so long as American productivity and workers’ wages were rising, it seemed that Uncle Sam could ensure a decent standard of living at home and security around the world.</w:t>
      </w:r>
    </w:p>
    <w:p w14:paraId="5E64CD75" w14:textId="77777777" w:rsidR="00C35F48" w:rsidRPr="00651676" w:rsidRDefault="00C35F48" w:rsidP="00C35F48">
      <w:r w:rsidRPr="00651676">
        <w:rPr>
          <w:rStyle w:val="StyleUnderline"/>
        </w:rPr>
        <w:t xml:space="preserve">It </w:t>
      </w:r>
      <w:r w:rsidRPr="00F23A80">
        <w:rPr>
          <w:rStyle w:val="StyleUnderline"/>
          <w:highlight w:val="green"/>
        </w:rPr>
        <w:t>is becoming harder</w:t>
      </w:r>
      <w:r w:rsidRPr="00651676">
        <w:rPr>
          <w:rStyle w:val="StyleUnderline"/>
        </w:rPr>
        <w:t xml:space="preserve">, though, for America to </w:t>
      </w:r>
      <w:r w:rsidRPr="00F23A80">
        <w:rPr>
          <w:rStyle w:val="StyleUnderline"/>
          <w:highlight w:val="green"/>
        </w:rPr>
        <w:t>maintain this global posture</w:t>
      </w:r>
      <w:r w:rsidRPr="00651676">
        <w:rPr>
          <w:rStyle w:val="StyleUnderline"/>
        </w:rPr>
        <w:t xml:space="preserve">. Eventually, </w:t>
      </w:r>
      <w:r w:rsidRPr="00F23A80">
        <w:rPr>
          <w:rStyle w:val="Emphasis"/>
          <w:highlight w:val="green"/>
        </w:rPr>
        <w:t>it may become impossible</w:t>
      </w:r>
      <w:r w:rsidRPr="00651676">
        <w:t>, in part because we helped create the conditions that allowed other countries to prosper and grow. There may come a time, not too far in the future, when Americans would be surprised to hear that they are responsible for keeping peace on the Korean Peninsula.</w:t>
      </w:r>
    </w:p>
    <w:p w14:paraId="5C2AE6E1" w14:textId="77777777" w:rsidR="00C35F48" w:rsidRPr="00651676" w:rsidRDefault="00C35F48" w:rsidP="00C35F48">
      <w:r w:rsidRPr="00651676">
        <w:t>Americans should be debating how to manage that transition in a way that avoids destabilizing the rest of the world. Unfortunately, if the current administration’s maneuvers between the two Koreas are any indication, this is the last thing on the minds of policymakers.</w:t>
      </w:r>
    </w:p>
    <w:p w14:paraId="74E83CB9" w14:textId="77777777" w:rsidR="00C35F48" w:rsidRPr="00651676" w:rsidRDefault="00C35F48" w:rsidP="00C35F48">
      <w:pPr>
        <w:rPr>
          <w:rStyle w:val="StyleUnderline"/>
        </w:rPr>
      </w:pPr>
      <w:r w:rsidRPr="00651676">
        <w:rPr>
          <w:rStyle w:val="StyleUnderline"/>
        </w:rPr>
        <w:t xml:space="preserve">There is no question that </w:t>
      </w:r>
      <w:r w:rsidRPr="00F23A80">
        <w:rPr>
          <w:rStyle w:val="StyleUnderline"/>
          <w:highlight w:val="green"/>
        </w:rPr>
        <w:t>America’s share of global wealth is shrinking</w:t>
      </w:r>
      <w:r w:rsidRPr="00651676">
        <w:t xml:space="preserve">. By some estimates, </w:t>
      </w:r>
      <w:r w:rsidRPr="00651676">
        <w:rPr>
          <w:rStyle w:val="StyleUnderline"/>
        </w:rPr>
        <w:t xml:space="preserve">the United States accounted for roughly 50 percent of global output at the end of World War </w:t>
      </w:r>
      <w:r w:rsidRPr="00651676">
        <w:t xml:space="preserve">II. By 1985, its share stood at 22.5 percent. </w:t>
      </w:r>
      <w:r w:rsidRPr="00651676">
        <w:rPr>
          <w:rStyle w:val="StyleUnderline"/>
        </w:rPr>
        <w:t>It has fallen to 15.1 percent today, and the </w:t>
      </w:r>
      <w:hyperlink r:id="rId19" w:tgtFrame="_blank" w:history="1">
        <w:r w:rsidRPr="00651676">
          <w:rPr>
            <w:rStyle w:val="StyleUnderline"/>
          </w:rPr>
          <w:t>I</w:t>
        </w:r>
        <w:r w:rsidRPr="00651676">
          <w:rPr>
            <w:rStyle w:val="Hyperlink"/>
          </w:rPr>
          <w:t xml:space="preserve">nternational </w:t>
        </w:r>
        <w:r w:rsidRPr="00651676">
          <w:rPr>
            <w:rStyle w:val="StyleUnderline"/>
          </w:rPr>
          <w:t>M</w:t>
        </w:r>
        <w:r w:rsidRPr="00651676">
          <w:rPr>
            <w:rStyle w:val="Hyperlink"/>
          </w:rPr>
          <w:t xml:space="preserve">onetary </w:t>
        </w:r>
        <w:r w:rsidRPr="00651676">
          <w:rPr>
            <w:rStyle w:val="StyleUnderline"/>
          </w:rPr>
          <w:t>F</w:t>
        </w:r>
        <w:r w:rsidRPr="00651676">
          <w:rPr>
            <w:rStyle w:val="Hyperlink"/>
          </w:rPr>
          <w:t>und</w:t>
        </w:r>
      </w:hyperlink>
      <w:r w:rsidRPr="00651676">
        <w:rPr>
          <w:rStyle w:val="StyleUnderline"/>
        </w:rPr>
        <w:t> projects that it will slip to 13.7 percent by 2023.</w:t>
      </w:r>
    </w:p>
    <w:p w14:paraId="0C6E7022" w14:textId="77777777" w:rsidR="00C35F48" w:rsidRPr="00651676" w:rsidRDefault="00C35F48" w:rsidP="00C35F48">
      <w:r w:rsidRPr="00651676">
        <w:rPr>
          <w:rStyle w:val="StyleUnderline"/>
        </w:rPr>
        <w:t xml:space="preserve">The </w:t>
      </w:r>
      <w:r w:rsidRPr="00F23A80">
        <w:rPr>
          <w:rStyle w:val="StyleUnderline"/>
          <w:highlight w:val="green"/>
        </w:rPr>
        <w:t>prolif</w:t>
      </w:r>
      <w:r w:rsidRPr="00651676">
        <w:rPr>
          <w:rStyle w:val="StyleUnderline"/>
        </w:rPr>
        <w:t xml:space="preserve">eration </w:t>
      </w:r>
      <w:r w:rsidRPr="00F23A80">
        <w:rPr>
          <w:rStyle w:val="StyleUnderline"/>
          <w:highlight w:val="green"/>
        </w:rPr>
        <w:t>of</w:t>
      </w:r>
      <w:r w:rsidRPr="00651676">
        <w:rPr>
          <w:rStyle w:val="StyleUnderline"/>
        </w:rPr>
        <w:t xml:space="preserve"> various </w:t>
      </w:r>
      <w:r w:rsidRPr="00F23A80">
        <w:rPr>
          <w:rStyle w:val="StyleUnderline"/>
          <w:highlight w:val="green"/>
        </w:rPr>
        <w:t>tech</w:t>
      </w:r>
      <w:r w:rsidRPr="00651676">
        <w:rPr>
          <w:rStyle w:val="StyleUnderline"/>
        </w:rPr>
        <w:t xml:space="preserve">nologies — </w:t>
      </w:r>
      <w:r w:rsidRPr="00F23A80">
        <w:rPr>
          <w:rStyle w:val="StyleUnderline"/>
          <w:highlight w:val="green"/>
        </w:rPr>
        <w:t>from crude explosives to advanced robotics — has made it easier fo</w:t>
      </w:r>
      <w:r w:rsidRPr="00651676">
        <w:rPr>
          <w:rStyle w:val="StyleUnderline"/>
        </w:rPr>
        <w:t>r</w:t>
      </w:r>
      <w:r w:rsidRPr="00651676">
        <w:t xml:space="preserve"> even relatively small and </w:t>
      </w:r>
      <w:r w:rsidRPr="00F23A80">
        <w:rPr>
          <w:rStyle w:val="StyleUnderline"/>
          <w:highlight w:val="green"/>
        </w:rPr>
        <w:t>weak countries and nonstate actors to challenge the</w:t>
      </w:r>
      <w:r w:rsidRPr="00651676">
        <w:t xml:space="preserve"> big and powerful </w:t>
      </w:r>
      <w:r w:rsidRPr="00F23A80">
        <w:rPr>
          <w:rStyle w:val="StyleUnderline"/>
          <w:highlight w:val="green"/>
        </w:rPr>
        <w:t>U</w:t>
      </w:r>
      <w:r w:rsidRPr="00651676">
        <w:t xml:space="preserve">nited </w:t>
      </w:r>
      <w:r w:rsidRPr="00F23A80">
        <w:rPr>
          <w:rStyle w:val="StyleUnderline"/>
          <w:highlight w:val="green"/>
        </w:rPr>
        <w:t>S</w:t>
      </w:r>
      <w:r w:rsidRPr="00651676">
        <w:t>tates. These days any truly determined country, even a very poor one like North Korea, can develop nuclear weapons to deter attacks.</w:t>
      </w:r>
    </w:p>
    <w:p w14:paraId="03D083A0" w14:textId="77777777" w:rsidR="00C35F48" w:rsidRPr="00651676" w:rsidRDefault="00C35F48" w:rsidP="00C35F48">
      <w:pPr>
        <w:rPr>
          <w:rStyle w:val="StyleUnderline"/>
        </w:rPr>
      </w:pPr>
      <w:r w:rsidRPr="00651676">
        <w:t xml:space="preserve">Yet Americans may be the last people to recognize the changing shape of global power. It’s not that senior national security officials don’t understand that they have a problem. </w:t>
      </w:r>
      <w:r w:rsidRPr="00F23A80">
        <w:rPr>
          <w:rStyle w:val="StyleUnderline"/>
          <w:highlight w:val="green"/>
        </w:rPr>
        <w:t>The</w:t>
      </w:r>
      <w:r w:rsidRPr="00651676">
        <w:t xml:space="preserve"> Trump </w:t>
      </w:r>
      <w:r w:rsidRPr="00651676">
        <w:rPr>
          <w:rStyle w:val="StyleUnderline"/>
        </w:rPr>
        <w:t>administration’s </w:t>
      </w:r>
      <w:hyperlink r:id="rId20" w:tgtFrame="_blank" w:history="1">
        <w:r w:rsidRPr="00F23A80">
          <w:rPr>
            <w:rStyle w:val="StyleUnderline"/>
            <w:highlight w:val="green"/>
          </w:rPr>
          <w:t>National Defense Strategy</w:t>
        </w:r>
      </w:hyperlink>
      <w:r w:rsidRPr="00F23A80">
        <w:rPr>
          <w:highlight w:val="green"/>
        </w:rPr>
        <w:t>,</w:t>
      </w:r>
      <w:r w:rsidRPr="00651676">
        <w:t xml:space="preserve"> for example, </w:t>
      </w:r>
      <w:r w:rsidRPr="00651676">
        <w:rPr>
          <w:rStyle w:val="StyleUnderline"/>
        </w:rPr>
        <w:t>speaks of “an ever more lethal and disruptive battlefield” and worrisome “trends” that “will challenge our ability to deter aggression.”</w:t>
      </w:r>
    </w:p>
    <w:p w14:paraId="7156383C" w14:textId="77777777" w:rsidR="00C35F48" w:rsidRPr="00651676" w:rsidRDefault="00C35F48" w:rsidP="00C35F48">
      <w:pPr>
        <w:rPr>
          <w:rStyle w:val="Emphasis"/>
        </w:rPr>
      </w:pPr>
      <w:r w:rsidRPr="00651676">
        <w:rPr>
          <w:rStyle w:val="Emphasis"/>
        </w:rPr>
        <w:t xml:space="preserve">Its </w:t>
      </w:r>
      <w:r w:rsidRPr="00F23A80">
        <w:rPr>
          <w:rStyle w:val="Emphasis"/>
          <w:highlight w:val="green"/>
        </w:rPr>
        <w:t>answer? Try harder.</w:t>
      </w:r>
    </w:p>
    <w:p w14:paraId="13B84EF5" w14:textId="77777777" w:rsidR="00C35F48" w:rsidRPr="00651676" w:rsidRDefault="00C35F48" w:rsidP="00C35F48">
      <w:r w:rsidRPr="00651676">
        <w:t>The document predicts that America’s allies will lose faith and the country’s global influence will wane unless taxpayers commit to “devoting additional resources in a sustained effort to solidify our competitive advantage.”</w:t>
      </w:r>
    </w:p>
    <w:p w14:paraId="20B9DBE8" w14:textId="77777777" w:rsidR="00C35F48" w:rsidRPr="00651676" w:rsidRDefault="00C35F48" w:rsidP="00C35F48">
      <w:r w:rsidRPr="00651676">
        <w:t xml:space="preserve">The problem is, </w:t>
      </w:r>
      <w:r w:rsidRPr="00651676">
        <w:rPr>
          <w:rStyle w:val="StyleUnderline"/>
        </w:rPr>
        <w:t>the United States already spends more on its military than the next seven or eight nations combined. Total annual expenditures</w:t>
      </w:r>
      <w:r w:rsidRPr="00651676">
        <w:t xml:space="preserve">, including for the wars in Iraq and Afghanistan, </w:t>
      </w:r>
      <w:r w:rsidRPr="00651676">
        <w:rPr>
          <w:rStyle w:val="StyleUnderline"/>
        </w:rPr>
        <w:t>have averaged $561 billion since 2001. So, how much more must Americans spend to maintain a military edge sufficient to deter attacks against others?</w:t>
      </w:r>
    </w:p>
    <w:p w14:paraId="15361106" w14:textId="77777777" w:rsidR="00C35F48" w:rsidRPr="00651676" w:rsidRDefault="00C35F48" w:rsidP="00C35F48">
      <w:r w:rsidRPr="00651676">
        <w:rPr>
          <w:rStyle w:val="StyleUnderline"/>
        </w:rPr>
        <w:t>About $196 billion more, on average, over the next five years</w:t>
      </w:r>
      <w:r w:rsidRPr="00651676">
        <w:t>. The Trump administration projects spending $3.78 trillion from 2019 to 2023, or $756.9 billion a year. Some doubt that even that will be enough.</w:t>
      </w:r>
    </w:p>
    <w:p w14:paraId="5637E06E" w14:textId="77777777" w:rsidR="00C35F48" w:rsidRPr="00651676" w:rsidRDefault="00C35F48" w:rsidP="00C35F48">
      <w:pPr>
        <w:rPr>
          <w:rStyle w:val="StyleUnderline"/>
        </w:rPr>
      </w:pPr>
      <w:r w:rsidRPr="00651676">
        <w:t xml:space="preserve">Ideally, this additional spending will discourage others from challenging us. Even if it did, however, </w:t>
      </w:r>
      <w:r w:rsidRPr="00651676">
        <w:rPr>
          <w:rStyle w:val="StyleUnderline"/>
        </w:rPr>
        <w:t>that would require Americans to accept less domestic spending, higher taxes or both in order to allow others to underspend on their militaries.</w:t>
      </w:r>
    </w:p>
    <w:p w14:paraId="38A9C037" w14:textId="77777777" w:rsidR="00C35F48" w:rsidRPr="00651676" w:rsidRDefault="00C35F48" w:rsidP="00C35F48">
      <w:pPr>
        <w:rPr>
          <w:rStyle w:val="StyleUnderline"/>
        </w:rPr>
      </w:pPr>
      <w:r w:rsidRPr="00651676">
        <w:rPr>
          <w:rStyle w:val="StyleUnderline"/>
        </w:rPr>
        <w:t>But what worked before might not work in the future</w:t>
      </w:r>
      <w:r w:rsidRPr="00651676">
        <w:t xml:space="preserve">. </w:t>
      </w:r>
      <w:r w:rsidRPr="00651676">
        <w:rPr>
          <w:rStyle w:val="StyleUnderline"/>
        </w:rPr>
        <w:t xml:space="preserve">America’s </w:t>
      </w:r>
      <w:r w:rsidRPr="007135AC">
        <w:rPr>
          <w:rStyle w:val="StyleUnderline"/>
        </w:rPr>
        <w:t xml:space="preserve">insistence upon </w:t>
      </w:r>
      <w:r w:rsidRPr="00F23A80">
        <w:rPr>
          <w:rStyle w:val="StyleUnderline"/>
          <w:highlight w:val="green"/>
        </w:rPr>
        <w:t xml:space="preserve">maintaining primacy </w:t>
      </w:r>
      <w:r w:rsidRPr="007135AC">
        <w:rPr>
          <w:rStyle w:val="StyleUnderline"/>
        </w:rPr>
        <w:t xml:space="preserve">at all costs </w:t>
      </w:r>
      <w:r w:rsidRPr="00F23A80">
        <w:rPr>
          <w:rStyle w:val="Emphasis"/>
          <w:sz w:val="24"/>
          <w:highlight w:val="green"/>
        </w:rPr>
        <w:t>may stimulate greater resistance from the likes of China and Russia</w:t>
      </w:r>
      <w:r w:rsidRPr="00651676">
        <w:rPr>
          <w:rStyle w:val="StyleUnderline"/>
        </w:rPr>
        <w:t>.</w:t>
      </w:r>
      <w:r w:rsidRPr="00651676">
        <w:t xml:space="preserve"> And </w:t>
      </w:r>
      <w:r w:rsidRPr="007135AC">
        <w:rPr>
          <w:rStyle w:val="StyleUnderline"/>
        </w:rPr>
        <w:t>the risk that the United States gets drawn into wars that it need not fight and cannot win will remain high</w:t>
      </w:r>
      <w:r w:rsidRPr="00651676">
        <w:rPr>
          <w:rStyle w:val="StyleUnderline"/>
        </w:rPr>
        <w:t>, no matter how much we spend.</w:t>
      </w:r>
      <w:r w:rsidRPr="00651676">
        <w:t xml:space="preserve"> </w:t>
      </w:r>
      <w:r w:rsidRPr="00F23A80">
        <w:rPr>
          <w:rStyle w:val="StyleUnderline"/>
          <w:highlight w:val="green"/>
        </w:rPr>
        <w:t>We are faced with the prospect</w:t>
      </w:r>
      <w:r w:rsidRPr="00651676">
        <w:t xml:space="preserve">, then, </w:t>
      </w:r>
      <w:r w:rsidRPr="00F23A80">
        <w:rPr>
          <w:rStyle w:val="StyleUnderline"/>
          <w:highlight w:val="green"/>
        </w:rPr>
        <w:t>of frequent uses of force</w:t>
      </w:r>
      <w:r w:rsidRPr="00651676">
        <w:rPr>
          <w:rStyle w:val="StyleUnderline"/>
        </w:rPr>
        <w:t xml:space="preserve"> — like the missile strike against suspected Syrian chemical weapons sites</w:t>
      </w:r>
      <w:r w:rsidRPr="00651676">
        <w:t xml:space="preserve"> this month </w:t>
      </w:r>
      <w:r w:rsidRPr="00651676">
        <w:rPr>
          <w:rStyle w:val="StyleUnderline"/>
        </w:rPr>
        <w:t>that</w:t>
      </w:r>
      <w:r w:rsidRPr="00651676">
        <w:t xml:space="preserve"> even supporters admitted </w:t>
      </w:r>
      <w:r w:rsidRPr="00651676">
        <w:rPr>
          <w:rStyle w:val="StyleUnderline"/>
        </w:rPr>
        <w:t>was unlikely</w:t>
      </w:r>
      <w:r w:rsidRPr="00651676">
        <w:t>, by itself, </w:t>
      </w:r>
      <w:hyperlink r:id="rId21" w:tgtFrame="_blank" w:history="1">
        <w:r w:rsidRPr="00651676">
          <w:rPr>
            <w:rStyle w:val="StyleUnderline"/>
          </w:rPr>
          <w:t>to accomplish much</w:t>
        </w:r>
      </w:hyperlink>
      <w:r w:rsidRPr="00651676">
        <w:rPr>
          <w:rStyle w:val="StyleUnderline"/>
        </w:rPr>
        <w:t>.</w:t>
      </w:r>
    </w:p>
    <w:p w14:paraId="633FD92B" w14:textId="77777777" w:rsidR="00C35F48" w:rsidRPr="00651676" w:rsidRDefault="00C35F48" w:rsidP="00C35F48">
      <w:pPr>
        <w:rPr>
          <w:rStyle w:val="Emphasis"/>
        </w:rPr>
      </w:pPr>
      <w:r w:rsidRPr="00F23A80">
        <w:rPr>
          <w:rStyle w:val="StyleUnderline"/>
          <w:highlight w:val="green"/>
        </w:rPr>
        <w:t>There are</w:t>
      </w:r>
      <w:r w:rsidRPr="00651676">
        <w:t xml:space="preserve">, however, </w:t>
      </w:r>
      <w:r w:rsidRPr="00F23A80">
        <w:rPr>
          <w:rStyle w:val="Emphasis"/>
          <w:highlight w:val="green"/>
        </w:rPr>
        <w:t>alternatives to simply spending more</w:t>
      </w:r>
      <w:r w:rsidRPr="00651676">
        <w:rPr>
          <w:rStyle w:val="Emphasis"/>
        </w:rPr>
        <w:t xml:space="preserve"> and trying harder</w:t>
      </w:r>
      <w:r w:rsidRPr="00651676">
        <w:t xml:space="preserve">. Of course, the easy, and unpalatable, options would hand over the reins of global leadership to China, or simply have American forces withdraw quickly and let the chips fall where they may.Instead, </w:t>
      </w:r>
      <w:r w:rsidRPr="00651676">
        <w:rPr>
          <w:rStyle w:val="StyleUnderline"/>
        </w:rPr>
        <w:t>America should seek a new arrangement that asks the beneficiaries of today’s relatively peaceful and prosperous world order to make a meaningful contribution to maintaining it.</w:t>
      </w:r>
      <w:r w:rsidRPr="00651676">
        <w:t xml:space="preserve"> The American security umbrella will stay aloft — and American military power will remain formidable — but </w:t>
      </w:r>
      <w:r w:rsidRPr="00F23A80">
        <w:rPr>
          <w:rStyle w:val="Emphasis"/>
          <w:highlight w:val="green"/>
        </w:rPr>
        <w:t>others will need to do more.</w:t>
      </w:r>
    </w:p>
    <w:p w14:paraId="237B22A3" w14:textId="77777777" w:rsidR="00C35F48" w:rsidRPr="00651676" w:rsidRDefault="00C35F48" w:rsidP="00C35F48">
      <w:pPr>
        <w:rPr>
          <w:rStyle w:val="StyleUnderline"/>
        </w:rPr>
      </w:pPr>
      <w:r w:rsidRPr="00651676">
        <w:t xml:space="preserve">Rather than treating allies like reckless teenagers who can’t be trusted without Uncle Sam’s constant supervision, or feckless weaklings that will jump at the chance to capitulate to rapacious neighbors, </w:t>
      </w:r>
      <w:r w:rsidRPr="00651676">
        <w:rPr>
          <w:rStyle w:val="StyleUnderline"/>
        </w:rPr>
        <w:t>Washington should empower mature, like-minded states to deal with local challenges before they become regional or global crises.</w:t>
      </w:r>
    </w:p>
    <w:p w14:paraId="45EC7CCA" w14:textId="77777777" w:rsidR="00C35F48" w:rsidRPr="00651676" w:rsidRDefault="00C35F48" w:rsidP="00C35F48">
      <w:r w:rsidRPr="00651676">
        <w:t xml:space="preserve">Some countries, in fact, are already moving in this direction. </w:t>
      </w:r>
      <w:r w:rsidRPr="00651676">
        <w:rPr>
          <w:rStyle w:val="StyleUnderline"/>
        </w:rPr>
        <w:t>South Korea has undertaken its own bilateral negotiations with North Korea. Unsettled by Donald Trump’s threats to renege on American security commitments</w:t>
      </w:r>
      <w:r w:rsidRPr="00651676">
        <w:t xml:space="preserve">, or offended by his attempt to extract tribute in exchange for American protection, </w:t>
      </w:r>
      <w:r w:rsidRPr="00651676">
        <w:rPr>
          <w:rStyle w:val="StyleUnderline"/>
        </w:rPr>
        <w:t>these countries’ leaders are thinking seriously about different security arrangements</w:t>
      </w:r>
      <w:r w:rsidRPr="00651676">
        <w:t>. As Constanze Stelzenmüller explained </w:t>
      </w:r>
      <w:hyperlink r:id="rId22" w:tgtFrame="_blank" w:history="1">
        <w:r w:rsidRPr="00651676">
          <w:rPr>
            <w:rStyle w:val="Hyperlink"/>
          </w:rPr>
          <w:t>in a recent paper for the Brookings Institution</w:t>
        </w:r>
      </w:hyperlink>
      <w:r w:rsidRPr="00651676">
        <w:t>, Europeans, in particular, have an “existential” interest in “preserving an international order that safeguards peace and globalization.”</w:t>
      </w:r>
    </w:p>
    <w:p w14:paraId="1C7C265B" w14:textId="77777777" w:rsidR="00C35F48" w:rsidRPr="00944DE9" w:rsidRDefault="00C35F48" w:rsidP="00C35F48">
      <w:pPr>
        <w:rPr>
          <w:rStyle w:val="Emphasis"/>
          <w:sz w:val="24"/>
        </w:rPr>
      </w:pPr>
      <w:r w:rsidRPr="00651676">
        <w:t xml:space="preserve">Of course, </w:t>
      </w:r>
      <w:r w:rsidRPr="00944DE9">
        <w:rPr>
          <w:rStyle w:val="StyleUnderline"/>
        </w:rPr>
        <w:t>one purported advantage of an American-funded global security order is that it supposedly allows Washington to call the shots — and</w:t>
      </w:r>
      <w:r w:rsidRPr="00651676">
        <w:t xml:space="preserve">, naturally, </w:t>
      </w:r>
      <w:r w:rsidRPr="00944DE9">
        <w:rPr>
          <w:rStyle w:val="StyleUnderline"/>
        </w:rPr>
        <w:t>some worry that</w:t>
      </w:r>
      <w:r w:rsidRPr="00651676">
        <w:t xml:space="preserve"> its allies </w:t>
      </w:r>
      <w:r w:rsidRPr="00944DE9">
        <w:rPr>
          <w:rStyle w:val="StyleUnderline"/>
        </w:rPr>
        <w:t>would show less deference and be less willing to comply with Washington’s dictates if they were less dependent upon American power</w:t>
      </w:r>
      <w:r w:rsidRPr="00651676">
        <w:t xml:space="preserve">. </w:t>
      </w:r>
      <w:r w:rsidRPr="00944DE9">
        <w:rPr>
          <w:rStyle w:val="Emphasis"/>
        </w:rPr>
        <w:t>But that already happens:</w:t>
      </w:r>
      <w:r w:rsidRPr="00651676">
        <w:t xml:space="preserve"> In fact, </w:t>
      </w:r>
      <w:r w:rsidRPr="00944DE9">
        <w:rPr>
          <w:rStyle w:val="StyleUnderline"/>
        </w:rPr>
        <w:t xml:space="preserve">some </w:t>
      </w:r>
      <w:r w:rsidRPr="00F23A80">
        <w:rPr>
          <w:rStyle w:val="StyleUnderline"/>
          <w:highlight w:val="green"/>
        </w:rPr>
        <w:t xml:space="preserve">allies </w:t>
      </w:r>
      <w:r w:rsidRPr="007135AC">
        <w:rPr>
          <w:rStyle w:val="StyleUnderline"/>
        </w:rPr>
        <w:t xml:space="preserve">have been known to </w:t>
      </w:r>
      <w:r w:rsidRPr="00F23A80">
        <w:rPr>
          <w:rStyle w:val="StyleUnderline"/>
          <w:highlight w:val="green"/>
        </w:rPr>
        <w:t xml:space="preserve">act recklessly when </w:t>
      </w:r>
      <w:r w:rsidRPr="007135AC">
        <w:rPr>
          <w:rStyle w:val="StyleUnderline"/>
        </w:rPr>
        <w:t xml:space="preserve">they believe that </w:t>
      </w:r>
      <w:r w:rsidRPr="00F23A80">
        <w:rPr>
          <w:rStyle w:val="StyleUnderline"/>
          <w:highlight w:val="green"/>
        </w:rPr>
        <w:t xml:space="preserve">America has their back. </w:t>
      </w:r>
      <w:r w:rsidRPr="004364CB">
        <w:rPr>
          <w:rStyle w:val="StyleUnderline"/>
        </w:rPr>
        <w:t xml:space="preserve">Look at the ruinous war that Saudi Arabia is waging in Yemen, one of the world’s poorest countries. </w:t>
      </w:r>
      <w:r w:rsidRPr="00F23A80">
        <w:rPr>
          <w:rStyle w:val="Emphasis"/>
          <w:sz w:val="24"/>
          <w:highlight w:val="green"/>
        </w:rPr>
        <w:t>Greater independence could induce greater caution.</w:t>
      </w:r>
    </w:p>
    <w:p w14:paraId="61D823C9" w14:textId="77777777" w:rsidR="00C35F48" w:rsidRPr="00944DE9" w:rsidRDefault="00C35F48" w:rsidP="00C35F48">
      <w:pPr>
        <w:rPr>
          <w:rStyle w:val="StyleUnderline"/>
        </w:rPr>
      </w:pPr>
      <w:r w:rsidRPr="00651676">
        <w:t>And the benefits flow both ways</w:t>
      </w:r>
      <w:r w:rsidRPr="00944DE9">
        <w:rPr>
          <w:rStyle w:val="StyleUnderline"/>
        </w:rPr>
        <w:t xml:space="preserve">. </w:t>
      </w:r>
      <w:r w:rsidRPr="00F23A80">
        <w:rPr>
          <w:rStyle w:val="StyleUnderline"/>
          <w:highlight w:val="green"/>
        </w:rPr>
        <w:t xml:space="preserve">If Washington was slightly less confident that it could call the tune and expect others to dance, that might </w:t>
      </w:r>
      <w:r w:rsidRPr="007135AC">
        <w:rPr>
          <w:rStyle w:val="StyleUnderline"/>
        </w:rPr>
        <w:t xml:space="preserve">help America to </w:t>
      </w:r>
      <w:r w:rsidRPr="00F23A80">
        <w:rPr>
          <w:rStyle w:val="StyleUnderline"/>
          <w:highlight w:val="green"/>
        </w:rPr>
        <w:t>avoid costly mistakes</w:t>
      </w:r>
      <w:r w:rsidRPr="00944DE9">
        <w:rPr>
          <w:rStyle w:val="StyleUnderline"/>
        </w:rPr>
        <w:t>.</w:t>
      </w:r>
      <w:r w:rsidRPr="00651676">
        <w:t xml:space="preserve"> </w:t>
      </w:r>
      <w:r w:rsidRPr="00944DE9">
        <w:rPr>
          <w:rStyle w:val="StyleUnderline"/>
        </w:rPr>
        <w:t>Would the United States have invaded Iraq if it didn’t believe that other countries would help clean up after?</w:t>
      </w:r>
    </w:p>
    <w:p w14:paraId="3BE1AEBC" w14:textId="77777777" w:rsidR="00C35F48" w:rsidRPr="00944DE9" w:rsidRDefault="00C35F48" w:rsidP="00C35F48">
      <w:pPr>
        <w:rPr>
          <w:rStyle w:val="StyleUnderline"/>
        </w:rPr>
      </w:pPr>
      <w:r w:rsidRPr="00651676">
        <w:t xml:space="preserve">Transitioning to a world with many capable actors won’t be easy. It will require a deft hand to unwind defense arrangements, and patience as others find their way. Given their own domestic spending priorities and continued uncertainty about whether the United States will recommit to the old model, most American allies are likely to take a wait-and-see attitude. </w:t>
      </w:r>
      <w:r w:rsidRPr="00944DE9">
        <w:rPr>
          <w:rStyle w:val="StyleUnderline"/>
        </w:rPr>
        <w:t>A gentle nudge might be needed to move them from comfortable adolescence to empowered adulthood.</w:t>
      </w:r>
    </w:p>
    <w:p w14:paraId="5BF93E88" w14:textId="77777777" w:rsidR="00C35F48" w:rsidRPr="00651676" w:rsidRDefault="00C35F48" w:rsidP="00C35F48">
      <w:r w:rsidRPr="00651676">
        <w:t>The columnist Charles Krauthammer once cast </w:t>
      </w:r>
      <w:hyperlink r:id="rId23" w:tgtFrame="_blank" w:history="1">
        <w:r w:rsidRPr="00651676">
          <w:rPr>
            <w:rStyle w:val="Hyperlink"/>
          </w:rPr>
          <w:t>decline as a choice</w:t>
        </w:r>
      </w:hyperlink>
      <w:r w:rsidRPr="00651676">
        <w:t>, as though, by mere force of will, the United States could remain atop the international order forever.</w:t>
      </w:r>
    </w:p>
    <w:p w14:paraId="03E0D841" w14:textId="77777777" w:rsidR="00C35F48" w:rsidRPr="00944DE9" w:rsidRDefault="00C35F48" w:rsidP="00C35F48">
      <w:pPr>
        <w:rPr>
          <w:rStyle w:val="Emphasis"/>
        </w:rPr>
      </w:pPr>
      <w:r w:rsidRPr="00651676">
        <w:t xml:space="preserve">On the other hand, it was Mr. </w:t>
      </w:r>
      <w:r w:rsidRPr="00944DE9">
        <w:rPr>
          <w:rStyle w:val="StyleUnderline"/>
        </w:rPr>
        <w:t>Krauthammer</w:t>
      </w:r>
      <w:r w:rsidRPr="00651676">
        <w:t xml:space="preserve"> who </w:t>
      </w:r>
      <w:r w:rsidRPr="00944DE9">
        <w:rPr>
          <w:rStyle w:val="StyleUnderline"/>
        </w:rPr>
        <w:t>in 1990 spoke of </w:t>
      </w:r>
      <w:hyperlink r:id="rId24" w:tgtFrame="_blank" w:history="1">
        <w:r w:rsidRPr="00944DE9">
          <w:rPr>
            <w:rStyle w:val="StyleUnderline"/>
          </w:rPr>
          <w:t>Ame</w:t>
        </w:r>
        <w:r w:rsidRPr="00F23A80">
          <w:rPr>
            <w:rStyle w:val="StyleUnderline"/>
            <w:highlight w:val="green"/>
          </w:rPr>
          <w:t>rica’s unipolar “moment</w:t>
        </w:r>
        <w:r w:rsidRPr="00944DE9">
          <w:rPr>
            <w:rStyle w:val="StyleUnderline"/>
          </w:rPr>
          <w:t>”</w:t>
        </w:r>
      </w:hyperlink>
      <w:r w:rsidRPr="00944DE9">
        <w:rPr>
          <w:rStyle w:val="StyleUnderline"/>
        </w:rPr>
        <w:t> — a temporary state of affairs</w:t>
      </w:r>
      <w:r w:rsidRPr="00651676">
        <w:t xml:space="preserve">, occasioned by a unique set of circumstances </w:t>
      </w:r>
      <w:r w:rsidRPr="00944DE9">
        <w:rPr>
          <w:rStyle w:val="StyleUnderline"/>
        </w:rPr>
        <w:t xml:space="preserve">that defined the first few years of the post-Cold War world. That world </w:t>
      </w:r>
      <w:r w:rsidRPr="00F23A80">
        <w:rPr>
          <w:rStyle w:val="StyleUnderline"/>
          <w:highlight w:val="green"/>
        </w:rPr>
        <w:t>no longer exists.</w:t>
      </w:r>
      <w:r w:rsidRPr="00944DE9">
        <w:rPr>
          <w:rStyle w:val="StyleUnderline"/>
        </w:rPr>
        <w:t xml:space="preserve"> </w:t>
      </w:r>
      <w:r w:rsidRPr="00F23A80">
        <w:rPr>
          <w:rStyle w:val="Emphasis"/>
          <w:highlight w:val="green"/>
        </w:rPr>
        <w:t>Wishing it back into existence won’t make it so.</w:t>
      </w:r>
    </w:p>
    <w:p w14:paraId="63D4D7DB" w14:textId="77777777" w:rsidR="00C35F48" w:rsidRPr="00944DE9" w:rsidRDefault="00C35F48" w:rsidP="00C35F48">
      <w:pPr>
        <w:rPr>
          <w:rStyle w:val="StyleUnderline"/>
        </w:rPr>
      </w:pPr>
      <w:r w:rsidRPr="00651676">
        <w:t xml:space="preserve">The United States is the most important country in the world and will remain so for many years by virtue of its strong economy and prodigious military capabilities. But </w:t>
      </w:r>
      <w:r w:rsidRPr="00F23A80">
        <w:rPr>
          <w:rStyle w:val="StyleUnderline"/>
          <w:highlight w:val="green"/>
        </w:rPr>
        <w:t>admitting that the U</w:t>
      </w:r>
      <w:r w:rsidRPr="00944DE9">
        <w:rPr>
          <w:rStyle w:val="StyleUnderline"/>
        </w:rPr>
        <w:t xml:space="preserve">nited </w:t>
      </w:r>
      <w:r w:rsidRPr="00F23A80">
        <w:rPr>
          <w:rStyle w:val="StyleUnderline"/>
          <w:highlight w:val="green"/>
        </w:rPr>
        <w:t>S</w:t>
      </w:r>
      <w:r w:rsidRPr="00944DE9">
        <w:rPr>
          <w:rStyle w:val="StyleUnderline"/>
        </w:rPr>
        <w:t xml:space="preserve">tates </w:t>
      </w:r>
      <w:r w:rsidRPr="00F23A80">
        <w:rPr>
          <w:rStyle w:val="StyleUnderline"/>
          <w:highlight w:val="green"/>
        </w:rPr>
        <w:t xml:space="preserve">is incapable of effectively adjudicating every territorial dispute </w:t>
      </w:r>
      <w:r w:rsidRPr="007135AC">
        <w:rPr>
          <w:rStyle w:val="StyleUnderline"/>
        </w:rPr>
        <w:t xml:space="preserve">or of thwarting every security threat in every part of the world </w:t>
      </w:r>
      <w:r w:rsidRPr="00F23A80">
        <w:rPr>
          <w:rStyle w:val="Emphasis"/>
          <w:highlight w:val="green"/>
        </w:rPr>
        <w:t>is hardly tantamount to surrender</w:t>
      </w:r>
      <w:r w:rsidRPr="007135AC">
        <w:t xml:space="preserve">. </w:t>
      </w:r>
      <w:r w:rsidRPr="007135AC">
        <w:rPr>
          <w:rStyle w:val="StyleUnderline"/>
        </w:rPr>
        <w:t>It is</w:t>
      </w:r>
      <w:r w:rsidRPr="007135AC">
        <w:t xml:space="preserve">, rather, </w:t>
      </w:r>
      <w:r w:rsidRPr="007135AC">
        <w:rPr>
          <w:rStyle w:val="StyleUnderline"/>
        </w:rPr>
        <w:t>a wise admission</w:t>
      </w:r>
      <w:r w:rsidRPr="00944DE9">
        <w:rPr>
          <w:rStyle w:val="StyleUnderline"/>
        </w:rPr>
        <w:t xml:space="preserve"> of the limits of American power and an acknowledgment of the need to share the burdens, and the responsibilities, of dealing with a complex world. It is about seizing the opportunity to make changes that benefit us and others.</w:t>
      </w:r>
    </w:p>
    <w:p w14:paraId="7769C6C5" w14:textId="77777777" w:rsidR="00C35F48" w:rsidRPr="00944DE9" w:rsidRDefault="00C35F48" w:rsidP="00C35F48">
      <w:pPr>
        <w:rPr>
          <w:rStyle w:val="Emphasis"/>
        </w:rPr>
      </w:pPr>
      <w:r w:rsidRPr="00944DE9">
        <w:rPr>
          <w:rStyle w:val="StyleUnderline"/>
        </w:rPr>
        <w:t>The alternative is a renewed commitment to discourage self-reliance among allies</w:t>
      </w:r>
      <w:r w:rsidRPr="00651676">
        <w:t xml:space="preserve">. That will be </w:t>
      </w:r>
      <w:r w:rsidRPr="00944DE9">
        <w:rPr>
          <w:rStyle w:val="StyleUnderline"/>
        </w:rPr>
        <w:t xml:space="preserve">an undertaking </w:t>
      </w:r>
      <w:r w:rsidRPr="00944DE9">
        <w:rPr>
          <w:rStyle w:val="Emphasis"/>
        </w:rPr>
        <w:t>far more onerous than any</w:t>
      </w:r>
      <w:r w:rsidRPr="00944DE9">
        <w:rPr>
          <w:rStyle w:val="StyleUnderline"/>
        </w:rPr>
        <w:t xml:space="preserve"> the United States has attempted since World War II — and </w:t>
      </w:r>
      <w:r w:rsidRPr="00944DE9">
        <w:rPr>
          <w:rStyle w:val="Emphasis"/>
        </w:rPr>
        <w:t>one that is unlikely to work.</w:t>
      </w:r>
    </w:p>
    <w:p w14:paraId="2FFB6815" w14:textId="77777777" w:rsidR="00C35F48" w:rsidRDefault="00C35F48" w:rsidP="00C35F48"/>
    <w:p w14:paraId="5AD4B27D" w14:textId="77777777" w:rsidR="00C35F48" w:rsidRDefault="00C35F48" w:rsidP="00C35F48">
      <w:pPr>
        <w:pStyle w:val="Heading3"/>
      </w:pPr>
      <w:r>
        <w:t>General</w:t>
      </w:r>
    </w:p>
    <w:p w14:paraId="2CD03C7A" w14:textId="77777777" w:rsidR="00C35F48" w:rsidRDefault="00C35F48" w:rsidP="00C35F48">
      <w:pPr>
        <w:pStyle w:val="Heading4"/>
      </w:pPr>
      <w:r>
        <w:t>Nation-centric approaches lead to a regulatory race to the bottom</w:t>
      </w:r>
    </w:p>
    <w:p w14:paraId="4BACF0B5" w14:textId="77777777" w:rsidR="00C35F48" w:rsidRPr="00FB1151" w:rsidRDefault="00C35F48" w:rsidP="00C35F48">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449B282B" w14:textId="77777777" w:rsidR="00C35F48" w:rsidRPr="00371928" w:rsidRDefault="00C35F48" w:rsidP="00C35F48">
      <w:pPr>
        <w:rPr>
          <w:sz w:val="16"/>
        </w:rPr>
      </w:pPr>
      <w:r w:rsidRPr="00371928">
        <w:rPr>
          <w:sz w:val="16"/>
        </w:rPr>
        <w:t xml:space="preserve">However, </w:t>
      </w:r>
      <w:r w:rsidRPr="001F7CD6">
        <w:rPr>
          <w:rStyle w:val="StyleUnderline"/>
          <w:highlight w:val="yellow"/>
        </w:rPr>
        <w:t>a nation-centric, first possession framework has drawbacks</w:t>
      </w:r>
      <w:r w:rsidRPr="00371928">
        <w:rPr>
          <w:sz w:val="16"/>
        </w:rPr>
        <w:t xml:space="preserve"> that highlight the desirability of an international governance regime for as- teroid mining. First, </w:t>
      </w:r>
      <w:r w:rsidRPr="000E502B">
        <w:rPr>
          <w:rStyle w:val="StyleUnderline"/>
        </w:rPr>
        <w:t>the experience of colonization was one that prompted conflict between colonizers</w:t>
      </w:r>
      <w:r w:rsidRPr="00371928">
        <w:rPr>
          <w:sz w:val="16"/>
        </w:rPr>
        <w:t xml:space="preserve">.122 </w:t>
      </w:r>
      <w:r w:rsidRPr="000E502B">
        <w:rPr>
          <w:rStyle w:val="StyleUnderline"/>
        </w:rPr>
        <w:t>The peaceful character of space is one of the great achievements of the OST</w:t>
      </w:r>
      <w:r w:rsidRPr="00371928">
        <w:rPr>
          <w:sz w:val="16"/>
        </w:rPr>
        <w:t xml:space="preserve">, and it should not be jettisoned. Second, </w:t>
      </w:r>
      <w:r w:rsidRPr="001F7CD6">
        <w:rPr>
          <w:rStyle w:val="StyleUnderline"/>
          <w:highlight w:val="yellow"/>
        </w:rPr>
        <w:t>a regime characterized by national actors could spark a race to the bottom with respect to domestic regulation</w:t>
      </w:r>
      <w:r w:rsidRPr="00371928">
        <w:rPr>
          <w:sz w:val="16"/>
        </w:rPr>
        <w:t xml:space="preserve">, </w:t>
      </w:r>
      <w:r w:rsidRPr="001F7CD6">
        <w:rPr>
          <w:rStyle w:val="StyleUnderline"/>
          <w:highlight w:val="yellow"/>
        </w:rPr>
        <w:t>leading to</w:t>
      </w:r>
      <w:r w:rsidRPr="000E502B">
        <w:rPr>
          <w:rStyle w:val="StyleUnderline"/>
        </w:rPr>
        <w:t xml:space="preserve"> the same “</w:t>
      </w:r>
      <w:r w:rsidRPr="001F7CD6">
        <w:rPr>
          <w:rStyle w:val="StyleUnderline"/>
          <w:highlight w:val="yellow"/>
        </w:rPr>
        <w:t>flags of convenience</w:t>
      </w:r>
      <w:r w:rsidRPr="000E502B">
        <w:rPr>
          <w:rStyle w:val="StyleUnderline"/>
        </w:rPr>
        <w:t>” problem</w:t>
      </w:r>
      <w:r w:rsidRPr="00371928">
        <w:rPr>
          <w:sz w:val="16"/>
        </w:rPr>
        <w:t xml:space="preserve"> present in the maritime context as asteroid mining and spaceflight companies relocate to avoid taxes, labor and safety standards, and tort liability.123 </w:t>
      </w:r>
      <w:r w:rsidRPr="001F7CD6">
        <w:rPr>
          <w:rStyle w:val="StyleUnderline"/>
          <w:highlight w:val="yellow"/>
        </w:rPr>
        <w:t>An international framework</w:t>
      </w:r>
      <w:r w:rsidRPr="00371928">
        <w:rPr>
          <w:sz w:val="16"/>
        </w:rPr>
        <w:t xml:space="preserve">, by contrast, </w:t>
      </w:r>
      <w:r w:rsidRPr="001F7CD6">
        <w:rPr>
          <w:rStyle w:val="StyleUnderline"/>
          <w:highlight w:val="yellow"/>
        </w:rPr>
        <w:t>could</w:t>
      </w:r>
      <w:r w:rsidRPr="000E502B">
        <w:rPr>
          <w:rStyle w:val="StyleUnderline"/>
        </w:rPr>
        <w:t xml:space="preserve"> more easily </w:t>
      </w:r>
      <w:r w:rsidRPr="001F7CD6">
        <w:rPr>
          <w:rStyle w:val="StyleUnderline"/>
          <w:highlight w:val="yellow"/>
        </w:rPr>
        <w:t>prevent this problem by facilitating</w:t>
      </w:r>
      <w:r w:rsidRPr="000E502B">
        <w:rPr>
          <w:rStyle w:val="StyleUnderline"/>
        </w:rPr>
        <w:t xml:space="preserve"> the creation of </w:t>
      </w:r>
      <w:r w:rsidRPr="001F7CD6">
        <w:rPr>
          <w:rStyle w:val="StyleUnderline"/>
          <w:highlight w:val="yellow"/>
        </w:rPr>
        <w:t>uniform standards</w:t>
      </w:r>
      <w:r w:rsidRPr="000E502B">
        <w:rPr>
          <w:rStyle w:val="StyleUnderline"/>
        </w:rPr>
        <w:t xml:space="preserve"> </w:t>
      </w:r>
      <w:r w:rsidRPr="001F7CD6">
        <w:rPr>
          <w:rStyle w:val="StyleUnderline"/>
          <w:highlight w:val="yellow"/>
        </w:rPr>
        <w:t>for labor, safety, and liability</w:t>
      </w:r>
      <w:r w:rsidRPr="00371928">
        <w:rPr>
          <w:sz w:val="16"/>
        </w:rPr>
        <w:t xml:space="preserve">, </w:t>
      </w:r>
      <w:r w:rsidRPr="00371928">
        <w:rPr>
          <w:rStyle w:val="StyleUnderline"/>
        </w:rPr>
        <w:t>making relocation to under-regulated states a less attractive prospect.</w:t>
      </w:r>
      <w:r w:rsidRPr="00371928">
        <w:rPr>
          <w:sz w:val="16"/>
        </w:rPr>
        <w:t xml:space="preserve"> </w:t>
      </w:r>
      <w:r w:rsidRPr="00371928">
        <w:rPr>
          <w:rStyle w:val="StyleUnderline"/>
        </w:rPr>
        <w:t>The drawbacks of a system governed by individual nations</w:t>
      </w:r>
      <w:r w:rsidRPr="00371928">
        <w:rPr>
          <w:sz w:val="16"/>
        </w:rPr>
        <w:t xml:space="preserve">, in conjunction with the advantages of a global system illustrated above, </w:t>
      </w:r>
      <w:r w:rsidRPr="00371928">
        <w:rPr>
          <w:rStyle w:val="StyleUnderline"/>
        </w:rPr>
        <w:t>point to the desirability</w:t>
      </w:r>
      <w:r w:rsidRPr="000E502B">
        <w:rPr>
          <w:rStyle w:val="StyleUnderline"/>
        </w:rPr>
        <w:t xml:space="preserve"> of a revised framework</w:t>
      </w:r>
      <w:r w:rsidRPr="00371928">
        <w:rPr>
          <w:sz w:val="16"/>
        </w:rPr>
        <w:t xml:space="preserve"> governing asteroid mining that is international in character.</w:t>
      </w:r>
    </w:p>
    <w:p w14:paraId="253ED006" w14:textId="6E5A6CD2" w:rsidR="00C35F48" w:rsidRDefault="00C35F48" w:rsidP="00C35F48"/>
    <w:p w14:paraId="1E0DB970" w14:textId="0F8FCEFD" w:rsidR="00C35F48" w:rsidRDefault="00C35F48" w:rsidP="00C35F48"/>
    <w:p w14:paraId="1B047676" w14:textId="15414956" w:rsidR="00C35F48" w:rsidRDefault="00C35F48" w:rsidP="00C35F48"/>
    <w:p w14:paraId="3153D550" w14:textId="77777777" w:rsidR="00C35F48" w:rsidRDefault="00C35F48" w:rsidP="00C35F48">
      <w:pPr>
        <w:pStyle w:val="Heading1"/>
      </w:pPr>
      <w:r>
        <w:t>Accessible formatting</w:t>
      </w:r>
    </w:p>
    <w:p w14:paraId="04A73220" w14:textId="4A82899A" w:rsidR="00C35F48" w:rsidRDefault="00C35F48" w:rsidP="00C35F48">
      <w:pPr>
        <w:pStyle w:val="Heading1"/>
      </w:pPr>
    </w:p>
    <w:p w14:paraId="0CE5A4DA" w14:textId="60F1F2BF" w:rsidR="00C35F48" w:rsidRPr="00742F23" w:rsidRDefault="00C35F48" w:rsidP="00C35F48">
      <w:pPr>
        <w:rPr>
          <w:sz w:val="44"/>
          <w:szCs w:val="44"/>
        </w:rPr>
      </w:pPr>
    </w:p>
    <w:p w14:paraId="3CFA6207" w14:textId="6C8F7BCF" w:rsidR="00C35F48" w:rsidRPr="00742F23" w:rsidRDefault="00C35F48" w:rsidP="00C35F48">
      <w:pPr>
        <w:rPr>
          <w:sz w:val="44"/>
          <w:szCs w:val="44"/>
        </w:rPr>
      </w:pPr>
    </w:p>
    <w:p w14:paraId="709F7890" w14:textId="77777777" w:rsidR="00C35F48" w:rsidRPr="00742F23" w:rsidRDefault="00C35F48" w:rsidP="00C35F48">
      <w:pPr>
        <w:pStyle w:val="Heading3"/>
        <w:rPr>
          <w:sz w:val="44"/>
          <w:szCs w:val="44"/>
        </w:rPr>
      </w:pPr>
      <w:r w:rsidRPr="00742F23">
        <w:rPr>
          <w:sz w:val="44"/>
          <w:szCs w:val="44"/>
        </w:rPr>
        <w:t>CP</w:t>
      </w:r>
    </w:p>
    <w:p w14:paraId="30E11104" w14:textId="77777777" w:rsidR="00C35F48" w:rsidRPr="00742F23" w:rsidRDefault="00C35F48" w:rsidP="00C35F48">
      <w:pPr>
        <w:pStyle w:val="Heading4"/>
        <w:rPr>
          <w:sz w:val="44"/>
          <w:szCs w:val="44"/>
        </w:rPr>
      </w:pPr>
      <w:r w:rsidRPr="00742F23">
        <w:rPr>
          <w:sz w:val="44"/>
          <w:szCs w:val="44"/>
        </w:rPr>
        <w:t xml:space="preserve">Counterplan Text: the People’s Republic of China should: </w:t>
      </w:r>
    </w:p>
    <w:p w14:paraId="4556A516" w14:textId="77777777" w:rsidR="00C35F48" w:rsidRPr="00742F23" w:rsidRDefault="00C35F48" w:rsidP="00C35F48">
      <w:pPr>
        <w:pStyle w:val="Heading4"/>
        <w:numPr>
          <w:ilvl w:val="0"/>
          <w:numId w:val="14"/>
        </w:numPr>
        <w:rPr>
          <w:sz w:val="44"/>
          <w:szCs w:val="44"/>
        </w:rPr>
      </w:pPr>
      <w:r w:rsidRPr="00742F23">
        <w:rPr>
          <w:sz w:val="44"/>
          <w:szCs w:val="44"/>
        </w:rPr>
        <w:t>ban ASAT use, development, deployment, and research</w:t>
      </w:r>
    </w:p>
    <w:p w14:paraId="280826A5" w14:textId="77777777" w:rsidR="00C35F48" w:rsidRPr="00742F23" w:rsidRDefault="00C35F48" w:rsidP="00C35F48">
      <w:pPr>
        <w:pStyle w:val="Heading4"/>
        <w:numPr>
          <w:ilvl w:val="0"/>
          <w:numId w:val="14"/>
        </w:numPr>
        <w:rPr>
          <w:sz w:val="44"/>
          <w:szCs w:val="44"/>
        </w:rPr>
      </w:pPr>
      <w:r w:rsidRPr="00742F23">
        <w:rPr>
          <w:sz w:val="44"/>
          <w:szCs w:val="44"/>
        </w:rPr>
        <w:t>formally end its alliance with Russia and cease covert cooperation</w:t>
      </w:r>
    </w:p>
    <w:p w14:paraId="5BBF3FC3" w14:textId="77777777" w:rsidR="00C35F48" w:rsidRPr="00742F23" w:rsidRDefault="00C35F48" w:rsidP="00C35F48">
      <w:pPr>
        <w:pStyle w:val="Heading4"/>
        <w:numPr>
          <w:ilvl w:val="0"/>
          <w:numId w:val="14"/>
        </w:numPr>
        <w:rPr>
          <w:sz w:val="44"/>
          <w:szCs w:val="44"/>
        </w:rPr>
      </w:pPr>
      <w:r w:rsidRPr="00742F23">
        <w:rPr>
          <w:sz w:val="44"/>
          <w:szCs w:val="44"/>
        </w:rPr>
        <w:t>Publicly oppose the PPWT and declare its passage unlawful.</w:t>
      </w:r>
    </w:p>
    <w:p w14:paraId="52FE020B" w14:textId="77777777" w:rsidR="00C35F48" w:rsidRPr="00742F23" w:rsidRDefault="00C35F48" w:rsidP="00C35F48">
      <w:pPr>
        <w:pStyle w:val="Heading3"/>
        <w:rPr>
          <w:sz w:val="44"/>
          <w:szCs w:val="44"/>
        </w:rPr>
      </w:pPr>
      <w:r w:rsidRPr="00742F23">
        <w:rPr>
          <w:sz w:val="44"/>
          <w:szCs w:val="44"/>
        </w:rPr>
        <w:t>DA</w:t>
      </w:r>
    </w:p>
    <w:p w14:paraId="75A1308B" w14:textId="77777777" w:rsidR="00C35F48" w:rsidRPr="00742F23" w:rsidRDefault="00C35F48" w:rsidP="00C35F48">
      <w:pPr>
        <w:pStyle w:val="Heading4"/>
        <w:rPr>
          <w:sz w:val="44"/>
          <w:szCs w:val="44"/>
        </w:rPr>
      </w:pPr>
      <w:r w:rsidRPr="00742F23">
        <w:rPr>
          <w:sz w:val="44"/>
          <w:szCs w:val="44"/>
        </w:rPr>
        <w:t xml:space="preserve">Private sector innovation is recovering due to Covid </w:t>
      </w:r>
    </w:p>
    <w:p w14:paraId="43D02873" w14:textId="0774CAB1" w:rsidR="00C35F48" w:rsidRPr="00742F23" w:rsidRDefault="00C35F48" w:rsidP="00C35F48">
      <w:pPr>
        <w:rPr>
          <w:sz w:val="44"/>
          <w:szCs w:val="44"/>
        </w:rPr>
      </w:pPr>
      <w:r w:rsidRPr="00742F23">
        <w:rPr>
          <w:b/>
          <w:bCs/>
          <w:sz w:val="44"/>
          <w:szCs w:val="44"/>
          <w:u w:val="single"/>
        </w:rPr>
        <w:t>Am et al. 20</w:t>
      </w:r>
      <w:r w:rsidRPr="00742F23">
        <w:rPr>
          <w:sz w:val="44"/>
          <w:szCs w:val="44"/>
        </w:rPr>
        <w:t>[</w:t>
      </w:r>
    </w:p>
    <w:p w14:paraId="5E829608" w14:textId="717DF033" w:rsidR="00C35F48" w:rsidRPr="00742F23" w:rsidRDefault="00C35F48" w:rsidP="00C35F48">
      <w:pPr>
        <w:rPr>
          <w:sz w:val="44"/>
          <w:szCs w:val="44"/>
        </w:rPr>
      </w:pPr>
      <w:r w:rsidRPr="00742F23">
        <w:rPr>
          <w:b/>
          <w:bCs/>
          <w:sz w:val="44"/>
          <w:szCs w:val="44"/>
          <w:highlight w:val="green"/>
          <w:u w:val="single"/>
        </w:rPr>
        <w:t>COVID-19</w:t>
      </w:r>
      <w:r w:rsidRPr="00742F23">
        <w:rPr>
          <w:sz w:val="44"/>
          <w:szCs w:val="44"/>
        </w:rPr>
        <w:t xml:space="preserve"> </w:t>
      </w:r>
      <w:r w:rsidRPr="00742F23">
        <w:rPr>
          <w:b/>
          <w:bCs/>
          <w:sz w:val="44"/>
          <w:szCs w:val="44"/>
          <w:highlight w:val="green"/>
          <w:u w:val="single"/>
        </w:rPr>
        <w:t>has upended</w:t>
      </w:r>
      <w:r w:rsidRPr="00742F23">
        <w:rPr>
          <w:sz w:val="44"/>
          <w:szCs w:val="44"/>
        </w:rPr>
        <w:t xml:space="preserve"> </w:t>
      </w:r>
      <w:r w:rsidRPr="00742F23">
        <w:rPr>
          <w:b/>
          <w:bCs/>
          <w:sz w:val="44"/>
          <w:szCs w:val="44"/>
          <w:highlight w:val="green"/>
          <w:u w:val="single"/>
        </w:rPr>
        <w:t>companies</w:t>
      </w:r>
      <w:r w:rsidRPr="00742F23">
        <w:rPr>
          <w:sz w:val="44"/>
          <w:szCs w:val="44"/>
        </w:rPr>
        <w:t xml:space="preserve"> </w:t>
      </w:r>
      <w:r w:rsidRPr="00742F23">
        <w:rPr>
          <w:b/>
          <w:bCs/>
          <w:sz w:val="44"/>
          <w:szCs w:val="44"/>
          <w:highlight w:val="green"/>
          <w:u w:val="single"/>
        </w:rPr>
        <w:t>90 percent of executives</w:t>
      </w:r>
      <w:r w:rsidRPr="00742F23">
        <w:rPr>
          <w:sz w:val="44"/>
          <w:szCs w:val="44"/>
        </w:rPr>
        <w:t xml:space="preserve"> </w:t>
      </w:r>
      <w:r w:rsidRPr="00742F23">
        <w:rPr>
          <w:b/>
          <w:bCs/>
          <w:sz w:val="44"/>
          <w:szCs w:val="44"/>
          <w:highlight w:val="green"/>
          <w:u w:val="single"/>
        </w:rPr>
        <w:t>expect</w:t>
      </w:r>
      <w:r w:rsidRPr="00742F23">
        <w:rPr>
          <w:sz w:val="44"/>
          <w:szCs w:val="44"/>
        </w:rPr>
        <w:t xml:space="preserve"> </w:t>
      </w:r>
      <w:r w:rsidRPr="00742F23">
        <w:rPr>
          <w:b/>
          <w:bCs/>
          <w:sz w:val="44"/>
          <w:szCs w:val="44"/>
          <w:highlight w:val="green"/>
          <w:u w:val="single"/>
        </w:rPr>
        <w:t>to</w:t>
      </w:r>
      <w:r w:rsidRPr="00742F23">
        <w:rPr>
          <w:sz w:val="44"/>
          <w:szCs w:val="44"/>
        </w:rPr>
        <w:t xml:space="preserve"> </w:t>
      </w:r>
      <w:r w:rsidRPr="00742F23">
        <w:rPr>
          <w:b/>
          <w:bCs/>
          <w:sz w:val="44"/>
          <w:szCs w:val="44"/>
          <w:highlight w:val="green"/>
          <w:u w:val="single"/>
        </w:rPr>
        <w:t>fundamentally change the way they do business</w:t>
      </w:r>
      <w:r w:rsidRPr="00742F23">
        <w:rPr>
          <w:sz w:val="44"/>
          <w:szCs w:val="44"/>
        </w:rPr>
        <w:t xml:space="preserve"> </w:t>
      </w:r>
      <w:r w:rsidRPr="00742F23">
        <w:rPr>
          <w:b/>
          <w:bCs/>
          <w:sz w:val="44"/>
          <w:szCs w:val="44"/>
          <w:highlight w:val="green"/>
          <w:u w:val="single"/>
        </w:rPr>
        <w:t>The area</w:t>
      </w:r>
      <w:r w:rsidRPr="00742F23">
        <w:rPr>
          <w:sz w:val="44"/>
          <w:szCs w:val="44"/>
        </w:rPr>
        <w:t xml:space="preserve"> </w:t>
      </w:r>
      <w:r w:rsidRPr="00742F23">
        <w:rPr>
          <w:b/>
          <w:bCs/>
          <w:sz w:val="44"/>
          <w:szCs w:val="44"/>
          <w:highlight w:val="green"/>
          <w:u w:val="single"/>
        </w:rPr>
        <w:t>most challenged is delivering net new growth</w:t>
      </w:r>
      <w:r w:rsidRPr="00742F23">
        <w:rPr>
          <w:sz w:val="44"/>
          <w:szCs w:val="44"/>
        </w:rPr>
        <w:t xml:space="preserve"> </w:t>
      </w:r>
      <w:r w:rsidRPr="00742F23">
        <w:rPr>
          <w:rStyle w:val="Emphasis"/>
          <w:sz w:val="44"/>
          <w:szCs w:val="44"/>
          <w:highlight w:val="green"/>
        </w:rPr>
        <w:t>investments in innovation are suffering</w:t>
      </w:r>
      <w:r w:rsidRPr="00742F23">
        <w:rPr>
          <w:sz w:val="44"/>
          <w:szCs w:val="44"/>
        </w:rPr>
        <w:t xml:space="preserve"> </w:t>
      </w:r>
      <w:r w:rsidRPr="00742F23">
        <w:rPr>
          <w:b/>
          <w:bCs/>
          <w:sz w:val="44"/>
          <w:szCs w:val="44"/>
          <w:highlight w:val="green"/>
          <w:u w:val="single"/>
        </w:rPr>
        <w:t>decline in</w:t>
      </w:r>
      <w:r w:rsidRPr="00742F23">
        <w:rPr>
          <w:sz w:val="44"/>
          <w:szCs w:val="44"/>
        </w:rPr>
        <w:t xml:space="preserve"> </w:t>
      </w:r>
      <w:r w:rsidRPr="00742F23">
        <w:rPr>
          <w:b/>
          <w:bCs/>
          <w:sz w:val="44"/>
          <w:szCs w:val="44"/>
          <w:highlight w:val="green"/>
          <w:u w:val="single"/>
        </w:rPr>
        <w:t>innovation is evident across every industry</w:t>
      </w:r>
    </w:p>
    <w:p w14:paraId="2737B94F" w14:textId="77777777" w:rsidR="00C35F48" w:rsidRPr="00742F23" w:rsidRDefault="00C35F48" w:rsidP="00C35F48">
      <w:pPr>
        <w:rPr>
          <w:sz w:val="44"/>
          <w:szCs w:val="44"/>
        </w:rPr>
      </w:pPr>
    </w:p>
    <w:p w14:paraId="1FCCE564" w14:textId="77777777" w:rsidR="00C35F48" w:rsidRPr="00742F23" w:rsidRDefault="00C35F48" w:rsidP="00C35F48">
      <w:pPr>
        <w:pStyle w:val="Heading4"/>
        <w:rPr>
          <w:sz w:val="44"/>
          <w:szCs w:val="44"/>
        </w:rPr>
      </w:pPr>
      <w:r w:rsidRPr="00742F23">
        <w:rPr>
          <w:sz w:val="44"/>
          <w:szCs w:val="44"/>
        </w:rPr>
        <w:t>NASA is stepping down from spending on space – privatization is now k2 innovation</w:t>
      </w:r>
    </w:p>
    <w:p w14:paraId="1288F111" w14:textId="7BBE1461" w:rsidR="00C35F48" w:rsidRPr="00742F23" w:rsidRDefault="00C35F48" w:rsidP="00C35F48">
      <w:pPr>
        <w:rPr>
          <w:sz w:val="44"/>
          <w:szCs w:val="44"/>
        </w:rPr>
      </w:pPr>
      <w:r w:rsidRPr="00742F23">
        <w:rPr>
          <w:b/>
          <w:bCs/>
          <w:sz w:val="44"/>
          <w:szCs w:val="44"/>
          <w:u w:val="single"/>
        </w:rPr>
        <w:t>Cooper 15</w:t>
      </w:r>
    </w:p>
    <w:p w14:paraId="50D7E04B" w14:textId="0257692B" w:rsidR="00C35F48" w:rsidRPr="00742F23" w:rsidRDefault="00C35F48" w:rsidP="00C35F48">
      <w:pPr>
        <w:rPr>
          <w:sz w:val="44"/>
          <w:szCs w:val="44"/>
        </w:rPr>
      </w:pPr>
      <w:r w:rsidRPr="00742F23">
        <w:rPr>
          <w:b/>
          <w:bCs/>
          <w:sz w:val="44"/>
          <w:szCs w:val="44"/>
          <w:highlight w:val="green"/>
          <w:u w:val="single"/>
        </w:rPr>
        <w:t>federal funds for space travel are drying up</w:t>
      </w:r>
      <w:r w:rsidRPr="00742F23">
        <w:rPr>
          <w:sz w:val="44"/>
          <w:szCs w:val="44"/>
        </w:rPr>
        <w:t xml:space="preserve"> </w:t>
      </w:r>
      <w:r w:rsidRPr="00742F23">
        <w:rPr>
          <w:b/>
          <w:bCs/>
          <w:sz w:val="44"/>
          <w:szCs w:val="44"/>
          <w:highlight w:val="green"/>
          <w:u w:val="single"/>
        </w:rPr>
        <w:t>NASA has very little slack in its budget for new, clever initiatives</w:t>
      </w:r>
      <w:r w:rsidRPr="00742F23">
        <w:rPr>
          <w:sz w:val="44"/>
          <w:szCs w:val="44"/>
        </w:rPr>
        <w:t xml:space="preserve"> </w:t>
      </w:r>
      <w:r w:rsidRPr="00742F23">
        <w:rPr>
          <w:b/>
          <w:bCs/>
          <w:sz w:val="44"/>
          <w:szCs w:val="44"/>
          <w:highlight w:val="green"/>
          <w:u w:val="single"/>
        </w:rPr>
        <w:t>We are</w:t>
      </w:r>
      <w:r w:rsidRPr="00742F23">
        <w:rPr>
          <w:sz w:val="44"/>
          <w:szCs w:val="44"/>
        </w:rPr>
        <w:t xml:space="preserve"> </w:t>
      </w:r>
      <w:r w:rsidRPr="00742F23">
        <w:rPr>
          <w:b/>
          <w:bCs/>
          <w:sz w:val="44"/>
          <w:szCs w:val="44"/>
          <w:highlight w:val="green"/>
          <w:u w:val="single"/>
        </w:rPr>
        <w:t>witnessing a transition to a more private enterprise driven space program</w:t>
      </w:r>
      <w:r w:rsidRPr="00742F23">
        <w:rPr>
          <w:sz w:val="44"/>
          <w:szCs w:val="44"/>
        </w:rPr>
        <w:t xml:space="preserve"> </w:t>
      </w:r>
      <w:r w:rsidRPr="00742F23">
        <w:rPr>
          <w:b/>
          <w:bCs/>
          <w:sz w:val="44"/>
          <w:szCs w:val="44"/>
          <w:highlight w:val="green"/>
          <w:u w:val="single"/>
        </w:rPr>
        <w:t>rise of space travel will mirror the development of the Internet</w:t>
      </w:r>
      <w:r w:rsidRPr="00742F23">
        <w:rPr>
          <w:sz w:val="44"/>
          <w:szCs w:val="44"/>
        </w:rPr>
        <w:t xml:space="preserve"> </w:t>
      </w:r>
      <w:r w:rsidRPr="00742F23">
        <w:rPr>
          <w:b/>
          <w:bCs/>
          <w:sz w:val="44"/>
          <w:szCs w:val="44"/>
          <w:highlight w:val="green"/>
          <w:u w:val="single"/>
        </w:rPr>
        <w:t>Since</w:t>
      </w:r>
      <w:r w:rsidRPr="00742F23">
        <w:rPr>
          <w:sz w:val="44"/>
          <w:szCs w:val="44"/>
        </w:rPr>
        <w:t xml:space="preserve"> </w:t>
      </w:r>
      <w:r w:rsidRPr="00742F23">
        <w:rPr>
          <w:b/>
          <w:bCs/>
          <w:sz w:val="44"/>
          <w:szCs w:val="44"/>
          <w:highlight w:val="green"/>
          <w:u w:val="single"/>
        </w:rPr>
        <w:t xml:space="preserve">[the first Internet pioneers], the Internet has expanded with the </w:t>
      </w:r>
      <w:r w:rsidRPr="00742F23">
        <w:rPr>
          <w:rStyle w:val="Emphasis"/>
          <w:sz w:val="44"/>
          <w:szCs w:val="44"/>
          <w:highlight w:val="green"/>
        </w:rPr>
        <w:t>commercial sector driving much of the innovation.</w:t>
      </w:r>
    </w:p>
    <w:p w14:paraId="03DE126B" w14:textId="77777777" w:rsidR="00C35F48" w:rsidRPr="00742F23" w:rsidRDefault="00C35F48" w:rsidP="00C35F48">
      <w:pPr>
        <w:rPr>
          <w:sz w:val="44"/>
          <w:szCs w:val="44"/>
        </w:rPr>
      </w:pPr>
    </w:p>
    <w:p w14:paraId="79753DE0" w14:textId="77777777" w:rsidR="00C35F48" w:rsidRPr="00742F23" w:rsidRDefault="00C35F48" w:rsidP="00C35F48">
      <w:pPr>
        <w:pStyle w:val="Heading4"/>
        <w:rPr>
          <w:sz w:val="44"/>
          <w:szCs w:val="44"/>
        </w:rPr>
      </w:pPr>
      <w:r w:rsidRPr="00742F23">
        <w:rPr>
          <w:sz w:val="44"/>
          <w:szCs w:val="44"/>
        </w:rPr>
        <w:t>China’s private sector is uniquely key to innovation</w:t>
      </w:r>
    </w:p>
    <w:p w14:paraId="21D3C49F" w14:textId="77777777" w:rsidR="00C35F48" w:rsidRPr="00742F23" w:rsidRDefault="00C35F48" w:rsidP="00C35F48">
      <w:pPr>
        <w:rPr>
          <w:sz w:val="44"/>
          <w:szCs w:val="44"/>
        </w:rPr>
      </w:pPr>
      <w:r w:rsidRPr="00742F23">
        <w:rPr>
          <w:b/>
          <w:bCs/>
          <w:sz w:val="44"/>
          <w:szCs w:val="44"/>
          <w:u w:val="single"/>
        </w:rPr>
        <w:t>Dychtwald 21</w:t>
      </w:r>
      <w:r w:rsidRPr="00742F23">
        <w:rPr>
          <w:sz w:val="44"/>
          <w:szCs w:val="44"/>
        </w:rPr>
        <w:t xml:space="preserve">[founder and CEO of Young China Group, a think tank and consultancy focusing on China's emerging identity on the world stage and the evolving East and West millennial mindset, Harvard Business Review, “China’s New Innovation Advantage”, May-June 2021, </w:t>
      </w:r>
      <w:hyperlink r:id="rId25" w:history="1">
        <w:r w:rsidRPr="00742F23">
          <w:rPr>
            <w:rStyle w:val="Hyperlink"/>
            <w:sz w:val="44"/>
            <w:szCs w:val="44"/>
          </w:rPr>
          <w:t>https://hbr.org/2021/05/chinas-new-innovation-advantage</w:t>
        </w:r>
      </w:hyperlink>
      <w:r w:rsidRPr="00742F23">
        <w:rPr>
          <w:sz w:val="44"/>
          <w:szCs w:val="44"/>
        </w:rPr>
        <w:t>] DD MN</w:t>
      </w:r>
    </w:p>
    <w:p w14:paraId="123FC9DB" w14:textId="59D7FC9B" w:rsidR="00C35F48" w:rsidRPr="00742F23" w:rsidRDefault="00C35F48" w:rsidP="00C35F48">
      <w:pPr>
        <w:rPr>
          <w:sz w:val="44"/>
          <w:szCs w:val="44"/>
        </w:rPr>
      </w:pPr>
      <w:r w:rsidRPr="00742F23">
        <w:rPr>
          <w:b/>
          <w:bCs/>
          <w:sz w:val="44"/>
          <w:szCs w:val="44"/>
          <w:highlight w:val="green"/>
          <w:u w:val="single"/>
        </w:rPr>
        <w:t>eight of the 10 companies that had reached a $1 billion valuation in the shortest time ever were Chinese</w:t>
      </w:r>
      <w:r w:rsidR="00742F23">
        <w:rPr>
          <w:sz w:val="44"/>
          <w:szCs w:val="44"/>
        </w:rPr>
        <w:t xml:space="preserve"> </w:t>
      </w:r>
      <w:r w:rsidRPr="00742F23">
        <w:rPr>
          <w:b/>
          <w:bCs/>
          <w:sz w:val="44"/>
          <w:szCs w:val="44"/>
          <w:highlight w:val="green"/>
          <w:u w:val="single"/>
        </w:rPr>
        <w:t>as an “innovation cold war” has taken shape between world powers, China has achieved a</w:t>
      </w:r>
      <w:r w:rsidR="00742F23">
        <w:rPr>
          <w:sz w:val="44"/>
          <w:szCs w:val="44"/>
        </w:rPr>
        <w:t xml:space="preserve"> </w:t>
      </w:r>
      <w:r w:rsidRPr="00742F23">
        <w:rPr>
          <w:b/>
          <w:bCs/>
          <w:sz w:val="44"/>
          <w:szCs w:val="44"/>
          <w:highlight w:val="green"/>
          <w:u w:val="single"/>
        </w:rPr>
        <w:t>parity with the United States</w:t>
      </w:r>
      <w:r w:rsidR="00742F23">
        <w:rPr>
          <w:sz w:val="44"/>
          <w:szCs w:val="44"/>
        </w:rPr>
        <w:t xml:space="preserve"> </w:t>
      </w:r>
      <w:r w:rsidRPr="00742F23">
        <w:rPr>
          <w:b/>
          <w:bCs/>
          <w:sz w:val="44"/>
          <w:szCs w:val="44"/>
          <w:highlight w:val="green"/>
          <w:u w:val="single"/>
        </w:rPr>
        <w:t>China</w:t>
      </w:r>
      <w:r w:rsidR="00742F23">
        <w:rPr>
          <w:sz w:val="44"/>
          <w:szCs w:val="44"/>
        </w:rPr>
        <w:t xml:space="preserve"> </w:t>
      </w:r>
      <w:r w:rsidRPr="00742F23">
        <w:rPr>
          <w:b/>
          <w:bCs/>
          <w:sz w:val="44"/>
          <w:szCs w:val="44"/>
          <w:highlight w:val="green"/>
          <w:u w:val="single"/>
        </w:rPr>
        <w:t>has</w:t>
      </w:r>
      <w:r w:rsidR="00742F23">
        <w:rPr>
          <w:sz w:val="44"/>
          <w:szCs w:val="44"/>
        </w:rPr>
        <w:t xml:space="preserve"> </w:t>
      </w:r>
      <w:r w:rsidRPr="00742F23">
        <w:rPr>
          <w:b/>
          <w:bCs/>
          <w:sz w:val="44"/>
          <w:szCs w:val="44"/>
          <w:highlight w:val="green"/>
          <w:u w:val="single"/>
        </w:rPr>
        <w:t>a vast population</w:t>
      </w:r>
      <w:r w:rsidR="00742F23">
        <w:rPr>
          <w:b/>
          <w:bCs/>
          <w:sz w:val="44"/>
          <w:szCs w:val="44"/>
          <w:highlight w:val="green"/>
          <w:u w:val="single"/>
        </w:rPr>
        <w:t xml:space="preserve"> </w:t>
      </w:r>
      <w:r w:rsidRPr="00742F23">
        <w:rPr>
          <w:b/>
          <w:bCs/>
          <w:sz w:val="44"/>
          <w:szCs w:val="44"/>
          <w:highlight w:val="green"/>
          <w:u w:val="single"/>
        </w:rPr>
        <w:t>adopting and adapting to innovations, at a speed and scale</w:t>
      </w:r>
      <w:r w:rsidR="00742F23">
        <w:rPr>
          <w:sz w:val="44"/>
          <w:szCs w:val="44"/>
        </w:rPr>
        <w:t xml:space="preserve"> </w:t>
      </w:r>
      <w:r w:rsidRPr="00742F23">
        <w:rPr>
          <w:b/>
          <w:bCs/>
          <w:sz w:val="44"/>
          <w:szCs w:val="44"/>
          <w:highlight w:val="green"/>
          <w:u w:val="single"/>
        </w:rPr>
        <w:t>unmatched elsewhere</w:t>
      </w:r>
      <w:r w:rsidR="00742F23">
        <w:rPr>
          <w:sz w:val="44"/>
          <w:szCs w:val="44"/>
        </w:rPr>
        <w:t xml:space="preserve"> </w:t>
      </w:r>
      <w:r w:rsidRPr="00742F23">
        <w:rPr>
          <w:b/>
          <w:bCs/>
          <w:sz w:val="44"/>
          <w:szCs w:val="44"/>
          <w:highlight w:val="green"/>
          <w:u w:val="single"/>
        </w:rPr>
        <w:t>It’s</w:t>
      </w:r>
      <w:r w:rsidR="00742F23">
        <w:rPr>
          <w:b/>
          <w:bCs/>
          <w:sz w:val="44"/>
          <w:szCs w:val="44"/>
          <w:highlight w:val="green"/>
          <w:u w:val="single"/>
        </w:rPr>
        <w:t xml:space="preserve"> </w:t>
      </w:r>
      <w:r w:rsidRPr="00742F23">
        <w:rPr>
          <w:b/>
          <w:bCs/>
          <w:sz w:val="44"/>
          <w:szCs w:val="44"/>
          <w:highlight w:val="green"/>
          <w:u w:val="single"/>
        </w:rPr>
        <w:t>that</w:t>
      </w:r>
      <w:r w:rsidR="00742F23">
        <w:rPr>
          <w:b/>
          <w:bCs/>
          <w:sz w:val="44"/>
          <w:szCs w:val="44"/>
          <w:highlight w:val="green"/>
          <w:u w:val="single"/>
        </w:rPr>
        <w:t xml:space="preserve"> </w:t>
      </w:r>
      <w:r w:rsidRPr="00742F23">
        <w:rPr>
          <w:b/>
          <w:bCs/>
          <w:sz w:val="44"/>
          <w:szCs w:val="44"/>
          <w:highlight w:val="green"/>
          <w:u w:val="single"/>
        </w:rPr>
        <w:t>aspect</w:t>
      </w:r>
      <w:r w:rsidR="00742F23">
        <w:rPr>
          <w:sz w:val="44"/>
          <w:szCs w:val="44"/>
        </w:rPr>
        <w:t xml:space="preserve"> </w:t>
      </w:r>
      <w:r w:rsidRPr="00742F23">
        <w:rPr>
          <w:b/>
          <w:bCs/>
          <w:sz w:val="44"/>
          <w:szCs w:val="44"/>
          <w:highlight w:val="green"/>
          <w:u w:val="single"/>
        </w:rPr>
        <w:t>that makes China so globally competitive</w:t>
      </w:r>
      <w:r w:rsidR="00742F23">
        <w:rPr>
          <w:sz w:val="44"/>
          <w:szCs w:val="44"/>
        </w:rPr>
        <w:t xml:space="preserve"> </w:t>
      </w:r>
      <w:r w:rsidRPr="00742F23">
        <w:rPr>
          <w:b/>
          <w:bCs/>
          <w:sz w:val="44"/>
          <w:szCs w:val="44"/>
          <w:highlight w:val="green"/>
          <w:u w:val="single"/>
        </w:rPr>
        <w:t>innovations must be judged by people’s willingness to use them. And on that front China has no peer.</w:t>
      </w:r>
    </w:p>
    <w:p w14:paraId="7C243CD9" w14:textId="77777777" w:rsidR="00C35F48" w:rsidRPr="00742F23" w:rsidRDefault="00C35F48" w:rsidP="00C35F48">
      <w:pPr>
        <w:rPr>
          <w:sz w:val="44"/>
          <w:szCs w:val="44"/>
        </w:rPr>
      </w:pPr>
    </w:p>
    <w:p w14:paraId="153F584E" w14:textId="77777777" w:rsidR="00C35F48" w:rsidRPr="00742F23" w:rsidRDefault="00C35F48" w:rsidP="00C35F48">
      <w:pPr>
        <w:pStyle w:val="Heading4"/>
        <w:rPr>
          <w:sz w:val="44"/>
          <w:szCs w:val="44"/>
        </w:rPr>
      </w:pPr>
      <w:r w:rsidRPr="00742F23">
        <w:rPr>
          <w:sz w:val="44"/>
          <w:szCs w:val="44"/>
        </w:rPr>
        <w:t>Innovation bolsters space exploration and research – prefer an empirical study of Europe</w:t>
      </w:r>
    </w:p>
    <w:p w14:paraId="3A2B6B66" w14:textId="436ABA6C" w:rsidR="00C35F48" w:rsidRPr="00742F23" w:rsidRDefault="00C35F48" w:rsidP="00C35F48">
      <w:pPr>
        <w:rPr>
          <w:sz w:val="44"/>
          <w:szCs w:val="44"/>
        </w:rPr>
      </w:pPr>
      <w:r w:rsidRPr="00742F23">
        <w:rPr>
          <w:b/>
          <w:bCs/>
          <w:sz w:val="44"/>
          <w:szCs w:val="44"/>
          <w:u w:val="single"/>
        </w:rPr>
        <w:t>Hufenbach 17</w:t>
      </w:r>
    </w:p>
    <w:p w14:paraId="3AE87F0C" w14:textId="1C873A7E" w:rsidR="00C35F48" w:rsidRPr="00742F23" w:rsidRDefault="00C35F48" w:rsidP="00C35F48">
      <w:pPr>
        <w:rPr>
          <w:sz w:val="44"/>
          <w:szCs w:val="44"/>
        </w:rPr>
      </w:pPr>
      <w:r w:rsidRPr="00742F23">
        <w:rPr>
          <w:b/>
          <w:bCs/>
          <w:sz w:val="44"/>
          <w:szCs w:val="44"/>
          <w:highlight w:val="green"/>
          <w:u w:val="single"/>
        </w:rPr>
        <w:t>innovation</w:t>
      </w:r>
      <w:r w:rsidR="00742F23">
        <w:rPr>
          <w:sz w:val="44"/>
          <w:szCs w:val="44"/>
        </w:rPr>
        <w:t xml:space="preserve"> </w:t>
      </w:r>
      <w:r w:rsidRPr="00742F23">
        <w:rPr>
          <w:b/>
          <w:bCs/>
          <w:sz w:val="44"/>
          <w:szCs w:val="44"/>
          <w:highlight w:val="green"/>
          <w:u w:val="single"/>
        </w:rPr>
        <w:t>is</w:t>
      </w:r>
      <w:r w:rsidR="00742F23">
        <w:rPr>
          <w:sz w:val="44"/>
          <w:szCs w:val="44"/>
        </w:rPr>
        <w:t xml:space="preserve"> </w:t>
      </w:r>
      <w:r w:rsidRPr="00742F23">
        <w:rPr>
          <w:b/>
          <w:bCs/>
          <w:sz w:val="44"/>
          <w:szCs w:val="44"/>
          <w:highlight w:val="green"/>
          <w:u w:val="single"/>
        </w:rPr>
        <w:t>a</w:t>
      </w:r>
      <w:r w:rsidR="00742F23">
        <w:rPr>
          <w:sz w:val="44"/>
          <w:szCs w:val="44"/>
        </w:rPr>
        <w:t xml:space="preserve"> </w:t>
      </w:r>
      <w:r w:rsidRPr="00742F23">
        <w:rPr>
          <w:b/>
          <w:bCs/>
          <w:sz w:val="44"/>
          <w:szCs w:val="44"/>
          <w:highlight w:val="green"/>
          <w:u w:val="single"/>
        </w:rPr>
        <w:t>positive impact on future missions</w:t>
      </w:r>
      <w:r w:rsidR="00742F23">
        <w:rPr>
          <w:sz w:val="44"/>
          <w:szCs w:val="44"/>
        </w:rPr>
        <w:t xml:space="preserve"> </w:t>
      </w:r>
      <w:r w:rsidRPr="00742F23">
        <w:rPr>
          <w:b/>
          <w:bCs/>
          <w:sz w:val="44"/>
          <w:szCs w:val="44"/>
          <w:highlight w:val="green"/>
          <w:u w:val="single"/>
        </w:rPr>
        <w:t>ESA is</w:t>
      </w:r>
      <w:r w:rsidR="00742F23">
        <w:rPr>
          <w:sz w:val="44"/>
          <w:szCs w:val="44"/>
        </w:rPr>
        <w:t xml:space="preserve"> </w:t>
      </w:r>
      <w:r w:rsidRPr="00742F23">
        <w:rPr>
          <w:b/>
          <w:bCs/>
          <w:sz w:val="44"/>
          <w:szCs w:val="44"/>
          <w:highlight w:val="green"/>
          <w:u w:val="single"/>
        </w:rPr>
        <w:t>partnering with private companies</w:t>
      </w:r>
      <w:r w:rsidR="00742F23">
        <w:rPr>
          <w:sz w:val="44"/>
          <w:szCs w:val="44"/>
        </w:rPr>
        <w:t xml:space="preserve"> </w:t>
      </w:r>
      <w:r w:rsidRPr="00742F23">
        <w:rPr>
          <w:b/>
          <w:bCs/>
          <w:sz w:val="44"/>
          <w:szCs w:val="44"/>
          <w:highlight w:val="green"/>
          <w:u w:val="single"/>
        </w:rPr>
        <w:t>In 2015, ESA</w:t>
      </w:r>
      <w:r w:rsidR="00742F23">
        <w:rPr>
          <w:b/>
          <w:bCs/>
          <w:sz w:val="44"/>
          <w:szCs w:val="44"/>
          <w:highlight w:val="green"/>
          <w:u w:val="single"/>
        </w:rPr>
        <w:t xml:space="preserve"> </w:t>
      </w:r>
      <w:r w:rsidRPr="00742F23">
        <w:rPr>
          <w:b/>
          <w:bCs/>
          <w:sz w:val="44"/>
          <w:szCs w:val="44"/>
          <w:highlight w:val="green"/>
          <w:u w:val="single"/>
        </w:rPr>
        <w:t>strategic partnerships with the private sector</w:t>
      </w:r>
      <w:r w:rsidR="00742F23">
        <w:rPr>
          <w:b/>
          <w:bCs/>
          <w:sz w:val="44"/>
          <w:szCs w:val="44"/>
          <w:highlight w:val="green"/>
          <w:u w:val="single"/>
        </w:rPr>
        <w:t xml:space="preserve"> </w:t>
      </w:r>
      <w:r w:rsidRPr="00742F23">
        <w:rPr>
          <w:b/>
          <w:bCs/>
          <w:sz w:val="44"/>
          <w:szCs w:val="44"/>
          <w:highlight w:val="green"/>
          <w:u w:val="single"/>
        </w:rPr>
        <w:t>facilitate its exploration ambitions</w:t>
      </w:r>
      <w:r w:rsidR="00742F23">
        <w:rPr>
          <w:sz w:val="44"/>
          <w:szCs w:val="44"/>
        </w:rPr>
        <w:t xml:space="preserve"> </w:t>
      </w:r>
      <w:r w:rsidRPr="00742F23">
        <w:rPr>
          <w:b/>
          <w:bCs/>
          <w:sz w:val="44"/>
          <w:szCs w:val="44"/>
          <w:highlight w:val="green"/>
          <w:u w:val="single"/>
        </w:rPr>
        <w:t>The initiative is</w:t>
      </w:r>
      <w:r w:rsidR="00742F23">
        <w:rPr>
          <w:sz w:val="44"/>
          <w:szCs w:val="44"/>
        </w:rPr>
        <w:t xml:space="preserve"> </w:t>
      </w:r>
      <w:r w:rsidRPr="00742F23">
        <w:rPr>
          <w:b/>
          <w:bCs/>
          <w:sz w:val="44"/>
          <w:szCs w:val="44"/>
          <w:highlight w:val="green"/>
          <w:u w:val="single"/>
        </w:rPr>
        <w:t>establishment of private sector services</w:t>
      </w:r>
      <w:r w:rsidR="00742F23">
        <w:rPr>
          <w:sz w:val="44"/>
          <w:szCs w:val="44"/>
        </w:rPr>
        <w:t xml:space="preserve"> </w:t>
      </w:r>
      <w:r w:rsidRPr="00742F23">
        <w:rPr>
          <w:b/>
          <w:bCs/>
          <w:sz w:val="44"/>
          <w:szCs w:val="44"/>
          <w:highlight w:val="green"/>
          <w:u w:val="single"/>
        </w:rPr>
        <w:t>in</w:t>
      </w:r>
      <w:r w:rsidR="00742F23">
        <w:rPr>
          <w:sz w:val="44"/>
          <w:szCs w:val="44"/>
        </w:rPr>
        <w:t xml:space="preserve"> </w:t>
      </w:r>
      <w:r w:rsidRPr="00742F23">
        <w:rPr>
          <w:b/>
          <w:bCs/>
          <w:sz w:val="44"/>
          <w:szCs w:val="44"/>
          <w:highlight w:val="green"/>
          <w:u w:val="single"/>
        </w:rPr>
        <w:t>lunar exploration</w:t>
      </w:r>
    </w:p>
    <w:p w14:paraId="5459F043" w14:textId="77777777" w:rsidR="00C35F48" w:rsidRPr="00742F23" w:rsidRDefault="00C35F48" w:rsidP="00C35F48">
      <w:pPr>
        <w:rPr>
          <w:sz w:val="44"/>
          <w:szCs w:val="44"/>
        </w:rPr>
      </w:pPr>
    </w:p>
    <w:p w14:paraId="1963112F" w14:textId="77777777" w:rsidR="00C35F48" w:rsidRPr="00742F23" w:rsidRDefault="00C35F48" w:rsidP="00C35F48">
      <w:pPr>
        <w:pStyle w:val="Heading4"/>
        <w:rPr>
          <w:sz w:val="44"/>
          <w:szCs w:val="44"/>
        </w:rPr>
      </w:pPr>
      <w:r w:rsidRPr="00742F23">
        <w:rPr>
          <w:sz w:val="44"/>
          <w:szCs w:val="44"/>
        </w:rPr>
        <w:t>Space is the sole solution to climate change</w:t>
      </w:r>
    </w:p>
    <w:p w14:paraId="0896FF8F" w14:textId="0162FC4A" w:rsidR="00C35F48" w:rsidRPr="00742F23" w:rsidRDefault="00C35F48" w:rsidP="00C35F48">
      <w:pPr>
        <w:rPr>
          <w:sz w:val="44"/>
          <w:szCs w:val="44"/>
        </w:rPr>
      </w:pPr>
      <w:r w:rsidRPr="00742F23">
        <w:rPr>
          <w:b/>
          <w:bCs/>
          <w:sz w:val="44"/>
          <w:szCs w:val="44"/>
          <w:u w:val="single"/>
        </w:rPr>
        <w:t>Autry 19</w:t>
      </w:r>
    </w:p>
    <w:p w14:paraId="466543BB" w14:textId="7B4464A5" w:rsidR="00C35F48" w:rsidRPr="00742F23" w:rsidRDefault="00C35F48" w:rsidP="00C35F48">
      <w:pPr>
        <w:rPr>
          <w:sz w:val="44"/>
          <w:szCs w:val="44"/>
        </w:rPr>
      </w:pPr>
      <w:r w:rsidRPr="00742F23">
        <w:rPr>
          <w:b/>
          <w:bCs/>
          <w:sz w:val="44"/>
          <w:szCs w:val="44"/>
          <w:highlight w:val="green"/>
          <w:u w:val="single"/>
        </w:rPr>
        <w:t>climate change</w:t>
      </w:r>
      <w:r w:rsidRPr="00742F23">
        <w:rPr>
          <w:sz w:val="44"/>
          <w:szCs w:val="44"/>
        </w:rPr>
        <w:t xml:space="preserve"> </w:t>
      </w:r>
      <w:r w:rsidRPr="00742F23">
        <w:rPr>
          <w:b/>
          <w:bCs/>
          <w:sz w:val="44"/>
          <w:szCs w:val="44"/>
          <w:highlight w:val="green"/>
          <w:u w:val="single"/>
        </w:rPr>
        <w:t>can be solved only from space</w:t>
      </w:r>
      <w:r w:rsidRPr="00742F23">
        <w:rPr>
          <w:sz w:val="44"/>
          <w:szCs w:val="44"/>
        </w:rPr>
        <w:t xml:space="preserve"> </w:t>
      </w:r>
      <w:r w:rsidRPr="00742F23">
        <w:rPr>
          <w:b/>
          <w:bCs/>
          <w:sz w:val="44"/>
          <w:szCs w:val="44"/>
          <w:highlight w:val="green"/>
          <w:u w:val="single"/>
        </w:rPr>
        <w:t>Space research</w:t>
      </w:r>
      <w:r w:rsidRPr="00742F23">
        <w:rPr>
          <w:sz w:val="44"/>
          <w:szCs w:val="44"/>
        </w:rPr>
        <w:t xml:space="preserve"> </w:t>
      </w:r>
      <w:r w:rsidRPr="00742F23">
        <w:rPr>
          <w:b/>
          <w:bCs/>
          <w:sz w:val="44"/>
          <w:szCs w:val="44"/>
          <w:highlight w:val="green"/>
          <w:u w:val="single"/>
        </w:rPr>
        <w:t>has</w:t>
      </w:r>
      <w:r w:rsidRPr="00742F23">
        <w:rPr>
          <w:sz w:val="44"/>
          <w:szCs w:val="44"/>
        </w:rPr>
        <w:t xml:space="preserve"> </w:t>
      </w:r>
      <w:r w:rsidRPr="00742F23">
        <w:rPr>
          <w:b/>
          <w:bCs/>
          <w:sz w:val="44"/>
          <w:szCs w:val="44"/>
          <w:highlight w:val="green"/>
          <w:u w:val="single"/>
        </w:rPr>
        <w:t>been critical in averting one major environmental disaster</w:t>
      </w:r>
      <w:r w:rsidRPr="00742F23">
        <w:rPr>
          <w:sz w:val="44"/>
          <w:szCs w:val="44"/>
        </w:rPr>
        <w:t xml:space="preserve"> </w:t>
      </w:r>
      <w:r w:rsidRPr="00742F23">
        <w:rPr>
          <w:b/>
          <w:bCs/>
          <w:sz w:val="44"/>
          <w:szCs w:val="44"/>
          <w:highlight w:val="green"/>
          <w:u w:val="single"/>
        </w:rPr>
        <w:t>space can provide the vital information</w:t>
      </w:r>
      <w:r w:rsidRPr="00742F23">
        <w:rPr>
          <w:sz w:val="44"/>
          <w:szCs w:val="44"/>
        </w:rPr>
        <w:t xml:space="preserve"> </w:t>
      </w:r>
      <w:r w:rsidRPr="00742F23">
        <w:rPr>
          <w:b/>
          <w:bCs/>
          <w:sz w:val="44"/>
          <w:szCs w:val="44"/>
          <w:highlight w:val="green"/>
          <w:u w:val="single"/>
        </w:rPr>
        <w:t>to understand a problem—and</w:t>
      </w:r>
      <w:r w:rsidRPr="00742F23">
        <w:rPr>
          <w:sz w:val="44"/>
          <w:szCs w:val="44"/>
        </w:rPr>
        <w:t xml:space="preserve"> </w:t>
      </w:r>
      <w:r w:rsidRPr="00742F23">
        <w:rPr>
          <w:b/>
          <w:bCs/>
          <w:sz w:val="44"/>
          <w:szCs w:val="44"/>
          <w:highlight w:val="green"/>
          <w:u w:val="single"/>
        </w:rPr>
        <w:t>solve it</w:t>
      </w:r>
      <w:r w:rsidRPr="00742F23">
        <w:rPr>
          <w:sz w:val="44"/>
          <w:szCs w:val="44"/>
        </w:rPr>
        <w:t xml:space="preserve"> </w:t>
      </w:r>
      <w:r w:rsidRPr="00742F23">
        <w:rPr>
          <w:b/>
          <w:bCs/>
          <w:sz w:val="44"/>
          <w:szCs w:val="44"/>
          <w:highlight w:val="green"/>
          <w:u w:val="single"/>
        </w:rPr>
        <w:t>understanding the evolution of other planets’ climates is essential for modeling possible outcomes on Earth</w:t>
      </w:r>
      <w:r w:rsidRPr="00742F23">
        <w:rPr>
          <w:sz w:val="44"/>
          <w:szCs w:val="44"/>
        </w:rPr>
        <w:t xml:space="preserve"> </w:t>
      </w:r>
      <w:r w:rsidRPr="00742F23">
        <w:rPr>
          <w:b/>
          <w:bCs/>
          <w:sz w:val="44"/>
          <w:szCs w:val="44"/>
          <w:highlight w:val="green"/>
          <w:u w:val="single"/>
        </w:rPr>
        <w:t>other worlds’ history and</w:t>
      </w:r>
      <w:r w:rsidRPr="00742F23">
        <w:rPr>
          <w:sz w:val="44"/>
          <w:szCs w:val="44"/>
        </w:rPr>
        <w:t xml:space="preserve"> </w:t>
      </w:r>
      <w:r w:rsidRPr="00742F23">
        <w:rPr>
          <w:b/>
          <w:bCs/>
          <w:sz w:val="44"/>
          <w:szCs w:val="44"/>
          <w:highlight w:val="green"/>
          <w:u w:val="single"/>
        </w:rPr>
        <w:t>future offers important visions for climate change mitigation</w:t>
      </w:r>
      <w:r w:rsidRPr="00742F23">
        <w:rPr>
          <w:sz w:val="44"/>
          <w:szCs w:val="44"/>
        </w:rPr>
        <w:t xml:space="preserve"> </w:t>
      </w:r>
      <w:r w:rsidRPr="00742F23">
        <w:rPr>
          <w:b/>
          <w:bCs/>
          <w:sz w:val="44"/>
          <w:szCs w:val="44"/>
          <w:highlight w:val="green"/>
          <w:u w:val="single"/>
        </w:rPr>
        <w:t>on Earth</w:t>
      </w:r>
    </w:p>
    <w:p w14:paraId="0F8D7191" w14:textId="77777777" w:rsidR="00C35F48" w:rsidRPr="00742F23" w:rsidRDefault="00C35F48" w:rsidP="00C35F48">
      <w:pPr>
        <w:rPr>
          <w:sz w:val="44"/>
          <w:szCs w:val="44"/>
        </w:rPr>
      </w:pPr>
    </w:p>
    <w:p w14:paraId="404A7A8D" w14:textId="77777777" w:rsidR="00C35F48" w:rsidRPr="00742F23" w:rsidRDefault="00C35F48" w:rsidP="00C35F48">
      <w:pPr>
        <w:pStyle w:val="Heading4"/>
        <w:rPr>
          <w:sz w:val="44"/>
          <w:szCs w:val="44"/>
        </w:rPr>
      </w:pPr>
      <w:r w:rsidRPr="00742F23">
        <w:rPr>
          <w:sz w:val="44"/>
          <w:szCs w:val="44"/>
        </w:rPr>
        <w:t>Climate change risks ‘extinction domino effect’</w:t>
      </w:r>
    </w:p>
    <w:p w14:paraId="044C59E1" w14:textId="212F41A0" w:rsidR="00C35F48" w:rsidRPr="00742F23" w:rsidRDefault="00C35F48" w:rsidP="00C35F48">
      <w:pPr>
        <w:rPr>
          <w:sz w:val="44"/>
          <w:szCs w:val="44"/>
        </w:rPr>
      </w:pPr>
      <w:r w:rsidRPr="00742F23">
        <w:rPr>
          <w:b/>
          <w:bCs/>
          <w:sz w:val="44"/>
          <w:szCs w:val="44"/>
          <w:u w:val="single"/>
        </w:rPr>
        <w:t>Flinders 18</w:t>
      </w:r>
    </w:p>
    <w:p w14:paraId="0CCFB745" w14:textId="1447CA79" w:rsidR="00C35F48" w:rsidRPr="00742F23" w:rsidRDefault="00C35F48" w:rsidP="00C35F48">
      <w:pPr>
        <w:rPr>
          <w:sz w:val="44"/>
          <w:szCs w:val="44"/>
        </w:rPr>
      </w:pPr>
      <w:r w:rsidRPr="00742F23">
        <w:rPr>
          <w:b/>
          <w:bCs/>
          <w:sz w:val="44"/>
          <w:szCs w:val="44"/>
          <w:highlight w:val="green"/>
          <w:u w:val="single"/>
        </w:rPr>
        <w:t>'co-extinctions', where an organism dies out because it depends on another doomed species</w:t>
      </w:r>
      <w:r w:rsidRPr="00742F23">
        <w:rPr>
          <w:sz w:val="44"/>
          <w:szCs w:val="44"/>
        </w:rPr>
        <w:t xml:space="preserve"> </w:t>
      </w:r>
      <w:r w:rsidRPr="00742F23">
        <w:rPr>
          <w:b/>
          <w:bCs/>
          <w:sz w:val="44"/>
          <w:szCs w:val="44"/>
          <w:highlight w:val="green"/>
          <w:u w:val="single"/>
        </w:rPr>
        <w:t>Even the most resilient species will inevitably fall victim to</w:t>
      </w:r>
      <w:r w:rsidRPr="00742F23">
        <w:rPr>
          <w:sz w:val="44"/>
          <w:szCs w:val="44"/>
        </w:rPr>
        <w:t xml:space="preserve"> </w:t>
      </w:r>
      <w:r w:rsidRPr="00742F23">
        <w:rPr>
          <w:b/>
          <w:bCs/>
          <w:sz w:val="44"/>
          <w:szCs w:val="44"/>
          <w:highlight w:val="green"/>
          <w:u w:val="single"/>
        </w:rPr>
        <w:t>extinction</w:t>
      </w:r>
      <w:r w:rsidRPr="00742F23">
        <w:rPr>
          <w:sz w:val="44"/>
          <w:szCs w:val="44"/>
        </w:rPr>
        <w:t xml:space="preserve"> </w:t>
      </w:r>
      <w:r w:rsidRPr="00742F23">
        <w:rPr>
          <w:b/>
          <w:bCs/>
          <w:sz w:val="44"/>
          <w:szCs w:val="44"/>
          <w:highlight w:val="green"/>
          <w:u w:val="single"/>
        </w:rPr>
        <w:t>as extreme stresses drive ecosystems to collapse</w:t>
      </w:r>
      <w:r w:rsidRPr="00742F23">
        <w:rPr>
          <w:sz w:val="44"/>
          <w:szCs w:val="44"/>
        </w:rPr>
        <w:t xml:space="preserve"> </w:t>
      </w:r>
      <w:r w:rsidRPr="00742F23">
        <w:rPr>
          <w:b/>
          <w:bCs/>
          <w:sz w:val="44"/>
          <w:szCs w:val="44"/>
          <w:highlight w:val="green"/>
          <w:u w:val="single"/>
        </w:rPr>
        <w:t>catastrophic environmental changes</w:t>
      </w:r>
      <w:r w:rsidRPr="00742F23">
        <w:rPr>
          <w:sz w:val="44"/>
          <w:szCs w:val="44"/>
        </w:rPr>
        <w:t xml:space="preserve"> </w:t>
      </w:r>
      <w:r w:rsidRPr="00742F23">
        <w:rPr>
          <w:b/>
          <w:bCs/>
          <w:sz w:val="44"/>
          <w:szCs w:val="44"/>
          <w:highlight w:val="green"/>
          <w:u w:val="single"/>
        </w:rPr>
        <w:t>annihilate</w:t>
      </w:r>
      <w:r w:rsidRPr="00742F23">
        <w:rPr>
          <w:sz w:val="44"/>
          <w:szCs w:val="44"/>
        </w:rPr>
        <w:t xml:space="preserve"> </w:t>
      </w:r>
      <w:r w:rsidRPr="00742F23">
        <w:rPr>
          <w:b/>
          <w:bCs/>
          <w:sz w:val="44"/>
          <w:szCs w:val="44"/>
          <w:highlight w:val="green"/>
          <w:u w:val="single"/>
        </w:rPr>
        <w:t>all life</w:t>
      </w:r>
      <w:r w:rsidRPr="00742F23">
        <w:rPr>
          <w:sz w:val="44"/>
          <w:szCs w:val="44"/>
        </w:rPr>
        <w:t xml:space="preserve"> </w:t>
      </w:r>
      <w:r w:rsidRPr="00742F23">
        <w:rPr>
          <w:b/>
          <w:bCs/>
          <w:sz w:val="44"/>
          <w:szCs w:val="44"/>
          <w:highlight w:val="green"/>
          <w:u w:val="single"/>
        </w:rPr>
        <w:t>Examples</w:t>
      </w:r>
      <w:r w:rsidRPr="00742F23">
        <w:rPr>
          <w:sz w:val="44"/>
          <w:szCs w:val="44"/>
        </w:rPr>
        <w:t xml:space="preserve"> </w:t>
      </w:r>
      <w:r w:rsidRPr="00742F23">
        <w:rPr>
          <w:b/>
          <w:bCs/>
          <w:sz w:val="44"/>
          <w:szCs w:val="44"/>
          <w:highlight w:val="green"/>
          <w:u w:val="single"/>
        </w:rPr>
        <w:t>include</w:t>
      </w:r>
      <w:r w:rsidRPr="00742F23">
        <w:rPr>
          <w:sz w:val="44"/>
          <w:szCs w:val="44"/>
        </w:rPr>
        <w:t xml:space="preserve"> </w:t>
      </w:r>
      <w:r w:rsidRPr="00742F23">
        <w:rPr>
          <w:b/>
          <w:bCs/>
          <w:sz w:val="44"/>
          <w:szCs w:val="44"/>
          <w:highlight w:val="green"/>
          <w:u w:val="single"/>
        </w:rPr>
        <w:t>warming</w:t>
      </w:r>
      <w:r w:rsidRPr="00742F23">
        <w:rPr>
          <w:sz w:val="44"/>
          <w:szCs w:val="44"/>
        </w:rPr>
        <w:t xml:space="preserve"> </w:t>
      </w:r>
      <w:r w:rsidRPr="00742F23">
        <w:rPr>
          <w:b/>
          <w:bCs/>
          <w:sz w:val="44"/>
          <w:szCs w:val="44"/>
          <w:highlight w:val="green"/>
          <w:u w:val="single"/>
        </w:rPr>
        <w:t>Failing to take into account</w:t>
      </w:r>
      <w:r w:rsidRPr="00742F23">
        <w:rPr>
          <w:sz w:val="44"/>
          <w:szCs w:val="44"/>
        </w:rPr>
        <w:t xml:space="preserve"> </w:t>
      </w:r>
      <w:r w:rsidRPr="00742F23">
        <w:rPr>
          <w:b/>
          <w:bCs/>
          <w:sz w:val="44"/>
          <w:szCs w:val="44"/>
          <w:highlight w:val="green"/>
          <w:u w:val="single"/>
        </w:rPr>
        <w:t>co-extinctions</w:t>
      </w:r>
      <w:r w:rsidRPr="00742F23">
        <w:rPr>
          <w:sz w:val="44"/>
          <w:szCs w:val="44"/>
        </w:rPr>
        <w:t xml:space="preserve"> </w:t>
      </w:r>
      <w:r w:rsidRPr="00742F23">
        <w:rPr>
          <w:b/>
          <w:bCs/>
          <w:sz w:val="44"/>
          <w:szCs w:val="44"/>
          <w:highlight w:val="green"/>
          <w:u w:val="single"/>
        </w:rPr>
        <w:t>underestimates the</w:t>
      </w:r>
      <w:r w:rsidRPr="00742F23">
        <w:rPr>
          <w:sz w:val="44"/>
          <w:szCs w:val="44"/>
        </w:rPr>
        <w:t xml:space="preserve"> </w:t>
      </w:r>
      <w:r w:rsidRPr="00742F23">
        <w:rPr>
          <w:b/>
          <w:bCs/>
          <w:sz w:val="44"/>
          <w:szCs w:val="44"/>
          <w:highlight w:val="green"/>
          <w:u w:val="single"/>
        </w:rPr>
        <w:t>magnitude of</w:t>
      </w:r>
      <w:r w:rsidRPr="00742F23">
        <w:rPr>
          <w:sz w:val="44"/>
          <w:szCs w:val="44"/>
        </w:rPr>
        <w:t xml:space="preserve"> </w:t>
      </w:r>
      <w:r w:rsidRPr="00742F23">
        <w:rPr>
          <w:b/>
          <w:bCs/>
          <w:sz w:val="44"/>
          <w:szCs w:val="44"/>
          <w:highlight w:val="green"/>
          <w:u w:val="single"/>
        </w:rPr>
        <w:t>climate change by up to 10 times</w:t>
      </w:r>
      <w:r w:rsidRPr="00742F23">
        <w:rPr>
          <w:sz w:val="44"/>
          <w:szCs w:val="44"/>
        </w:rPr>
        <w:t xml:space="preserve"> </w:t>
      </w:r>
      <w:r w:rsidRPr="00742F23">
        <w:rPr>
          <w:b/>
          <w:bCs/>
          <w:sz w:val="44"/>
          <w:szCs w:val="44"/>
          <w:highlight w:val="green"/>
          <w:u w:val="single"/>
        </w:rPr>
        <w:t>climate warming creates extinction cascades in the worst possible way</w:t>
      </w:r>
    </w:p>
    <w:p w14:paraId="7D741D4F" w14:textId="77777777" w:rsidR="00C35F48" w:rsidRPr="00742F23" w:rsidRDefault="00C35F48" w:rsidP="00C35F48">
      <w:pPr>
        <w:rPr>
          <w:sz w:val="44"/>
          <w:szCs w:val="44"/>
        </w:rPr>
      </w:pPr>
    </w:p>
    <w:p w14:paraId="6A954E11" w14:textId="77777777" w:rsidR="00C35F48" w:rsidRPr="00742F23" w:rsidRDefault="00C35F48" w:rsidP="00C35F48">
      <w:pPr>
        <w:pStyle w:val="Heading3"/>
        <w:rPr>
          <w:sz w:val="44"/>
          <w:szCs w:val="44"/>
        </w:rPr>
      </w:pPr>
      <w:r w:rsidRPr="00742F23">
        <w:rPr>
          <w:sz w:val="44"/>
          <w:szCs w:val="44"/>
        </w:rPr>
        <w:t>DA</w:t>
      </w:r>
    </w:p>
    <w:p w14:paraId="61A812BF" w14:textId="77777777" w:rsidR="00D74BFD" w:rsidRPr="00742F23" w:rsidRDefault="00D74BFD" w:rsidP="00D74BFD">
      <w:pPr>
        <w:pStyle w:val="Heading4"/>
        <w:rPr>
          <w:sz w:val="44"/>
          <w:szCs w:val="44"/>
        </w:rPr>
      </w:pPr>
      <w:r w:rsidRPr="00742F23">
        <w:rPr>
          <w:sz w:val="44"/>
          <w:szCs w:val="44"/>
        </w:rPr>
        <w:t>China views resources in space as key to foreign policy iniatives</w:t>
      </w:r>
    </w:p>
    <w:p w14:paraId="07E406D3" w14:textId="77777777" w:rsidR="00D74BFD" w:rsidRPr="00742F23" w:rsidRDefault="00D74BFD" w:rsidP="00D74BFD">
      <w:pPr>
        <w:rPr>
          <w:sz w:val="44"/>
          <w:szCs w:val="44"/>
        </w:rPr>
      </w:pPr>
      <w:r w:rsidRPr="00742F23">
        <w:rPr>
          <w:rStyle w:val="Heading4Char"/>
          <w:sz w:val="44"/>
          <w:szCs w:val="44"/>
        </w:rPr>
        <w:t>Blair, Yali, 19,</w:t>
      </w:r>
      <w:r w:rsidRPr="00742F23">
        <w:rPr>
          <w:sz w:val="44"/>
          <w:szCs w:val="44"/>
        </w:rPr>
        <w:t xml:space="preserve"> </w:t>
      </w:r>
    </w:p>
    <w:p w14:paraId="51E69389" w14:textId="77777777" w:rsidR="00D74BFD" w:rsidRPr="00742F23" w:rsidRDefault="00D74BFD" w:rsidP="00D74BFD">
      <w:pPr>
        <w:rPr>
          <w:sz w:val="44"/>
          <w:szCs w:val="44"/>
        </w:rPr>
      </w:pPr>
      <w:r w:rsidRPr="00742F23">
        <w:rPr>
          <w:rStyle w:val="Emphasis"/>
          <w:sz w:val="44"/>
          <w:szCs w:val="44"/>
          <w:highlight w:val="green"/>
        </w:rPr>
        <w:t>Space is eyed in China as an area of resources and possibilities to be acquired</w:t>
      </w:r>
      <w:r w:rsidRPr="00742F23">
        <w:rPr>
          <w:sz w:val="44"/>
          <w:szCs w:val="44"/>
        </w:rPr>
        <w:t xml:space="preserve"> </w:t>
      </w:r>
      <w:r w:rsidRPr="00742F23">
        <w:rPr>
          <w:rStyle w:val="StyleUnderline"/>
          <w:sz w:val="44"/>
          <w:szCs w:val="44"/>
          <w:highlight w:val="green"/>
        </w:rPr>
        <w:t>more capability one has, the more resources one can seize</w:t>
      </w:r>
      <w:r w:rsidRPr="00742F23">
        <w:rPr>
          <w:sz w:val="44"/>
          <w:szCs w:val="44"/>
        </w:rPr>
        <w:t xml:space="preserve"> </w:t>
      </w:r>
      <w:r w:rsidRPr="00742F23">
        <w:rPr>
          <w:rStyle w:val="StyleUnderline"/>
          <w:sz w:val="44"/>
          <w:szCs w:val="44"/>
          <w:highlight w:val="green"/>
        </w:rPr>
        <w:t>A space war</w:t>
      </w:r>
      <w:r w:rsidRPr="00742F23">
        <w:rPr>
          <w:sz w:val="44"/>
          <w:szCs w:val="44"/>
        </w:rPr>
        <w:t xml:space="preserve"> </w:t>
      </w:r>
      <w:r w:rsidRPr="00742F23">
        <w:rPr>
          <w:rStyle w:val="StyleUnderline"/>
          <w:sz w:val="44"/>
          <w:szCs w:val="44"/>
          <w:highlight w:val="green"/>
        </w:rPr>
        <w:t>to</w:t>
      </w:r>
      <w:r w:rsidRPr="00742F23">
        <w:rPr>
          <w:sz w:val="44"/>
          <w:szCs w:val="44"/>
        </w:rPr>
        <w:t xml:space="preserve"> </w:t>
      </w:r>
      <w:r w:rsidRPr="00742F23">
        <w:rPr>
          <w:rStyle w:val="StyleUnderline"/>
          <w:sz w:val="44"/>
          <w:szCs w:val="44"/>
          <w:highlight w:val="green"/>
        </w:rPr>
        <w:t>Chinese</w:t>
      </w:r>
      <w:r w:rsidRPr="00742F23">
        <w:rPr>
          <w:sz w:val="44"/>
          <w:szCs w:val="44"/>
        </w:rPr>
        <w:t xml:space="preserve"> </w:t>
      </w:r>
      <w:r w:rsidRPr="00742F23">
        <w:rPr>
          <w:rStyle w:val="StyleUnderline"/>
          <w:sz w:val="44"/>
          <w:szCs w:val="44"/>
          <w:highlight w:val="green"/>
        </w:rPr>
        <w:t>to be another form of resource war</w:t>
      </w:r>
      <w:r w:rsidRPr="00742F23">
        <w:rPr>
          <w:sz w:val="44"/>
          <w:szCs w:val="44"/>
        </w:rPr>
        <w:t xml:space="preserve"> </w:t>
      </w:r>
      <w:r w:rsidRPr="00742F23">
        <w:rPr>
          <w:rStyle w:val="StyleUnderline"/>
          <w:sz w:val="44"/>
          <w:szCs w:val="44"/>
          <w:highlight w:val="green"/>
        </w:rPr>
        <w:t>urgency</w:t>
      </w:r>
      <w:r w:rsidRPr="00742F23">
        <w:rPr>
          <w:sz w:val="44"/>
          <w:szCs w:val="44"/>
        </w:rPr>
        <w:t xml:space="preserve"> </w:t>
      </w:r>
      <w:r w:rsidRPr="00742F23">
        <w:rPr>
          <w:rStyle w:val="StyleUnderline"/>
          <w:sz w:val="44"/>
          <w:szCs w:val="44"/>
          <w:highlight w:val="green"/>
        </w:rPr>
        <w:t>is not unique to space</w:t>
      </w:r>
      <w:r w:rsidRPr="00742F23">
        <w:rPr>
          <w:sz w:val="44"/>
          <w:szCs w:val="44"/>
        </w:rPr>
        <w:t xml:space="preserve"> </w:t>
      </w:r>
      <w:r w:rsidRPr="00742F23">
        <w:rPr>
          <w:rStyle w:val="Emphasis"/>
          <w:sz w:val="44"/>
          <w:szCs w:val="44"/>
          <w:highlight w:val="green"/>
        </w:rPr>
        <w:t>controlling resources is a paramount concern</w:t>
      </w:r>
      <w:r w:rsidRPr="00742F23">
        <w:rPr>
          <w:sz w:val="44"/>
          <w:szCs w:val="44"/>
        </w:rPr>
        <w:t xml:space="preserve"> </w:t>
      </w:r>
      <w:r w:rsidRPr="00742F23">
        <w:rPr>
          <w:rStyle w:val="StyleUnderline"/>
          <w:sz w:val="44"/>
          <w:szCs w:val="44"/>
          <w:highlight w:val="green"/>
        </w:rPr>
        <w:t xml:space="preserve">the country’s space mission as </w:t>
      </w:r>
      <w:r w:rsidRPr="00742F23">
        <w:rPr>
          <w:sz w:val="44"/>
          <w:szCs w:val="44"/>
          <w:highlight w:val="green"/>
        </w:rPr>
        <w:t>to</w:t>
      </w:r>
      <w:r w:rsidRPr="00742F23">
        <w:rPr>
          <w:rStyle w:val="StyleUnderline"/>
          <w:sz w:val="44"/>
          <w:szCs w:val="44"/>
          <w:highlight w:val="green"/>
        </w:rPr>
        <w:t xml:space="preserve"> advancing science and supporting economic modernization.</w:t>
      </w:r>
    </w:p>
    <w:p w14:paraId="15B6C22B" w14:textId="77777777" w:rsidR="00D74BFD" w:rsidRPr="00742F23" w:rsidRDefault="00D74BFD" w:rsidP="00D74BFD">
      <w:pPr>
        <w:rPr>
          <w:sz w:val="44"/>
          <w:szCs w:val="44"/>
        </w:rPr>
      </w:pPr>
    </w:p>
    <w:p w14:paraId="1F43A578" w14:textId="77777777" w:rsidR="00D74BFD" w:rsidRPr="00742F23" w:rsidRDefault="00D74BFD" w:rsidP="00D74BFD">
      <w:pPr>
        <w:pStyle w:val="Heading4"/>
        <w:rPr>
          <w:sz w:val="44"/>
          <w:szCs w:val="44"/>
        </w:rPr>
      </w:pPr>
      <w:r w:rsidRPr="00742F23">
        <w:rPr>
          <w:sz w:val="44"/>
          <w:szCs w:val="44"/>
        </w:rPr>
        <w:t>The plan forces China to respond since they can’t pursue resources – that form of militarization creates arms control and escalation crises</w:t>
      </w:r>
    </w:p>
    <w:p w14:paraId="012FA8C4" w14:textId="77777777" w:rsidR="00D74BFD" w:rsidRPr="00742F23" w:rsidRDefault="00D74BFD" w:rsidP="00D74BFD">
      <w:pPr>
        <w:rPr>
          <w:sz w:val="44"/>
          <w:szCs w:val="44"/>
        </w:rPr>
      </w:pPr>
      <w:r w:rsidRPr="00742F23">
        <w:rPr>
          <w:rStyle w:val="Heading4Char"/>
          <w:sz w:val="44"/>
          <w:szCs w:val="44"/>
        </w:rPr>
        <w:t>Blair, Yali, 19</w:t>
      </w:r>
    </w:p>
    <w:p w14:paraId="1C6A1536" w14:textId="77777777" w:rsidR="00D74BFD" w:rsidRPr="00742F23" w:rsidRDefault="00D74BFD" w:rsidP="00D74BFD">
      <w:pPr>
        <w:rPr>
          <w:sz w:val="44"/>
          <w:szCs w:val="44"/>
        </w:rPr>
      </w:pPr>
      <w:r w:rsidRPr="00742F23">
        <w:rPr>
          <w:rStyle w:val="StyleUnderline"/>
          <w:sz w:val="44"/>
          <w:szCs w:val="44"/>
          <w:highlight w:val="green"/>
        </w:rPr>
        <w:t>the U.S. space threat to China</w:t>
      </w:r>
      <w:r w:rsidRPr="00742F23">
        <w:rPr>
          <w:sz w:val="44"/>
          <w:szCs w:val="44"/>
        </w:rPr>
        <w:t xml:space="preserve"> </w:t>
      </w:r>
      <w:r w:rsidRPr="00742F23">
        <w:rPr>
          <w:rStyle w:val="StyleUnderline"/>
          <w:sz w:val="44"/>
          <w:szCs w:val="44"/>
          <w:highlight w:val="green"/>
        </w:rPr>
        <w:t>goes beyond the realm of possibilities</w:t>
      </w:r>
      <w:r w:rsidRPr="00742F23">
        <w:rPr>
          <w:sz w:val="44"/>
          <w:szCs w:val="44"/>
        </w:rPr>
        <w:t xml:space="preserve"> </w:t>
      </w:r>
      <w:r w:rsidRPr="00742F23">
        <w:rPr>
          <w:rStyle w:val="StyleUnderline"/>
          <w:sz w:val="44"/>
          <w:szCs w:val="44"/>
          <w:highlight w:val="green"/>
        </w:rPr>
        <w:t>the U</w:t>
      </w:r>
      <w:r w:rsidRPr="00742F23">
        <w:rPr>
          <w:sz w:val="44"/>
          <w:szCs w:val="44"/>
        </w:rPr>
        <w:t xml:space="preserve"> </w:t>
      </w:r>
      <w:r w:rsidRPr="00742F23">
        <w:rPr>
          <w:rStyle w:val="StyleUnderline"/>
          <w:sz w:val="44"/>
          <w:szCs w:val="44"/>
          <w:highlight w:val="green"/>
        </w:rPr>
        <w:t>S</w:t>
      </w:r>
      <w:r w:rsidRPr="00742F23">
        <w:rPr>
          <w:sz w:val="44"/>
          <w:szCs w:val="44"/>
        </w:rPr>
        <w:t xml:space="preserve"> </w:t>
      </w:r>
      <w:r w:rsidRPr="00742F23">
        <w:rPr>
          <w:rStyle w:val="StyleUnderline"/>
          <w:sz w:val="44"/>
          <w:szCs w:val="44"/>
          <w:highlight w:val="green"/>
        </w:rPr>
        <w:t>is</w:t>
      </w:r>
      <w:r w:rsidRPr="00742F23">
        <w:rPr>
          <w:sz w:val="44"/>
          <w:szCs w:val="44"/>
        </w:rPr>
        <w:t xml:space="preserve"> </w:t>
      </w:r>
      <w:r w:rsidRPr="00742F23">
        <w:rPr>
          <w:rStyle w:val="StyleUnderline"/>
          <w:sz w:val="44"/>
          <w:szCs w:val="44"/>
          <w:highlight w:val="green"/>
        </w:rPr>
        <w:t>committed</w:t>
      </w:r>
      <w:r w:rsidRPr="00742F23">
        <w:rPr>
          <w:sz w:val="44"/>
          <w:szCs w:val="44"/>
        </w:rPr>
        <w:t xml:space="preserve"> </w:t>
      </w:r>
      <w:r w:rsidRPr="00742F23">
        <w:rPr>
          <w:rStyle w:val="StyleUnderline"/>
          <w:sz w:val="44"/>
          <w:szCs w:val="44"/>
          <w:highlight w:val="green"/>
        </w:rPr>
        <w:t>to exploiting space for military purposes</w:t>
      </w:r>
      <w:r w:rsidRPr="00742F23">
        <w:rPr>
          <w:sz w:val="44"/>
          <w:szCs w:val="44"/>
        </w:rPr>
        <w:t xml:space="preserve"> </w:t>
      </w:r>
      <w:r w:rsidRPr="00742F23">
        <w:rPr>
          <w:rStyle w:val="Emphasis"/>
          <w:sz w:val="44"/>
          <w:szCs w:val="44"/>
          <w:highlight w:val="green"/>
        </w:rPr>
        <w:t>U.S. space control</w:t>
      </w:r>
      <w:r w:rsidRPr="00742F23">
        <w:rPr>
          <w:sz w:val="44"/>
          <w:szCs w:val="44"/>
        </w:rPr>
        <w:t xml:space="preserve"> </w:t>
      </w:r>
      <w:r w:rsidRPr="00742F23">
        <w:rPr>
          <w:rStyle w:val="Emphasis"/>
          <w:sz w:val="44"/>
          <w:szCs w:val="44"/>
          <w:highlight w:val="green"/>
        </w:rPr>
        <w:t>is</w:t>
      </w:r>
      <w:r w:rsidRPr="00742F23">
        <w:rPr>
          <w:sz w:val="44"/>
          <w:szCs w:val="44"/>
        </w:rPr>
        <w:t xml:space="preserve"> </w:t>
      </w:r>
      <w:r w:rsidRPr="00742F23">
        <w:rPr>
          <w:rStyle w:val="Emphasis"/>
          <w:sz w:val="44"/>
          <w:szCs w:val="44"/>
          <w:highlight w:val="green"/>
        </w:rPr>
        <w:t>the</w:t>
      </w:r>
      <w:r w:rsidRPr="00742F23">
        <w:rPr>
          <w:sz w:val="44"/>
          <w:szCs w:val="44"/>
        </w:rPr>
        <w:t xml:space="preserve"> </w:t>
      </w:r>
      <w:r w:rsidRPr="00742F23">
        <w:rPr>
          <w:rStyle w:val="Emphasis"/>
          <w:sz w:val="44"/>
          <w:szCs w:val="44"/>
          <w:highlight w:val="green"/>
        </w:rPr>
        <w:t>central concern</w:t>
      </w:r>
      <w:r w:rsidRPr="00742F23">
        <w:rPr>
          <w:sz w:val="44"/>
          <w:szCs w:val="44"/>
        </w:rPr>
        <w:t xml:space="preserve"> </w:t>
      </w:r>
      <w:r w:rsidRPr="00742F23">
        <w:rPr>
          <w:rStyle w:val="StyleUnderline"/>
          <w:sz w:val="44"/>
          <w:szCs w:val="44"/>
          <w:highlight w:val="green"/>
        </w:rPr>
        <w:t>the most serious threat to China’s security.</w:t>
      </w:r>
      <w:r w:rsidRPr="00742F23">
        <w:rPr>
          <w:sz w:val="44"/>
          <w:szCs w:val="44"/>
        </w:rPr>
        <w:t xml:space="preserve"> </w:t>
      </w:r>
      <w:r w:rsidRPr="00742F23">
        <w:rPr>
          <w:rStyle w:val="StyleUnderline"/>
          <w:sz w:val="44"/>
          <w:szCs w:val="44"/>
          <w:highlight w:val="green"/>
        </w:rPr>
        <w:t>China could counter by deploying anti-space weapons</w:t>
      </w:r>
      <w:r w:rsidRPr="00742F23">
        <w:rPr>
          <w:sz w:val="44"/>
          <w:szCs w:val="44"/>
        </w:rPr>
        <w:t xml:space="preserve"> </w:t>
      </w:r>
      <w:r w:rsidRPr="00742F23">
        <w:rPr>
          <w:rStyle w:val="Emphasis"/>
          <w:sz w:val="44"/>
          <w:szCs w:val="44"/>
          <w:highlight w:val="green"/>
        </w:rPr>
        <w:t>could ignite an arms race in space</w:t>
      </w:r>
      <w:r w:rsidRPr="00742F23">
        <w:rPr>
          <w:sz w:val="44"/>
          <w:szCs w:val="44"/>
        </w:rPr>
        <w:t xml:space="preserve"> </w:t>
      </w:r>
      <w:r w:rsidRPr="00742F23">
        <w:rPr>
          <w:rStyle w:val="StyleUnderline"/>
          <w:sz w:val="44"/>
          <w:szCs w:val="44"/>
          <w:highlight w:val="green"/>
        </w:rPr>
        <w:t>impulses to preemptively strike</w:t>
      </w:r>
      <w:r w:rsidRPr="00742F23">
        <w:rPr>
          <w:sz w:val="44"/>
          <w:szCs w:val="44"/>
        </w:rPr>
        <w:t xml:space="preserve"> </w:t>
      </w:r>
      <w:r w:rsidRPr="00742F23">
        <w:rPr>
          <w:rStyle w:val="StyleUnderline"/>
          <w:sz w:val="44"/>
          <w:szCs w:val="44"/>
          <w:highlight w:val="green"/>
        </w:rPr>
        <w:t>ramp up</w:t>
      </w:r>
      <w:r w:rsidRPr="00742F23">
        <w:rPr>
          <w:sz w:val="44"/>
          <w:szCs w:val="44"/>
        </w:rPr>
        <w:t xml:space="preserve"> </w:t>
      </w:r>
      <w:r w:rsidRPr="00742F23">
        <w:rPr>
          <w:rStyle w:val="StyleUnderline"/>
          <w:sz w:val="44"/>
          <w:szCs w:val="44"/>
          <w:highlight w:val="green"/>
        </w:rPr>
        <w:t>arsenal of nuclear missiles and warheads to the point at which it would overwhelm the U.S. defense capability</w:t>
      </w:r>
      <w:r w:rsidRPr="00742F23">
        <w:rPr>
          <w:sz w:val="44"/>
          <w:szCs w:val="44"/>
          <w:highlight w:val="green"/>
        </w:rPr>
        <w:t>,</w:t>
      </w:r>
      <w:r w:rsidRPr="00742F23">
        <w:rPr>
          <w:sz w:val="44"/>
          <w:szCs w:val="44"/>
        </w:rPr>
        <w:t xml:space="preserve"> </w:t>
      </w:r>
      <w:r w:rsidRPr="00742F23">
        <w:rPr>
          <w:rStyle w:val="Emphasis"/>
          <w:sz w:val="44"/>
          <w:szCs w:val="44"/>
          <w:highlight w:val="green"/>
        </w:rPr>
        <w:t>nuclear reactions from India.</w:t>
      </w:r>
      <w:r w:rsidRPr="00742F23">
        <w:rPr>
          <w:sz w:val="44"/>
          <w:szCs w:val="44"/>
        </w:rPr>
        <w:t xml:space="preserve"> </w:t>
      </w:r>
      <w:r w:rsidRPr="00742F23">
        <w:rPr>
          <w:rStyle w:val="StyleUnderline"/>
          <w:sz w:val="44"/>
          <w:szCs w:val="44"/>
          <w:highlight w:val="green"/>
        </w:rPr>
        <w:t>an arms race in South Asia</w:t>
      </w:r>
    </w:p>
    <w:p w14:paraId="2CBC8054" w14:textId="77777777" w:rsidR="00D74BFD" w:rsidRPr="00742F23" w:rsidRDefault="00D74BFD" w:rsidP="00D74BFD">
      <w:pPr>
        <w:rPr>
          <w:sz w:val="44"/>
          <w:szCs w:val="44"/>
        </w:rPr>
      </w:pPr>
    </w:p>
    <w:p w14:paraId="5693CEF9" w14:textId="77777777" w:rsidR="00D74BFD" w:rsidRPr="00742F23" w:rsidRDefault="00D74BFD" w:rsidP="00D74BFD">
      <w:pPr>
        <w:pStyle w:val="Heading4"/>
        <w:rPr>
          <w:sz w:val="44"/>
          <w:szCs w:val="44"/>
        </w:rPr>
      </w:pPr>
      <w:r w:rsidRPr="00742F23">
        <w:rPr>
          <w:sz w:val="44"/>
          <w:szCs w:val="44"/>
        </w:rPr>
        <w:t>Turns aff war impacts and hyper-escalate their conflict scenarios since other states have incentives to match China</w:t>
      </w:r>
    </w:p>
    <w:p w14:paraId="4C13C664" w14:textId="77777777" w:rsidR="00C35F48" w:rsidRPr="00742F23" w:rsidRDefault="00C35F48" w:rsidP="00C35F48">
      <w:pPr>
        <w:pStyle w:val="Heading2"/>
      </w:pPr>
      <w:r w:rsidRPr="00742F23">
        <w:t>Case</w:t>
      </w:r>
    </w:p>
    <w:p w14:paraId="2DAECDD6" w14:textId="77777777" w:rsidR="00C35F48" w:rsidRPr="00742F23" w:rsidRDefault="00C35F48" w:rsidP="00C35F48">
      <w:pPr>
        <w:pStyle w:val="Heading3"/>
        <w:rPr>
          <w:sz w:val="44"/>
          <w:szCs w:val="44"/>
        </w:rPr>
      </w:pPr>
      <w:r w:rsidRPr="00742F23">
        <w:rPr>
          <w:sz w:val="44"/>
          <w:szCs w:val="44"/>
        </w:rPr>
        <w:t>AT: Space Militarization</w:t>
      </w:r>
    </w:p>
    <w:p w14:paraId="261B469D" w14:textId="77777777" w:rsidR="00C35F48" w:rsidRPr="00742F23" w:rsidRDefault="00C35F48" w:rsidP="00C35F48">
      <w:pPr>
        <w:rPr>
          <w:sz w:val="44"/>
          <w:szCs w:val="44"/>
        </w:rPr>
      </w:pPr>
    </w:p>
    <w:p w14:paraId="7F70AD87" w14:textId="77777777" w:rsidR="00C35F48" w:rsidRPr="00742F23" w:rsidRDefault="00C35F48" w:rsidP="00C35F48">
      <w:pPr>
        <w:pStyle w:val="Heading4"/>
        <w:rPr>
          <w:sz w:val="44"/>
          <w:szCs w:val="44"/>
        </w:rPr>
      </w:pPr>
      <w:r w:rsidRPr="00742F23">
        <w:rPr>
          <w:sz w:val="44"/>
          <w:szCs w:val="44"/>
        </w:rPr>
        <w:t>No uniqueness – most of Chinese militarization isn’t private</w:t>
      </w:r>
    </w:p>
    <w:p w14:paraId="20BE1299" w14:textId="1BF997D6" w:rsidR="00C35F48" w:rsidRPr="00742F23" w:rsidRDefault="00C35F48" w:rsidP="00C35F48">
      <w:pPr>
        <w:rPr>
          <w:sz w:val="44"/>
          <w:szCs w:val="44"/>
        </w:rPr>
      </w:pPr>
      <w:r w:rsidRPr="00742F23">
        <w:rPr>
          <w:rStyle w:val="Heading4Char"/>
          <w:sz w:val="44"/>
          <w:szCs w:val="44"/>
        </w:rPr>
        <w:t xml:space="preserve">Lee-Singer, 21, </w:t>
      </w:r>
    </w:p>
    <w:p w14:paraId="41D94906" w14:textId="03959173" w:rsidR="00D74BFD" w:rsidRPr="00742F23" w:rsidRDefault="00D74BFD" w:rsidP="00D74BFD">
      <w:pPr>
        <w:rPr>
          <w:sz w:val="44"/>
          <w:szCs w:val="44"/>
        </w:rPr>
      </w:pPr>
      <w:r w:rsidRPr="00742F23">
        <w:rPr>
          <w:rStyle w:val="StyleUnderline"/>
          <w:sz w:val="44"/>
          <w:szCs w:val="44"/>
          <w:highlight w:val="green"/>
        </w:rPr>
        <w:t>militarized</w:t>
      </w:r>
      <w:r w:rsidRPr="00742F23">
        <w:rPr>
          <w:sz w:val="44"/>
          <w:szCs w:val="44"/>
        </w:rPr>
        <w:t xml:space="preserve"> </w:t>
      </w:r>
      <w:r w:rsidRPr="00742F23">
        <w:rPr>
          <w:rStyle w:val="StyleUnderline"/>
          <w:sz w:val="44"/>
          <w:szCs w:val="44"/>
          <w:highlight w:val="green"/>
        </w:rPr>
        <w:t>Chinese space program</w:t>
      </w:r>
      <w:r w:rsidRPr="00742F23">
        <w:rPr>
          <w:sz w:val="44"/>
          <w:szCs w:val="44"/>
        </w:rPr>
        <w:t xml:space="preserve"> </w:t>
      </w:r>
      <w:r w:rsidRPr="00742F23">
        <w:rPr>
          <w:rStyle w:val="StyleUnderline"/>
          <w:sz w:val="44"/>
          <w:szCs w:val="44"/>
          <w:highlight w:val="green"/>
        </w:rPr>
        <w:t>planning</w:t>
      </w:r>
      <w:r w:rsidRPr="00742F23">
        <w:rPr>
          <w:sz w:val="44"/>
          <w:szCs w:val="44"/>
        </w:rPr>
        <w:t xml:space="preserve"> </w:t>
      </w:r>
      <w:r w:rsidRPr="00742F23">
        <w:rPr>
          <w:rStyle w:val="StyleUnderline"/>
          <w:sz w:val="44"/>
          <w:szCs w:val="44"/>
          <w:highlight w:val="green"/>
        </w:rPr>
        <w:t>organizations</w:t>
      </w:r>
      <w:r w:rsidRPr="00742F23">
        <w:rPr>
          <w:sz w:val="44"/>
          <w:szCs w:val="44"/>
        </w:rPr>
        <w:t xml:space="preserve"> </w:t>
      </w:r>
      <w:r w:rsidRPr="00742F23">
        <w:rPr>
          <w:rStyle w:val="StyleUnderline"/>
          <w:sz w:val="44"/>
          <w:szCs w:val="44"/>
          <w:highlight w:val="green"/>
        </w:rPr>
        <w:t>infrastructure</w:t>
      </w:r>
      <w:r w:rsidRPr="00742F23">
        <w:rPr>
          <w:sz w:val="44"/>
          <w:szCs w:val="44"/>
        </w:rPr>
        <w:t xml:space="preserve"> </w:t>
      </w:r>
      <w:r w:rsidRPr="00742F23">
        <w:rPr>
          <w:rStyle w:val="StyleUnderline"/>
          <w:sz w:val="44"/>
          <w:szCs w:val="44"/>
          <w:highlight w:val="green"/>
        </w:rPr>
        <w:t>supporting</w:t>
      </w:r>
      <w:r w:rsidRPr="00742F23">
        <w:rPr>
          <w:sz w:val="44"/>
          <w:szCs w:val="44"/>
        </w:rPr>
        <w:t xml:space="preserve"> </w:t>
      </w:r>
      <w:r w:rsidRPr="00742F23">
        <w:rPr>
          <w:rStyle w:val="StyleUnderline"/>
          <w:sz w:val="44"/>
          <w:szCs w:val="44"/>
          <w:highlight w:val="green"/>
        </w:rPr>
        <w:t>space programs</w:t>
      </w:r>
      <w:r w:rsidRPr="00742F23">
        <w:rPr>
          <w:sz w:val="44"/>
          <w:szCs w:val="44"/>
        </w:rPr>
        <w:t xml:space="preserve"> </w:t>
      </w:r>
      <w:r w:rsidRPr="00742F23">
        <w:rPr>
          <w:rStyle w:val="StyleUnderline"/>
          <w:sz w:val="44"/>
          <w:szCs w:val="44"/>
          <w:highlight w:val="green"/>
        </w:rPr>
        <w:t>the infrastructure of China’s space program is</w:t>
      </w:r>
      <w:r w:rsidRPr="00742F23">
        <w:rPr>
          <w:sz w:val="44"/>
          <w:szCs w:val="44"/>
        </w:rPr>
        <w:t xml:space="preserve"> </w:t>
      </w:r>
      <w:r w:rsidRPr="00742F23">
        <w:rPr>
          <w:rStyle w:val="StyleUnderline"/>
          <w:sz w:val="44"/>
          <w:szCs w:val="44"/>
          <w:highlight w:val="green"/>
        </w:rPr>
        <w:t>heavily</w:t>
      </w:r>
      <w:r w:rsidRPr="00742F23">
        <w:rPr>
          <w:sz w:val="44"/>
          <w:szCs w:val="44"/>
        </w:rPr>
        <w:t xml:space="preserve"> </w:t>
      </w:r>
      <w:r w:rsidRPr="00742F23">
        <w:rPr>
          <w:rStyle w:val="StyleUnderline"/>
          <w:sz w:val="44"/>
          <w:szCs w:val="44"/>
          <w:highlight w:val="green"/>
        </w:rPr>
        <w:t>militarized</w:t>
      </w:r>
      <w:r w:rsidRPr="00742F23">
        <w:rPr>
          <w:sz w:val="44"/>
          <w:szCs w:val="44"/>
        </w:rPr>
        <w:t xml:space="preserve"> </w:t>
      </w:r>
      <w:r w:rsidRPr="00742F23">
        <w:rPr>
          <w:rStyle w:val="StyleUnderline"/>
          <w:sz w:val="44"/>
          <w:szCs w:val="44"/>
          <w:highlight w:val="green"/>
        </w:rPr>
        <w:t>directly run by the PLA</w:t>
      </w:r>
      <w:r w:rsidRPr="00742F23">
        <w:rPr>
          <w:sz w:val="44"/>
          <w:szCs w:val="44"/>
        </w:rPr>
        <w:t xml:space="preserve"> </w:t>
      </w:r>
      <w:r w:rsidRPr="00742F23">
        <w:rPr>
          <w:rStyle w:val="StyleUnderline"/>
          <w:sz w:val="44"/>
          <w:szCs w:val="44"/>
          <w:highlight w:val="green"/>
        </w:rPr>
        <w:t>Tracking and Control support</w:t>
      </w:r>
    </w:p>
    <w:p w14:paraId="5681FD37" w14:textId="77777777" w:rsidR="00C35F48" w:rsidRPr="00742F23" w:rsidRDefault="00C35F48" w:rsidP="00C35F48">
      <w:pPr>
        <w:rPr>
          <w:sz w:val="44"/>
          <w:szCs w:val="44"/>
        </w:rPr>
      </w:pPr>
    </w:p>
    <w:p w14:paraId="53DC0EC1" w14:textId="77777777" w:rsidR="00C35F48" w:rsidRPr="00742F23" w:rsidRDefault="00C35F48" w:rsidP="00C35F48">
      <w:pPr>
        <w:pStyle w:val="Heading4"/>
        <w:rPr>
          <w:sz w:val="44"/>
          <w:szCs w:val="44"/>
        </w:rPr>
      </w:pPr>
      <w:r w:rsidRPr="00742F23">
        <w:rPr>
          <w:sz w:val="44"/>
          <w:szCs w:val="44"/>
        </w:rPr>
        <w:t>No link:</w:t>
      </w:r>
    </w:p>
    <w:p w14:paraId="3C2EF1E8" w14:textId="77777777" w:rsidR="00C35F48" w:rsidRPr="00742F23" w:rsidRDefault="00C35F48" w:rsidP="00C35F48">
      <w:pPr>
        <w:pStyle w:val="Heading4"/>
        <w:numPr>
          <w:ilvl w:val="0"/>
          <w:numId w:val="12"/>
        </w:numPr>
        <w:tabs>
          <w:tab w:val="num" w:pos="360"/>
        </w:tabs>
        <w:ind w:left="0" w:firstLine="0"/>
        <w:rPr>
          <w:sz w:val="44"/>
          <w:szCs w:val="44"/>
        </w:rPr>
      </w:pPr>
      <w:r w:rsidRPr="00742F23">
        <w:rPr>
          <w:sz w:val="44"/>
          <w:szCs w:val="44"/>
        </w:rPr>
        <w:t xml:space="preserve">Even if they’re right that they work on private projects to help each other – the larger iniative is space dominance which the aff doesn’t solve </w:t>
      </w:r>
    </w:p>
    <w:p w14:paraId="70032B6B" w14:textId="77777777" w:rsidR="00C35F48" w:rsidRPr="00742F23" w:rsidRDefault="00C35F48" w:rsidP="00C35F48">
      <w:pPr>
        <w:pStyle w:val="Heading4"/>
        <w:numPr>
          <w:ilvl w:val="0"/>
          <w:numId w:val="12"/>
        </w:numPr>
        <w:tabs>
          <w:tab w:val="num" w:pos="360"/>
        </w:tabs>
        <w:ind w:left="0" w:firstLine="0"/>
        <w:rPr>
          <w:sz w:val="44"/>
          <w:szCs w:val="44"/>
        </w:rPr>
      </w:pPr>
      <w:r w:rsidRPr="00742F23">
        <w:rPr>
          <w:sz w:val="44"/>
          <w:szCs w:val="44"/>
        </w:rPr>
        <w:t>their card literally says they’ve already militarized it so they don’t need alliances (which is what the impact ev is ABOUT, not alliances)</w:t>
      </w:r>
    </w:p>
    <w:p w14:paraId="44A5956B" w14:textId="5E0B366D" w:rsidR="00C35F48" w:rsidRPr="00742F23" w:rsidRDefault="00C35F48" w:rsidP="00C35F48">
      <w:pPr>
        <w:rPr>
          <w:rStyle w:val="Style13ptBold"/>
          <w:sz w:val="44"/>
          <w:szCs w:val="44"/>
        </w:rPr>
      </w:pPr>
      <w:r w:rsidRPr="00742F23">
        <w:rPr>
          <w:rStyle w:val="Style13ptBold"/>
          <w:sz w:val="44"/>
          <w:szCs w:val="44"/>
        </w:rPr>
        <w:t xml:space="preserve">1AC Bowman and Thompson </w:t>
      </w:r>
    </w:p>
    <w:p w14:paraId="60F14ABA" w14:textId="5108EA24" w:rsidR="00742F23" w:rsidRPr="00742F23" w:rsidRDefault="00742F23" w:rsidP="00742F23">
      <w:pPr>
        <w:rPr>
          <w:sz w:val="44"/>
          <w:szCs w:val="44"/>
        </w:rPr>
      </w:pPr>
      <w:r w:rsidRPr="00742F23">
        <w:rPr>
          <w:rStyle w:val="Emphasis"/>
          <w:sz w:val="44"/>
          <w:szCs w:val="44"/>
          <w:highlight w:val="green"/>
        </w:rPr>
        <w:t>Consider</w:t>
      </w:r>
      <w:r w:rsidRPr="00742F23">
        <w:rPr>
          <w:sz w:val="44"/>
          <w:szCs w:val="44"/>
        </w:rPr>
        <w:t xml:space="preserve"> </w:t>
      </w:r>
      <w:r w:rsidRPr="00742F23">
        <w:rPr>
          <w:rStyle w:val="Emphasis"/>
          <w:sz w:val="44"/>
          <w:szCs w:val="44"/>
          <w:highlight w:val="green"/>
        </w:rPr>
        <w:t>great-power adversaries when it comes to</w:t>
      </w:r>
      <w:r w:rsidRPr="00742F23">
        <w:rPr>
          <w:sz w:val="44"/>
          <w:szCs w:val="44"/>
        </w:rPr>
        <w:t xml:space="preserve"> </w:t>
      </w:r>
      <w:r w:rsidRPr="00742F23">
        <w:rPr>
          <w:rStyle w:val="Emphasis"/>
          <w:sz w:val="44"/>
          <w:szCs w:val="44"/>
          <w:highlight w:val="green"/>
        </w:rPr>
        <w:t>weapons</w:t>
      </w:r>
      <w:r w:rsidRPr="00742F23">
        <w:rPr>
          <w:sz w:val="44"/>
          <w:szCs w:val="44"/>
          <w:highlight w:val="green"/>
        </w:rPr>
        <w:t xml:space="preserve">. </w:t>
      </w:r>
      <w:r w:rsidRPr="00742F23">
        <w:rPr>
          <w:rStyle w:val="StyleUnderline"/>
          <w:sz w:val="44"/>
          <w:szCs w:val="44"/>
          <w:highlight w:val="green"/>
        </w:rPr>
        <w:t>China and Russia</w:t>
      </w:r>
      <w:r w:rsidRPr="00742F23">
        <w:rPr>
          <w:sz w:val="44"/>
          <w:szCs w:val="44"/>
        </w:rPr>
        <w:t xml:space="preserve"> </w:t>
      </w:r>
      <w:r w:rsidRPr="00742F23">
        <w:rPr>
          <w:rStyle w:val="StyleUnderline"/>
          <w:sz w:val="44"/>
          <w:szCs w:val="44"/>
          <w:highlight w:val="yellow"/>
        </w:rPr>
        <w:t>sprinted to develop</w:t>
      </w:r>
      <w:r w:rsidRPr="00742F23">
        <w:rPr>
          <w:sz w:val="44"/>
          <w:szCs w:val="44"/>
        </w:rPr>
        <w:t xml:space="preserve"> </w:t>
      </w:r>
      <w:r w:rsidRPr="00742F23">
        <w:rPr>
          <w:rStyle w:val="StyleUnderline"/>
          <w:sz w:val="44"/>
          <w:szCs w:val="44"/>
          <w:highlight w:val="green"/>
        </w:rPr>
        <w:t>and deploy</w:t>
      </w:r>
      <w:r w:rsidRPr="00742F23">
        <w:rPr>
          <w:sz w:val="44"/>
          <w:szCs w:val="44"/>
        </w:rPr>
        <w:t xml:space="preserve"> </w:t>
      </w:r>
      <w:r w:rsidRPr="00742F23">
        <w:rPr>
          <w:rStyle w:val="StyleUnderline"/>
          <w:sz w:val="44"/>
          <w:szCs w:val="44"/>
          <w:highlight w:val="green"/>
        </w:rPr>
        <w:t>space-based</w:t>
      </w:r>
      <w:r w:rsidRPr="00742F23">
        <w:rPr>
          <w:sz w:val="44"/>
          <w:szCs w:val="44"/>
        </w:rPr>
        <w:t xml:space="preserve"> </w:t>
      </w:r>
      <w:r w:rsidRPr="00742F23">
        <w:rPr>
          <w:rStyle w:val="StyleUnderline"/>
          <w:sz w:val="44"/>
          <w:szCs w:val="44"/>
          <w:highlight w:val="yellow"/>
        </w:rPr>
        <w:t>weapons</w:t>
      </w:r>
      <w:r w:rsidRPr="00742F23">
        <w:rPr>
          <w:sz w:val="44"/>
          <w:szCs w:val="44"/>
        </w:rPr>
        <w:t xml:space="preserve"> </w:t>
      </w:r>
      <w:r w:rsidRPr="00742F23">
        <w:rPr>
          <w:rStyle w:val="StyleUnderline"/>
          <w:sz w:val="44"/>
          <w:szCs w:val="44"/>
          <w:highlight w:val="green"/>
        </w:rPr>
        <w:t>while</w:t>
      </w:r>
      <w:r w:rsidRPr="00742F23">
        <w:rPr>
          <w:sz w:val="44"/>
          <w:szCs w:val="44"/>
        </w:rPr>
        <w:t xml:space="preserve"> </w:t>
      </w:r>
      <w:r w:rsidRPr="00742F23">
        <w:rPr>
          <w:rStyle w:val="StyleUnderline"/>
          <w:sz w:val="44"/>
          <w:szCs w:val="44"/>
          <w:highlight w:val="green"/>
        </w:rPr>
        <w:t>pushing the U</w:t>
      </w:r>
      <w:r w:rsidRPr="00742F23">
        <w:rPr>
          <w:sz w:val="44"/>
          <w:szCs w:val="44"/>
        </w:rPr>
        <w:t xml:space="preserve"> </w:t>
      </w:r>
      <w:r w:rsidRPr="00742F23">
        <w:rPr>
          <w:rStyle w:val="StyleUnderline"/>
          <w:sz w:val="44"/>
          <w:szCs w:val="44"/>
          <w:highlight w:val="green"/>
        </w:rPr>
        <w:t>S</w:t>
      </w:r>
      <w:r w:rsidRPr="00742F23">
        <w:rPr>
          <w:sz w:val="44"/>
          <w:szCs w:val="44"/>
        </w:rPr>
        <w:t xml:space="preserve"> </w:t>
      </w:r>
      <w:r w:rsidRPr="00742F23">
        <w:rPr>
          <w:rStyle w:val="StyleUnderline"/>
          <w:sz w:val="44"/>
          <w:szCs w:val="44"/>
          <w:highlight w:val="green"/>
        </w:rPr>
        <w:t>to</w:t>
      </w:r>
      <w:r w:rsidRPr="00742F23">
        <w:rPr>
          <w:sz w:val="44"/>
          <w:szCs w:val="44"/>
        </w:rPr>
        <w:t xml:space="preserve"> </w:t>
      </w:r>
      <w:r w:rsidRPr="00742F23">
        <w:rPr>
          <w:rStyle w:val="StyleUnderline"/>
          <w:sz w:val="44"/>
          <w:szCs w:val="44"/>
          <w:highlight w:val="green"/>
        </w:rPr>
        <w:t>ban</w:t>
      </w:r>
      <w:r w:rsidRPr="00742F23">
        <w:rPr>
          <w:sz w:val="44"/>
          <w:szCs w:val="44"/>
        </w:rPr>
        <w:t xml:space="preserve"> </w:t>
      </w:r>
      <w:r w:rsidRPr="00742F23">
        <w:rPr>
          <w:rStyle w:val="Emphasis"/>
          <w:sz w:val="44"/>
          <w:szCs w:val="44"/>
          <w:highlight w:val="green"/>
        </w:rPr>
        <w:t xml:space="preserve">China and Russia </w:t>
      </w:r>
      <w:r w:rsidRPr="00742F23">
        <w:rPr>
          <w:rStyle w:val="Emphasis"/>
          <w:sz w:val="44"/>
          <w:szCs w:val="44"/>
          <w:highlight w:val="yellow"/>
        </w:rPr>
        <w:t>are already racing to field anti-satellite weapons</w:t>
      </w:r>
      <w:r w:rsidRPr="00742F23">
        <w:rPr>
          <w:sz w:val="44"/>
          <w:szCs w:val="44"/>
        </w:rPr>
        <w:t xml:space="preserve"> </w:t>
      </w:r>
      <w:r w:rsidRPr="00742F23">
        <w:rPr>
          <w:rStyle w:val="Emphasis"/>
          <w:sz w:val="44"/>
          <w:szCs w:val="44"/>
          <w:highlight w:val="yellow"/>
        </w:rPr>
        <w:t>have been for quite some time</w:t>
      </w:r>
      <w:r w:rsidRPr="00742F23">
        <w:rPr>
          <w:sz w:val="44"/>
          <w:szCs w:val="44"/>
          <w:highlight w:val="yellow"/>
        </w:rPr>
        <w:t>. “</w:t>
      </w:r>
      <w:r w:rsidRPr="00742F23">
        <w:rPr>
          <w:rStyle w:val="StyleUnderline"/>
          <w:sz w:val="44"/>
          <w:szCs w:val="44"/>
          <w:highlight w:val="yellow"/>
        </w:rPr>
        <w:t>The</w:t>
      </w:r>
      <w:r w:rsidRPr="00742F23">
        <w:rPr>
          <w:sz w:val="44"/>
          <w:szCs w:val="44"/>
        </w:rPr>
        <w:t xml:space="preserve"> </w:t>
      </w:r>
      <w:r w:rsidRPr="00742F23">
        <w:rPr>
          <w:rStyle w:val="Emphasis"/>
          <w:sz w:val="44"/>
          <w:szCs w:val="44"/>
          <w:highlight w:val="yellow"/>
        </w:rPr>
        <w:t>China and Russia, have militarized this domain.</w:t>
      </w:r>
      <w:r w:rsidRPr="00742F23">
        <w:rPr>
          <w:rStyle w:val="StyleUnderline"/>
          <w:sz w:val="44"/>
          <w:szCs w:val="44"/>
          <w:highlight w:val="yellow"/>
        </w:rPr>
        <w:t>”</w:t>
      </w:r>
    </w:p>
    <w:p w14:paraId="480C8174" w14:textId="77777777" w:rsidR="00C35F48" w:rsidRPr="00742F23" w:rsidRDefault="00C35F48" w:rsidP="00C35F48">
      <w:pPr>
        <w:rPr>
          <w:sz w:val="44"/>
          <w:szCs w:val="44"/>
        </w:rPr>
      </w:pPr>
    </w:p>
    <w:p w14:paraId="22CF226C" w14:textId="77777777" w:rsidR="00C35F48" w:rsidRPr="00742F23" w:rsidRDefault="00C35F48" w:rsidP="00C35F48">
      <w:pPr>
        <w:pStyle w:val="Heading4"/>
        <w:rPr>
          <w:sz w:val="44"/>
          <w:szCs w:val="44"/>
        </w:rPr>
      </w:pPr>
      <w:r w:rsidRPr="00742F23">
        <w:rPr>
          <w:sz w:val="44"/>
          <w:szCs w:val="44"/>
        </w:rPr>
        <w:t>China-Russian alliances don’t last- “US causes them to draw together” narrative is wrong</w:t>
      </w:r>
    </w:p>
    <w:p w14:paraId="7F68568F" w14:textId="4C64951C" w:rsidR="00C35F48" w:rsidRPr="00742F23" w:rsidRDefault="00C35F48" w:rsidP="00C35F48">
      <w:pPr>
        <w:rPr>
          <w:sz w:val="44"/>
          <w:szCs w:val="44"/>
        </w:rPr>
      </w:pPr>
      <w:r w:rsidRPr="00742F23">
        <w:rPr>
          <w:rStyle w:val="Style13ptBold"/>
          <w:sz w:val="44"/>
          <w:szCs w:val="44"/>
        </w:rPr>
        <w:t xml:space="preserve">Carafano 19 </w:t>
      </w:r>
    </w:p>
    <w:p w14:paraId="4359ACC4" w14:textId="40851432" w:rsidR="00D74BFD" w:rsidRPr="00742F23" w:rsidRDefault="00D74BFD" w:rsidP="00D74BFD">
      <w:pPr>
        <w:rPr>
          <w:sz w:val="44"/>
          <w:szCs w:val="44"/>
        </w:rPr>
      </w:pPr>
      <w:r w:rsidRPr="00742F23">
        <w:rPr>
          <w:sz w:val="44"/>
          <w:szCs w:val="44"/>
          <w:highlight w:val="yellow"/>
          <w:u w:val="single"/>
        </w:rPr>
        <w:t>China</w:t>
      </w:r>
      <w:r w:rsidR="00742F23" w:rsidRPr="00742F23">
        <w:rPr>
          <w:sz w:val="44"/>
          <w:szCs w:val="44"/>
        </w:rPr>
        <w:t xml:space="preserve"> </w:t>
      </w:r>
      <w:r w:rsidRPr="00742F23">
        <w:rPr>
          <w:sz w:val="44"/>
          <w:szCs w:val="44"/>
          <w:highlight w:val="yellow"/>
          <w:u w:val="single"/>
        </w:rPr>
        <w:t>and</w:t>
      </w:r>
      <w:r w:rsidR="00742F23" w:rsidRPr="00742F23">
        <w:rPr>
          <w:sz w:val="44"/>
          <w:szCs w:val="44"/>
        </w:rPr>
        <w:t xml:space="preserve"> </w:t>
      </w:r>
      <w:r w:rsidRPr="00742F23">
        <w:rPr>
          <w:sz w:val="44"/>
          <w:szCs w:val="44"/>
          <w:highlight w:val="yellow"/>
          <w:u w:val="single"/>
        </w:rPr>
        <w:t>Russia</w:t>
      </w:r>
      <w:r w:rsidR="00742F23" w:rsidRPr="00742F23">
        <w:rPr>
          <w:sz w:val="44"/>
          <w:szCs w:val="44"/>
        </w:rPr>
        <w:t xml:space="preserve"> </w:t>
      </w:r>
      <w:r w:rsidRPr="00742F23">
        <w:rPr>
          <w:sz w:val="44"/>
          <w:szCs w:val="44"/>
          <w:highlight w:val="yellow"/>
          <w:u w:val="single"/>
        </w:rPr>
        <w:t>are</w:t>
      </w:r>
      <w:r w:rsidR="00742F23" w:rsidRPr="00742F23">
        <w:rPr>
          <w:sz w:val="44"/>
          <w:szCs w:val="44"/>
        </w:rPr>
        <w:t xml:space="preserve"> </w:t>
      </w:r>
      <w:r w:rsidRPr="00742F23">
        <w:rPr>
          <w:sz w:val="44"/>
          <w:szCs w:val="44"/>
          <w:highlight w:val="yellow"/>
          <w:u w:val="single"/>
        </w:rPr>
        <w:t>overblown</w:t>
      </w:r>
      <w:r w:rsidR="00742F23" w:rsidRPr="00742F23">
        <w:rPr>
          <w:sz w:val="44"/>
          <w:szCs w:val="44"/>
        </w:rPr>
        <w:t xml:space="preserve"> </w:t>
      </w:r>
      <w:r w:rsidRPr="00742F23">
        <w:rPr>
          <w:sz w:val="44"/>
          <w:szCs w:val="44"/>
          <w:highlight w:val="yellow"/>
          <w:u w:val="single"/>
        </w:rPr>
        <w:t>so</w:t>
      </w:r>
      <w:r w:rsidR="00742F23" w:rsidRPr="00742F23">
        <w:rPr>
          <w:sz w:val="44"/>
          <w:szCs w:val="44"/>
        </w:rPr>
        <w:t xml:space="preserve"> </w:t>
      </w:r>
      <w:r w:rsidRPr="00742F23">
        <w:rPr>
          <w:sz w:val="44"/>
          <w:szCs w:val="44"/>
          <w:highlight w:val="yellow"/>
          <w:u w:val="single"/>
        </w:rPr>
        <w:t>much</w:t>
      </w:r>
      <w:r w:rsidR="00742F23" w:rsidRPr="00742F23">
        <w:rPr>
          <w:sz w:val="44"/>
          <w:szCs w:val="44"/>
        </w:rPr>
        <w:t xml:space="preserve"> </w:t>
      </w:r>
      <w:r w:rsidRPr="00742F23">
        <w:rPr>
          <w:sz w:val="44"/>
          <w:szCs w:val="44"/>
          <w:highlight w:val="yellow"/>
          <w:u w:val="single"/>
        </w:rPr>
        <w:t>friction</w:t>
      </w:r>
      <w:r w:rsidR="00742F23" w:rsidRPr="00742F23">
        <w:rPr>
          <w:sz w:val="44"/>
          <w:szCs w:val="44"/>
        </w:rPr>
        <w:t xml:space="preserve"> </w:t>
      </w:r>
      <w:r w:rsidRPr="00742F23">
        <w:rPr>
          <w:sz w:val="44"/>
          <w:szCs w:val="44"/>
          <w:highlight w:val="yellow"/>
          <w:u w:val="single"/>
        </w:rPr>
        <w:t>between</w:t>
      </w:r>
      <w:r w:rsidR="00742F23" w:rsidRPr="00742F23">
        <w:rPr>
          <w:sz w:val="44"/>
          <w:szCs w:val="44"/>
        </w:rPr>
        <w:t xml:space="preserve"> </w:t>
      </w:r>
      <w:r w:rsidRPr="00742F23">
        <w:rPr>
          <w:sz w:val="44"/>
          <w:szCs w:val="44"/>
          <w:highlight w:val="yellow"/>
          <w:u w:val="single"/>
        </w:rPr>
        <w:t>these</w:t>
      </w:r>
      <w:r w:rsidR="00742F23" w:rsidRPr="00742F23">
        <w:rPr>
          <w:sz w:val="44"/>
          <w:szCs w:val="44"/>
        </w:rPr>
        <w:t xml:space="preserve"> </w:t>
      </w:r>
      <w:r w:rsidRPr="00742F23">
        <w:rPr>
          <w:sz w:val="44"/>
          <w:szCs w:val="44"/>
          <w:highlight w:val="yellow"/>
          <w:u w:val="single"/>
        </w:rPr>
        <w:t>friends</w:t>
      </w:r>
      <w:r w:rsidR="00742F23" w:rsidRPr="00742F23">
        <w:rPr>
          <w:sz w:val="44"/>
          <w:szCs w:val="44"/>
        </w:rPr>
        <w:t xml:space="preserve"> </w:t>
      </w:r>
      <w:r w:rsidRPr="00742F23">
        <w:rPr>
          <w:sz w:val="44"/>
          <w:szCs w:val="44"/>
          <w:highlight w:val="yellow"/>
          <w:u w:val="single"/>
        </w:rPr>
        <w:t>any</w:t>
      </w:r>
      <w:r w:rsidR="00742F23" w:rsidRPr="00742F23">
        <w:rPr>
          <w:sz w:val="44"/>
          <w:szCs w:val="44"/>
        </w:rPr>
        <w:t xml:space="preserve"> </w:t>
      </w:r>
      <w:r w:rsidRPr="00742F23">
        <w:rPr>
          <w:sz w:val="44"/>
          <w:szCs w:val="44"/>
          <w:highlight w:val="yellow"/>
          <w:u w:val="single"/>
        </w:rPr>
        <w:t>attempt</w:t>
      </w:r>
      <w:r w:rsidR="00742F23" w:rsidRPr="00742F23">
        <w:rPr>
          <w:sz w:val="44"/>
          <w:szCs w:val="44"/>
        </w:rPr>
        <w:t xml:space="preserve"> </w:t>
      </w:r>
      <w:r w:rsidRPr="00742F23">
        <w:rPr>
          <w:sz w:val="44"/>
          <w:szCs w:val="44"/>
          <w:highlight w:val="yellow"/>
          <w:u w:val="single"/>
        </w:rPr>
        <w:t>to</w:t>
      </w:r>
      <w:r w:rsidR="00742F23" w:rsidRPr="00742F23">
        <w:rPr>
          <w:sz w:val="44"/>
          <w:szCs w:val="44"/>
        </w:rPr>
        <w:t xml:space="preserve"> </w:t>
      </w:r>
      <w:r w:rsidRPr="00742F23">
        <w:rPr>
          <w:sz w:val="44"/>
          <w:szCs w:val="44"/>
          <w:highlight w:val="yellow"/>
          <w:u w:val="single"/>
        </w:rPr>
        <w:t>team</w:t>
      </w:r>
      <w:r w:rsidR="00742F23" w:rsidRPr="00742F23">
        <w:rPr>
          <w:sz w:val="44"/>
          <w:szCs w:val="44"/>
        </w:rPr>
        <w:t xml:space="preserve"> </w:t>
      </w:r>
      <w:r w:rsidRPr="00742F23">
        <w:rPr>
          <w:sz w:val="44"/>
          <w:szCs w:val="44"/>
          <w:highlight w:val="yellow"/>
          <w:u w:val="single"/>
        </w:rPr>
        <w:t>would</w:t>
      </w:r>
      <w:r w:rsidR="00742F23" w:rsidRPr="00742F23">
        <w:rPr>
          <w:sz w:val="44"/>
          <w:szCs w:val="44"/>
        </w:rPr>
        <w:t xml:space="preserve"> </w:t>
      </w:r>
      <w:r w:rsidRPr="00742F23">
        <w:rPr>
          <w:sz w:val="44"/>
          <w:szCs w:val="44"/>
          <w:highlight w:val="yellow"/>
          <w:u w:val="single"/>
        </w:rPr>
        <w:t>give</w:t>
      </w:r>
      <w:r w:rsidR="00742F23" w:rsidRPr="00742F23">
        <w:rPr>
          <w:sz w:val="44"/>
          <w:szCs w:val="44"/>
        </w:rPr>
        <w:t xml:space="preserve"> </w:t>
      </w:r>
      <w:r w:rsidRPr="00742F23">
        <w:rPr>
          <w:sz w:val="44"/>
          <w:szCs w:val="44"/>
          <w:highlight w:val="yellow"/>
          <w:u w:val="single"/>
        </w:rPr>
        <w:t>both</w:t>
      </w:r>
      <w:r w:rsidR="00742F23" w:rsidRPr="00742F23">
        <w:rPr>
          <w:sz w:val="44"/>
          <w:szCs w:val="44"/>
        </w:rPr>
        <w:t xml:space="preserve"> </w:t>
      </w:r>
      <w:r w:rsidRPr="00742F23">
        <w:rPr>
          <w:sz w:val="44"/>
          <w:szCs w:val="44"/>
          <w:highlight w:val="yellow"/>
          <w:u w:val="single"/>
        </w:rPr>
        <w:t>countries</w:t>
      </w:r>
      <w:r w:rsidR="00742F23" w:rsidRPr="00742F23">
        <w:rPr>
          <w:sz w:val="44"/>
          <w:szCs w:val="44"/>
        </w:rPr>
        <w:t xml:space="preserve"> </w:t>
      </w:r>
      <w:r w:rsidRPr="00742F23">
        <w:rPr>
          <w:sz w:val="44"/>
          <w:szCs w:val="44"/>
          <w:highlight w:val="yellow"/>
          <w:u w:val="single"/>
        </w:rPr>
        <w:t>heat</w:t>
      </w:r>
      <w:r w:rsidR="00742F23" w:rsidRPr="00742F23">
        <w:rPr>
          <w:sz w:val="44"/>
          <w:szCs w:val="44"/>
        </w:rPr>
        <w:t xml:space="preserve"> </w:t>
      </w:r>
      <w:r w:rsidRPr="00742F23">
        <w:rPr>
          <w:sz w:val="44"/>
          <w:szCs w:val="44"/>
          <w:highlight w:val="yellow"/>
          <w:u w:val="single"/>
        </w:rPr>
        <w:t>rash</w:t>
      </w:r>
      <w:r w:rsidR="00742F23" w:rsidRPr="00742F23">
        <w:rPr>
          <w:sz w:val="44"/>
          <w:szCs w:val="44"/>
        </w:rPr>
        <w:t xml:space="preserve"> </w:t>
      </w:r>
      <w:r w:rsidRPr="00742F23">
        <w:rPr>
          <w:sz w:val="44"/>
          <w:szCs w:val="44"/>
          <w:highlight w:val="yellow"/>
          <w:u w:val="single"/>
        </w:rPr>
        <w:t>lame narrative</w:t>
      </w:r>
      <w:r w:rsidR="00742F23" w:rsidRPr="00742F23">
        <w:rPr>
          <w:sz w:val="44"/>
          <w:szCs w:val="44"/>
        </w:rPr>
        <w:t xml:space="preserve"> </w:t>
      </w:r>
      <w:r w:rsidRPr="00742F23">
        <w:rPr>
          <w:sz w:val="44"/>
          <w:szCs w:val="44"/>
          <w:highlight w:val="yellow"/>
          <w:u w:val="single"/>
        </w:rPr>
        <w:t>The</w:t>
      </w:r>
      <w:r w:rsidR="00742F23" w:rsidRPr="00742F23">
        <w:rPr>
          <w:sz w:val="44"/>
          <w:szCs w:val="44"/>
        </w:rPr>
        <w:t xml:space="preserve"> </w:t>
      </w:r>
      <w:r w:rsidRPr="00742F23">
        <w:rPr>
          <w:sz w:val="44"/>
          <w:szCs w:val="44"/>
          <w:highlight w:val="yellow"/>
          <w:u w:val="single"/>
        </w:rPr>
        <w:t>U</w:t>
      </w:r>
      <w:r w:rsidR="00742F23" w:rsidRPr="00742F23">
        <w:rPr>
          <w:sz w:val="44"/>
          <w:szCs w:val="44"/>
        </w:rPr>
        <w:t xml:space="preserve"> </w:t>
      </w:r>
      <w:r w:rsidRPr="00742F23">
        <w:rPr>
          <w:sz w:val="44"/>
          <w:szCs w:val="44"/>
          <w:highlight w:val="yellow"/>
          <w:u w:val="single"/>
        </w:rPr>
        <w:t>S</w:t>
      </w:r>
      <w:r w:rsidR="00742F23" w:rsidRPr="00742F23">
        <w:rPr>
          <w:sz w:val="44"/>
          <w:szCs w:val="44"/>
        </w:rPr>
        <w:t xml:space="preserve"> </w:t>
      </w:r>
      <w:r w:rsidRPr="00742F23">
        <w:rPr>
          <w:sz w:val="44"/>
          <w:szCs w:val="44"/>
          <w:highlight w:val="yellow"/>
          <w:u w:val="single"/>
        </w:rPr>
        <w:t>is</w:t>
      </w:r>
      <w:r w:rsidR="00742F23" w:rsidRPr="00742F23">
        <w:rPr>
          <w:sz w:val="44"/>
          <w:szCs w:val="44"/>
        </w:rPr>
        <w:t xml:space="preserve"> </w:t>
      </w:r>
      <w:r w:rsidRPr="00742F23">
        <w:rPr>
          <w:sz w:val="44"/>
          <w:szCs w:val="44"/>
          <w:highlight w:val="yellow"/>
          <w:u w:val="single"/>
        </w:rPr>
        <w:t>pushing</w:t>
      </w:r>
      <w:r w:rsidR="00742F23" w:rsidRPr="00742F23">
        <w:rPr>
          <w:sz w:val="44"/>
          <w:szCs w:val="44"/>
        </w:rPr>
        <w:t xml:space="preserve"> </w:t>
      </w:r>
      <w:r w:rsidRPr="00742F23">
        <w:rPr>
          <w:sz w:val="44"/>
          <w:szCs w:val="44"/>
          <w:highlight w:val="yellow"/>
          <w:u w:val="single"/>
        </w:rPr>
        <w:t>Moscow</w:t>
      </w:r>
      <w:r w:rsidR="00742F23" w:rsidRPr="00742F23">
        <w:rPr>
          <w:sz w:val="44"/>
          <w:szCs w:val="44"/>
        </w:rPr>
        <w:t xml:space="preserve"> </w:t>
      </w:r>
      <w:r w:rsidRPr="00742F23">
        <w:rPr>
          <w:sz w:val="44"/>
          <w:szCs w:val="44"/>
          <w:highlight w:val="yellow"/>
          <w:u w:val="single"/>
        </w:rPr>
        <w:t>and</w:t>
      </w:r>
      <w:r w:rsidR="00742F23" w:rsidRPr="00742F23">
        <w:rPr>
          <w:sz w:val="44"/>
          <w:szCs w:val="44"/>
        </w:rPr>
        <w:t xml:space="preserve"> </w:t>
      </w:r>
      <w:r w:rsidRPr="00742F23">
        <w:rPr>
          <w:sz w:val="44"/>
          <w:szCs w:val="44"/>
          <w:highlight w:val="yellow"/>
          <w:u w:val="single"/>
        </w:rPr>
        <w:t>Beijing</w:t>
      </w:r>
      <w:r w:rsidR="00742F23" w:rsidRPr="00742F23">
        <w:rPr>
          <w:sz w:val="44"/>
          <w:szCs w:val="44"/>
        </w:rPr>
        <w:t xml:space="preserve"> </w:t>
      </w:r>
      <w:r w:rsidRPr="00742F23">
        <w:rPr>
          <w:sz w:val="44"/>
          <w:szCs w:val="44"/>
          <w:highlight w:val="yellow"/>
          <w:u w:val="single"/>
        </w:rPr>
        <w:t>driving</w:t>
      </w:r>
      <w:r w:rsidR="00742F23" w:rsidRPr="00742F23">
        <w:rPr>
          <w:sz w:val="44"/>
          <w:szCs w:val="44"/>
        </w:rPr>
        <w:t xml:space="preserve"> </w:t>
      </w:r>
      <w:r w:rsidRPr="00742F23">
        <w:rPr>
          <w:sz w:val="44"/>
          <w:szCs w:val="44"/>
          <w:highlight w:val="yellow"/>
          <w:u w:val="single"/>
        </w:rPr>
        <w:t>Moscow</w:t>
      </w:r>
      <w:r w:rsidR="00742F23" w:rsidRPr="00742F23">
        <w:rPr>
          <w:sz w:val="44"/>
          <w:szCs w:val="44"/>
        </w:rPr>
        <w:t xml:space="preserve"> </w:t>
      </w:r>
      <w:r w:rsidRPr="00742F23">
        <w:rPr>
          <w:sz w:val="44"/>
          <w:szCs w:val="44"/>
          <w:highlight w:val="yellow"/>
          <w:u w:val="single"/>
        </w:rPr>
        <w:t>and</w:t>
      </w:r>
      <w:r w:rsidR="00742F23" w:rsidRPr="00742F23">
        <w:rPr>
          <w:sz w:val="44"/>
          <w:szCs w:val="44"/>
        </w:rPr>
        <w:t xml:space="preserve"> </w:t>
      </w:r>
      <w:r w:rsidRPr="00742F23">
        <w:rPr>
          <w:sz w:val="44"/>
          <w:szCs w:val="44"/>
          <w:highlight w:val="yellow"/>
          <w:u w:val="single"/>
        </w:rPr>
        <w:t>Beijing</w:t>
      </w:r>
      <w:r w:rsidR="00742F23" w:rsidRPr="00742F23">
        <w:rPr>
          <w:sz w:val="44"/>
          <w:szCs w:val="44"/>
        </w:rPr>
        <w:t xml:space="preserve"> </w:t>
      </w:r>
      <w:r w:rsidRPr="00742F23">
        <w:rPr>
          <w:sz w:val="44"/>
          <w:szCs w:val="44"/>
          <w:highlight w:val="yellow"/>
          <w:u w:val="single"/>
        </w:rPr>
        <w:t>closer</w:t>
      </w:r>
      <w:r w:rsidR="00742F23" w:rsidRPr="00742F23">
        <w:rPr>
          <w:sz w:val="44"/>
          <w:szCs w:val="44"/>
        </w:rPr>
        <w:t xml:space="preserve"> </w:t>
      </w:r>
      <w:r w:rsidRPr="00742F23">
        <w:rPr>
          <w:sz w:val="44"/>
          <w:szCs w:val="44"/>
          <w:highlight w:val="yellow"/>
          <w:u w:val="single"/>
        </w:rPr>
        <w:t>Beijing</w:t>
      </w:r>
      <w:r w:rsidR="00742F23" w:rsidRPr="00742F23">
        <w:rPr>
          <w:sz w:val="44"/>
          <w:szCs w:val="44"/>
        </w:rPr>
        <w:t xml:space="preserve"> </w:t>
      </w:r>
      <w:r w:rsidRPr="00742F23">
        <w:rPr>
          <w:sz w:val="44"/>
          <w:szCs w:val="44"/>
          <w:highlight w:val="yellow"/>
          <w:u w:val="single"/>
        </w:rPr>
        <w:t>and</w:t>
      </w:r>
      <w:r w:rsidR="00742F23" w:rsidRPr="00742F23">
        <w:rPr>
          <w:sz w:val="44"/>
          <w:szCs w:val="44"/>
        </w:rPr>
        <w:t xml:space="preserve"> </w:t>
      </w:r>
      <w:r w:rsidRPr="00742F23">
        <w:rPr>
          <w:sz w:val="44"/>
          <w:szCs w:val="44"/>
          <w:highlight w:val="yellow"/>
          <w:u w:val="single"/>
        </w:rPr>
        <w:t>Moscow</w:t>
      </w:r>
      <w:r w:rsidR="00742F23" w:rsidRPr="00742F23">
        <w:rPr>
          <w:sz w:val="44"/>
          <w:szCs w:val="44"/>
        </w:rPr>
        <w:t xml:space="preserve"> </w:t>
      </w:r>
      <w:r w:rsidRPr="00742F23">
        <w:rPr>
          <w:sz w:val="44"/>
          <w:szCs w:val="44"/>
          <w:highlight w:val="yellow"/>
          <w:u w:val="single"/>
        </w:rPr>
        <w:t>will</w:t>
      </w:r>
      <w:r w:rsidR="00742F23" w:rsidRPr="00742F23">
        <w:rPr>
          <w:sz w:val="44"/>
          <w:szCs w:val="44"/>
        </w:rPr>
        <w:t xml:space="preserve"> </w:t>
      </w:r>
      <w:r w:rsidRPr="00742F23">
        <w:rPr>
          <w:sz w:val="44"/>
          <w:szCs w:val="44"/>
          <w:highlight w:val="yellow"/>
          <w:u w:val="single"/>
        </w:rPr>
        <w:t>then</w:t>
      </w:r>
      <w:r w:rsidR="00742F23" w:rsidRPr="00742F23">
        <w:rPr>
          <w:sz w:val="44"/>
          <w:szCs w:val="44"/>
        </w:rPr>
        <w:t xml:space="preserve"> </w:t>
      </w:r>
      <w:r w:rsidRPr="00742F23">
        <w:rPr>
          <w:sz w:val="44"/>
          <w:szCs w:val="44"/>
          <w:highlight w:val="yellow"/>
          <w:u w:val="single"/>
        </w:rPr>
        <w:t>gang-up</w:t>
      </w:r>
      <w:r w:rsidR="00742F23" w:rsidRPr="00742F23">
        <w:rPr>
          <w:sz w:val="44"/>
          <w:szCs w:val="44"/>
        </w:rPr>
        <w:t xml:space="preserve"> </w:t>
      </w:r>
      <w:r w:rsidRPr="00742F23">
        <w:rPr>
          <w:sz w:val="44"/>
          <w:szCs w:val="44"/>
          <w:highlight w:val="yellow"/>
          <w:u w:val="single"/>
        </w:rPr>
        <w:t>on</w:t>
      </w:r>
      <w:r w:rsidR="00742F23" w:rsidRPr="00742F23">
        <w:rPr>
          <w:sz w:val="44"/>
          <w:szCs w:val="44"/>
        </w:rPr>
        <w:t xml:space="preserve"> </w:t>
      </w:r>
      <w:r w:rsidRPr="00742F23">
        <w:rPr>
          <w:sz w:val="44"/>
          <w:szCs w:val="44"/>
          <w:highlight w:val="yellow"/>
          <w:u w:val="single"/>
        </w:rPr>
        <w:t>the</w:t>
      </w:r>
      <w:r w:rsidR="00742F23" w:rsidRPr="00742F23">
        <w:rPr>
          <w:sz w:val="44"/>
          <w:szCs w:val="44"/>
        </w:rPr>
        <w:t xml:space="preserve"> </w:t>
      </w:r>
      <w:r w:rsidRPr="00742F23">
        <w:rPr>
          <w:sz w:val="44"/>
          <w:szCs w:val="44"/>
          <w:highlight w:val="yellow"/>
          <w:u w:val="single"/>
        </w:rPr>
        <w:t>U</w:t>
      </w:r>
      <w:r w:rsidR="00742F23" w:rsidRPr="00742F23">
        <w:rPr>
          <w:sz w:val="44"/>
          <w:szCs w:val="44"/>
        </w:rPr>
        <w:t xml:space="preserve"> </w:t>
      </w:r>
      <w:r w:rsidRPr="00742F23">
        <w:rPr>
          <w:sz w:val="44"/>
          <w:szCs w:val="44"/>
          <w:highlight w:val="yellow"/>
          <w:u w:val="single"/>
        </w:rPr>
        <w:t>S</w:t>
      </w:r>
      <w:r w:rsidR="00742F23" w:rsidRPr="00742F23">
        <w:rPr>
          <w:sz w:val="44"/>
          <w:szCs w:val="44"/>
        </w:rPr>
        <w:t xml:space="preserve"> </w:t>
      </w:r>
      <w:r w:rsidRPr="00742F23">
        <w:rPr>
          <w:sz w:val="44"/>
          <w:szCs w:val="44"/>
          <w:highlight w:val="yellow"/>
          <w:u w:val="single"/>
        </w:rPr>
        <w:t>This</w:t>
      </w:r>
      <w:r w:rsidR="00742F23" w:rsidRPr="00742F23">
        <w:rPr>
          <w:sz w:val="44"/>
          <w:szCs w:val="44"/>
        </w:rPr>
        <w:t xml:space="preserve"> </w:t>
      </w:r>
      <w:r w:rsidRPr="00742F23">
        <w:rPr>
          <w:sz w:val="44"/>
          <w:szCs w:val="44"/>
          <w:highlight w:val="yellow"/>
          <w:u w:val="single"/>
        </w:rPr>
        <w:t>idea</w:t>
      </w:r>
      <w:r w:rsidR="00742F23" w:rsidRPr="00742F23">
        <w:rPr>
          <w:sz w:val="44"/>
          <w:szCs w:val="44"/>
        </w:rPr>
        <w:t xml:space="preserve"> </w:t>
      </w:r>
      <w:r w:rsidRPr="00742F23">
        <w:rPr>
          <w:sz w:val="44"/>
          <w:szCs w:val="44"/>
          <w:highlight w:val="yellow"/>
          <w:u w:val="single"/>
        </w:rPr>
        <w:t>should</w:t>
      </w:r>
      <w:r w:rsidR="00742F23" w:rsidRPr="00742F23">
        <w:rPr>
          <w:sz w:val="44"/>
          <w:szCs w:val="44"/>
        </w:rPr>
        <w:t xml:space="preserve"> </w:t>
      </w:r>
      <w:r w:rsidRPr="00742F23">
        <w:rPr>
          <w:sz w:val="44"/>
          <w:szCs w:val="44"/>
          <w:highlight w:val="yellow"/>
          <w:u w:val="single"/>
        </w:rPr>
        <w:t>be</w:t>
      </w:r>
      <w:r w:rsidR="00742F23" w:rsidRPr="00742F23">
        <w:rPr>
          <w:sz w:val="44"/>
          <w:szCs w:val="44"/>
        </w:rPr>
        <w:t xml:space="preserve"> </w:t>
      </w:r>
      <w:r w:rsidRPr="00742F23">
        <w:rPr>
          <w:sz w:val="44"/>
          <w:szCs w:val="44"/>
          <w:highlight w:val="yellow"/>
          <w:u w:val="single"/>
        </w:rPr>
        <w:t>dumped</w:t>
      </w:r>
      <w:r w:rsidR="00742F23" w:rsidRPr="00742F23">
        <w:rPr>
          <w:sz w:val="44"/>
          <w:szCs w:val="44"/>
        </w:rPr>
        <w:t xml:space="preserve"> </w:t>
      </w:r>
      <w:r w:rsidRPr="00742F23">
        <w:rPr>
          <w:sz w:val="44"/>
          <w:szCs w:val="44"/>
          <w:highlight w:val="yellow"/>
          <w:u w:val="single"/>
        </w:rPr>
        <w:t>before</w:t>
      </w:r>
      <w:r w:rsidR="00742F23" w:rsidRPr="00742F23">
        <w:rPr>
          <w:sz w:val="44"/>
          <w:szCs w:val="44"/>
        </w:rPr>
        <w:t xml:space="preserve"> </w:t>
      </w:r>
      <w:r w:rsidRPr="00742F23">
        <w:rPr>
          <w:sz w:val="44"/>
          <w:szCs w:val="44"/>
          <w:highlight w:val="yellow"/>
          <w:u w:val="single"/>
        </w:rPr>
        <w:t>it has any history</w:t>
      </w:r>
      <w:r w:rsidR="00742F23" w:rsidRPr="00742F23">
        <w:rPr>
          <w:sz w:val="44"/>
          <w:szCs w:val="44"/>
        </w:rPr>
        <w:t xml:space="preserve"> </w:t>
      </w:r>
      <w:r w:rsidRPr="00742F23">
        <w:rPr>
          <w:sz w:val="44"/>
          <w:szCs w:val="44"/>
          <w:highlight w:val="yellow"/>
          <w:u w:val="single"/>
        </w:rPr>
        <w:t>both</w:t>
      </w:r>
      <w:r w:rsidR="00742F23" w:rsidRPr="00742F23">
        <w:rPr>
          <w:sz w:val="44"/>
          <w:szCs w:val="44"/>
        </w:rPr>
        <w:t xml:space="preserve"> </w:t>
      </w:r>
      <w:r w:rsidRPr="00742F23">
        <w:rPr>
          <w:sz w:val="44"/>
          <w:szCs w:val="44"/>
          <w:highlight w:val="yellow"/>
          <w:u w:val="single"/>
        </w:rPr>
        <w:t>are</w:t>
      </w:r>
      <w:r w:rsidR="00742F23" w:rsidRPr="00742F23">
        <w:rPr>
          <w:sz w:val="44"/>
          <w:szCs w:val="44"/>
        </w:rPr>
        <w:t xml:space="preserve"> </w:t>
      </w:r>
      <w:r w:rsidRPr="00742F23">
        <w:rPr>
          <w:sz w:val="44"/>
          <w:szCs w:val="44"/>
          <w:highlight w:val="yellow"/>
          <w:u w:val="single"/>
        </w:rPr>
        <w:t>unaccountable</w:t>
      </w:r>
      <w:r w:rsidR="00742F23" w:rsidRPr="00742F23">
        <w:rPr>
          <w:sz w:val="44"/>
          <w:szCs w:val="44"/>
        </w:rPr>
        <w:t xml:space="preserve"> </w:t>
      </w:r>
      <w:r w:rsidRPr="00742F23">
        <w:rPr>
          <w:sz w:val="44"/>
          <w:szCs w:val="44"/>
          <w:highlight w:val="yellow"/>
          <w:u w:val="single"/>
        </w:rPr>
        <w:t>authoritarian</w:t>
      </w:r>
      <w:r w:rsidR="00742F23" w:rsidRPr="00742F23">
        <w:rPr>
          <w:sz w:val="44"/>
          <w:szCs w:val="44"/>
        </w:rPr>
        <w:t xml:space="preserve"> </w:t>
      </w:r>
      <w:r w:rsidRPr="00742F23">
        <w:rPr>
          <w:sz w:val="44"/>
          <w:szCs w:val="44"/>
          <w:highlight w:val="yellow"/>
          <w:u w:val="single"/>
        </w:rPr>
        <w:t>regimes</w:t>
      </w:r>
      <w:r w:rsidR="00742F23" w:rsidRPr="00742F23">
        <w:rPr>
          <w:sz w:val="44"/>
          <w:szCs w:val="44"/>
        </w:rPr>
        <w:t xml:space="preserve"> </w:t>
      </w:r>
      <w:r w:rsidRPr="00742F23">
        <w:rPr>
          <w:sz w:val="44"/>
          <w:szCs w:val="44"/>
          <w:highlight w:val="yellow"/>
          <w:u w:val="single"/>
        </w:rPr>
        <w:t>like</w:t>
      </w:r>
      <w:r w:rsidR="00742F23" w:rsidRPr="00742F23">
        <w:rPr>
          <w:sz w:val="44"/>
          <w:szCs w:val="44"/>
        </w:rPr>
        <w:t xml:space="preserve"> </w:t>
      </w:r>
      <w:r w:rsidRPr="00742F23">
        <w:rPr>
          <w:sz w:val="44"/>
          <w:szCs w:val="44"/>
          <w:highlight w:val="yellow"/>
          <w:u w:val="single"/>
        </w:rPr>
        <w:t>business</w:t>
      </w:r>
      <w:r w:rsidR="00742F23" w:rsidRPr="00742F23">
        <w:rPr>
          <w:sz w:val="44"/>
          <w:szCs w:val="44"/>
        </w:rPr>
        <w:t xml:space="preserve"> </w:t>
      </w:r>
      <w:r w:rsidRPr="00742F23">
        <w:rPr>
          <w:sz w:val="44"/>
          <w:szCs w:val="44"/>
          <w:highlight w:val="yellow"/>
          <w:u w:val="single"/>
        </w:rPr>
        <w:t>make</w:t>
      </w:r>
      <w:r w:rsidR="00742F23" w:rsidRPr="00742F23">
        <w:rPr>
          <w:sz w:val="44"/>
          <w:szCs w:val="44"/>
        </w:rPr>
        <w:t xml:space="preserve"> </w:t>
      </w:r>
      <w:r w:rsidRPr="00742F23">
        <w:rPr>
          <w:sz w:val="44"/>
          <w:szCs w:val="44"/>
          <w:highlight w:val="yellow"/>
          <w:u w:val="single"/>
        </w:rPr>
        <w:t>rules</w:t>
      </w:r>
      <w:r w:rsidR="00742F23" w:rsidRPr="00742F23">
        <w:rPr>
          <w:sz w:val="44"/>
          <w:szCs w:val="44"/>
        </w:rPr>
        <w:t xml:space="preserve"> </w:t>
      </w:r>
      <w:r w:rsidRPr="00742F23">
        <w:rPr>
          <w:sz w:val="44"/>
          <w:szCs w:val="44"/>
          <w:highlight w:val="yellow"/>
          <w:u w:val="single"/>
        </w:rPr>
        <w:t>engage</w:t>
      </w:r>
      <w:r w:rsidR="00742F23" w:rsidRPr="00742F23">
        <w:rPr>
          <w:sz w:val="44"/>
          <w:szCs w:val="44"/>
        </w:rPr>
        <w:t xml:space="preserve"> </w:t>
      </w:r>
      <w:r w:rsidRPr="00742F23">
        <w:rPr>
          <w:sz w:val="44"/>
          <w:szCs w:val="44"/>
          <w:highlight w:val="yellow"/>
          <w:u w:val="single"/>
        </w:rPr>
        <w:t>with</w:t>
      </w:r>
      <w:r w:rsidR="00742F23" w:rsidRPr="00742F23">
        <w:rPr>
          <w:sz w:val="44"/>
          <w:szCs w:val="44"/>
        </w:rPr>
        <w:t xml:space="preserve"> </w:t>
      </w:r>
      <w:r w:rsidRPr="00742F23">
        <w:rPr>
          <w:sz w:val="44"/>
          <w:szCs w:val="44"/>
          <w:highlight w:val="yellow"/>
          <w:u w:val="single"/>
        </w:rPr>
        <w:t>regimes</w:t>
      </w:r>
      <w:r w:rsidR="00742F23" w:rsidRPr="00742F23">
        <w:rPr>
          <w:sz w:val="44"/>
          <w:szCs w:val="44"/>
        </w:rPr>
        <w:t xml:space="preserve"> </w:t>
      </w:r>
      <w:r w:rsidRPr="00742F23">
        <w:rPr>
          <w:sz w:val="44"/>
          <w:szCs w:val="44"/>
          <w:highlight w:val="yellow"/>
        </w:rPr>
        <w:t>T</w:t>
      </w:r>
      <w:r w:rsidRPr="00742F23">
        <w:rPr>
          <w:sz w:val="44"/>
          <w:szCs w:val="44"/>
          <w:highlight w:val="yellow"/>
          <w:u w:val="single"/>
        </w:rPr>
        <w:t>hey</w:t>
      </w:r>
      <w:r w:rsidR="00742F23" w:rsidRPr="00742F23">
        <w:rPr>
          <w:sz w:val="44"/>
          <w:szCs w:val="44"/>
        </w:rPr>
        <w:t xml:space="preserve"> </w:t>
      </w:r>
      <w:r w:rsidRPr="00742F23">
        <w:rPr>
          <w:sz w:val="44"/>
          <w:szCs w:val="44"/>
          <w:highlight w:val="yellow"/>
          <w:u w:val="single"/>
        </w:rPr>
        <w:t>play</w:t>
      </w:r>
      <w:r w:rsidR="00742F23" w:rsidRPr="00742F23">
        <w:rPr>
          <w:sz w:val="44"/>
          <w:szCs w:val="44"/>
        </w:rPr>
        <w:t xml:space="preserve"> </w:t>
      </w:r>
      <w:r w:rsidRPr="00742F23">
        <w:rPr>
          <w:sz w:val="44"/>
          <w:szCs w:val="44"/>
          <w:highlight w:val="yellow"/>
          <w:u w:val="single"/>
        </w:rPr>
        <w:t>off</w:t>
      </w:r>
      <w:r w:rsidR="00742F23" w:rsidRPr="00742F23">
        <w:rPr>
          <w:sz w:val="44"/>
          <w:szCs w:val="44"/>
        </w:rPr>
        <w:t xml:space="preserve"> </w:t>
      </w:r>
      <w:r w:rsidRPr="00742F23">
        <w:rPr>
          <w:sz w:val="44"/>
          <w:szCs w:val="44"/>
          <w:highlight w:val="yellow"/>
          <w:u w:val="single"/>
        </w:rPr>
        <w:t>each</w:t>
      </w:r>
      <w:r w:rsidR="00742F23" w:rsidRPr="00742F23">
        <w:rPr>
          <w:sz w:val="44"/>
          <w:szCs w:val="44"/>
        </w:rPr>
        <w:t xml:space="preserve"> </w:t>
      </w:r>
      <w:r w:rsidRPr="00742F23">
        <w:rPr>
          <w:sz w:val="44"/>
          <w:szCs w:val="44"/>
          <w:highlight w:val="yellow"/>
          <w:u w:val="single"/>
        </w:rPr>
        <w:t>other</w:t>
      </w:r>
      <w:r w:rsidR="00742F23" w:rsidRPr="00742F23">
        <w:rPr>
          <w:sz w:val="44"/>
          <w:szCs w:val="44"/>
        </w:rPr>
        <w:t xml:space="preserve"> </w:t>
      </w:r>
      <w:r w:rsidRPr="00742F23">
        <w:rPr>
          <w:sz w:val="44"/>
          <w:szCs w:val="44"/>
          <w:highlight w:val="yellow"/>
          <w:u w:val="single"/>
        </w:rPr>
        <w:t>to</w:t>
      </w:r>
      <w:r w:rsidR="00742F23" w:rsidRPr="00742F23">
        <w:rPr>
          <w:sz w:val="44"/>
          <w:szCs w:val="44"/>
        </w:rPr>
        <w:t xml:space="preserve"> </w:t>
      </w:r>
      <w:r w:rsidRPr="00742F23">
        <w:rPr>
          <w:sz w:val="44"/>
          <w:szCs w:val="44"/>
          <w:highlight w:val="yellow"/>
          <w:u w:val="single"/>
        </w:rPr>
        <w:t>frustrate</w:t>
      </w:r>
      <w:r w:rsidR="00742F23" w:rsidRPr="00742F23">
        <w:rPr>
          <w:sz w:val="44"/>
          <w:szCs w:val="44"/>
        </w:rPr>
        <w:t xml:space="preserve"> </w:t>
      </w:r>
      <w:r w:rsidRPr="00742F23">
        <w:rPr>
          <w:sz w:val="44"/>
          <w:szCs w:val="44"/>
          <w:highlight w:val="yellow"/>
          <w:u w:val="single"/>
        </w:rPr>
        <w:t>Washington</w:t>
      </w:r>
      <w:r w:rsidR="00742F23" w:rsidRPr="00742F23">
        <w:rPr>
          <w:sz w:val="44"/>
          <w:szCs w:val="44"/>
        </w:rPr>
        <w:t xml:space="preserve"> </w:t>
      </w:r>
      <w:r w:rsidRPr="00742F23">
        <w:rPr>
          <w:sz w:val="44"/>
          <w:szCs w:val="44"/>
          <w:highlight w:val="yellow"/>
          <w:u w:val="single"/>
        </w:rPr>
        <w:t>Why would Russia or China</w:t>
      </w:r>
      <w:r w:rsidR="00742F23" w:rsidRPr="00742F23">
        <w:rPr>
          <w:sz w:val="44"/>
          <w:szCs w:val="44"/>
        </w:rPr>
        <w:t xml:space="preserve"> </w:t>
      </w:r>
      <w:r w:rsidRPr="00742F23">
        <w:rPr>
          <w:sz w:val="44"/>
          <w:szCs w:val="44"/>
          <w:highlight w:val="yellow"/>
          <w:u w:val="single"/>
        </w:rPr>
        <w:t>consider giving up these practices</w:t>
      </w:r>
      <w:r w:rsidR="00742F23" w:rsidRPr="00742F23">
        <w:rPr>
          <w:sz w:val="44"/>
          <w:szCs w:val="44"/>
        </w:rPr>
        <w:t xml:space="preserve"> </w:t>
      </w:r>
      <w:r w:rsidRPr="00742F23">
        <w:rPr>
          <w:rStyle w:val="StyleUnderline"/>
          <w:sz w:val="44"/>
          <w:szCs w:val="44"/>
          <w:highlight w:val="yellow"/>
        </w:rPr>
        <w:t>Why would they make</w:t>
      </w:r>
      <w:r w:rsidR="00742F23" w:rsidRPr="00742F23">
        <w:rPr>
          <w:sz w:val="44"/>
          <w:szCs w:val="44"/>
        </w:rPr>
        <w:t xml:space="preserve"> </w:t>
      </w:r>
      <w:r w:rsidRPr="00742F23">
        <w:rPr>
          <w:rStyle w:val="StyleUnderline"/>
          <w:sz w:val="44"/>
          <w:szCs w:val="44"/>
          <w:highlight w:val="yellow"/>
        </w:rPr>
        <w:t>the</w:t>
      </w:r>
      <w:r w:rsidR="00742F23" w:rsidRPr="00742F23">
        <w:rPr>
          <w:sz w:val="44"/>
          <w:szCs w:val="44"/>
        </w:rPr>
        <w:t xml:space="preserve"> </w:t>
      </w:r>
      <w:r w:rsidRPr="00742F23">
        <w:rPr>
          <w:rStyle w:val="StyleUnderline"/>
          <w:sz w:val="44"/>
          <w:szCs w:val="44"/>
          <w:highlight w:val="yellow"/>
        </w:rPr>
        <w:t>great</w:t>
      </w:r>
      <w:r w:rsidR="00742F23" w:rsidRPr="00742F23">
        <w:rPr>
          <w:sz w:val="44"/>
          <w:szCs w:val="44"/>
        </w:rPr>
        <w:t xml:space="preserve"> </w:t>
      </w:r>
      <w:r w:rsidRPr="00742F23">
        <w:rPr>
          <w:rStyle w:val="StyleUnderline"/>
          <w:sz w:val="44"/>
          <w:szCs w:val="44"/>
          <w:highlight w:val="yellow"/>
        </w:rPr>
        <w:t>power</w:t>
      </w:r>
      <w:r w:rsidR="00742F23" w:rsidRPr="00742F23">
        <w:rPr>
          <w:sz w:val="44"/>
          <w:szCs w:val="44"/>
        </w:rPr>
        <w:t xml:space="preserve"> </w:t>
      </w:r>
      <w:r w:rsidRPr="00742F23">
        <w:rPr>
          <w:rStyle w:val="StyleUnderline"/>
          <w:sz w:val="44"/>
          <w:szCs w:val="44"/>
          <w:highlight w:val="yellow"/>
        </w:rPr>
        <w:t>competition</w:t>
      </w:r>
      <w:r w:rsidR="00742F23" w:rsidRPr="00742F23">
        <w:rPr>
          <w:sz w:val="44"/>
          <w:szCs w:val="44"/>
        </w:rPr>
        <w:t xml:space="preserve"> </w:t>
      </w:r>
      <w:r w:rsidRPr="00742F23">
        <w:rPr>
          <w:rStyle w:val="StyleUnderline"/>
          <w:sz w:val="44"/>
          <w:szCs w:val="44"/>
          <w:highlight w:val="yellow"/>
        </w:rPr>
        <w:t>easier</w:t>
      </w:r>
      <w:r w:rsidR="00742F23" w:rsidRPr="00742F23">
        <w:rPr>
          <w:sz w:val="44"/>
          <w:szCs w:val="44"/>
        </w:rPr>
        <w:t xml:space="preserve"> </w:t>
      </w:r>
      <w:r w:rsidRPr="00742F23">
        <w:rPr>
          <w:rStyle w:val="StyleUnderline"/>
          <w:sz w:val="44"/>
          <w:szCs w:val="44"/>
          <w:highlight w:val="yellow"/>
        </w:rPr>
        <w:t>for</w:t>
      </w:r>
      <w:r w:rsidR="00742F23" w:rsidRPr="00742F23">
        <w:rPr>
          <w:sz w:val="44"/>
          <w:szCs w:val="44"/>
        </w:rPr>
        <w:t xml:space="preserve"> </w:t>
      </w:r>
      <w:r w:rsidRPr="00742F23">
        <w:rPr>
          <w:rStyle w:val="StyleUnderline"/>
          <w:sz w:val="44"/>
          <w:szCs w:val="44"/>
          <w:highlight w:val="yellow"/>
        </w:rPr>
        <w:t>the</w:t>
      </w:r>
      <w:r w:rsidR="00742F23" w:rsidRPr="00742F23">
        <w:rPr>
          <w:sz w:val="44"/>
          <w:szCs w:val="44"/>
        </w:rPr>
        <w:t xml:space="preserve"> </w:t>
      </w:r>
      <w:r w:rsidRPr="00742F23">
        <w:rPr>
          <w:rStyle w:val="StyleUnderline"/>
          <w:sz w:val="44"/>
          <w:szCs w:val="44"/>
          <w:highlight w:val="yellow"/>
        </w:rPr>
        <w:t>U</w:t>
      </w:r>
      <w:r w:rsidR="00742F23" w:rsidRPr="00742F23">
        <w:rPr>
          <w:sz w:val="44"/>
          <w:szCs w:val="44"/>
        </w:rPr>
        <w:t xml:space="preserve"> </w:t>
      </w:r>
      <w:r w:rsidRPr="00742F23">
        <w:rPr>
          <w:rStyle w:val="StyleUnderline"/>
          <w:sz w:val="44"/>
          <w:szCs w:val="44"/>
          <w:highlight w:val="yellow"/>
        </w:rPr>
        <w:t>S</w:t>
      </w:r>
      <w:r w:rsidR="00742F23" w:rsidRPr="00742F23">
        <w:rPr>
          <w:sz w:val="44"/>
          <w:szCs w:val="44"/>
        </w:rPr>
        <w:t xml:space="preserve"> </w:t>
      </w:r>
      <w:r w:rsidRPr="00742F23">
        <w:rPr>
          <w:rStyle w:val="StyleUnderline"/>
          <w:sz w:val="44"/>
          <w:szCs w:val="44"/>
          <w:highlight w:val="yellow"/>
        </w:rPr>
        <w:t>That</w:t>
      </w:r>
      <w:r w:rsidR="00742F23" w:rsidRPr="00742F23">
        <w:rPr>
          <w:sz w:val="44"/>
          <w:szCs w:val="44"/>
        </w:rPr>
        <w:t xml:space="preserve"> </w:t>
      </w:r>
      <w:r w:rsidRPr="00742F23">
        <w:rPr>
          <w:rStyle w:val="StyleUnderline"/>
          <w:sz w:val="44"/>
          <w:szCs w:val="44"/>
          <w:highlight w:val="yellow"/>
        </w:rPr>
        <w:t>is not in their self-interest</w:t>
      </w:r>
      <w:r w:rsidR="00742F23" w:rsidRPr="00742F23">
        <w:rPr>
          <w:sz w:val="44"/>
          <w:szCs w:val="44"/>
        </w:rPr>
        <w:t xml:space="preserve"> </w:t>
      </w:r>
      <w:r w:rsidRPr="00742F23">
        <w:rPr>
          <w:sz w:val="44"/>
          <w:szCs w:val="44"/>
          <w:highlight w:val="yellow"/>
          <w:u w:val="single"/>
        </w:rPr>
        <w:t>what</w:t>
      </w:r>
      <w:r w:rsidR="00742F23" w:rsidRPr="00742F23">
        <w:rPr>
          <w:sz w:val="44"/>
          <w:szCs w:val="44"/>
        </w:rPr>
        <w:t xml:space="preserve"> </w:t>
      </w:r>
      <w:r w:rsidRPr="00742F23">
        <w:rPr>
          <w:sz w:val="44"/>
          <w:szCs w:val="44"/>
          <w:highlight w:val="yellow"/>
          <w:u w:val="single"/>
        </w:rPr>
        <w:t>leverage</w:t>
      </w:r>
      <w:r w:rsidR="00742F23" w:rsidRPr="00742F23">
        <w:rPr>
          <w:sz w:val="44"/>
          <w:szCs w:val="44"/>
        </w:rPr>
        <w:t xml:space="preserve"> </w:t>
      </w:r>
      <w:r w:rsidRPr="00742F23">
        <w:rPr>
          <w:sz w:val="44"/>
          <w:szCs w:val="44"/>
          <w:highlight w:val="yellow"/>
          <w:u w:val="single"/>
        </w:rPr>
        <w:t>would</w:t>
      </w:r>
      <w:r w:rsidR="00742F23" w:rsidRPr="00742F23">
        <w:rPr>
          <w:sz w:val="44"/>
          <w:szCs w:val="44"/>
        </w:rPr>
        <w:t xml:space="preserve"> </w:t>
      </w:r>
      <w:r w:rsidRPr="00742F23">
        <w:rPr>
          <w:sz w:val="44"/>
          <w:szCs w:val="44"/>
          <w:highlight w:val="yellow"/>
          <w:u w:val="single"/>
        </w:rPr>
        <w:t>Russia-China</w:t>
      </w:r>
      <w:r w:rsidR="00742F23" w:rsidRPr="00742F23">
        <w:rPr>
          <w:sz w:val="44"/>
          <w:szCs w:val="44"/>
        </w:rPr>
        <w:t xml:space="preserve"> </w:t>
      </w:r>
      <w:r w:rsidRPr="00742F23">
        <w:rPr>
          <w:sz w:val="44"/>
          <w:szCs w:val="44"/>
          <w:highlight w:val="yellow"/>
          <w:u w:val="single"/>
        </w:rPr>
        <w:t>have</w:t>
      </w:r>
      <w:r w:rsidR="00742F23" w:rsidRPr="00742F23">
        <w:rPr>
          <w:sz w:val="44"/>
          <w:szCs w:val="44"/>
        </w:rPr>
        <w:t xml:space="preserve"> </w:t>
      </w:r>
      <w:r w:rsidRPr="00742F23">
        <w:rPr>
          <w:sz w:val="44"/>
          <w:szCs w:val="44"/>
          <w:highlight w:val="yellow"/>
          <w:u w:val="single"/>
        </w:rPr>
        <w:t>on</w:t>
      </w:r>
      <w:r w:rsidR="00742F23" w:rsidRPr="00742F23">
        <w:rPr>
          <w:sz w:val="44"/>
          <w:szCs w:val="44"/>
        </w:rPr>
        <w:t xml:space="preserve"> </w:t>
      </w:r>
      <w:r w:rsidRPr="00742F23">
        <w:rPr>
          <w:sz w:val="44"/>
          <w:szCs w:val="44"/>
          <w:highlight w:val="yellow"/>
          <w:u w:val="single"/>
        </w:rPr>
        <w:t>U</w:t>
      </w:r>
      <w:r w:rsidR="00742F23" w:rsidRPr="00742F23">
        <w:rPr>
          <w:sz w:val="44"/>
          <w:szCs w:val="44"/>
        </w:rPr>
        <w:t xml:space="preserve"> </w:t>
      </w:r>
      <w:r w:rsidRPr="00742F23">
        <w:rPr>
          <w:sz w:val="44"/>
          <w:szCs w:val="44"/>
          <w:highlight w:val="yellow"/>
          <w:u w:val="single"/>
        </w:rPr>
        <w:t>S</w:t>
      </w:r>
      <w:r w:rsidR="00742F23" w:rsidRPr="00742F23">
        <w:rPr>
          <w:sz w:val="44"/>
          <w:szCs w:val="44"/>
        </w:rPr>
        <w:t xml:space="preserve"> </w:t>
      </w:r>
      <w:r w:rsidRPr="00742F23">
        <w:rPr>
          <w:sz w:val="44"/>
          <w:szCs w:val="44"/>
          <w:highlight w:val="yellow"/>
          <w:u w:val="single"/>
        </w:rPr>
        <w:t>They</w:t>
      </w:r>
      <w:r w:rsidR="00742F23" w:rsidRPr="00742F23">
        <w:rPr>
          <w:sz w:val="44"/>
          <w:szCs w:val="44"/>
        </w:rPr>
        <w:t xml:space="preserve"> </w:t>
      </w:r>
      <w:r w:rsidRPr="00742F23">
        <w:rPr>
          <w:sz w:val="44"/>
          <w:szCs w:val="44"/>
          <w:highlight w:val="yellow"/>
          <w:u w:val="single"/>
        </w:rPr>
        <w:t>wouldn’t</w:t>
      </w:r>
      <w:r w:rsidR="00742F23" w:rsidRPr="00742F23">
        <w:rPr>
          <w:sz w:val="44"/>
          <w:szCs w:val="44"/>
        </w:rPr>
        <w:t xml:space="preserve"> </w:t>
      </w:r>
      <w:r w:rsidRPr="00742F23">
        <w:rPr>
          <w:sz w:val="44"/>
          <w:szCs w:val="44"/>
          <w:highlight w:val="yellow"/>
          <w:u w:val="single"/>
        </w:rPr>
        <w:t>threaten</w:t>
      </w:r>
      <w:r w:rsidR="00742F23" w:rsidRPr="00742F23">
        <w:rPr>
          <w:sz w:val="44"/>
          <w:szCs w:val="44"/>
        </w:rPr>
        <w:t xml:space="preserve"> </w:t>
      </w:r>
      <w:r w:rsidRPr="00742F23">
        <w:rPr>
          <w:sz w:val="44"/>
          <w:szCs w:val="44"/>
          <w:highlight w:val="yellow"/>
          <w:u w:val="single"/>
        </w:rPr>
        <w:t>with</w:t>
      </w:r>
      <w:r w:rsidR="00742F23" w:rsidRPr="00742F23">
        <w:rPr>
          <w:sz w:val="44"/>
          <w:szCs w:val="44"/>
        </w:rPr>
        <w:t xml:space="preserve"> </w:t>
      </w:r>
      <w:r w:rsidRPr="00742F23">
        <w:rPr>
          <w:sz w:val="44"/>
          <w:szCs w:val="44"/>
          <w:highlight w:val="yellow"/>
          <w:u w:val="single"/>
        </w:rPr>
        <w:t>military</w:t>
      </w:r>
      <w:r w:rsidR="00742F23" w:rsidRPr="00742F23">
        <w:rPr>
          <w:sz w:val="44"/>
          <w:szCs w:val="44"/>
        </w:rPr>
        <w:t xml:space="preserve"> </w:t>
      </w:r>
      <w:r w:rsidRPr="00742F23">
        <w:rPr>
          <w:sz w:val="44"/>
          <w:szCs w:val="44"/>
          <w:highlight w:val="yellow"/>
          <w:u w:val="single"/>
        </w:rPr>
        <w:t>America</w:t>
      </w:r>
      <w:r w:rsidR="00742F23" w:rsidRPr="00742F23">
        <w:rPr>
          <w:sz w:val="44"/>
          <w:szCs w:val="44"/>
        </w:rPr>
        <w:t xml:space="preserve"> </w:t>
      </w:r>
      <w:r w:rsidRPr="00742F23">
        <w:rPr>
          <w:sz w:val="44"/>
          <w:szCs w:val="44"/>
          <w:highlight w:val="yellow"/>
          <w:u w:val="single"/>
        </w:rPr>
        <w:t>maintains</w:t>
      </w:r>
      <w:r w:rsidR="00742F23" w:rsidRPr="00742F23">
        <w:rPr>
          <w:sz w:val="44"/>
          <w:szCs w:val="44"/>
        </w:rPr>
        <w:t xml:space="preserve"> </w:t>
      </w:r>
      <w:r w:rsidRPr="00742F23">
        <w:rPr>
          <w:sz w:val="44"/>
          <w:szCs w:val="44"/>
          <w:highlight w:val="yellow"/>
          <w:u w:val="single"/>
        </w:rPr>
        <w:t>credible</w:t>
      </w:r>
      <w:r w:rsidR="00742F23" w:rsidRPr="00742F23">
        <w:rPr>
          <w:sz w:val="44"/>
          <w:szCs w:val="44"/>
        </w:rPr>
        <w:t xml:space="preserve"> </w:t>
      </w:r>
      <w:r w:rsidRPr="00742F23">
        <w:rPr>
          <w:sz w:val="44"/>
          <w:szCs w:val="44"/>
          <w:highlight w:val="yellow"/>
          <w:u w:val="single"/>
        </w:rPr>
        <w:t>global</w:t>
      </w:r>
      <w:r w:rsidR="00742F23" w:rsidRPr="00742F23">
        <w:rPr>
          <w:sz w:val="44"/>
          <w:szCs w:val="44"/>
        </w:rPr>
        <w:t xml:space="preserve"> </w:t>
      </w:r>
      <w:r w:rsidRPr="00742F23">
        <w:rPr>
          <w:sz w:val="44"/>
          <w:szCs w:val="44"/>
          <w:highlight w:val="yellow"/>
          <w:u w:val="single"/>
        </w:rPr>
        <w:t>deterrent</w:t>
      </w:r>
      <w:r w:rsidR="00742F23" w:rsidRPr="00742F23">
        <w:rPr>
          <w:sz w:val="44"/>
          <w:szCs w:val="44"/>
        </w:rPr>
        <w:t xml:space="preserve"> </w:t>
      </w:r>
      <w:r w:rsidRPr="00742F23">
        <w:rPr>
          <w:sz w:val="44"/>
          <w:szCs w:val="44"/>
          <w:highlight w:val="yellow"/>
          <w:u w:val="single"/>
        </w:rPr>
        <w:t>a Sino-Russian military</w:t>
      </w:r>
      <w:r w:rsidR="00742F23" w:rsidRPr="00742F23">
        <w:rPr>
          <w:sz w:val="44"/>
          <w:szCs w:val="44"/>
        </w:rPr>
        <w:t xml:space="preserve"> </w:t>
      </w:r>
      <w:r w:rsidRPr="00742F23">
        <w:rPr>
          <w:sz w:val="44"/>
          <w:szCs w:val="44"/>
          <w:highlight w:val="yellow"/>
          <w:u w:val="single"/>
        </w:rPr>
        <w:t>is</w:t>
      </w:r>
      <w:r w:rsidR="00742F23" w:rsidRPr="00742F23">
        <w:rPr>
          <w:sz w:val="44"/>
          <w:szCs w:val="44"/>
        </w:rPr>
        <w:t xml:space="preserve"> </w:t>
      </w:r>
      <w:r w:rsidRPr="00742F23">
        <w:rPr>
          <w:sz w:val="44"/>
          <w:szCs w:val="44"/>
          <w:highlight w:val="yellow"/>
          <w:u w:val="single"/>
        </w:rPr>
        <w:t>checkmated</w:t>
      </w:r>
      <w:r w:rsidR="00742F23" w:rsidRPr="00742F23">
        <w:rPr>
          <w:sz w:val="44"/>
          <w:szCs w:val="44"/>
        </w:rPr>
        <w:t xml:space="preserve"> </w:t>
      </w:r>
      <w:r w:rsidRPr="00742F23">
        <w:rPr>
          <w:sz w:val="44"/>
          <w:szCs w:val="44"/>
          <w:highlight w:val="yellow"/>
          <w:u w:val="single"/>
        </w:rPr>
        <w:t>political</w:t>
      </w:r>
      <w:r w:rsidR="00742F23" w:rsidRPr="00742F23">
        <w:rPr>
          <w:sz w:val="44"/>
          <w:szCs w:val="44"/>
        </w:rPr>
        <w:t xml:space="preserve"> </w:t>
      </w:r>
      <w:r w:rsidRPr="00742F23">
        <w:rPr>
          <w:sz w:val="44"/>
          <w:szCs w:val="44"/>
          <w:highlight w:val="yellow"/>
          <w:u w:val="single"/>
        </w:rPr>
        <w:t>warfare</w:t>
      </w:r>
      <w:r w:rsidR="00742F23" w:rsidRPr="00742F23">
        <w:rPr>
          <w:sz w:val="44"/>
          <w:szCs w:val="44"/>
        </w:rPr>
        <w:t xml:space="preserve"> </w:t>
      </w:r>
      <w:r w:rsidRPr="00742F23">
        <w:rPr>
          <w:sz w:val="44"/>
          <w:szCs w:val="44"/>
          <w:highlight w:val="yellow"/>
          <w:u w:val="single"/>
        </w:rPr>
        <w:t>from</w:t>
      </w:r>
      <w:r w:rsidR="00742F23" w:rsidRPr="00742F23">
        <w:rPr>
          <w:sz w:val="44"/>
          <w:szCs w:val="44"/>
        </w:rPr>
        <w:t xml:space="preserve"> </w:t>
      </w:r>
      <w:r w:rsidRPr="00742F23">
        <w:rPr>
          <w:sz w:val="44"/>
          <w:szCs w:val="44"/>
          <w:highlight w:val="yellow"/>
          <w:u w:val="single"/>
        </w:rPr>
        <w:t>corrosive</w:t>
      </w:r>
      <w:r w:rsidR="00742F23" w:rsidRPr="00742F23">
        <w:rPr>
          <w:sz w:val="44"/>
          <w:szCs w:val="44"/>
        </w:rPr>
        <w:t xml:space="preserve"> </w:t>
      </w:r>
      <w:r w:rsidRPr="00742F23">
        <w:rPr>
          <w:sz w:val="44"/>
          <w:szCs w:val="44"/>
          <w:highlight w:val="yellow"/>
          <w:u w:val="single"/>
        </w:rPr>
        <w:t>behavior</w:t>
      </w:r>
      <w:r w:rsidR="00742F23" w:rsidRPr="00742F23">
        <w:rPr>
          <w:sz w:val="44"/>
          <w:szCs w:val="44"/>
        </w:rPr>
        <w:t xml:space="preserve"> </w:t>
      </w:r>
      <w:r w:rsidRPr="00742F23">
        <w:rPr>
          <w:sz w:val="44"/>
          <w:szCs w:val="44"/>
          <w:highlight w:val="yellow"/>
          <w:u w:val="single"/>
        </w:rPr>
        <w:t>to</w:t>
      </w:r>
      <w:r w:rsidR="00742F23" w:rsidRPr="00742F23">
        <w:rPr>
          <w:sz w:val="44"/>
          <w:szCs w:val="44"/>
        </w:rPr>
        <w:t xml:space="preserve"> </w:t>
      </w:r>
      <w:r w:rsidRPr="00742F23">
        <w:rPr>
          <w:sz w:val="44"/>
          <w:szCs w:val="44"/>
          <w:highlight w:val="yellow"/>
          <w:u w:val="single"/>
        </w:rPr>
        <w:t>aggressive</w:t>
      </w:r>
      <w:r w:rsidR="00742F23" w:rsidRPr="00742F23">
        <w:rPr>
          <w:sz w:val="44"/>
          <w:szCs w:val="44"/>
        </w:rPr>
        <w:t xml:space="preserve"> </w:t>
      </w:r>
      <w:r w:rsidRPr="00742F23">
        <w:rPr>
          <w:sz w:val="44"/>
          <w:szCs w:val="44"/>
          <w:highlight w:val="yellow"/>
          <w:u w:val="single"/>
        </w:rPr>
        <w:t>diplomacy</w:t>
      </w:r>
      <w:r w:rsidR="00742F23" w:rsidRPr="00742F23">
        <w:rPr>
          <w:sz w:val="44"/>
          <w:szCs w:val="44"/>
        </w:rPr>
        <w:t xml:space="preserve"> </w:t>
      </w:r>
      <w:r w:rsidRPr="00742F23">
        <w:rPr>
          <w:sz w:val="44"/>
          <w:szCs w:val="44"/>
          <w:highlight w:val="yellow"/>
          <w:u w:val="single"/>
        </w:rPr>
        <w:t>are</w:t>
      </w:r>
      <w:r w:rsidR="00742F23" w:rsidRPr="00742F23">
        <w:rPr>
          <w:sz w:val="44"/>
          <w:szCs w:val="44"/>
        </w:rPr>
        <w:t xml:space="preserve"> </w:t>
      </w:r>
      <w:r w:rsidRPr="00742F23">
        <w:rPr>
          <w:sz w:val="44"/>
          <w:szCs w:val="44"/>
          <w:highlight w:val="yellow"/>
          <w:u w:val="single"/>
        </w:rPr>
        <w:t>a</w:t>
      </w:r>
      <w:r w:rsidR="00742F23" w:rsidRPr="00742F23">
        <w:rPr>
          <w:sz w:val="44"/>
          <w:szCs w:val="44"/>
        </w:rPr>
        <w:t xml:space="preserve"> </w:t>
      </w:r>
      <w:r w:rsidRPr="00742F23">
        <w:rPr>
          <w:sz w:val="44"/>
          <w:szCs w:val="44"/>
          <w:highlight w:val="yellow"/>
          <w:u w:val="single"/>
        </w:rPr>
        <w:t>problem</w:t>
      </w:r>
      <w:r w:rsidR="00742F23" w:rsidRPr="00742F23">
        <w:rPr>
          <w:sz w:val="44"/>
          <w:szCs w:val="44"/>
        </w:rPr>
        <w:t xml:space="preserve"> </w:t>
      </w:r>
      <w:r w:rsidRPr="00742F23">
        <w:rPr>
          <w:sz w:val="44"/>
          <w:szCs w:val="44"/>
          <w:highlight w:val="yellow"/>
          <w:u w:val="single"/>
        </w:rPr>
        <w:t>they</w:t>
      </w:r>
      <w:r w:rsidR="00742F23" w:rsidRPr="00742F23">
        <w:rPr>
          <w:sz w:val="44"/>
          <w:szCs w:val="44"/>
        </w:rPr>
        <w:t xml:space="preserve"> </w:t>
      </w:r>
      <w:r w:rsidRPr="00742F23">
        <w:rPr>
          <w:sz w:val="44"/>
          <w:szCs w:val="44"/>
          <w:highlight w:val="yellow"/>
          <w:u w:val="single"/>
        </w:rPr>
        <w:t>don’t</w:t>
      </w:r>
      <w:r w:rsidR="00742F23" w:rsidRPr="00742F23">
        <w:rPr>
          <w:sz w:val="44"/>
          <w:szCs w:val="44"/>
        </w:rPr>
        <w:t xml:space="preserve"> </w:t>
      </w:r>
      <w:r w:rsidRPr="00742F23">
        <w:rPr>
          <w:sz w:val="44"/>
          <w:szCs w:val="44"/>
          <w:highlight w:val="yellow"/>
          <w:u w:val="single"/>
        </w:rPr>
        <w:t>add</w:t>
      </w:r>
      <w:r w:rsidR="00742F23" w:rsidRPr="00742F23">
        <w:rPr>
          <w:sz w:val="44"/>
          <w:szCs w:val="44"/>
        </w:rPr>
        <w:t xml:space="preserve"> </w:t>
      </w:r>
      <w:r w:rsidRPr="00742F23">
        <w:rPr>
          <w:sz w:val="44"/>
          <w:szCs w:val="44"/>
          <w:highlight w:val="yellow"/>
          <w:u w:val="single"/>
        </w:rPr>
        <w:t>up</w:t>
      </w:r>
      <w:r w:rsidR="00742F23" w:rsidRPr="00742F23">
        <w:rPr>
          <w:sz w:val="44"/>
          <w:szCs w:val="44"/>
        </w:rPr>
        <w:t xml:space="preserve"> </w:t>
      </w:r>
      <w:r w:rsidRPr="00742F23">
        <w:rPr>
          <w:sz w:val="44"/>
          <w:szCs w:val="44"/>
          <w:highlight w:val="yellow"/>
          <w:u w:val="single"/>
        </w:rPr>
        <w:t>to</w:t>
      </w:r>
      <w:r w:rsidR="00742F23" w:rsidRPr="00742F23">
        <w:rPr>
          <w:sz w:val="44"/>
          <w:szCs w:val="44"/>
        </w:rPr>
        <w:t xml:space="preserve"> </w:t>
      </w:r>
      <w:r w:rsidRPr="00742F23">
        <w:rPr>
          <w:sz w:val="44"/>
          <w:szCs w:val="44"/>
          <w:highlight w:val="yellow"/>
          <w:u w:val="single"/>
        </w:rPr>
        <w:t>an</w:t>
      </w:r>
      <w:r w:rsidR="00742F23" w:rsidRPr="00742F23">
        <w:rPr>
          <w:sz w:val="44"/>
          <w:szCs w:val="44"/>
        </w:rPr>
        <w:t xml:space="preserve"> </w:t>
      </w:r>
      <w:r w:rsidRPr="00742F23">
        <w:rPr>
          <w:sz w:val="44"/>
          <w:szCs w:val="44"/>
          <w:highlight w:val="yellow"/>
          <w:u w:val="single"/>
        </w:rPr>
        <w:t>existential</w:t>
      </w:r>
      <w:r w:rsidR="00742F23" w:rsidRPr="00742F23">
        <w:rPr>
          <w:sz w:val="44"/>
          <w:szCs w:val="44"/>
        </w:rPr>
        <w:t xml:space="preserve"> </w:t>
      </w:r>
      <w:r w:rsidRPr="00742F23">
        <w:rPr>
          <w:sz w:val="44"/>
          <w:szCs w:val="44"/>
          <w:highlight w:val="yellow"/>
          <w:u w:val="single"/>
        </w:rPr>
        <w:t>threat</w:t>
      </w:r>
      <w:r w:rsidR="00742F23" w:rsidRPr="00742F23">
        <w:rPr>
          <w:sz w:val="44"/>
          <w:szCs w:val="44"/>
        </w:rPr>
        <w:t xml:space="preserve"> </w:t>
      </w:r>
      <w:r w:rsidRPr="00742F23">
        <w:rPr>
          <w:sz w:val="44"/>
          <w:szCs w:val="44"/>
          <w:highlight w:val="yellow"/>
          <w:u w:val="single"/>
        </w:rPr>
        <w:t>we</w:t>
      </w:r>
      <w:r w:rsidR="00742F23" w:rsidRPr="00742F23">
        <w:rPr>
          <w:sz w:val="44"/>
          <w:szCs w:val="44"/>
        </w:rPr>
        <w:t xml:space="preserve"> </w:t>
      </w:r>
      <w:r w:rsidRPr="00742F23">
        <w:rPr>
          <w:sz w:val="44"/>
          <w:szCs w:val="44"/>
          <w:highlight w:val="yellow"/>
          <w:u w:val="single"/>
        </w:rPr>
        <w:t>handle</w:t>
      </w:r>
      <w:r w:rsidR="00742F23" w:rsidRPr="00742F23">
        <w:rPr>
          <w:sz w:val="44"/>
          <w:szCs w:val="44"/>
        </w:rPr>
        <w:t xml:space="preserve"> </w:t>
      </w:r>
      <w:r w:rsidRPr="00742F23">
        <w:rPr>
          <w:sz w:val="44"/>
          <w:szCs w:val="44"/>
          <w:highlight w:val="yellow"/>
          <w:u w:val="single"/>
        </w:rPr>
        <w:t>this</w:t>
      </w:r>
      <w:r w:rsidR="00742F23" w:rsidRPr="00742F23">
        <w:rPr>
          <w:sz w:val="44"/>
          <w:szCs w:val="44"/>
        </w:rPr>
        <w:t xml:space="preserve"> </w:t>
      </w:r>
      <w:r w:rsidRPr="00742F23">
        <w:rPr>
          <w:sz w:val="44"/>
          <w:szCs w:val="44"/>
          <w:highlight w:val="yellow"/>
          <w:u w:val="single"/>
        </w:rPr>
        <w:t>without</w:t>
      </w:r>
      <w:r w:rsidR="00742F23" w:rsidRPr="00742F23">
        <w:rPr>
          <w:sz w:val="44"/>
          <w:szCs w:val="44"/>
        </w:rPr>
        <w:t xml:space="preserve"> </w:t>
      </w:r>
      <w:r w:rsidRPr="00742F23">
        <w:rPr>
          <w:sz w:val="44"/>
          <w:szCs w:val="44"/>
          <w:highlight w:val="yellow"/>
          <w:u w:val="single"/>
        </w:rPr>
        <w:t>undermining</w:t>
      </w:r>
      <w:r w:rsidR="00742F23" w:rsidRPr="00742F23">
        <w:rPr>
          <w:sz w:val="44"/>
          <w:szCs w:val="44"/>
        </w:rPr>
        <w:t xml:space="preserve"> </w:t>
      </w:r>
      <w:r w:rsidRPr="00742F23">
        <w:rPr>
          <w:sz w:val="44"/>
          <w:szCs w:val="44"/>
          <w:highlight w:val="yellow"/>
          <w:u w:val="single"/>
        </w:rPr>
        <w:t>our</w:t>
      </w:r>
      <w:r w:rsidR="00742F23" w:rsidRPr="00742F23">
        <w:rPr>
          <w:sz w:val="44"/>
          <w:szCs w:val="44"/>
        </w:rPr>
        <w:t xml:space="preserve"> </w:t>
      </w:r>
      <w:r w:rsidRPr="00742F23">
        <w:rPr>
          <w:sz w:val="44"/>
          <w:szCs w:val="44"/>
          <w:highlight w:val="yellow"/>
          <w:u w:val="single"/>
        </w:rPr>
        <w:t>own</w:t>
      </w:r>
      <w:r w:rsidR="00742F23" w:rsidRPr="00742F23">
        <w:rPr>
          <w:sz w:val="44"/>
          <w:szCs w:val="44"/>
        </w:rPr>
        <w:t xml:space="preserve"> </w:t>
      </w:r>
      <w:r w:rsidRPr="00742F23">
        <w:rPr>
          <w:sz w:val="44"/>
          <w:szCs w:val="44"/>
          <w:highlight w:val="yellow"/>
          <w:u w:val="single"/>
        </w:rPr>
        <w:t>interests</w:t>
      </w:r>
      <w:r w:rsidR="00742F23" w:rsidRPr="00742F23">
        <w:rPr>
          <w:sz w:val="44"/>
          <w:szCs w:val="44"/>
        </w:rPr>
        <w:t xml:space="preserve"> </w:t>
      </w:r>
      <w:r w:rsidRPr="00742F23">
        <w:rPr>
          <w:sz w:val="44"/>
          <w:szCs w:val="44"/>
          <w:highlight w:val="yellow"/>
          <w:u w:val="single"/>
        </w:rPr>
        <w:t>they</w:t>
      </w:r>
      <w:r w:rsidR="00742F23" w:rsidRPr="00742F23">
        <w:rPr>
          <w:sz w:val="44"/>
          <w:szCs w:val="44"/>
        </w:rPr>
        <w:t xml:space="preserve"> </w:t>
      </w:r>
      <w:r w:rsidRPr="00742F23">
        <w:rPr>
          <w:sz w:val="44"/>
          <w:szCs w:val="44"/>
          <w:highlight w:val="yellow"/>
          <w:u w:val="single"/>
        </w:rPr>
        <w:t>would</w:t>
      </w:r>
      <w:r w:rsidR="00742F23" w:rsidRPr="00742F23">
        <w:rPr>
          <w:sz w:val="44"/>
          <w:szCs w:val="44"/>
        </w:rPr>
        <w:t xml:space="preserve"> </w:t>
      </w:r>
      <w:r w:rsidRPr="00742F23">
        <w:rPr>
          <w:sz w:val="44"/>
          <w:szCs w:val="44"/>
          <w:highlight w:val="yellow"/>
          <w:u w:val="single"/>
        </w:rPr>
        <w:t>be</w:t>
      </w:r>
      <w:r w:rsidR="00742F23" w:rsidRPr="00742F23">
        <w:rPr>
          <w:sz w:val="44"/>
          <w:szCs w:val="44"/>
        </w:rPr>
        <w:t xml:space="preserve"> </w:t>
      </w:r>
      <w:r w:rsidRPr="00742F23">
        <w:rPr>
          <w:sz w:val="44"/>
          <w:szCs w:val="44"/>
          <w:highlight w:val="yellow"/>
          <w:u w:val="single"/>
        </w:rPr>
        <w:t>foolish</w:t>
      </w:r>
      <w:r w:rsidR="00742F23" w:rsidRPr="00742F23">
        <w:rPr>
          <w:sz w:val="44"/>
          <w:szCs w:val="44"/>
        </w:rPr>
        <w:t xml:space="preserve"> </w:t>
      </w:r>
      <w:r w:rsidRPr="00742F23">
        <w:rPr>
          <w:sz w:val="44"/>
          <w:szCs w:val="44"/>
          <w:highlight w:val="yellow"/>
          <w:u w:val="single"/>
        </w:rPr>
        <w:t>to</w:t>
      </w:r>
      <w:r w:rsidR="00742F23" w:rsidRPr="00742F23">
        <w:rPr>
          <w:sz w:val="44"/>
          <w:szCs w:val="44"/>
        </w:rPr>
        <w:t xml:space="preserve"> </w:t>
      </w:r>
      <w:r w:rsidRPr="00742F23">
        <w:rPr>
          <w:sz w:val="44"/>
          <w:szCs w:val="44"/>
          <w:highlight w:val="yellow"/>
          <w:u w:val="single"/>
        </w:rPr>
        <w:t>trust</w:t>
      </w:r>
      <w:r w:rsidR="00742F23" w:rsidRPr="00742F23">
        <w:rPr>
          <w:sz w:val="44"/>
          <w:szCs w:val="44"/>
        </w:rPr>
        <w:t xml:space="preserve"> </w:t>
      </w:r>
      <w:r w:rsidRPr="00742F23">
        <w:rPr>
          <w:sz w:val="44"/>
          <w:szCs w:val="44"/>
          <w:highlight w:val="yellow"/>
          <w:u w:val="single"/>
        </w:rPr>
        <w:t>each</w:t>
      </w:r>
      <w:r w:rsidR="00742F23" w:rsidRPr="00742F23">
        <w:rPr>
          <w:sz w:val="44"/>
          <w:szCs w:val="44"/>
        </w:rPr>
        <w:t xml:space="preserve"> </w:t>
      </w:r>
      <w:r w:rsidRPr="00742F23">
        <w:rPr>
          <w:sz w:val="44"/>
          <w:szCs w:val="44"/>
          <w:highlight w:val="yellow"/>
          <w:u w:val="single"/>
        </w:rPr>
        <w:t>other</w:t>
      </w:r>
      <w:r w:rsidR="00742F23" w:rsidRPr="00742F23">
        <w:rPr>
          <w:sz w:val="44"/>
          <w:szCs w:val="44"/>
        </w:rPr>
        <w:t xml:space="preserve"> </w:t>
      </w:r>
      <w:r w:rsidRPr="00742F23">
        <w:rPr>
          <w:sz w:val="44"/>
          <w:szCs w:val="44"/>
          <w:highlight w:val="yellow"/>
          <w:u w:val="single"/>
        </w:rPr>
        <w:t>too</w:t>
      </w:r>
      <w:r w:rsidR="00742F23" w:rsidRPr="00742F23">
        <w:rPr>
          <w:sz w:val="44"/>
          <w:szCs w:val="44"/>
        </w:rPr>
        <w:t xml:space="preserve"> </w:t>
      </w:r>
      <w:r w:rsidRPr="00742F23">
        <w:rPr>
          <w:sz w:val="44"/>
          <w:szCs w:val="44"/>
          <w:highlight w:val="yellow"/>
          <w:u w:val="single"/>
        </w:rPr>
        <w:t>much</w:t>
      </w:r>
    </w:p>
    <w:p w14:paraId="4A2D4A20" w14:textId="77777777" w:rsidR="00C35F48" w:rsidRPr="00742F23" w:rsidRDefault="00C35F48" w:rsidP="00C35F48">
      <w:pPr>
        <w:pStyle w:val="Heading4"/>
        <w:rPr>
          <w:sz w:val="44"/>
          <w:szCs w:val="44"/>
        </w:rPr>
      </w:pPr>
      <w:r w:rsidRPr="00742F23">
        <w:rPr>
          <w:sz w:val="44"/>
          <w:szCs w:val="44"/>
        </w:rPr>
        <w:t>Relations aren’t useful militarily- kills the militarization internal link</w:t>
      </w:r>
    </w:p>
    <w:p w14:paraId="468190FB" w14:textId="1DBE6AFB" w:rsidR="00C35F48" w:rsidRPr="00742F23" w:rsidRDefault="00C35F48" w:rsidP="00C35F48">
      <w:pPr>
        <w:rPr>
          <w:b/>
          <w:sz w:val="44"/>
          <w:szCs w:val="44"/>
          <w:u w:val="single"/>
        </w:rPr>
      </w:pPr>
      <w:r w:rsidRPr="00742F23">
        <w:rPr>
          <w:rStyle w:val="Style13ptBold"/>
          <w:sz w:val="44"/>
          <w:szCs w:val="44"/>
        </w:rPr>
        <w:t xml:space="preserve">Cheng 21 </w:t>
      </w:r>
    </w:p>
    <w:p w14:paraId="0EFE37D1" w14:textId="146CF517" w:rsidR="00D74BFD" w:rsidRPr="00742F23" w:rsidRDefault="00D74BFD" w:rsidP="00D74BFD">
      <w:pPr>
        <w:rPr>
          <w:sz w:val="44"/>
          <w:szCs w:val="44"/>
        </w:rPr>
      </w:pPr>
      <w:r w:rsidRPr="00742F23">
        <w:rPr>
          <w:sz w:val="44"/>
          <w:szCs w:val="44"/>
          <w:highlight w:val="yellow"/>
          <w:u w:val="single"/>
        </w:rPr>
        <w:t>Beijing</w:t>
      </w:r>
      <w:r w:rsidR="003D4FB3" w:rsidRPr="00742F23">
        <w:rPr>
          <w:sz w:val="44"/>
          <w:szCs w:val="44"/>
        </w:rPr>
        <w:t xml:space="preserve"> </w:t>
      </w:r>
      <w:r w:rsidRPr="00742F23">
        <w:rPr>
          <w:sz w:val="44"/>
          <w:szCs w:val="44"/>
          <w:highlight w:val="yellow"/>
          <w:u w:val="single"/>
        </w:rPr>
        <w:t>wants</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ensure</w:t>
      </w:r>
      <w:r w:rsidR="003D4FB3" w:rsidRPr="00742F23">
        <w:rPr>
          <w:sz w:val="44"/>
          <w:szCs w:val="44"/>
        </w:rPr>
        <w:t xml:space="preserve"> </w:t>
      </w:r>
      <w:r w:rsidRPr="00742F23">
        <w:rPr>
          <w:sz w:val="44"/>
          <w:szCs w:val="44"/>
          <w:highlight w:val="yellow"/>
          <w:u w:val="single"/>
        </w:rPr>
        <w:t>if</w:t>
      </w:r>
      <w:r w:rsidR="003D4FB3" w:rsidRPr="00742F23">
        <w:rPr>
          <w:sz w:val="44"/>
          <w:szCs w:val="44"/>
        </w:rPr>
        <w:t xml:space="preserve"> </w:t>
      </w:r>
      <w:r w:rsidRPr="00742F23">
        <w:rPr>
          <w:sz w:val="44"/>
          <w:szCs w:val="44"/>
          <w:highlight w:val="yellow"/>
          <w:u w:val="single"/>
        </w:rPr>
        <w:t>it</w:t>
      </w:r>
      <w:r w:rsidR="003D4FB3" w:rsidRPr="00742F23">
        <w:rPr>
          <w:sz w:val="44"/>
          <w:szCs w:val="44"/>
        </w:rPr>
        <w:t xml:space="preserve"> </w:t>
      </w:r>
      <w:r w:rsidRPr="00742F23">
        <w:rPr>
          <w:sz w:val="44"/>
          <w:szCs w:val="44"/>
          <w:highlight w:val="yellow"/>
          <w:u w:val="single"/>
        </w:rPr>
        <w:t>were</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take</w:t>
      </w:r>
      <w:r w:rsidR="003D4FB3" w:rsidRPr="00742F23">
        <w:rPr>
          <w:sz w:val="44"/>
          <w:szCs w:val="44"/>
        </w:rPr>
        <w:t xml:space="preserve"> </w:t>
      </w:r>
      <w:r w:rsidRPr="00742F23">
        <w:rPr>
          <w:sz w:val="44"/>
          <w:szCs w:val="44"/>
          <w:highlight w:val="yellow"/>
          <w:u w:val="single"/>
        </w:rPr>
        <w:t>military</w:t>
      </w:r>
      <w:r w:rsidR="003D4FB3" w:rsidRPr="00742F23">
        <w:rPr>
          <w:sz w:val="44"/>
          <w:szCs w:val="44"/>
        </w:rPr>
        <w:t xml:space="preserve"> </w:t>
      </w:r>
      <w:r w:rsidRPr="00742F23">
        <w:rPr>
          <w:sz w:val="44"/>
          <w:szCs w:val="44"/>
          <w:highlight w:val="yellow"/>
          <w:u w:val="single"/>
        </w:rPr>
        <w:t>action</w:t>
      </w:r>
      <w:r w:rsidR="003D4FB3" w:rsidRPr="00742F23">
        <w:rPr>
          <w:sz w:val="44"/>
          <w:szCs w:val="44"/>
        </w:rPr>
        <w:t xml:space="preserve"> </w:t>
      </w:r>
      <w:r w:rsidRPr="00742F23">
        <w:rPr>
          <w:sz w:val="44"/>
          <w:szCs w:val="44"/>
          <w:highlight w:val="yellow"/>
          <w:u w:val="single"/>
        </w:rPr>
        <w:t>against</w:t>
      </w:r>
      <w:r w:rsidR="003D4FB3" w:rsidRPr="00742F23">
        <w:rPr>
          <w:sz w:val="44"/>
          <w:szCs w:val="44"/>
        </w:rPr>
        <w:t xml:space="preserve"> </w:t>
      </w:r>
      <w:r w:rsidRPr="00742F23">
        <w:rPr>
          <w:sz w:val="44"/>
          <w:szCs w:val="44"/>
          <w:highlight w:val="yellow"/>
          <w:u w:val="single"/>
        </w:rPr>
        <w:t>Taiwan</w:t>
      </w:r>
      <w:r w:rsidR="003D4FB3" w:rsidRPr="00742F23">
        <w:rPr>
          <w:sz w:val="44"/>
          <w:szCs w:val="44"/>
        </w:rPr>
        <w:t xml:space="preserve"> </w:t>
      </w:r>
      <w:r w:rsidRPr="00742F23">
        <w:rPr>
          <w:sz w:val="44"/>
          <w:szCs w:val="44"/>
          <w:highlight w:val="yellow"/>
          <w:u w:val="single"/>
        </w:rPr>
        <w:t>Russians</w:t>
      </w:r>
      <w:r w:rsidR="003D4FB3" w:rsidRPr="00742F23">
        <w:rPr>
          <w:sz w:val="44"/>
          <w:szCs w:val="44"/>
        </w:rPr>
        <w:t xml:space="preserve"> </w:t>
      </w:r>
      <w:r w:rsidRPr="00742F23">
        <w:rPr>
          <w:sz w:val="44"/>
          <w:szCs w:val="44"/>
          <w:highlight w:val="yellow"/>
          <w:u w:val="single"/>
        </w:rPr>
        <w:t>wouldn’t</w:t>
      </w:r>
      <w:r w:rsidR="003D4FB3" w:rsidRPr="00742F23">
        <w:rPr>
          <w:sz w:val="44"/>
          <w:szCs w:val="44"/>
        </w:rPr>
        <w:t xml:space="preserve"> </w:t>
      </w:r>
      <w:r w:rsidRPr="00742F23">
        <w:rPr>
          <w:sz w:val="44"/>
          <w:szCs w:val="44"/>
          <w:highlight w:val="yellow"/>
          <w:u w:val="single"/>
        </w:rPr>
        <w:t>do</w:t>
      </w:r>
      <w:r w:rsidR="003D4FB3" w:rsidRPr="00742F23">
        <w:rPr>
          <w:sz w:val="44"/>
          <w:szCs w:val="44"/>
        </w:rPr>
        <w:t xml:space="preserve"> </w:t>
      </w:r>
      <w:r w:rsidRPr="00742F23">
        <w:rPr>
          <w:sz w:val="44"/>
          <w:szCs w:val="44"/>
          <w:highlight w:val="yellow"/>
          <w:u w:val="single"/>
        </w:rPr>
        <w:t>anything</w:t>
      </w:r>
      <w:r w:rsidR="003D4FB3" w:rsidRPr="00742F23">
        <w:rPr>
          <w:sz w:val="44"/>
          <w:szCs w:val="44"/>
        </w:rPr>
        <w:t xml:space="preserve"> </w:t>
      </w:r>
      <w:r w:rsidRPr="00742F23">
        <w:rPr>
          <w:sz w:val="44"/>
          <w:szCs w:val="44"/>
          <w:highlight w:val="yellow"/>
          <w:u w:val="single"/>
        </w:rPr>
        <w:t>Putin</w:t>
      </w:r>
      <w:r w:rsidR="003D4FB3" w:rsidRPr="00742F23">
        <w:rPr>
          <w:sz w:val="44"/>
          <w:szCs w:val="44"/>
        </w:rPr>
        <w:t xml:space="preserve"> </w:t>
      </w:r>
      <w:r w:rsidRPr="00742F23">
        <w:rPr>
          <w:sz w:val="44"/>
          <w:szCs w:val="44"/>
          <w:highlight w:val="yellow"/>
          <w:u w:val="single"/>
        </w:rPr>
        <w:t>knows</w:t>
      </w:r>
      <w:r w:rsidR="003D4FB3" w:rsidRPr="00742F23">
        <w:rPr>
          <w:sz w:val="44"/>
          <w:szCs w:val="44"/>
        </w:rPr>
        <w:t xml:space="preserve"> </w:t>
      </w:r>
      <w:r w:rsidRPr="00742F23">
        <w:rPr>
          <w:sz w:val="44"/>
          <w:szCs w:val="44"/>
          <w:highlight w:val="yellow"/>
          <w:u w:val="single"/>
        </w:rPr>
        <w:t>that</w:t>
      </w:r>
      <w:r w:rsidR="003D4FB3" w:rsidRPr="00742F23">
        <w:rPr>
          <w:sz w:val="44"/>
          <w:szCs w:val="44"/>
        </w:rPr>
        <w:t xml:space="preserve"> </w:t>
      </w:r>
      <w:r w:rsidRPr="00742F23">
        <w:rPr>
          <w:sz w:val="44"/>
          <w:szCs w:val="44"/>
          <w:highlight w:val="yellow"/>
          <w:u w:val="single"/>
        </w:rPr>
        <w:t>if</w:t>
      </w:r>
      <w:r w:rsidR="003D4FB3" w:rsidRPr="00742F23">
        <w:rPr>
          <w:sz w:val="44"/>
          <w:szCs w:val="44"/>
        </w:rPr>
        <w:t xml:space="preserve"> </w:t>
      </w:r>
      <w:r w:rsidRPr="00742F23">
        <w:rPr>
          <w:sz w:val="44"/>
          <w:szCs w:val="44"/>
          <w:highlight w:val="yellow"/>
          <w:u w:val="single"/>
        </w:rPr>
        <w:t>he</w:t>
      </w:r>
      <w:r w:rsidR="003D4FB3" w:rsidRPr="00742F23">
        <w:rPr>
          <w:sz w:val="44"/>
          <w:szCs w:val="44"/>
        </w:rPr>
        <w:t xml:space="preserve"> </w:t>
      </w:r>
      <w:r w:rsidRPr="00742F23">
        <w:rPr>
          <w:sz w:val="44"/>
          <w:szCs w:val="44"/>
          <w:highlight w:val="yellow"/>
          <w:u w:val="single"/>
        </w:rPr>
        <w:t>invaded</w:t>
      </w:r>
      <w:r w:rsidR="003D4FB3" w:rsidRPr="00742F23">
        <w:rPr>
          <w:sz w:val="44"/>
          <w:szCs w:val="44"/>
        </w:rPr>
        <w:t xml:space="preserve"> </w:t>
      </w:r>
      <w:r w:rsidRPr="00742F23">
        <w:rPr>
          <w:sz w:val="44"/>
          <w:szCs w:val="44"/>
          <w:highlight w:val="yellow"/>
          <w:u w:val="single"/>
        </w:rPr>
        <w:t>Ukraine</w:t>
      </w:r>
      <w:r w:rsidR="003D4FB3" w:rsidRPr="00742F23">
        <w:rPr>
          <w:sz w:val="44"/>
          <w:szCs w:val="44"/>
        </w:rPr>
        <w:t xml:space="preserve"> </w:t>
      </w:r>
      <w:r w:rsidRPr="00742F23">
        <w:rPr>
          <w:sz w:val="44"/>
          <w:szCs w:val="44"/>
          <w:highlight w:val="yellow"/>
          <w:u w:val="single"/>
        </w:rPr>
        <w:t>China</w:t>
      </w:r>
      <w:r w:rsidR="003D4FB3" w:rsidRPr="00742F23">
        <w:rPr>
          <w:sz w:val="44"/>
          <w:szCs w:val="44"/>
        </w:rPr>
        <w:t xml:space="preserve"> </w:t>
      </w:r>
      <w:r w:rsidRPr="00742F23">
        <w:rPr>
          <w:sz w:val="44"/>
          <w:szCs w:val="44"/>
          <w:highlight w:val="yellow"/>
          <w:u w:val="single"/>
        </w:rPr>
        <w:t>isn’t</w:t>
      </w:r>
      <w:r w:rsidR="003D4FB3" w:rsidRPr="00742F23">
        <w:rPr>
          <w:sz w:val="44"/>
          <w:szCs w:val="44"/>
        </w:rPr>
        <w:t xml:space="preserve"> </w:t>
      </w:r>
      <w:r w:rsidRPr="00742F23">
        <w:rPr>
          <w:sz w:val="44"/>
          <w:szCs w:val="44"/>
          <w:highlight w:val="yellow"/>
          <w:u w:val="single"/>
        </w:rPr>
        <w:t>going</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send</w:t>
      </w:r>
      <w:r w:rsidR="003D4FB3" w:rsidRPr="00742F23">
        <w:rPr>
          <w:sz w:val="44"/>
          <w:szCs w:val="44"/>
        </w:rPr>
        <w:t xml:space="preserve"> </w:t>
      </w:r>
      <w:r w:rsidRPr="00742F23">
        <w:rPr>
          <w:sz w:val="44"/>
          <w:szCs w:val="44"/>
          <w:highlight w:val="yellow"/>
          <w:u w:val="single"/>
        </w:rPr>
        <w:t>help</w:t>
      </w:r>
      <w:r w:rsidR="003D4FB3" w:rsidRPr="00742F23">
        <w:rPr>
          <w:sz w:val="44"/>
          <w:szCs w:val="44"/>
        </w:rPr>
        <w:t xml:space="preserve"> </w:t>
      </w:r>
      <w:r w:rsidRPr="00742F23">
        <w:rPr>
          <w:sz w:val="44"/>
          <w:szCs w:val="44"/>
          <w:highlight w:val="yellow"/>
          <w:u w:val="single"/>
        </w:rPr>
        <w:t>International</w:t>
      </w:r>
      <w:r w:rsidR="003D4FB3" w:rsidRPr="00742F23">
        <w:rPr>
          <w:sz w:val="44"/>
          <w:szCs w:val="44"/>
        </w:rPr>
        <w:t xml:space="preserve"> </w:t>
      </w:r>
      <w:r w:rsidRPr="00742F23">
        <w:rPr>
          <w:sz w:val="44"/>
          <w:szCs w:val="44"/>
          <w:highlight w:val="yellow"/>
          <w:u w:val="single"/>
        </w:rPr>
        <w:t>pressure</w:t>
      </w:r>
      <w:r w:rsidR="003D4FB3" w:rsidRPr="00742F23">
        <w:rPr>
          <w:sz w:val="44"/>
          <w:szCs w:val="44"/>
        </w:rPr>
        <w:t xml:space="preserve"> </w:t>
      </w:r>
      <w:r w:rsidRPr="00742F23">
        <w:rPr>
          <w:sz w:val="44"/>
          <w:szCs w:val="44"/>
          <w:highlight w:val="yellow"/>
          <w:u w:val="single"/>
        </w:rPr>
        <w:t>not</w:t>
      </w:r>
      <w:r w:rsidR="003D4FB3" w:rsidRPr="00742F23">
        <w:rPr>
          <w:sz w:val="44"/>
          <w:szCs w:val="44"/>
        </w:rPr>
        <w:t xml:space="preserve"> </w:t>
      </w:r>
      <w:r w:rsidRPr="00742F23">
        <w:rPr>
          <w:sz w:val="44"/>
          <w:szCs w:val="44"/>
          <w:highlight w:val="yellow"/>
          <w:u w:val="single"/>
        </w:rPr>
        <w:t>enough</w:t>
      </w:r>
      <w:r w:rsidR="003D4FB3" w:rsidRPr="00742F23">
        <w:rPr>
          <w:sz w:val="44"/>
          <w:szCs w:val="44"/>
        </w:rPr>
        <w:t xml:space="preserve"> </w:t>
      </w:r>
      <w:r w:rsidRPr="00742F23">
        <w:rPr>
          <w:sz w:val="44"/>
          <w:szCs w:val="44"/>
          <w:highlight w:val="yellow"/>
          <w:u w:val="single"/>
        </w:rPr>
        <w:t>for</w:t>
      </w:r>
      <w:r w:rsidR="003D4FB3" w:rsidRPr="00742F23">
        <w:rPr>
          <w:sz w:val="44"/>
          <w:szCs w:val="44"/>
        </w:rPr>
        <w:t xml:space="preserve"> </w:t>
      </w:r>
      <w:r w:rsidRPr="00742F23">
        <w:rPr>
          <w:sz w:val="44"/>
          <w:szCs w:val="44"/>
          <w:highlight w:val="yellow"/>
          <w:u w:val="single"/>
        </w:rPr>
        <w:t>countries</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send</w:t>
      </w:r>
      <w:r w:rsidR="003D4FB3" w:rsidRPr="00742F23">
        <w:rPr>
          <w:sz w:val="44"/>
          <w:szCs w:val="44"/>
        </w:rPr>
        <w:t xml:space="preserve"> </w:t>
      </w:r>
      <w:r w:rsidRPr="00742F23">
        <w:rPr>
          <w:sz w:val="44"/>
          <w:szCs w:val="44"/>
          <w:highlight w:val="yellow"/>
          <w:u w:val="single"/>
        </w:rPr>
        <w:t>military</w:t>
      </w:r>
      <w:r w:rsidR="003D4FB3" w:rsidRPr="00742F23">
        <w:rPr>
          <w:sz w:val="44"/>
          <w:szCs w:val="44"/>
        </w:rPr>
        <w:t xml:space="preserve"> </w:t>
      </w:r>
      <w:r w:rsidRPr="00742F23">
        <w:rPr>
          <w:sz w:val="44"/>
          <w:szCs w:val="44"/>
          <w:highlight w:val="yellow"/>
          <w:u w:val="single"/>
        </w:rPr>
        <w:t>support</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each</w:t>
      </w:r>
      <w:r w:rsidR="003D4FB3" w:rsidRPr="00742F23">
        <w:rPr>
          <w:sz w:val="44"/>
          <w:szCs w:val="44"/>
        </w:rPr>
        <w:t xml:space="preserve"> </w:t>
      </w:r>
      <w:r w:rsidRPr="00742F23">
        <w:rPr>
          <w:sz w:val="44"/>
          <w:szCs w:val="44"/>
          <w:highlight w:val="yellow"/>
          <w:u w:val="single"/>
        </w:rPr>
        <w:t>other</w:t>
      </w:r>
      <w:r w:rsidR="003D4FB3" w:rsidRPr="00742F23">
        <w:rPr>
          <w:sz w:val="44"/>
          <w:szCs w:val="44"/>
        </w:rPr>
        <w:t xml:space="preserve"> </w:t>
      </w:r>
      <w:r w:rsidRPr="00742F23">
        <w:rPr>
          <w:sz w:val="44"/>
          <w:szCs w:val="44"/>
          <w:highlight w:val="yellow"/>
          <w:u w:val="single"/>
        </w:rPr>
        <w:t>Russia-China</w:t>
      </w:r>
      <w:r w:rsidR="003D4FB3" w:rsidRPr="00742F23">
        <w:rPr>
          <w:sz w:val="44"/>
          <w:szCs w:val="44"/>
        </w:rPr>
        <w:t xml:space="preserve"> </w:t>
      </w:r>
      <w:r w:rsidRPr="00742F23">
        <w:rPr>
          <w:sz w:val="44"/>
          <w:szCs w:val="44"/>
          <w:highlight w:val="yellow"/>
          <w:u w:val="single"/>
        </w:rPr>
        <w:t>relations</w:t>
      </w:r>
      <w:r w:rsidR="003D4FB3" w:rsidRPr="00742F23">
        <w:rPr>
          <w:sz w:val="44"/>
          <w:szCs w:val="44"/>
        </w:rPr>
        <w:t xml:space="preserve"> </w:t>
      </w:r>
      <w:r w:rsidRPr="00742F23">
        <w:rPr>
          <w:sz w:val="44"/>
          <w:szCs w:val="44"/>
          <w:highlight w:val="yellow"/>
          <w:u w:val="single"/>
        </w:rPr>
        <w:t>not</w:t>
      </w:r>
      <w:r w:rsidR="003D4FB3" w:rsidRPr="00742F23">
        <w:rPr>
          <w:sz w:val="44"/>
          <w:szCs w:val="44"/>
        </w:rPr>
        <w:t xml:space="preserve"> </w:t>
      </w:r>
      <w:r w:rsidRPr="00742F23">
        <w:rPr>
          <w:sz w:val="44"/>
          <w:szCs w:val="44"/>
          <w:highlight w:val="yellow"/>
          <w:u w:val="single"/>
        </w:rPr>
        <w:t>an</w:t>
      </w:r>
      <w:r w:rsidR="003D4FB3" w:rsidRPr="00742F23">
        <w:rPr>
          <w:sz w:val="44"/>
          <w:szCs w:val="44"/>
        </w:rPr>
        <w:t xml:space="preserve"> </w:t>
      </w:r>
      <w:r w:rsidRPr="00742F23">
        <w:rPr>
          <w:sz w:val="44"/>
          <w:szCs w:val="44"/>
          <w:highlight w:val="yellow"/>
          <w:u w:val="single"/>
        </w:rPr>
        <w:t>alliance</w:t>
      </w:r>
      <w:r w:rsidR="003D4FB3" w:rsidRPr="00742F23">
        <w:rPr>
          <w:sz w:val="44"/>
          <w:szCs w:val="44"/>
        </w:rPr>
        <w:t xml:space="preserve"> </w:t>
      </w:r>
      <w:r w:rsidRPr="00742F23">
        <w:rPr>
          <w:sz w:val="44"/>
          <w:szCs w:val="44"/>
          <w:highlight w:val="yellow"/>
          <w:u w:val="single"/>
        </w:rPr>
        <w:t>Releases</w:t>
      </w:r>
      <w:r w:rsidR="003D4FB3" w:rsidRPr="00742F23">
        <w:rPr>
          <w:sz w:val="44"/>
          <w:szCs w:val="44"/>
        </w:rPr>
        <w:t xml:space="preserve"> </w:t>
      </w:r>
      <w:r w:rsidRPr="00742F23">
        <w:rPr>
          <w:sz w:val="44"/>
          <w:szCs w:val="44"/>
          <w:highlight w:val="yellow"/>
          <w:u w:val="single"/>
        </w:rPr>
        <w:t>did</w:t>
      </w:r>
      <w:r w:rsidR="003D4FB3" w:rsidRPr="00742F23">
        <w:rPr>
          <w:sz w:val="44"/>
          <w:szCs w:val="44"/>
        </w:rPr>
        <w:t xml:space="preserve"> </w:t>
      </w:r>
      <w:r w:rsidRPr="00742F23">
        <w:rPr>
          <w:sz w:val="44"/>
          <w:szCs w:val="44"/>
          <w:highlight w:val="yellow"/>
          <w:u w:val="single"/>
        </w:rPr>
        <w:t>not</w:t>
      </w:r>
      <w:r w:rsidR="003D4FB3" w:rsidRPr="00742F23">
        <w:rPr>
          <w:sz w:val="44"/>
          <w:szCs w:val="44"/>
        </w:rPr>
        <w:t xml:space="preserve"> </w:t>
      </w:r>
      <w:r w:rsidRPr="00742F23">
        <w:rPr>
          <w:sz w:val="44"/>
          <w:szCs w:val="44"/>
          <w:highlight w:val="yellow"/>
          <w:u w:val="single"/>
        </w:rPr>
        <w:t>describe</w:t>
      </w:r>
      <w:r w:rsidR="003D4FB3" w:rsidRPr="00742F23">
        <w:rPr>
          <w:sz w:val="44"/>
          <w:szCs w:val="44"/>
        </w:rPr>
        <w:t xml:space="preserve"> </w:t>
      </w:r>
      <w:r w:rsidRPr="00742F23">
        <w:rPr>
          <w:sz w:val="44"/>
          <w:szCs w:val="44"/>
          <w:highlight w:val="yellow"/>
          <w:u w:val="single"/>
        </w:rPr>
        <w:t>the</w:t>
      </w:r>
      <w:r w:rsidR="003D4FB3" w:rsidRPr="00742F23">
        <w:rPr>
          <w:sz w:val="44"/>
          <w:szCs w:val="44"/>
        </w:rPr>
        <w:t xml:space="preserve"> </w:t>
      </w:r>
      <w:r w:rsidRPr="00742F23">
        <w:rPr>
          <w:sz w:val="44"/>
          <w:szCs w:val="44"/>
          <w:highlight w:val="yellow"/>
          <w:u w:val="single"/>
        </w:rPr>
        <w:t>relationship</w:t>
      </w:r>
      <w:r w:rsidR="003D4FB3" w:rsidRPr="00742F23">
        <w:rPr>
          <w:sz w:val="44"/>
          <w:szCs w:val="44"/>
        </w:rPr>
        <w:t xml:space="preserve"> </w:t>
      </w:r>
      <w:r w:rsidRPr="00742F23">
        <w:rPr>
          <w:sz w:val="44"/>
          <w:szCs w:val="44"/>
          <w:highlight w:val="yellow"/>
          <w:u w:val="single"/>
        </w:rPr>
        <w:t>as</w:t>
      </w:r>
      <w:r w:rsidR="003D4FB3" w:rsidRPr="00742F23">
        <w:rPr>
          <w:sz w:val="44"/>
          <w:szCs w:val="44"/>
        </w:rPr>
        <w:t xml:space="preserve"> </w:t>
      </w:r>
      <w:r w:rsidRPr="00742F23">
        <w:rPr>
          <w:sz w:val="44"/>
          <w:szCs w:val="44"/>
          <w:highlight w:val="yellow"/>
          <w:u w:val="single"/>
        </w:rPr>
        <w:t>a</w:t>
      </w:r>
      <w:r w:rsidR="003D4FB3" w:rsidRPr="00742F23">
        <w:rPr>
          <w:sz w:val="44"/>
          <w:szCs w:val="44"/>
        </w:rPr>
        <w:t xml:space="preserve"> </w:t>
      </w:r>
      <w:r w:rsidRPr="00742F23">
        <w:rPr>
          <w:sz w:val="44"/>
          <w:szCs w:val="44"/>
          <w:highlight w:val="yellow"/>
          <w:u w:val="single"/>
        </w:rPr>
        <w:t>alliance</w:t>
      </w:r>
      <w:r w:rsidR="003D4FB3" w:rsidRPr="00742F23">
        <w:rPr>
          <w:sz w:val="44"/>
          <w:szCs w:val="44"/>
        </w:rPr>
        <w:t xml:space="preserve"> </w:t>
      </w:r>
      <w:r w:rsidRPr="00742F23">
        <w:rPr>
          <w:sz w:val="44"/>
          <w:szCs w:val="44"/>
          <w:highlight w:val="yellow"/>
          <w:u w:val="single"/>
        </w:rPr>
        <w:t>The</w:t>
      </w:r>
      <w:r w:rsidR="003D4FB3" w:rsidRPr="00742F23">
        <w:rPr>
          <w:sz w:val="44"/>
          <w:szCs w:val="44"/>
        </w:rPr>
        <w:t xml:space="preserve"> </w:t>
      </w:r>
      <w:r w:rsidRPr="00742F23">
        <w:rPr>
          <w:sz w:val="44"/>
          <w:szCs w:val="44"/>
          <w:highlight w:val="yellow"/>
          <w:u w:val="single"/>
        </w:rPr>
        <w:t>countries</w:t>
      </w:r>
      <w:r w:rsidR="003D4FB3" w:rsidRPr="00742F23">
        <w:rPr>
          <w:sz w:val="44"/>
          <w:szCs w:val="44"/>
        </w:rPr>
        <w:t xml:space="preserve"> </w:t>
      </w:r>
      <w:r w:rsidRPr="00742F23">
        <w:rPr>
          <w:sz w:val="44"/>
          <w:szCs w:val="44"/>
          <w:highlight w:val="yellow"/>
          <w:u w:val="single"/>
        </w:rPr>
        <w:t>are</w:t>
      </w:r>
      <w:r w:rsidR="003D4FB3" w:rsidRPr="00742F23">
        <w:rPr>
          <w:sz w:val="44"/>
          <w:szCs w:val="44"/>
        </w:rPr>
        <w:t xml:space="preserve"> </w:t>
      </w:r>
      <w:r w:rsidRPr="00742F23">
        <w:rPr>
          <w:sz w:val="44"/>
          <w:szCs w:val="44"/>
          <w:highlight w:val="yellow"/>
          <w:u w:val="single"/>
        </w:rPr>
        <w:t>trading</w:t>
      </w:r>
      <w:r w:rsidR="003D4FB3" w:rsidRPr="00742F23">
        <w:rPr>
          <w:sz w:val="44"/>
          <w:szCs w:val="44"/>
        </w:rPr>
        <w:t xml:space="preserve"> </w:t>
      </w:r>
      <w:r w:rsidRPr="00742F23">
        <w:rPr>
          <w:sz w:val="44"/>
          <w:szCs w:val="44"/>
          <w:highlight w:val="yellow"/>
          <w:u w:val="single"/>
        </w:rPr>
        <w:t>partners</w:t>
      </w:r>
      <w:r w:rsidR="003D4FB3" w:rsidRPr="00742F23">
        <w:rPr>
          <w:sz w:val="44"/>
          <w:szCs w:val="44"/>
        </w:rPr>
        <w:t xml:space="preserve"> </w:t>
      </w:r>
      <w:r w:rsidRPr="00742F23">
        <w:rPr>
          <w:sz w:val="44"/>
          <w:szCs w:val="44"/>
          <w:highlight w:val="yellow"/>
          <w:u w:val="single"/>
        </w:rPr>
        <w:t>China</w:t>
      </w:r>
      <w:r w:rsidR="003D4FB3" w:rsidRPr="00742F23">
        <w:rPr>
          <w:sz w:val="44"/>
          <w:szCs w:val="44"/>
        </w:rPr>
        <w:t xml:space="preserve"> </w:t>
      </w:r>
      <w:r w:rsidRPr="00742F23">
        <w:rPr>
          <w:sz w:val="44"/>
          <w:szCs w:val="44"/>
          <w:highlight w:val="yellow"/>
          <w:u w:val="single"/>
        </w:rPr>
        <w:t>does</w:t>
      </w:r>
      <w:r w:rsidR="003D4FB3" w:rsidRPr="00742F23">
        <w:rPr>
          <w:sz w:val="44"/>
          <w:szCs w:val="44"/>
        </w:rPr>
        <w:t xml:space="preserve"> </w:t>
      </w:r>
      <w:r w:rsidRPr="00742F23">
        <w:rPr>
          <w:sz w:val="44"/>
          <w:szCs w:val="44"/>
          <w:highlight w:val="yellow"/>
          <w:u w:val="single"/>
        </w:rPr>
        <w:t>not</w:t>
      </w:r>
      <w:r w:rsidR="003D4FB3" w:rsidRPr="00742F23">
        <w:rPr>
          <w:sz w:val="44"/>
          <w:szCs w:val="44"/>
        </w:rPr>
        <w:t xml:space="preserve"> </w:t>
      </w:r>
      <w:r w:rsidRPr="00742F23">
        <w:rPr>
          <w:sz w:val="44"/>
          <w:szCs w:val="44"/>
          <w:highlight w:val="yellow"/>
          <w:u w:val="single"/>
        </w:rPr>
        <w:t>want</w:t>
      </w:r>
      <w:r w:rsidR="003D4FB3" w:rsidRPr="00742F23">
        <w:rPr>
          <w:sz w:val="44"/>
          <w:szCs w:val="44"/>
        </w:rPr>
        <w:t xml:space="preserve"> </w:t>
      </w:r>
      <w:r w:rsidRPr="00742F23">
        <w:rPr>
          <w:sz w:val="44"/>
          <w:szCs w:val="44"/>
          <w:highlight w:val="yellow"/>
          <w:u w:val="single"/>
        </w:rPr>
        <w:t>a</w:t>
      </w:r>
      <w:r w:rsidR="003D4FB3" w:rsidRPr="00742F23">
        <w:rPr>
          <w:sz w:val="44"/>
          <w:szCs w:val="44"/>
        </w:rPr>
        <w:t xml:space="preserve"> </w:t>
      </w:r>
      <w:r w:rsidRPr="00742F23">
        <w:rPr>
          <w:sz w:val="44"/>
          <w:szCs w:val="44"/>
          <w:highlight w:val="yellow"/>
          <w:u w:val="single"/>
        </w:rPr>
        <w:t>formal</w:t>
      </w:r>
      <w:r w:rsidR="003D4FB3" w:rsidRPr="00742F23">
        <w:rPr>
          <w:sz w:val="44"/>
          <w:szCs w:val="44"/>
        </w:rPr>
        <w:t xml:space="preserve"> </w:t>
      </w:r>
      <w:r w:rsidRPr="00742F23">
        <w:rPr>
          <w:sz w:val="44"/>
          <w:szCs w:val="44"/>
          <w:highlight w:val="yellow"/>
          <w:u w:val="single"/>
        </w:rPr>
        <w:t>military</w:t>
      </w:r>
      <w:r w:rsidR="003D4FB3" w:rsidRPr="00742F23">
        <w:rPr>
          <w:sz w:val="44"/>
          <w:szCs w:val="44"/>
        </w:rPr>
        <w:t xml:space="preserve"> </w:t>
      </w:r>
      <w:r w:rsidRPr="00742F23">
        <w:rPr>
          <w:sz w:val="44"/>
          <w:szCs w:val="44"/>
          <w:highlight w:val="yellow"/>
          <w:u w:val="single"/>
        </w:rPr>
        <w:t>alliance</w:t>
      </w:r>
      <w:r w:rsidR="003D4FB3" w:rsidRPr="00742F23">
        <w:rPr>
          <w:sz w:val="44"/>
          <w:szCs w:val="44"/>
        </w:rPr>
        <w:t xml:space="preserve"> </w:t>
      </w:r>
      <w:r w:rsidRPr="00742F23">
        <w:rPr>
          <w:sz w:val="44"/>
          <w:szCs w:val="44"/>
          <w:highlight w:val="yellow"/>
          <w:u w:val="single"/>
        </w:rPr>
        <w:t>it</w:t>
      </w:r>
      <w:r w:rsidR="003D4FB3" w:rsidRPr="00742F23">
        <w:rPr>
          <w:sz w:val="44"/>
          <w:szCs w:val="44"/>
        </w:rPr>
        <w:t xml:space="preserve"> </w:t>
      </w:r>
      <w:r w:rsidRPr="00742F23">
        <w:rPr>
          <w:sz w:val="44"/>
          <w:szCs w:val="44"/>
          <w:highlight w:val="yellow"/>
          <w:u w:val="single"/>
        </w:rPr>
        <w:t>wants</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avoid</w:t>
      </w:r>
      <w:r w:rsidR="003D4FB3" w:rsidRPr="00742F23">
        <w:rPr>
          <w:sz w:val="44"/>
          <w:szCs w:val="44"/>
        </w:rPr>
        <w:t xml:space="preserve"> </w:t>
      </w:r>
      <w:r w:rsidRPr="00742F23">
        <w:rPr>
          <w:sz w:val="44"/>
          <w:szCs w:val="44"/>
          <w:highlight w:val="yellow"/>
          <w:u w:val="single"/>
        </w:rPr>
        <w:t>involvement</w:t>
      </w:r>
      <w:r w:rsidR="003D4FB3" w:rsidRPr="00742F23">
        <w:rPr>
          <w:sz w:val="44"/>
          <w:szCs w:val="44"/>
        </w:rPr>
        <w:t xml:space="preserve"> </w:t>
      </w:r>
      <w:r w:rsidRPr="00742F23">
        <w:rPr>
          <w:sz w:val="44"/>
          <w:szCs w:val="44"/>
          <w:highlight w:val="yellow"/>
          <w:u w:val="single"/>
        </w:rPr>
        <w:t>in</w:t>
      </w:r>
      <w:r w:rsidR="003D4FB3" w:rsidRPr="00742F23">
        <w:rPr>
          <w:sz w:val="44"/>
          <w:szCs w:val="44"/>
        </w:rPr>
        <w:t xml:space="preserve"> </w:t>
      </w:r>
      <w:r w:rsidRPr="00742F23">
        <w:rPr>
          <w:sz w:val="44"/>
          <w:szCs w:val="44"/>
          <w:highlight w:val="yellow"/>
          <w:u w:val="single"/>
        </w:rPr>
        <w:t>messy</w:t>
      </w:r>
      <w:r w:rsidR="003D4FB3" w:rsidRPr="00742F23">
        <w:rPr>
          <w:sz w:val="44"/>
          <w:szCs w:val="44"/>
        </w:rPr>
        <w:t xml:space="preserve"> </w:t>
      </w:r>
      <w:r w:rsidRPr="00742F23">
        <w:rPr>
          <w:sz w:val="44"/>
          <w:szCs w:val="44"/>
          <w:highlight w:val="yellow"/>
          <w:u w:val="single"/>
        </w:rPr>
        <w:t>international</w:t>
      </w:r>
      <w:r w:rsidR="003D4FB3" w:rsidRPr="00742F23">
        <w:rPr>
          <w:sz w:val="44"/>
          <w:szCs w:val="44"/>
        </w:rPr>
        <w:t xml:space="preserve"> </w:t>
      </w:r>
      <w:r w:rsidRPr="00742F23">
        <w:rPr>
          <w:sz w:val="44"/>
          <w:szCs w:val="44"/>
          <w:highlight w:val="yellow"/>
          <w:u w:val="single"/>
        </w:rPr>
        <w:t>politics</w:t>
      </w:r>
      <w:r w:rsidR="003D4FB3" w:rsidRPr="00742F23">
        <w:rPr>
          <w:sz w:val="44"/>
          <w:szCs w:val="44"/>
        </w:rPr>
        <w:t xml:space="preserve"> </w:t>
      </w:r>
      <w:r w:rsidRPr="00742F23">
        <w:rPr>
          <w:sz w:val="44"/>
          <w:szCs w:val="44"/>
          <w:highlight w:val="yellow"/>
          <w:u w:val="single"/>
        </w:rPr>
        <w:t>and</w:t>
      </w:r>
      <w:r w:rsidR="003D4FB3" w:rsidRPr="00742F23">
        <w:rPr>
          <w:sz w:val="44"/>
          <w:szCs w:val="44"/>
        </w:rPr>
        <w:t xml:space="preserve"> </w:t>
      </w:r>
      <w:r w:rsidRPr="00742F23">
        <w:rPr>
          <w:sz w:val="44"/>
          <w:szCs w:val="44"/>
          <w:highlight w:val="yellow"/>
          <w:u w:val="single"/>
        </w:rPr>
        <w:t>has</w:t>
      </w:r>
      <w:r w:rsidR="003D4FB3" w:rsidRPr="00742F23">
        <w:rPr>
          <w:sz w:val="44"/>
          <w:szCs w:val="44"/>
        </w:rPr>
        <w:t xml:space="preserve"> </w:t>
      </w:r>
      <w:r w:rsidRPr="00742F23">
        <w:rPr>
          <w:sz w:val="44"/>
          <w:szCs w:val="44"/>
          <w:highlight w:val="yellow"/>
          <w:u w:val="single"/>
        </w:rPr>
        <w:t>independent</w:t>
      </w:r>
      <w:r w:rsidR="003D4FB3" w:rsidRPr="00742F23">
        <w:rPr>
          <w:sz w:val="44"/>
          <w:szCs w:val="44"/>
        </w:rPr>
        <w:t xml:space="preserve"> </w:t>
      </w:r>
      <w:r w:rsidRPr="00742F23">
        <w:rPr>
          <w:sz w:val="44"/>
          <w:szCs w:val="44"/>
          <w:highlight w:val="yellow"/>
          <w:u w:val="single"/>
        </w:rPr>
        <w:t>foreign</w:t>
      </w:r>
      <w:r w:rsidR="003D4FB3" w:rsidRPr="00742F23">
        <w:rPr>
          <w:sz w:val="44"/>
          <w:szCs w:val="44"/>
        </w:rPr>
        <w:t xml:space="preserve"> </w:t>
      </w:r>
      <w:r w:rsidRPr="00742F23">
        <w:rPr>
          <w:sz w:val="44"/>
          <w:szCs w:val="44"/>
          <w:highlight w:val="yellow"/>
          <w:u w:val="single"/>
        </w:rPr>
        <w:t>policy</w:t>
      </w:r>
      <w:r w:rsidR="003D4FB3" w:rsidRPr="00742F23">
        <w:rPr>
          <w:sz w:val="44"/>
          <w:szCs w:val="44"/>
        </w:rPr>
        <w:t xml:space="preserve"> </w:t>
      </w:r>
      <w:r w:rsidRPr="00742F23">
        <w:rPr>
          <w:sz w:val="44"/>
          <w:szCs w:val="44"/>
          <w:highlight w:val="yellow"/>
          <w:u w:val="single"/>
        </w:rPr>
        <w:t>of</w:t>
      </w:r>
      <w:r w:rsidR="003D4FB3" w:rsidRPr="00742F23">
        <w:rPr>
          <w:sz w:val="44"/>
          <w:szCs w:val="44"/>
        </w:rPr>
        <w:t xml:space="preserve"> </w:t>
      </w:r>
      <w:r w:rsidRPr="00742F23">
        <w:rPr>
          <w:sz w:val="44"/>
          <w:szCs w:val="44"/>
          <w:highlight w:val="yellow"/>
          <w:u w:val="single"/>
        </w:rPr>
        <w:t>peace’</w:t>
      </w:r>
      <w:r w:rsidR="003D4FB3" w:rsidRPr="00742F23">
        <w:rPr>
          <w:sz w:val="44"/>
          <w:szCs w:val="44"/>
        </w:rPr>
        <w:t xml:space="preserve"> </w:t>
      </w:r>
      <w:r w:rsidRPr="00742F23">
        <w:rPr>
          <w:sz w:val="44"/>
          <w:szCs w:val="44"/>
          <w:highlight w:val="yellow"/>
          <w:u w:val="single"/>
        </w:rPr>
        <w:t>that</w:t>
      </w:r>
      <w:r w:rsidR="003D4FB3" w:rsidRPr="00742F23">
        <w:rPr>
          <w:sz w:val="44"/>
          <w:szCs w:val="44"/>
        </w:rPr>
        <w:t xml:space="preserve"> </w:t>
      </w:r>
      <w:r w:rsidRPr="00742F23">
        <w:rPr>
          <w:sz w:val="44"/>
          <w:szCs w:val="44"/>
          <w:highlight w:val="yellow"/>
          <w:u w:val="single"/>
        </w:rPr>
        <w:t>opposes</w:t>
      </w:r>
      <w:r w:rsidR="003D4FB3" w:rsidRPr="00742F23">
        <w:rPr>
          <w:sz w:val="44"/>
          <w:szCs w:val="44"/>
        </w:rPr>
        <w:t xml:space="preserve"> </w:t>
      </w:r>
      <w:r w:rsidRPr="00742F23">
        <w:rPr>
          <w:sz w:val="44"/>
          <w:szCs w:val="44"/>
          <w:highlight w:val="yellow"/>
          <w:u w:val="single"/>
        </w:rPr>
        <w:t>military</w:t>
      </w:r>
      <w:r w:rsidR="003D4FB3" w:rsidRPr="00742F23">
        <w:rPr>
          <w:sz w:val="44"/>
          <w:szCs w:val="44"/>
        </w:rPr>
        <w:t xml:space="preserve"> </w:t>
      </w:r>
      <w:r w:rsidRPr="00742F23">
        <w:rPr>
          <w:sz w:val="44"/>
          <w:szCs w:val="44"/>
          <w:highlight w:val="yellow"/>
          <w:u w:val="single"/>
        </w:rPr>
        <w:t>conflict</w:t>
      </w:r>
      <w:r w:rsidR="003D4FB3" w:rsidRPr="00742F23">
        <w:rPr>
          <w:sz w:val="44"/>
          <w:szCs w:val="44"/>
        </w:rPr>
        <w:t xml:space="preserve"> </w:t>
      </w:r>
      <w:r w:rsidRPr="00742F23">
        <w:rPr>
          <w:sz w:val="44"/>
          <w:szCs w:val="44"/>
          <w:highlight w:val="yellow"/>
          <w:u w:val="single"/>
        </w:rPr>
        <w:t>and emphasizes the importance of dialogue</w:t>
      </w:r>
      <w:r w:rsidR="003D4FB3" w:rsidRPr="00742F23">
        <w:rPr>
          <w:sz w:val="44"/>
          <w:szCs w:val="44"/>
        </w:rPr>
        <w:t xml:space="preserve"> </w:t>
      </w:r>
      <w:r w:rsidRPr="00742F23">
        <w:rPr>
          <w:sz w:val="44"/>
          <w:szCs w:val="44"/>
          <w:highlight w:val="yellow"/>
          <w:u w:val="single"/>
        </w:rPr>
        <w:t>Russia</w:t>
      </w:r>
      <w:r w:rsidR="003D4FB3" w:rsidRPr="00742F23">
        <w:rPr>
          <w:sz w:val="44"/>
          <w:szCs w:val="44"/>
        </w:rPr>
        <w:t xml:space="preserve"> </w:t>
      </w:r>
      <w:r w:rsidRPr="00742F23">
        <w:rPr>
          <w:sz w:val="44"/>
          <w:szCs w:val="44"/>
          <w:highlight w:val="yellow"/>
          <w:u w:val="single"/>
        </w:rPr>
        <w:t>is</w:t>
      </w:r>
      <w:r w:rsidR="003D4FB3" w:rsidRPr="00742F23">
        <w:rPr>
          <w:sz w:val="44"/>
          <w:szCs w:val="44"/>
        </w:rPr>
        <w:t xml:space="preserve"> </w:t>
      </w:r>
      <w:r w:rsidRPr="00742F23">
        <w:rPr>
          <w:sz w:val="44"/>
          <w:szCs w:val="44"/>
          <w:highlight w:val="yellow"/>
          <w:u w:val="single"/>
        </w:rPr>
        <w:t>very much the junior partner</w:t>
      </w:r>
      <w:r w:rsidR="003D4FB3" w:rsidRPr="00742F23">
        <w:rPr>
          <w:sz w:val="44"/>
          <w:szCs w:val="44"/>
        </w:rPr>
        <w:t xml:space="preserve"> </w:t>
      </w:r>
      <w:r w:rsidRPr="00742F23">
        <w:rPr>
          <w:sz w:val="44"/>
          <w:szCs w:val="44"/>
          <w:highlight w:val="yellow"/>
          <w:u w:val="single"/>
        </w:rPr>
        <w:t>Moscow’s</w:t>
      </w:r>
      <w:r w:rsidR="003D4FB3" w:rsidRPr="00742F23">
        <w:rPr>
          <w:sz w:val="44"/>
          <w:szCs w:val="44"/>
        </w:rPr>
        <w:t xml:space="preserve"> </w:t>
      </w:r>
      <w:r w:rsidRPr="00742F23">
        <w:rPr>
          <w:sz w:val="44"/>
          <w:szCs w:val="44"/>
          <w:highlight w:val="yellow"/>
          <w:u w:val="single"/>
        </w:rPr>
        <w:t>ambition</w:t>
      </w:r>
      <w:r w:rsidR="003D4FB3" w:rsidRPr="00742F23">
        <w:rPr>
          <w:sz w:val="44"/>
          <w:szCs w:val="44"/>
        </w:rPr>
        <w:t xml:space="preserve"> </w:t>
      </w:r>
      <w:r w:rsidRPr="00742F23">
        <w:rPr>
          <w:sz w:val="44"/>
          <w:szCs w:val="44"/>
          <w:highlight w:val="yellow"/>
          <w:u w:val="single"/>
        </w:rPr>
        <w:t>is</w:t>
      </w:r>
      <w:r w:rsidR="003D4FB3" w:rsidRPr="00742F23">
        <w:rPr>
          <w:sz w:val="44"/>
          <w:szCs w:val="44"/>
        </w:rPr>
        <w:t xml:space="preserve"> </w:t>
      </w:r>
      <w:r w:rsidRPr="00742F23">
        <w:rPr>
          <w:sz w:val="44"/>
          <w:szCs w:val="44"/>
          <w:highlight w:val="yellow"/>
          <w:u w:val="single"/>
        </w:rPr>
        <w:t>not</w:t>
      </w:r>
      <w:r w:rsidR="003D4FB3" w:rsidRPr="00742F23">
        <w:rPr>
          <w:sz w:val="44"/>
          <w:szCs w:val="44"/>
        </w:rPr>
        <w:t xml:space="preserve"> </w:t>
      </w:r>
      <w:r w:rsidRPr="00742F23">
        <w:rPr>
          <w:sz w:val="44"/>
          <w:szCs w:val="44"/>
          <w:highlight w:val="yellow"/>
          <w:u w:val="single"/>
        </w:rPr>
        <w:t>nearly</w:t>
      </w:r>
      <w:r w:rsidR="003D4FB3" w:rsidRPr="00742F23">
        <w:rPr>
          <w:sz w:val="44"/>
          <w:szCs w:val="44"/>
        </w:rPr>
        <w:t xml:space="preserve"> </w:t>
      </w:r>
      <w:r w:rsidRPr="00742F23">
        <w:rPr>
          <w:sz w:val="44"/>
          <w:szCs w:val="44"/>
          <w:highlight w:val="yellow"/>
          <w:u w:val="single"/>
        </w:rPr>
        <w:t>important</w:t>
      </w:r>
      <w:r w:rsidR="003D4FB3" w:rsidRPr="00742F23">
        <w:rPr>
          <w:sz w:val="44"/>
          <w:szCs w:val="44"/>
        </w:rPr>
        <w:t xml:space="preserve"> </w:t>
      </w:r>
      <w:r w:rsidRPr="00742F23">
        <w:rPr>
          <w:sz w:val="44"/>
          <w:szCs w:val="44"/>
          <w:highlight w:val="yellow"/>
          <w:u w:val="single"/>
        </w:rPr>
        <w:t>enough</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Beijing</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abandon</w:t>
      </w:r>
      <w:r w:rsidR="003D4FB3" w:rsidRPr="00742F23">
        <w:rPr>
          <w:sz w:val="44"/>
          <w:szCs w:val="44"/>
        </w:rPr>
        <w:t xml:space="preserve"> </w:t>
      </w:r>
      <w:r w:rsidRPr="00742F23">
        <w:rPr>
          <w:sz w:val="44"/>
          <w:szCs w:val="44"/>
          <w:highlight w:val="yellow"/>
          <w:u w:val="single"/>
        </w:rPr>
        <w:t>its</w:t>
      </w:r>
      <w:r w:rsidR="003D4FB3" w:rsidRPr="00742F23">
        <w:rPr>
          <w:sz w:val="44"/>
          <w:szCs w:val="44"/>
        </w:rPr>
        <w:t xml:space="preserve"> </w:t>
      </w:r>
      <w:r w:rsidRPr="00742F23">
        <w:rPr>
          <w:sz w:val="44"/>
          <w:szCs w:val="44"/>
          <w:highlight w:val="yellow"/>
          <w:u w:val="single"/>
        </w:rPr>
        <w:t>opposition</w:t>
      </w:r>
      <w:r w:rsidR="003D4FB3" w:rsidRPr="00742F23">
        <w:rPr>
          <w:sz w:val="44"/>
          <w:szCs w:val="44"/>
        </w:rPr>
        <w:t xml:space="preserve"> </w:t>
      </w:r>
      <w:r w:rsidRPr="00742F23">
        <w:rPr>
          <w:sz w:val="44"/>
          <w:szCs w:val="44"/>
          <w:highlight w:val="yellow"/>
          <w:u w:val="single"/>
        </w:rPr>
        <w:t>to</w:t>
      </w:r>
      <w:r w:rsidR="003D4FB3" w:rsidRPr="00742F23">
        <w:rPr>
          <w:sz w:val="44"/>
          <w:szCs w:val="44"/>
        </w:rPr>
        <w:t xml:space="preserve"> </w:t>
      </w:r>
      <w:r w:rsidRPr="00742F23">
        <w:rPr>
          <w:sz w:val="44"/>
          <w:szCs w:val="44"/>
          <w:highlight w:val="yellow"/>
          <w:u w:val="single"/>
        </w:rPr>
        <w:t>formal</w:t>
      </w:r>
      <w:r w:rsidR="003D4FB3" w:rsidRPr="00742F23">
        <w:rPr>
          <w:sz w:val="44"/>
          <w:szCs w:val="44"/>
        </w:rPr>
        <w:t xml:space="preserve"> </w:t>
      </w:r>
      <w:r w:rsidRPr="00742F23">
        <w:rPr>
          <w:sz w:val="44"/>
          <w:szCs w:val="44"/>
          <w:highlight w:val="yellow"/>
          <w:u w:val="single"/>
        </w:rPr>
        <w:t>alliances</w:t>
      </w:r>
      <w:r w:rsidR="003D4FB3" w:rsidRPr="00742F23">
        <w:rPr>
          <w:sz w:val="44"/>
          <w:szCs w:val="44"/>
        </w:rPr>
        <w:t xml:space="preserve"> </w:t>
      </w:r>
      <w:r w:rsidRPr="00742F23">
        <w:rPr>
          <w:sz w:val="44"/>
          <w:szCs w:val="44"/>
          <w:highlight w:val="yellow"/>
          <w:u w:val="single"/>
        </w:rPr>
        <w:t>in</w:t>
      </w:r>
      <w:r w:rsidR="003D4FB3" w:rsidRPr="00742F23">
        <w:rPr>
          <w:sz w:val="44"/>
          <w:szCs w:val="44"/>
        </w:rPr>
        <w:t xml:space="preserve"> </w:t>
      </w:r>
      <w:r w:rsidRPr="00742F23">
        <w:rPr>
          <w:sz w:val="44"/>
          <w:szCs w:val="44"/>
          <w:highlight w:val="yellow"/>
          <w:u w:val="single"/>
        </w:rPr>
        <w:t>international</w:t>
      </w:r>
      <w:r w:rsidR="003D4FB3" w:rsidRPr="00742F23">
        <w:rPr>
          <w:sz w:val="44"/>
          <w:szCs w:val="44"/>
        </w:rPr>
        <w:t xml:space="preserve"> </w:t>
      </w:r>
      <w:r w:rsidRPr="00742F23">
        <w:rPr>
          <w:sz w:val="44"/>
          <w:szCs w:val="44"/>
          <w:highlight w:val="yellow"/>
          <w:u w:val="single"/>
        </w:rPr>
        <w:t>affairs</w:t>
      </w:r>
    </w:p>
    <w:p w14:paraId="6C424C6B" w14:textId="77777777" w:rsidR="00C35F48" w:rsidRPr="00742F23" w:rsidRDefault="00C35F48" w:rsidP="00C35F48">
      <w:pPr>
        <w:rPr>
          <w:sz w:val="44"/>
          <w:szCs w:val="44"/>
        </w:rPr>
      </w:pPr>
    </w:p>
    <w:p w14:paraId="467AA2AD" w14:textId="77777777" w:rsidR="00C35F48" w:rsidRPr="00742F23" w:rsidRDefault="00C35F48" w:rsidP="00C35F48">
      <w:pPr>
        <w:rPr>
          <w:sz w:val="44"/>
          <w:szCs w:val="44"/>
        </w:rPr>
      </w:pPr>
    </w:p>
    <w:p w14:paraId="69BF9FC9" w14:textId="77777777" w:rsidR="00C35F48" w:rsidRPr="00742F23" w:rsidRDefault="00C35F48" w:rsidP="00C35F48">
      <w:pPr>
        <w:pStyle w:val="Heading3"/>
        <w:rPr>
          <w:sz w:val="44"/>
          <w:szCs w:val="44"/>
        </w:rPr>
      </w:pPr>
      <w:r w:rsidRPr="00742F23">
        <w:rPr>
          <w:sz w:val="44"/>
          <w:szCs w:val="44"/>
        </w:rPr>
        <w:t>AT: ASAT Prolif</w:t>
      </w:r>
    </w:p>
    <w:p w14:paraId="7761D328" w14:textId="77777777" w:rsidR="00C35F48" w:rsidRPr="00742F23" w:rsidRDefault="00C35F48" w:rsidP="00C35F48">
      <w:pPr>
        <w:pStyle w:val="Heading4"/>
        <w:rPr>
          <w:sz w:val="44"/>
          <w:szCs w:val="44"/>
        </w:rPr>
      </w:pPr>
      <w:r w:rsidRPr="00742F23">
        <w:rPr>
          <w:sz w:val="44"/>
          <w:szCs w:val="44"/>
        </w:rPr>
        <w:t>No link – chronological is not equal to casual – their ev says ASATS is another example, not b/c of its space sector</w:t>
      </w:r>
    </w:p>
    <w:p w14:paraId="7EEEB05F" w14:textId="4CEC8D6A" w:rsidR="00C35F48" w:rsidRPr="00742F23" w:rsidRDefault="00C35F48" w:rsidP="00C35F48">
      <w:pPr>
        <w:rPr>
          <w:rStyle w:val="Style13ptBold"/>
          <w:sz w:val="44"/>
          <w:szCs w:val="44"/>
        </w:rPr>
      </w:pPr>
      <w:r w:rsidRPr="00742F23">
        <w:rPr>
          <w:rStyle w:val="Style13ptBold"/>
          <w:sz w:val="44"/>
          <w:szCs w:val="44"/>
        </w:rPr>
        <w:t xml:space="preserve">1AC Rajagopalan 5/12 </w:t>
      </w:r>
    </w:p>
    <w:p w14:paraId="2B0C4200" w14:textId="2A6056BE" w:rsidR="00D74BFD" w:rsidRPr="00742F23" w:rsidRDefault="00D74BFD" w:rsidP="00D74BFD">
      <w:pPr>
        <w:rPr>
          <w:sz w:val="44"/>
          <w:szCs w:val="44"/>
        </w:rPr>
      </w:pPr>
      <w:r w:rsidRPr="00742F23">
        <w:rPr>
          <w:rStyle w:val="StyleUnderline"/>
          <w:sz w:val="44"/>
          <w:szCs w:val="44"/>
          <w:highlight w:val="green"/>
        </w:rPr>
        <w:t>With China planning an ambitious space programme</w:t>
      </w:r>
      <w:r w:rsidR="003D4FB3" w:rsidRPr="00742F23">
        <w:rPr>
          <w:sz w:val="44"/>
          <w:szCs w:val="44"/>
        </w:rPr>
        <w:t xml:space="preserve"> </w:t>
      </w:r>
      <w:r w:rsidRPr="00742F23">
        <w:rPr>
          <w:rStyle w:val="StyleUnderline"/>
          <w:sz w:val="44"/>
          <w:szCs w:val="44"/>
          <w:highlight w:val="green"/>
        </w:rPr>
        <w:t>will be</w:t>
      </w:r>
      <w:r w:rsidR="003D4FB3" w:rsidRPr="00742F23">
        <w:rPr>
          <w:rStyle w:val="StyleUnderline"/>
          <w:sz w:val="44"/>
          <w:szCs w:val="44"/>
          <w:highlight w:val="green"/>
        </w:rPr>
        <w:t xml:space="preserve"> </w:t>
      </w:r>
      <w:r w:rsidRPr="00742F23">
        <w:rPr>
          <w:rStyle w:val="Emphasis"/>
          <w:sz w:val="44"/>
          <w:szCs w:val="44"/>
          <w:highlight w:val="green"/>
        </w:rPr>
        <w:t>risky incidents</w:t>
      </w:r>
      <w:r w:rsidR="003D4FB3" w:rsidRPr="00742F23">
        <w:rPr>
          <w:sz w:val="44"/>
          <w:szCs w:val="44"/>
        </w:rPr>
        <w:t xml:space="preserve"> </w:t>
      </w:r>
      <w:r w:rsidRPr="00742F23">
        <w:rPr>
          <w:rStyle w:val="Emphasis"/>
          <w:sz w:val="44"/>
          <w:szCs w:val="44"/>
          <w:highlight w:val="green"/>
        </w:rPr>
        <w:t>Mars</w:t>
      </w:r>
      <w:r w:rsidR="003D4FB3" w:rsidRPr="00742F23">
        <w:rPr>
          <w:sz w:val="44"/>
          <w:szCs w:val="44"/>
        </w:rPr>
        <w:t xml:space="preserve"> </w:t>
      </w:r>
      <w:r w:rsidRPr="00742F23">
        <w:rPr>
          <w:rStyle w:val="StyleUnderline"/>
          <w:sz w:val="44"/>
          <w:szCs w:val="44"/>
          <w:highlight w:val="green"/>
        </w:rPr>
        <w:t>China has the technical capability to</w:t>
      </w:r>
      <w:r w:rsidR="003D4FB3" w:rsidRPr="00742F23">
        <w:rPr>
          <w:sz w:val="44"/>
          <w:szCs w:val="44"/>
        </w:rPr>
        <w:t xml:space="preserve"> </w:t>
      </w:r>
      <w:r w:rsidRPr="00742F23">
        <w:rPr>
          <w:rStyle w:val="Emphasis"/>
          <w:sz w:val="44"/>
          <w:szCs w:val="44"/>
          <w:highlight w:val="green"/>
        </w:rPr>
        <w:t>launch</w:t>
      </w:r>
      <w:r w:rsidR="003D4FB3" w:rsidRPr="00742F23">
        <w:rPr>
          <w:sz w:val="44"/>
          <w:szCs w:val="44"/>
        </w:rPr>
        <w:t xml:space="preserve"> </w:t>
      </w:r>
      <w:r w:rsidRPr="00742F23">
        <w:rPr>
          <w:rStyle w:val="Emphasis"/>
          <w:sz w:val="44"/>
          <w:szCs w:val="44"/>
          <w:highlight w:val="green"/>
        </w:rPr>
        <w:t>without</w:t>
      </w:r>
      <w:r w:rsidR="003D4FB3" w:rsidRPr="00742F23">
        <w:rPr>
          <w:sz w:val="44"/>
          <w:szCs w:val="44"/>
        </w:rPr>
        <w:t xml:space="preserve"> </w:t>
      </w:r>
      <w:r w:rsidRPr="00742F23">
        <w:rPr>
          <w:rStyle w:val="Emphasis"/>
          <w:sz w:val="44"/>
          <w:szCs w:val="44"/>
          <w:highlight w:val="green"/>
        </w:rPr>
        <w:t>risk</w:t>
      </w:r>
      <w:r w:rsidR="003D4FB3" w:rsidRPr="00742F23">
        <w:rPr>
          <w:sz w:val="44"/>
          <w:szCs w:val="44"/>
        </w:rPr>
        <w:t xml:space="preserve"> </w:t>
      </w:r>
      <w:r w:rsidRPr="00742F23">
        <w:rPr>
          <w:rStyle w:val="Emphasis"/>
          <w:sz w:val="44"/>
          <w:szCs w:val="44"/>
          <w:highlight w:val="green"/>
        </w:rPr>
        <w:t>it has not done</w:t>
      </w:r>
      <w:r w:rsidR="003D4FB3" w:rsidRPr="00742F23">
        <w:rPr>
          <w:sz w:val="44"/>
          <w:szCs w:val="44"/>
        </w:rPr>
        <w:t xml:space="preserve"> </w:t>
      </w:r>
      <w:r w:rsidRPr="00742F23">
        <w:rPr>
          <w:rStyle w:val="StyleUnderline"/>
          <w:sz w:val="44"/>
          <w:szCs w:val="44"/>
          <w:highlight w:val="green"/>
        </w:rPr>
        <w:t xml:space="preserve">It is </w:t>
      </w:r>
      <w:r w:rsidRPr="00742F23">
        <w:rPr>
          <w:rStyle w:val="Emphasis"/>
          <w:sz w:val="44"/>
          <w:szCs w:val="44"/>
          <w:highlight w:val="green"/>
        </w:rPr>
        <w:t>not</w:t>
      </w:r>
      <w:r w:rsidR="003D4FB3" w:rsidRPr="00742F23">
        <w:rPr>
          <w:sz w:val="44"/>
          <w:szCs w:val="44"/>
        </w:rPr>
        <w:t xml:space="preserve"> </w:t>
      </w:r>
      <w:r w:rsidRPr="00742F23">
        <w:rPr>
          <w:rStyle w:val="Emphasis"/>
          <w:sz w:val="44"/>
          <w:szCs w:val="44"/>
          <w:highlight w:val="green"/>
        </w:rPr>
        <w:t>responsible behaviour in space.</w:t>
      </w:r>
      <w:r w:rsidR="003D4FB3" w:rsidRPr="00742F23">
        <w:rPr>
          <w:sz w:val="44"/>
          <w:szCs w:val="44"/>
        </w:rPr>
        <w:t xml:space="preserve"> </w:t>
      </w:r>
      <w:r w:rsidRPr="00742F23">
        <w:rPr>
          <w:rStyle w:val="StyleUnderline"/>
          <w:sz w:val="44"/>
          <w:szCs w:val="44"/>
          <w:highlight w:val="yellow"/>
        </w:rPr>
        <w:t>Another example of China breaking norms</w:t>
      </w:r>
      <w:r w:rsidR="003D4FB3" w:rsidRPr="00742F23">
        <w:rPr>
          <w:sz w:val="44"/>
          <w:szCs w:val="44"/>
        </w:rPr>
        <w:t xml:space="preserve"> </w:t>
      </w:r>
      <w:r w:rsidRPr="00742F23">
        <w:rPr>
          <w:rStyle w:val="StyleUnderline"/>
          <w:sz w:val="44"/>
          <w:szCs w:val="44"/>
          <w:highlight w:val="yellow"/>
        </w:rPr>
        <w:t>is its ASAT test</w:t>
      </w:r>
      <w:r w:rsidR="003D4FB3" w:rsidRPr="00742F23">
        <w:rPr>
          <w:sz w:val="44"/>
          <w:szCs w:val="44"/>
        </w:rPr>
        <w:t xml:space="preserve"> </w:t>
      </w:r>
      <w:r w:rsidRPr="00742F23">
        <w:rPr>
          <w:rStyle w:val="Emphasis"/>
          <w:sz w:val="44"/>
          <w:szCs w:val="44"/>
          <w:highlight w:val="green"/>
        </w:rPr>
        <w:t>broke the unwritten</w:t>
      </w:r>
      <w:r w:rsidR="003D4FB3" w:rsidRPr="00742F23">
        <w:rPr>
          <w:sz w:val="44"/>
          <w:szCs w:val="44"/>
        </w:rPr>
        <w:t xml:space="preserve"> </w:t>
      </w:r>
      <w:r w:rsidRPr="00742F23">
        <w:rPr>
          <w:rStyle w:val="Emphasis"/>
          <w:sz w:val="44"/>
          <w:szCs w:val="44"/>
          <w:highlight w:val="green"/>
        </w:rPr>
        <w:t>moratorium that was in place for two decades</w:t>
      </w:r>
      <w:r w:rsidR="003D4FB3" w:rsidRPr="00742F23">
        <w:rPr>
          <w:sz w:val="44"/>
          <w:szCs w:val="44"/>
        </w:rPr>
        <w:t xml:space="preserve"> </w:t>
      </w:r>
      <w:r w:rsidRPr="00742F23">
        <w:rPr>
          <w:rStyle w:val="Emphasis"/>
          <w:sz w:val="44"/>
          <w:szCs w:val="44"/>
          <w:highlight w:val="green"/>
        </w:rPr>
        <w:t>actions</w:t>
      </w:r>
      <w:r w:rsidR="003D4FB3" w:rsidRPr="00742F23">
        <w:rPr>
          <w:sz w:val="44"/>
          <w:szCs w:val="44"/>
        </w:rPr>
        <w:t xml:space="preserve"> </w:t>
      </w:r>
      <w:r w:rsidRPr="00742F23">
        <w:rPr>
          <w:rStyle w:val="Emphasis"/>
          <w:sz w:val="44"/>
          <w:szCs w:val="44"/>
          <w:highlight w:val="green"/>
        </w:rPr>
        <w:t>led to a spiral</w:t>
      </w:r>
      <w:r w:rsidR="003D4FB3" w:rsidRPr="00742F23">
        <w:rPr>
          <w:sz w:val="44"/>
          <w:szCs w:val="44"/>
        </w:rPr>
        <w:t xml:space="preserve"> </w:t>
      </w:r>
      <w:r w:rsidRPr="00742F23">
        <w:rPr>
          <w:rStyle w:val="Emphasis"/>
          <w:sz w:val="44"/>
          <w:szCs w:val="44"/>
          <w:highlight w:val="green"/>
        </w:rPr>
        <w:t>effect, with others seeking to match China’s actions</w:t>
      </w:r>
      <w:r w:rsidR="003D4FB3" w:rsidRPr="00742F23">
        <w:rPr>
          <w:sz w:val="44"/>
          <w:szCs w:val="44"/>
        </w:rPr>
        <w:t xml:space="preserve"> </w:t>
      </w:r>
      <w:r w:rsidRPr="00742F23">
        <w:rPr>
          <w:rStyle w:val="Emphasis"/>
          <w:sz w:val="44"/>
          <w:szCs w:val="44"/>
          <w:highlight w:val="green"/>
        </w:rPr>
        <w:t>US’</w:t>
      </w:r>
      <w:r w:rsidR="003D4FB3" w:rsidRPr="00742F23">
        <w:rPr>
          <w:sz w:val="44"/>
          <w:szCs w:val="44"/>
        </w:rPr>
        <w:t xml:space="preserve"> </w:t>
      </w:r>
      <w:r w:rsidRPr="00742F23">
        <w:rPr>
          <w:rStyle w:val="Emphasis"/>
          <w:sz w:val="44"/>
          <w:szCs w:val="44"/>
          <w:highlight w:val="green"/>
        </w:rPr>
        <w:t>India’s</w:t>
      </w:r>
      <w:r w:rsidR="003D4FB3" w:rsidRPr="00742F23">
        <w:rPr>
          <w:sz w:val="44"/>
          <w:szCs w:val="44"/>
        </w:rPr>
        <w:t xml:space="preserve"> </w:t>
      </w:r>
      <w:r w:rsidRPr="00742F23">
        <w:rPr>
          <w:rStyle w:val="Emphasis"/>
          <w:sz w:val="44"/>
          <w:szCs w:val="44"/>
          <w:highlight w:val="green"/>
        </w:rPr>
        <w:t>Japan</w:t>
      </w:r>
      <w:r w:rsidR="003D4FB3" w:rsidRPr="00742F23">
        <w:rPr>
          <w:sz w:val="44"/>
          <w:szCs w:val="44"/>
        </w:rPr>
        <w:t xml:space="preserve"> </w:t>
      </w:r>
      <w:r w:rsidRPr="00742F23">
        <w:rPr>
          <w:rStyle w:val="Emphasis"/>
          <w:sz w:val="44"/>
          <w:szCs w:val="44"/>
          <w:highlight w:val="green"/>
        </w:rPr>
        <w:t>France</w:t>
      </w:r>
      <w:r w:rsidR="003D4FB3" w:rsidRPr="00742F23">
        <w:rPr>
          <w:sz w:val="44"/>
          <w:szCs w:val="44"/>
        </w:rPr>
        <w:t xml:space="preserve"> </w:t>
      </w:r>
      <w:r w:rsidRPr="00742F23">
        <w:rPr>
          <w:rStyle w:val="Emphasis"/>
          <w:sz w:val="44"/>
          <w:szCs w:val="44"/>
          <w:highlight w:val="green"/>
        </w:rPr>
        <w:t>Australia</w:t>
      </w:r>
      <w:r w:rsidR="003D4FB3" w:rsidRPr="00742F23">
        <w:rPr>
          <w:sz w:val="44"/>
          <w:szCs w:val="44"/>
        </w:rPr>
        <w:t xml:space="preserve"> </w:t>
      </w:r>
      <w:r w:rsidRPr="00742F23">
        <w:rPr>
          <w:rStyle w:val="Emphasis"/>
          <w:sz w:val="44"/>
          <w:szCs w:val="44"/>
          <w:highlight w:val="green"/>
        </w:rPr>
        <w:t>events are going to</w:t>
      </w:r>
      <w:r w:rsidR="003D4FB3" w:rsidRPr="00742F23">
        <w:rPr>
          <w:sz w:val="44"/>
          <w:szCs w:val="44"/>
        </w:rPr>
        <w:t xml:space="preserve"> </w:t>
      </w:r>
      <w:r w:rsidRPr="00742F23">
        <w:rPr>
          <w:rStyle w:val="Emphasis"/>
          <w:sz w:val="44"/>
          <w:szCs w:val="44"/>
          <w:highlight w:val="green"/>
        </w:rPr>
        <w:t>become more common</w:t>
      </w:r>
      <w:r w:rsidR="003D4FB3" w:rsidRPr="00742F23">
        <w:rPr>
          <w:sz w:val="44"/>
          <w:szCs w:val="44"/>
        </w:rPr>
        <w:t xml:space="preserve"> </w:t>
      </w:r>
      <w:r w:rsidRPr="00742F23">
        <w:rPr>
          <w:rStyle w:val="Emphasis"/>
          <w:sz w:val="44"/>
          <w:szCs w:val="44"/>
          <w:highlight w:val="green"/>
        </w:rPr>
        <w:t>China’s actions cannot be condoned</w:t>
      </w:r>
      <w:r w:rsidR="003D4FB3" w:rsidRPr="00742F23">
        <w:rPr>
          <w:sz w:val="44"/>
          <w:szCs w:val="44"/>
        </w:rPr>
        <w:t xml:space="preserve"> </w:t>
      </w:r>
      <w:r w:rsidRPr="00742F23">
        <w:rPr>
          <w:rStyle w:val="Emphasis"/>
          <w:sz w:val="44"/>
          <w:szCs w:val="44"/>
          <w:highlight w:val="green"/>
        </w:rPr>
        <w:t>countries like China have a terrible track</w:t>
      </w:r>
      <w:r w:rsidR="003D4FB3" w:rsidRPr="00742F23">
        <w:rPr>
          <w:sz w:val="44"/>
          <w:szCs w:val="44"/>
        </w:rPr>
        <w:t xml:space="preserve"> </w:t>
      </w:r>
      <w:r w:rsidRPr="00742F23">
        <w:rPr>
          <w:rStyle w:val="Emphasis"/>
          <w:sz w:val="44"/>
          <w:szCs w:val="44"/>
          <w:highlight w:val="green"/>
        </w:rPr>
        <w:t>record when it comes to</w:t>
      </w:r>
      <w:r w:rsidR="003D4FB3" w:rsidRPr="00742F23">
        <w:rPr>
          <w:sz w:val="44"/>
          <w:szCs w:val="44"/>
        </w:rPr>
        <w:t xml:space="preserve"> </w:t>
      </w:r>
      <w:r w:rsidRPr="00742F23">
        <w:rPr>
          <w:rStyle w:val="Emphasis"/>
          <w:sz w:val="44"/>
          <w:szCs w:val="44"/>
          <w:highlight w:val="green"/>
        </w:rPr>
        <w:t>treaty commitments</w:t>
      </w:r>
      <w:r w:rsidR="003D4FB3" w:rsidRPr="00742F23">
        <w:rPr>
          <w:sz w:val="44"/>
          <w:szCs w:val="44"/>
        </w:rPr>
        <w:t xml:space="preserve"> </w:t>
      </w:r>
      <w:r w:rsidRPr="00742F23">
        <w:rPr>
          <w:rStyle w:val="Emphasis"/>
          <w:sz w:val="44"/>
          <w:szCs w:val="44"/>
          <w:highlight w:val="green"/>
        </w:rPr>
        <w:t>even if it signs any of these agreements</w:t>
      </w:r>
      <w:r w:rsidR="003D4FB3" w:rsidRPr="00742F23">
        <w:rPr>
          <w:sz w:val="44"/>
          <w:szCs w:val="44"/>
        </w:rPr>
        <w:t xml:space="preserve"> </w:t>
      </w:r>
      <w:r w:rsidRPr="00742F23">
        <w:rPr>
          <w:rStyle w:val="Emphasis"/>
          <w:sz w:val="44"/>
          <w:szCs w:val="44"/>
          <w:highlight w:val="green"/>
        </w:rPr>
        <w:t>This puts the whole international community</w:t>
      </w:r>
      <w:r w:rsidR="003D4FB3" w:rsidRPr="00742F23">
        <w:rPr>
          <w:sz w:val="44"/>
          <w:szCs w:val="44"/>
        </w:rPr>
        <w:t xml:space="preserve"> </w:t>
      </w:r>
      <w:r w:rsidRPr="00742F23">
        <w:rPr>
          <w:rStyle w:val="Emphasis"/>
          <w:sz w:val="44"/>
          <w:szCs w:val="44"/>
          <w:highlight w:val="green"/>
        </w:rPr>
        <w:t>in a bind</w:t>
      </w:r>
    </w:p>
    <w:p w14:paraId="711C96F0" w14:textId="77777777" w:rsidR="00C35F48" w:rsidRPr="00742F23" w:rsidRDefault="00C35F48" w:rsidP="00C35F48">
      <w:pPr>
        <w:rPr>
          <w:sz w:val="44"/>
          <w:szCs w:val="44"/>
        </w:rPr>
      </w:pPr>
    </w:p>
    <w:p w14:paraId="70D776E3" w14:textId="77777777" w:rsidR="00C35F48" w:rsidRPr="00742F23" w:rsidRDefault="00C35F48" w:rsidP="00C35F48">
      <w:pPr>
        <w:pStyle w:val="Heading4"/>
        <w:rPr>
          <w:sz w:val="44"/>
          <w:szCs w:val="44"/>
        </w:rPr>
      </w:pPr>
      <w:r w:rsidRPr="00742F23">
        <w:rPr>
          <w:sz w:val="44"/>
          <w:szCs w:val="44"/>
        </w:rPr>
        <w:t xml:space="preserve">No China ASATs - </w:t>
      </w:r>
      <w:r w:rsidRPr="00742F23">
        <w:rPr>
          <w:b w:val="0"/>
          <w:sz w:val="44"/>
          <w:szCs w:val="44"/>
        </w:rPr>
        <w:t xml:space="preserve">China can’t hit </w:t>
      </w:r>
      <w:r w:rsidRPr="00742F23">
        <w:rPr>
          <w:b w:val="0"/>
          <w:sz w:val="44"/>
          <w:szCs w:val="44"/>
          <w:u w:val="single"/>
        </w:rPr>
        <w:t>high enough orbits</w:t>
      </w:r>
      <w:r w:rsidRPr="00742F23">
        <w:rPr>
          <w:b w:val="0"/>
          <w:sz w:val="44"/>
          <w:szCs w:val="44"/>
        </w:rPr>
        <w:t xml:space="preserve"> where our </w:t>
      </w:r>
      <w:r w:rsidRPr="00742F23">
        <w:rPr>
          <w:b w:val="0"/>
          <w:sz w:val="44"/>
          <w:szCs w:val="44"/>
          <w:u w:val="single"/>
        </w:rPr>
        <w:t>military</w:t>
      </w:r>
      <w:r w:rsidRPr="00742F23">
        <w:rPr>
          <w:b w:val="0"/>
          <w:sz w:val="44"/>
          <w:szCs w:val="44"/>
        </w:rPr>
        <w:t xml:space="preserve"> satellites would be</w:t>
      </w:r>
    </w:p>
    <w:p w14:paraId="2519EED0" w14:textId="60D11274" w:rsidR="00C35F48" w:rsidRPr="00742F23" w:rsidRDefault="00C35F48" w:rsidP="003D4FB3">
      <w:pPr>
        <w:rPr>
          <w:sz w:val="44"/>
          <w:szCs w:val="44"/>
        </w:rPr>
      </w:pPr>
      <w:r w:rsidRPr="00742F23">
        <w:rPr>
          <w:rStyle w:val="Style13ptBold"/>
          <w:sz w:val="44"/>
          <w:szCs w:val="44"/>
        </w:rPr>
        <w:t>Sankaran, 14</w:t>
      </w:r>
      <w:r w:rsidRPr="00742F23">
        <w:rPr>
          <w:sz w:val="44"/>
          <w:szCs w:val="44"/>
        </w:rPr>
        <w:t xml:space="preserve"> –</w:t>
      </w:r>
    </w:p>
    <w:p w14:paraId="6EEB745B" w14:textId="77777777" w:rsidR="00C35F48" w:rsidRPr="00742F23" w:rsidRDefault="00C35F48" w:rsidP="00C35F48">
      <w:pPr>
        <w:rPr>
          <w:sz w:val="44"/>
          <w:szCs w:val="44"/>
        </w:rPr>
      </w:pPr>
    </w:p>
    <w:p w14:paraId="2FBF305A" w14:textId="5779AFE5" w:rsidR="003D4FB3" w:rsidRPr="00742F23" w:rsidRDefault="003D4FB3" w:rsidP="003D4FB3">
      <w:pPr>
        <w:rPr>
          <w:sz w:val="44"/>
          <w:szCs w:val="44"/>
        </w:rPr>
      </w:pPr>
      <w:r w:rsidRPr="00742F23">
        <w:rPr>
          <w:rStyle w:val="Emphasis"/>
          <w:sz w:val="44"/>
          <w:szCs w:val="44"/>
          <w:highlight w:val="cyan"/>
        </w:rPr>
        <w:t>China’s Missiles Will Not Be Enough</w:t>
      </w:r>
      <w:r w:rsidRPr="00742F23">
        <w:rPr>
          <w:sz w:val="44"/>
          <w:szCs w:val="44"/>
        </w:rPr>
        <w:t xml:space="preserve"> </w:t>
      </w:r>
      <w:r w:rsidRPr="00742F23">
        <w:rPr>
          <w:rStyle w:val="StyleUnderline"/>
          <w:sz w:val="44"/>
          <w:szCs w:val="44"/>
          <w:highlight w:val="cyan"/>
        </w:rPr>
        <w:t xml:space="preserve">the 2007 test </w:t>
      </w:r>
      <w:r w:rsidRPr="00742F23">
        <w:rPr>
          <w:rStyle w:val="Emphasis"/>
          <w:sz w:val="44"/>
          <w:szCs w:val="44"/>
          <w:highlight w:val="cyan"/>
        </w:rPr>
        <w:t>cannot reach</w:t>
      </w:r>
      <w:r w:rsidRPr="00742F23">
        <w:rPr>
          <w:sz w:val="44"/>
          <w:szCs w:val="44"/>
        </w:rPr>
        <w:t xml:space="preserve"> </w:t>
      </w:r>
      <w:r w:rsidRPr="00742F23">
        <w:rPr>
          <w:rStyle w:val="Emphasis"/>
          <w:sz w:val="44"/>
          <w:szCs w:val="44"/>
          <w:highlight w:val="cyan"/>
        </w:rPr>
        <w:t>GPS or com</w:t>
      </w:r>
      <w:r w:rsidRPr="00742F23">
        <w:rPr>
          <w:sz w:val="44"/>
          <w:szCs w:val="44"/>
        </w:rPr>
        <w:t xml:space="preserve"> </w:t>
      </w:r>
      <w:r w:rsidRPr="00742F23">
        <w:rPr>
          <w:rStyle w:val="Emphasis"/>
          <w:sz w:val="44"/>
          <w:szCs w:val="44"/>
          <w:highlight w:val="cyan"/>
        </w:rPr>
        <w:t>sat</w:t>
      </w:r>
      <w:r w:rsidRPr="00742F23">
        <w:rPr>
          <w:sz w:val="44"/>
          <w:szCs w:val="44"/>
        </w:rPr>
        <w:t xml:space="preserve"> </w:t>
      </w:r>
      <w:r w:rsidRPr="00742F23">
        <w:rPr>
          <w:rStyle w:val="Emphasis"/>
          <w:sz w:val="44"/>
          <w:szCs w:val="44"/>
          <w:highlight w:val="cyan"/>
        </w:rPr>
        <w:t>s</w:t>
      </w:r>
      <w:r w:rsidRPr="00742F23">
        <w:rPr>
          <w:sz w:val="44"/>
          <w:szCs w:val="44"/>
        </w:rPr>
        <w:t xml:space="preserve"> </w:t>
      </w:r>
      <w:r w:rsidRPr="00742F23">
        <w:rPr>
          <w:rStyle w:val="StyleUnderline"/>
          <w:sz w:val="44"/>
          <w:szCs w:val="44"/>
          <w:highlight w:val="cyan"/>
        </w:rPr>
        <w:t>China’s most powerful</w:t>
      </w:r>
      <w:r w:rsidRPr="00742F23">
        <w:rPr>
          <w:sz w:val="44"/>
          <w:szCs w:val="44"/>
        </w:rPr>
        <w:t xml:space="preserve"> </w:t>
      </w:r>
      <w:r w:rsidRPr="00742F23">
        <w:rPr>
          <w:rStyle w:val="StyleUnderline"/>
          <w:sz w:val="44"/>
          <w:szCs w:val="44"/>
          <w:highlight w:val="cyan"/>
        </w:rPr>
        <w:t>ICBM</w:t>
      </w:r>
      <w:r w:rsidRPr="00742F23">
        <w:rPr>
          <w:sz w:val="44"/>
          <w:szCs w:val="44"/>
          <w:highlight w:val="cyan"/>
        </w:rPr>
        <w:t xml:space="preserve">) </w:t>
      </w:r>
      <w:r w:rsidRPr="00742F23">
        <w:rPr>
          <w:rStyle w:val="Emphasis"/>
          <w:sz w:val="44"/>
          <w:szCs w:val="44"/>
          <w:highlight w:val="cyan"/>
        </w:rPr>
        <w:t>are unable to reach</w:t>
      </w:r>
      <w:r w:rsidRPr="00742F23">
        <w:rPr>
          <w:sz w:val="44"/>
          <w:szCs w:val="44"/>
        </w:rPr>
        <w:t xml:space="preserve"> </w:t>
      </w:r>
      <w:r w:rsidRPr="00742F23">
        <w:rPr>
          <w:rStyle w:val="Emphasis"/>
          <w:sz w:val="44"/>
          <w:szCs w:val="44"/>
          <w:highlight w:val="cyan"/>
        </w:rPr>
        <w:t>20,000 km where GPS</w:t>
      </w:r>
      <w:r w:rsidRPr="00742F23">
        <w:rPr>
          <w:sz w:val="44"/>
          <w:szCs w:val="44"/>
        </w:rPr>
        <w:t xml:space="preserve"> </w:t>
      </w:r>
      <w:r w:rsidRPr="00742F23">
        <w:rPr>
          <w:rStyle w:val="Emphasis"/>
          <w:sz w:val="44"/>
          <w:szCs w:val="44"/>
          <w:highlight w:val="cyan"/>
        </w:rPr>
        <w:t>operate</w:t>
      </w:r>
      <w:r w:rsidRPr="00742F23">
        <w:rPr>
          <w:sz w:val="44"/>
          <w:szCs w:val="44"/>
        </w:rPr>
        <w:t xml:space="preserve"> </w:t>
      </w:r>
      <w:r w:rsidRPr="00742F23">
        <w:rPr>
          <w:rStyle w:val="Emphasis"/>
          <w:sz w:val="44"/>
          <w:szCs w:val="44"/>
          <w:highlight w:val="cyan"/>
        </w:rPr>
        <w:t>limitations of Chinese missiles are due to</w:t>
      </w:r>
      <w:r w:rsidRPr="00742F23">
        <w:rPr>
          <w:sz w:val="44"/>
          <w:szCs w:val="44"/>
        </w:rPr>
        <w:t xml:space="preserve"> </w:t>
      </w:r>
      <w:r w:rsidRPr="00742F23">
        <w:rPr>
          <w:rStyle w:val="Emphasis"/>
          <w:sz w:val="44"/>
          <w:szCs w:val="44"/>
          <w:highlight w:val="cyan"/>
        </w:rPr>
        <w:t>physics</w:t>
      </w:r>
      <w:r w:rsidRPr="00742F23">
        <w:rPr>
          <w:sz w:val="44"/>
          <w:szCs w:val="44"/>
        </w:rPr>
        <w:t xml:space="preserve"> </w:t>
      </w:r>
      <w:r w:rsidRPr="00742F23">
        <w:rPr>
          <w:rStyle w:val="StyleUnderline"/>
          <w:sz w:val="44"/>
          <w:szCs w:val="44"/>
          <w:highlight w:val="cyan"/>
        </w:rPr>
        <w:t>a Chinese ICBM</w:t>
      </w:r>
      <w:r w:rsidRPr="00742F23">
        <w:rPr>
          <w:sz w:val="44"/>
          <w:szCs w:val="44"/>
        </w:rPr>
        <w:t xml:space="preserve"> </w:t>
      </w:r>
      <w:r w:rsidRPr="00742F23">
        <w:rPr>
          <w:rStyle w:val="StyleUnderline"/>
          <w:sz w:val="44"/>
          <w:szCs w:val="44"/>
          <w:highlight w:val="cyan"/>
        </w:rPr>
        <w:t>with a burn-out velocity of 7.0 km/sec</w:t>
      </w:r>
      <w:r w:rsidRPr="00742F23">
        <w:rPr>
          <w:sz w:val="44"/>
          <w:szCs w:val="44"/>
        </w:rPr>
        <w:t xml:space="preserve"> </w:t>
      </w:r>
      <w:r w:rsidRPr="00742F23">
        <w:rPr>
          <w:rStyle w:val="StyleUnderline"/>
          <w:sz w:val="44"/>
          <w:szCs w:val="44"/>
          <w:highlight w:val="cyan"/>
        </w:rPr>
        <w:t>reaches</w:t>
      </w:r>
      <w:r w:rsidRPr="00742F23">
        <w:rPr>
          <w:sz w:val="44"/>
          <w:szCs w:val="44"/>
        </w:rPr>
        <w:t xml:space="preserve"> </w:t>
      </w:r>
      <w:r w:rsidRPr="00742F23">
        <w:rPr>
          <w:rStyle w:val="StyleUnderline"/>
          <w:sz w:val="44"/>
          <w:szCs w:val="44"/>
          <w:highlight w:val="cyan"/>
        </w:rPr>
        <w:t xml:space="preserve">only </w:t>
      </w:r>
      <w:r w:rsidRPr="00742F23">
        <w:rPr>
          <w:rStyle w:val="Emphasis"/>
          <w:sz w:val="44"/>
          <w:szCs w:val="44"/>
          <w:highlight w:val="cyan"/>
        </w:rPr>
        <w:t>10,500 km</w:t>
      </w:r>
      <w:r w:rsidRPr="00742F23">
        <w:rPr>
          <w:sz w:val="44"/>
          <w:szCs w:val="44"/>
        </w:rPr>
        <w:t xml:space="preserve"> </w:t>
      </w:r>
      <w:r w:rsidRPr="00742F23">
        <w:rPr>
          <w:rStyle w:val="Emphasis"/>
          <w:sz w:val="44"/>
          <w:szCs w:val="44"/>
          <w:highlight w:val="cyan"/>
        </w:rPr>
        <w:t>China would not be able to execute an ASA</w:t>
      </w:r>
      <w:r w:rsidRPr="00742F23">
        <w:rPr>
          <w:sz w:val="44"/>
          <w:szCs w:val="44"/>
        </w:rPr>
        <w:t xml:space="preserve"> </w:t>
      </w:r>
      <w:r w:rsidRPr="00742F23">
        <w:rPr>
          <w:rStyle w:val="Emphasis"/>
          <w:sz w:val="44"/>
          <w:szCs w:val="44"/>
          <w:highlight w:val="cyan"/>
        </w:rPr>
        <w:t>attack</w:t>
      </w:r>
    </w:p>
    <w:p w14:paraId="6D724627" w14:textId="77777777" w:rsidR="00C35F48" w:rsidRPr="00742F23" w:rsidRDefault="00C35F48" w:rsidP="00C35F48">
      <w:pPr>
        <w:pStyle w:val="Heading4"/>
        <w:rPr>
          <w:sz w:val="44"/>
          <w:szCs w:val="44"/>
        </w:rPr>
      </w:pPr>
      <w:r w:rsidRPr="00742F23">
        <w:rPr>
          <w:sz w:val="44"/>
          <w:szCs w:val="44"/>
        </w:rPr>
        <w:t>China would honor the commitment.</w:t>
      </w:r>
    </w:p>
    <w:p w14:paraId="53FA36C9" w14:textId="23BB5350" w:rsidR="00C35F48" w:rsidRPr="00742F23" w:rsidRDefault="00C35F48" w:rsidP="00C35F48">
      <w:pPr>
        <w:rPr>
          <w:sz w:val="44"/>
          <w:szCs w:val="44"/>
        </w:rPr>
      </w:pPr>
      <w:r w:rsidRPr="00742F23">
        <w:rPr>
          <w:rStyle w:val="Style13ptBold"/>
          <w:sz w:val="44"/>
          <w:szCs w:val="44"/>
        </w:rPr>
        <w:t>Cerny et. al 21</w:t>
      </w:r>
    </w:p>
    <w:p w14:paraId="070867A6" w14:textId="0BC2E3C2" w:rsidR="003D4FB3" w:rsidRPr="00742F23" w:rsidRDefault="003D4FB3" w:rsidP="003D4FB3">
      <w:pPr>
        <w:rPr>
          <w:sz w:val="44"/>
          <w:szCs w:val="44"/>
        </w:rPr>
      </w:pPr>
      <w:r w:rsidRPr="00742F23">
        <w:rPr>
          <w:b/>
          <w:bCs/>
          <w:sz w:val="44"/>
          <w:szCs w:val="44"/>
          <w:highlight w:val="green"/>
          <w:u w:val="single"/>
        </w:rPr>
        <w:t>China would</w:t>
      </w:r>
      <w:r w:rsidRPr="00742F23">
        <w:rPr>
          <w:sz w:val="44"/>
          <w:szCs w:val="44"/>
        </w:rPr>
        <w:t xml:space="preserve"> </w:t>
      </w:r>
      <w:r w:rsidRPr="00742F23">
        <w:rPr>
          <w:b/>
          <w:bCs/>
          <w:sz w:val="44"/>
          <w:szCs w:val="44"/>
          <w:highlight w:val="green"/>
          <w:u w:val="single"/>
        </w:rPr>
        <w:t>accept the warning zone proposal.</w:t>
      </w:r>
      <w:r w:rsidRPr="00742F23">
        <w:rPr>
          <w:sz w:val="44"/>
          <w:szCs w:val="44"/>
        </w:rPr>
        <w:t xml:space="preserve"> </w:t>
      </w:r>
      <w:r w:rsidRPr="00742F23">
        <w:rPr>
          <w:b/>
          <w:bCs/>
          <w:sz w:val="44"/>
          <w:szCs w:val="44"/>
          <w:highlight w:val="green"/>
          <w:u w:val="single"/>
        </w:rPr>
        <w:t>First</w:t>
      </w:r>
      <w:r w:rsidRPr="00742F23">
        <w:rPr>
          <w:sz w:val="44"/>
          <w:szCs w:val="44"/>
        </w:rPr>
        <w:t xml:space="preserve"> </w:t>
      </w:r>
      <w:r w:rsidRPr="00742F23">
        <w:rPr>
          <w:b/>
          <w:bCs/>
          <w:sz w:val="44"/>
          <w:szCs w:val="44"/>
          <w:highlight w:val="green"/>
          <w:u w:val="single"/>
        </w:rPr>
        <w:t>China</w:t>
      </w:r>
      <w:r w:rsidRPr="00742F23">
        <w:rPr>
          <w:b/>
          <w:bCs/>
          <w:sz w:val="44"/>
          <w:szCs w:val="44"/>
          <w:highlight w:val="green"/>
          <w:u w:val="single"/>
        </w:rPr>
        <w:t xml:space="preserve"> </w:t>
      </w:r>
      <w:r w:rsidRPr="00742F23">
        <w:rPr>
          <w:b/>
          <w:bCs/>
          <w:sz w:val="44"/>
          <w:szCs w:val="44"/>
          <w:highlight w:val="green"/>
          <w:u w:val="single"/>
        </w:rPr>
        <w:t>recognize that warning zones are mutually beneficial</w:t>
      </w:r>
      <w:r w:rsidRPr="00742F23">
        <w:rPr>
          <w:sz w:val="44"/>
          <w:szCs w:val="44"/>
        </w:rPr>
        <w:t xml:space="preserve"> </w:t>
      </w:r>
      <w:r w:rsidRPr="00742F23">
        <w:rPr>
          <w:b/>
          <w:bCs/>
          <w:sz w:val="44"/>
          <w:szCs w:val="44"/>
          <w:highlight w:val="green"/>
          <w:u w:val="single"/>
        </w:rPr>
        <w:t>giving them a legal right to defend their satellites</w:t>
      </w:r>
      <w:r w:rsidRPr="00742F23">
        <w:rPr>
          <w:sz w:val="44"/>
          <w:szCs w:val="44"/>
          <w:highlight w:val="green"/>
          <w:u w:val="single"/>
        </w:rPr>
        <w:t xml:space="preserve"> </w:t>
      </w:r>
      <w:r w:rsidRPr="00742F23">
        <w:rPr>
          <w:b/>
          <w:bCs/>
          <w:sz w:val="44"/>
          <w:szCs w:val="44"/>
          <w:highlight w:val="green"/>
          <w:u w:val="single"/>
        </w:rPr>
        <w:t>the failure of existing proposals</w:t>
      </w:r>
      <w:r w:rsidRPr="00742F23">
        <w:rPr>
          <w:sz w:val="44"/>
          <w:szCs w:val="44"/>
          <w:highlight w:val="green"/>
          <w:u w:val="single"/>
        </w:rPr>
        <w:t xml:space="preserve"> </w:t>
      </w:r>
      <w:r w:rsidRPr="00742F23">
        <w:rPr>
          <w:b/>
          <w:bCs/>
          <w:sz w:val="44"/>
          <w:szCs w:val="44"/>
          <w:highlight w:val="green"/>
          <w:u w:val="single"/>
        </w:rPr>
        <w:t>might</w:t>
      </w:r>
      <w:r w:rsidRPr="00742F23">
        <w:rPr>
          <w:sz w:val="44"/>
          <w:szCs w:val="44"/>
          <w:highlight w:val="green"/>
          <w:u w:val="single"/>
        </w:rPr>
        <w:t xml:space="preserve"> </w:t>
      </w:r>
      <w:r w:rsidRPr="00742F23">
        <w:rPr>
          <w:b/>
          <w:bCs/>
          <w:sz w:val="44"/>
          <w:szCs w:val="44"/>
          <w:highlight w:val="green"/>
          <w:u w:val="single"/>
        </w:rPr>
        <w:t>encourage Russia</w:t>
      </w:r>
      <w:r w:rsidRPr="00742F23">
        <w:rPr>
          <w:sz w:val="44"/>
          <w:szCs w:val="44"/>
          <w:highlight w:val="green"/>
          <w:u w:val="single"/>
        </w:rPr>
        <w:t xml:space="preserve"> </w:t>
      </w:r>
      <w:r w:rsidRPr="00742F23">
        <w:rPr>
          <w:b/>
          <w:bCs/>
          <w:sz w:val="44"/>
          <w:szCs w:val="44"/>
          <w:highlight w:val="green"/>
          <w:u w:val="single"/>
        </w:rPr>
        <w:t>the U</w:t>
      </w:r>
      <w:r w:rsidRPr="00742F23">
        <w:rPr>
          <w:sz w:val="44"/>
          <w:szCs w:val="44"/>
        </w:rPr>
        <w:t xml:space="preserve"> </w:t>
      </w:r>
      <w:r w:rsidRPr="00742F23">
        <w:rPr>
          <w:b/>
          <w:bCs/>
          <w:sz w:val="44"/>
          <w:szCs w:val="44"/>
          <w:highlight w:val="green"/>
          <w:u w:val="single"/>
        </w:rPr>
        <w:t>S</w:t>
      </w:r>
      <w:r w:rsidRPr="00742F23">
        <w:rPr>
          <w:sz w:val="44"/>
          <w:szCs w:val="44"/>
        </w:rPr>
        <w:t xml:space="preserve"> </w:t>
      </w:r>
      <w:r w:rsidRPr="00742F23">
        <w:rPr>
          <w:b/>
          <w:bCs/>
          <w:sz w:val="44"/>
          <w:szCs w:val="44"/>
          <w:highlight w:val="green"/>
          <w:u w:val="single"/>
        </w:rPr>
        <w:t>gain political leverage</w:t>
      </w:r>
      <w:r w:rsidRPr="00742F23">
        <w:rPr>
          <w:sz w:val="44"/>
          <w:szCs w:val="44"/>
          <w:highlight w:val="green"/>
          <w:u w:val="single"/>
        </w:rPr>
        <w:t xml:space="preserve"> </w:t>
      </w:r>
      <w:r w:rsidRPr="00742F23">
        <w:rPr>
          <w:b/>
          <w:bCs/>
          <w:sz w:val="44"/>
          <w:szCs w:val="44"/>
          <w:highlight w:val="green"/>
          <w:u w:val="single"/>
        </w:rPr>
        <w:t>by highlighting</w:t>
      </w:r>
      <w:r w:rsidRPr="00742F23">
        <w:rPr>
          <w:sz w:val="44"/>
          <w:szCs w:val="44"/>
          <w:highlight w:val="green"/>
          <w:u w:val="single"/>
        </w:rPr>
        <w:t xml:space="preserve"> </w:t>
      </w:r>
      <w:r w:rsidRPr="00742F23">
        <w:rPr>
          <w:b/>
          <w:bCs/>
          <w:sz w:val="44"/>
          <w:szCs w:val="44"/>
          <w:highlight w:val="green"/>
          <w:u w:val="single"/>
        </w:rPr>
        <w:t>contradictory positions of</w:t>
      </w:r>
      <w:r w:rsidRPr="00742F23">
        <w:rPr>
          <w:b/>
          <w:bCs/>
          <w:sz w:val="44"/>
          <w:szCs w:val="44"/>
          <w:highlight w:val="green"/>
          <w:u w:val="single"/>
        </w:rPr>
        <w:t xml:space="preserve"> </w:t>
      </w:r>
      <w:r w:rsidRPr="00742F23">
        <w:rPr>
          <w:b/>
          <w:bCs/>
          <w:sz w:val="44"/>
          <w:szCs w:val="44"/>
          <w:highlight w:val="green"/>
          <w:u w:val="single"/>
        </w:rPr>
        <w:t>eventually recognize</w:t>
      </w:r>
      <w:r w:rsidRPr="00742F23">
        <w:rPr>
          <w:sz w:val="44"/>
          <w:szCs w:val="44"/>
          <w:highlight w:val="green"/>
          <w:u w:val="single"/>
        </w:rPr>
        <w:t xml:space="preserve"> </w:t>
      </w:r>
      <w:r w:rsidRPr="00742F23">
        <w:rPr>
          <w:b/>
          <w:bCs/>
          <w:sz w:val="44"/>
          <w:szCs w:val="44"/>
          <w:highlight w:val="green"/>
          <w:u w:val="single"/>
        </w:rPr>
        <w:t>ASATs</w:t>
      </w:r>
      <w:r w:rsidRPr="00742F23">
        <w:rPr>
          <w:sz w:val="44"/>
          <w:szCs w:val="44"/>
        </w:rPr>
        <w:t xml:space="preserve"> </w:t>
      </w:r>
      <w:r w:rsidRPr="00742F23">
        <w:rPr>
          <w:b/>
          <w:bCs/>
          <w:sz w:val="44"/>
          <w:szCs w:val="44"/>
          <w:highlight w:val="green"/>
          <w:u w:val="single"/>
        </w:rPr>
        <w:t>China’s desire to leave a mark on international institutions in the space domain</w:t>
      </w:r>
      <w:r w:rsidRPr="00742F23">
        <w:rPr>
          <w:sz w:val="44"/>
          <w:szCs w:val="44"/>
        </w:rPr>
        <w:t xml:space="preserve"> </w:t>
      </w:r>
      <w:r w:rsidRPr="00742F23">
        <w:rPr>
          <w:b/>
          <w:bCs/>
          <w:sz w:val="44"/>
          <w:szCs w:val="44"/>
          <w:highlight w:val="green"/>
          <w:u w:val="single"/>
        </w:rPr>
        <w:t>Space offers an area</w:t>
      </w:r>
      <w:r w:rsidRPr="00742F23">
        <w:rPr>
          <w:b/>
          <w:bCs/>
          <w:sz w:val="44"/>
          <w:szCs w:val="44"/>
          <w:highlight w:val="green"/>
          <w:u w:val="single"/>
        </w:rPr>
        <w:t xml:space="preserve"> </w:t>
      </w:r>
      <w:r w:rsidRPr="00742F23">
        <w:rPr>
          <w:b/>
          <w:bCs/>
          <w:sz w:val="44"/>
          <w:szCs w:val="44"/>
          <w:highlight w:val="green"/>
          <w:u w:val="single"/>
        </w:rPr>
        <w:t>to align with their own interests</w:t>
      </w:r>
      <w:r w:rsidRPr="00742F23">
        <w:rPr>
          <w:sz w:val="44"/>
          <w:szCs w:val="44"/>
        </w:rPr>
        <w:t xml:space="preserve"> </w:t>
      </w:r>
      <w:r w:rsidRPr="00742F23">
        <w:rPr>
          <w:b/>
          <w:bCs/>
          <w:sz w:val="44"/>
          <w:szCs w:val="44"/>
          <w:highlight w:val="green"/>
          <w:u w:val="single"/>
        </w:rPr>
        <w:t>Xi</w:t>
      </w:r>
      <w:r w:rsidRPr="00742F23">
        <w:rPr>
          <w:b/>
          <w:bCs/>
          <w:sz w:val="44"/>
          <w:szCs w:val="44"/>
          <w:highlight w:val="green"/>
          <w:u w:val="single"/>
        </w:rPr>
        <w:t xml:space="preserve"> </w:t>
      </w:r>
      <w:r w:rsidRPr="00742F23">
        <w:rPr>
          <w:b/>
          <w:bCs/>
          <w:sz w:val="44"/>
          <w:szCs w:val="44"/>
          <w:highlight w:val="green"/>
          <w:u w:val="single"/>
        </w:rPr>
        <w:t>emphasized coop</w:t>
      </w:r>
      <w:r w:rsidRPr="00742F23">
        <w:rPr>
          <w:sz w:val="44"/>
          <w:szCs w:val="44"/>
        </w:rPr>
        <w:t xml:space="preserve"> </w:t>
      </w:r>
      <w:r w:rsidRPr="00742F23">
        <w:rPr>
          <w:b/>
          <w:bCs/>
          <w:sz w:val="44"/>
          <w:szCs w:val="44"/>
          <w:highlight w:val="green"/>
          <w:u w:val="single"/>
        </w:rPr>
        <w:t>security</w:t>
      </w:r>
      <w:r w:rsidRPr="00742F23">
        <w:rPr>
          <w:sz w:val="44"/>
          <w:szCs w:val="44"/>
        </w:rPr>
        <w:t xml:space="preserve"> </w:t>
      </w:r>
      <w:r w:rsidRPr="00742F23">
        <w:rPr>
          <w:b/>
          <w:bCs/>
          <w:sz w:val="44"/>
          <w:szCs w:val="44"/>
          <w:highlight w:val="green"/>
          <w:u w:val="single"/>
        </w:rPr>
        <w:t>China has an economic incentive</w:t>
      </w:r>
    </w:p>
    <w:p w14:paraId="4DF7C713" w14:textId="77777777" w:rsidR="00C35F48" w:rsidRPr="00742F23" w:rsidRDefault="00C35F48" w:rsidP="00C35F48">
      <w:pPr>
        <w:rPr>
          <w:sz w:val="44"/>
          <w:szCs w:val="44"/>
        </w:rPr>
      </w:pPr>
    </w:p>
    <w:p w14:paraId="359D132C" w14:textId="77777777" w:rsidR="00C35F48" w:rsidRPr="00742F23" w:rsidRDefault="00C35F48" w:rsidP="00C35F48">
      <w:pPr>
        <w:rPr>
          <w:sz w:val="44"/>
          <w:szCs w:val="44"/>
        </w:rPr>
      </w:pPr>
    </w:p>
    <w:p w14:paraId="65F54EB5" w14:textId="77777777" w:rsidR="00C35F48" w:rsidRPr="00742F23" w:rsidRDefault="00C35F48" w:rsidP="00C35F48">
      <w:pPr>
        <w:pStyle w:val="Heading3"/>
        <w:rPr>
          <w:sz w:val="44"/>
          <w:szCs w:val="44"/>
        </w:rPr>
      </w:pPr>
      <w:r w:rsidRPr="00742F23">
        <w:rPr>
          <w:sz w:val="44"/>
          <w:szCs w:val="44"/>
        </w:rPr>
        <w:t>AT: US Heg</w:t>
      </w:r>
    </w:p>
    <w:p w14:paraId="0ED959C9" w14:textId="77777777" w:rsidR="00C35F48" w:rsidRPr="00742F23" w:rsidRDefault="00C35F48" w:rsidP="00C35F48">
      <w:pPr>
        <w:pStyle w:val="Heading4"/>
        <w:rPr>
          <w:sz w:val="44"/>
          <w:szCs w:val="44"/>
        </w:rPr>
      </w:pPr>
      <w:r w:rsidRPr="00742F23">
        <w:rPr>
          <w:sz w:val="44"/>
          <w:szCs w:val="44"/>
        </w:rPr>
        <w:t xml:space="preserve">Hegemony </w:t>
      </w:r>
      <w:r w:rsidRPr="00742F23">
        <w:rPr>
          <w:sz w:val="44"/>
          <w:szCs w:val="44"/>
          <w:u w:val="single"/>
        </w:rPr>
        <w:t>falling</w:t>
      </w:r>
      <w:r w:rsidRPr="00742F23">
        <w:rPr>
          <w:sz w:val="44"/>
          <w:szCs w:val="44"/>
        </w:rPr>
        <w:t xml:space="preserve"> now, and trying to reverse </w:t>
      </w:r>
      <w:r w:rsidRPr="00742F23">
        <w:rPr>
          <w:sz w:val="44"/>
          <w:szCs w:val="44"/>
          <w:u w:val="single"/>
        </w:rPr>
        <w:t>ruins the economy</w:t>
      </w:r>
      <w:r w:rsidRPr="00742F23">
        <w:rPr>
          <w:sz w:val="44"/>
          <w:szCs w:val="44"/>
        </w:rPr>
        <w:t xml:space="preserve"> but triggers </w:t>
      </w:r>
      <w:r w:rsidRPr="00742F23">
        <w:rPr>
          <w:sz w:val="44"/>
          <w:szCs w:val="44"/>
          <w:u w:val="single"/>
        </w:rPr>
        <w:t>counterbalancing</w:t>
      </w:r>
      <w:r w:rsidRPr="00742F23">
        <w:rPr>
          <w:sz w:val="44"/>
          <w:szCs w:val="44"/>
        </w:rPr>
        <w:t xml:space="preserve"> --- </w:t>
      </w:r>
      <w:r w:rsidRPr="00742F23">
        <w:rPr>
          <w:sz w:val="44"/>
          <w:szCs w:val="44"/>
          <w:u w:val="single"/>
        </w:rPr>
        <w:t>multipolarity</w:t>
      </w:r>
      <w:r w:rsidRPr="00742F23">
        <w:rPr>
          <w:sz w:val="44"/>
          <w:szCs w:val="44"/>
        </w:rPr>
        <w:t xml:space="preserve"> is best --- it doesn’t force US abdication but leads to a </w:t>
      </w:r>
      <w:r w:rsidRPr="00742F23">
        <w:rPr>
          <w:sz w:val="44"/>
          <w:szCs w:val="44"/>
          <w:u w:val="single"/>
        </w:rPr>
        <w:t>peaceful transition</w:t>
      </w:r>
      <w:r w:rsidRPr="00742F23">
        <w:rPr>
          <w:sz w:val="44"/>
          <w:szCs w:val="44"/>
        </w:rPr>
        <w:t xml:space="preserve"> and world order</w:t>
      </w:r>
    </w:p>
    <w:p w14:paraId="43563A4D" w14:textId="7E0E27A7" w:rsidR="00C35F48" w:rsidRPr="00742F23" w:rsidRDefault="00C35F48" w:rsidP="00C35F48">
      <w:pPr>
        <w:rPr>
          <w:sz w:val="44"/>
          <w:szCs w:val="44"/>
        </w:rPr>
      </w:pPr>
      <w:r w:rsidRPr="00742F23">
        <w:rPr>
          <w:rStyle w:val="Heading4Char"/>
          <w:sz w:val="44"/>
          <w:szCs w:val="44"/>
        </w:rPr>
        <w:t>Preble</w:t>
      </w:r>
      <w:r w:rsidRPr="00742F23">
        <w:rPr>
          <w:rStyle w:val="Style13ptBold"/>
          <w:sz w:val="44"/>
          <w:szCs w:val="44"/>
        </w:rPr>
        <w:t xml:space="preserve"> 18</w:t>
      </w:r>
      <w:r w:rsidRPr="00742F23">
        <w:rPr>
          <w:sz w:val="44"/>
          <w:szCs w:val="44"/>
        </w:rPr>
        <w:t xml:space="preserve"> </w:t>
      </w:r>
    </w:p>
    <w:p w14:paraId="2901FBC2" w14:textId="44514D45" w:rsidR="003D4FB3" w:rsidRPr="00742F23" w:rsidRDefault="003D4FB3" w:rsidP="003D4FB3">
      <w:pPr>
        <w:rPr>
          <w:sz w:val="44"/>
          <w:szCs w:val="44"/>
        </w:rPr>
      </w:pPr>
      <w:r w:rsidRPr="00742F23">
        <w:rPr>
          <w:rStyle w:val="StyleUnderline"/>
          <w:sz w:val="44"/>
          <w:szCs w:val="44"/>
          <w:highlight w:val="green"/>
        </w:rPr>
        <w:t>with North Korea</w:t>
      </w:r>
      <w:r w:rsidRPr="00742F23">
        <w:rPr>
          <w:sz w:val="44"/>
          <w:szCs w:val="44"/>
        </w:rPr>
        <w:t xml:space="preserve"> </w:t>
      </w:r>
      <w:r w:rsidRPr="00742F23">
        <w:rPr>
          <w:rStyle w:val="Emphasis"/>
          <w:sz w:val="44"/>
          <w:szCs w:val="44"/>
          <w:highlight w:val="green"/>
        </w:rPr>
        <w:t>Americans</w:t>
      </w:r>
      <w:r w:rsidRPr="00742F23">
        <w:rPr>
          <w:sz w:val="44"/>
          <w:szCs w:val="44"/>
        </w:rPr>
        <w:t xml:space="preserve"> </w:t>
      </w:r>
      <w:r w:rsidRPr="00742F23">
        <w:rPr>
          <w:rStyle w:val="Emphasis"/>
          <w:sz w:val="44"/>
          <w:szCs w:val="44"/>
          <w:highlight w:val="green"/>
        </w:rPr>
        <w:t>are</w:t>
      </w:r>
      <w:r w:rsidRPr="00742F23">
        <w:rPr>
          <w:sz w:val="44"/>
          <w:szCs w:val="44"/>
        </w:rPr>
        <w:t xml:space="preserve"> </w:t>
      </w:r>
      <w:r w:rsidRPr="00742F23">
        <w:rPr>
          <w:rStyle w:val="Emphasis"/>
          <w:sz w:val="44"/>
          <w:szCs w:val="44"/>
          <w:highlight w:val="green"/>
        </w:rPr>
        <w:t>involved in a dispute involving two sovereign countries thousands of miles away</w:t>
      </w:r>
      <w:r w:rsidRPr="00742F23">
        <w:rPr>
          <w:sz w:val="44"/>
          <w:szCs w:val="44"/>
        </w:rPr>
        <w:t xml:space="preserve"> </w:t>
      </w:r>
      <w:r w:rsidRPr="00742F23">
        <w:rPr>
          <w:rStyle w:val="StyleUnderline"/>
          <w:sz w:val="44"/>
          <w:szCs w:val="44"/>
          <w:highlight w:val="green"/>
        </w:rPr>
        <w:t>is becoming harder</w:t>
      </w:r>
      <w:r w:rsidRPr="00742F23">
        <w:rPr>
          <w:sz w:val="44"/>
          <w:szCs w:val="44"/>
        </w:rPr>
        <w:t xml:space="preserve"> </w:t>
      </w:r>
      <w:r w:rsidRPr="00742F23">
        <w:rPr>
          <w:rStyle w:val="StyleUnderline"/>
          <w:sz w:val="44"/>
          <w:szCs w:val="44"/>
          <w:highlight w:val="green"/>
        </w:rPr>
        <w:t>maintain this global posture</w:t>
      </w:r>
      <w:r w:rsidRPr="00742F23">
        <w:rPr>
          <w:sz w:val="44"/>
          <w:szCs w:val="44"/>
        </w:rPr>
        <w:t xml:space="preserve"> </w:t>
      </w:r>
      <w:r w:rsidRPr="00742F23">
        <w:rPr>
          <w:rStyle w:val="Emphasis"/>
          <w:sz w:val="44"/>
          <w:szCs w:val="44"/>
          <w:highlight w:val="green"/>
        </w:rPr>
        <w:t>it may become impossible</w:t>
      </w:r>
      <w:r w:rsidRPr="00742F23">
        <w:rPr>
          <w:sz w:val="44"/>
          <w:szCs w:val="44"/>
        </w:rPr>
        <w:t xml:space="preserve"> </w:t>
      </w:r>
      <w:r w:rsidRPr="00742F23">
        <w:rPr>
          <w:rStyle w:val="StyleUnderline"/>
          <w:sz w:val="44"/>
          <w:szCs w:val="44"/>
          <w:highlight w:val="green"/>
        </w:rPr>
        <w:t>America’s share of global wealth is shrinking</w:t>
      </w:r>
      <w:r w:rsidRPr="00742F23">
        <w:rPr>
          <w:sz w:val="44"/>
          <w:szCs w:val="44"/>
        </w:rPr>
        <w:t xml:space="preserve"> </w:t>
      </w:r>
      <w:r w:rsidRPr="00742F23">
        <w:rPr>
          <w:rStyle w:val="StyleUnderline"/>
          <w:sz w:val="44"/>
          <w:szCs w:val="44"/>
          <w:highlight w:val="green"/>
        </w:rPr>
        <w:t>prolif</w:t>
      </w:r>
      <w:r w:rsidRPr="00742F23">
        <w:rPr>
          <w:sz w:val="44"/>
          <w:szCs w:val="44"/>
        </w:rPr>
        <w:t xml:space="preserve"> </w:t>
      </w:r>
      <w:r w:rsidRPr="00742F23">
        <w:rPr>
          <w:rStyle w:val="StyleUnderline"/>
          <w:sz w:val="44"/>
          <w:szCs w:val="44"/>
          <w:highlight w:val="green"/>
        </w:rPr>
        <w:t>of</w:t>
      </w:r>
      <w:r w:rsidRPr="00742F23">
        <w:rPr>
          <w:sz w:val="44"/>
          <w:szCs w:val="44"/>
        </w:rPr>
        <w:t xml:space="preserve"> </w:t>
      </w:r>
      <w:r w:rsidRPr="00742F23">
        <w:rPr>
          <w:rStyle w:val="StyleUnderline"/>
          <w:sz w:val="44"/>
          <w:szCs w:val="44"/>
          <w:highlight w:val="green"/>
        </w:rPr>
        <w:t>tech</w:t>
      </w:r>
      <w:r w:rsidRPr="00742F23">
        <w:rPr>
          <w:sz w:val="44"/>
          <w:szCs w:val="44"/>
        </w:rPr>
        <w:t xml:space="preserve"> </w:t>
      </w:r>
      <w:r w:rsidRPr="00742F23">
        <w:rPr>
          <w:rStyle w:val="StyleUnderline"/>
          <w:sz w:val="44"/>
          <w:szCs w:val="44"/>
          <w:highlight w:val="green"/>
        </w:rPr>
        <w:t>from crude explosives to advanced robotics — has made it easier fo</w:t>
      </w:r>
      <w:r w:rsidRPr="00742F23">
        <w:rPr>
          <w:sz w:val="44"/>
          <w:szCs w:val="44"/>
        </w:rPr>
        <w:t xml:space="preserve"> </w:t>
      </w:r>
      <w:r w:rsidRPr="00742F23">
        <w:rPr>
          <w:rStyle w:val="StyleUnderline"/>
          <w:sz w:val="44"/>
          <w:szCs w:val="44"/>
          <w:highlight w:val="green"/>
        </w:rPr>
        <w:t>weak countries and nonstate actors to challenge the</w:t>
      </w:r>
      <w:r w:rsidRPr="00742F23">
        <w:rPr>
          <w:sz w:val="44"/>
          <w:szCs w:val="44"/>
        </w:rPr>
        <w:t xml:space="preserve"> </w:t>
      </w:r>
      <w:r w:rsidRPr="00742F23">
        <w:rPr>
          <w:rStyle w:val="StyleUnderline"/>
          <w:sz w:val="44"/>
          <w:szCs w:val="44"/>
          <w:highlight w:val="green"/>
        </w:rPr>
        <w:t>U</w:t>
      </w:r>
      <w:r w:rsidRPr="00742F23">
        <w:rPr>
          <w:sz w:val="44"/>
          <w:szCs w:val="44"/>
        </w:rPr>
        <w:t xml:space="preserve"> </w:t>
      </w:r>
      <w:r w:rsidRPr="00742F23">
        <w:rPr>
          <w:rStyle w:val="StyleUnderline"/>
          <w:sz w:val="44"/>
          <w:szCs w:val="44"/>
          <w:highlight w:val="green"/>
        </w:rPr>
        <w:t>S</w:t>
      </w:r>
      <w:r w:rsidRPr="00742F23">
        <w:rPr>
          <w:sz w:val="44"/>
          <w:szCs w:val="44"/>
        </w:rPr>
        <w:t xml:space="preserve"> </w:t>
      </w:r>
      <w:r w:rsidRPr="00742F23">
        <w:rPr>
          <w:rStyle w:val="StyleUnderline"/>
          <w:sz w:val="44"/>
          <w:szCs w:val="44"/>
          <w:highlight w:val="green"/>
        </w:rPr>
        <w:t>The</w:t>
      </w:r>
      <w:r w:rsidRPr="00742F23">
        <w:rPr>
          <w:sz w:val="44"/>
          <w:szCs w:val="44"/>
        </w:rPr>
        <w:t xml:space="preserve"> </w:t>
      </w:r>
      <w:hyperlink r:id="rId26" w:tgtFrame="_blank" w:history="1">
        <w:r w:rsidRPr="00742F23">
          <w:rPr>
            <w:rStyle w:val="StyleUnderline"/>
            <w:sz w:val="44"/>
            <w:szCs w:val="44"/>
            <w:highlight w:val="green"/>
          </w:rPr>
          <w:t>National Defense Strategy</w:t>
        </w:r>
      </w:hyperlink>
      <w:r w:rsidRPr="00742F23">
        <w:rPr>
          <w:sz w:val="44"/>
          <w:szCs w:val="44"/>
          <w:highlight w:val="green"/>
        </w:rPr>
        <w:t>,</w:t>
      </w:r>
      <w:r w:rsidRPr="00742F23">
        <w:rPr>
          <w:sz w:val="44"/>
          <w:szCs w:val="44"/>
        </w:rPr>
        <w:t xml:space="preserve"> </w:t>
      </w:r>
      <w:r w:rsidRPr="00742F23">
        <w:rPr>
          <w:rStyle w:val="Emphasis"/>
          <w:sz w:val="44"/>
          <w:szCs w:val="44"/>
          <w:highlight w:val="green"/>
        </w:rPr>
        <w:t>answer? Try harder.</w:t>
      </w:r>
      <w:r w:rsidRPr="00742F23">
        <w:rPr>
          <w:sz w:val="44"/>
          <w:szCs w:val="44"/>
        </w:rPr>
        <w:t xml:space="preserve"> </w:t>
      </w:r>
      <w:r w:rsidRPr="00742F23">
        <w:rPr>
          <w:rStyle w:val="StyleUnderline"/>
          <w:sz w:val="44"/>
          <w:szCs w:val="44"/>
          <w:highlight w:val="green"/>
        </w:rPr>
        <w:t>maintaining primacy</w:t>
      </w:r>
      <w:r w:rsidRPr="00742F23">
        <w:rPr>
          <w:rStyle w:val="StyleUnderline"/>
          <w:sz w:val="44"/>
          <w:szCs w:val="44"/>
          <w:highlight w:val="green"/>
        </w:rPr>
        <w:t xml:space="preserve"> </w:t>
      </w:r>
      <w:r w:rsidRPr="00742F23">
        <w:rPr>
          <w:rStyle w:val="Emphasis"/>
          <w:sz w:val="44"/>
          <w:szCs w:val="44"/>
          <w:highlight w:val="green"/>
        </w:rPr>
        <w:t>may stimulate greater resistance from the likes of China and Russia</w:t>
      </w:r>
      <w:r w:rsidRPr="00742F23">
        <w:rPr>
          <w:sz w:val="44"/>
          <w:szCs w:val="44"/>
        </w:rPr>
        <w:t xml:space="preserve"> </w:t>
      </w:r>
      <w:r w:rsidRPr="00742F23">
        <w:rPr>
          <w:rStyle w:val="StyleUnderline"/>
          <w:sz w:val="44"/>
          <w:szCs w:val="44"/>
          <w:highlight w:val="green"/>
        </w:rPr>
        <w:t>We are faced with the prospect</w:t>
      </w:r>
      <w:r w:rsidRPr="00742F23">
        <w:rPr>
          <w:sz w:val="44"/>
          <w:szCs w:val="44"/>
        </w:rPr>
        <w:t xml:space="preserve"> </w:t>
      </w:r>
      <w:r w:rsidRPr="00742F23">
        <w:rPr>
          <w:rStyle w:val="StyleUnderline"/>
          <w:sz w:val="44"/>
          <w:szCs w:val="44"/>
          <w:highlight w:val="green"/>
        </w:rPr>
        <w:t>of frequent uses of force</w:t>
      </w:r>
      <w:r w:rsidRPr="00742F23">
        <w:rPr>
          <w:sz w:val="44"/>
          <w:szCs w:val="44"/>
        </w:rPr>
        <w:t xml:space="preserve"> </w:t>
      </w:r>
      <w:r w:rsidRPr="00742F23">
        <w:rPr>
          <w:rStyle w:val="StyleUnderline"/>
          <w:sz w:val="44"/>
          <w:szCs w:val="44"/>
          <w:highlight w:val="green"/>
        </w:rPr>
        <w:t>There are</w:t>
      </w:r>
      <w:r w:rsidRPr="00742F23">
        <w:rPr>
          <w:sz w:val="44"/>
          <w:szCs w:val="44"/>
        </w:rPr>
        <w:t xml:space="preserve"> </w:t>
      </w:r>
      <w:r w:rsidRPr="00742F23">
        <w:rPr>
          <w:rStyle w:val="Emphasis"/>
          <w:sz w:val="44"/>
          <w:szCs w:val="44"/>
          <w:highlight w:val="green"/>
        </w:rPr>
        <w:t>alternatives to simply spending more</w:t>
      </w:r>
      <w:r w:rsidRPr="00742F23">
        <w:rPr>
          <w:sz w:val="44"/>
          <w:szCs w:val="44"/>
        </w:rPr>
        <w:t xml:space="preserve"> </w:t>
      </w:r>
      <w:r w:rsidRPr="00742F23">
        <w:rPr>
          <w:rStyle w:val="Emphasis"/>
          <w:sz w:val="44"/>
          <w:szCs w:val="44"/>
          <w:highlight w:val="green"/>
        </w:rPr>
        <w:t>others will need to do more.</w:t>
      </w:r>
      <w:r w:rsidRPr="00742F23">
        <w:rPr>
          <w:sz w:val="44"/>
          <w:szCs w:val="44"/>
        </w:rPr>
        <w:t xml:space="preserve"> </w:t>
      </w:r>
      <w:r w:rsidRPr="00742F23">
        <w:rPr>
          <w:rStyle w:val="StyleUnderline"/>
          <w:sz w:val="44"/>
          <w:szCs w:val="44"/>
          <w:highlight w:val="green"/>
        </w:rPr>
        <w:t>allies</w:t>
      </w:r>
      <w:r w:rsidRPr="00742F23">
        <w:rPr>
          <w:rStyle w:val="StyleUnderline"/>
          <w:sz w:val="44"/>
          <w:szCs w:val="44"/>
          <w:highlight w:val="green"/>
        </w:rPr>
        <w:t xml:space="preserve"> </w:t>
      </w:r>
      <w:r w:rsidRPr="00742F23">
        <w:rPr>
          <w:rStyle w:val="StyleUnderline"/>
          <w:sz w:val="44"/>
          <w:szCs w:val="44"/>
          <w:highlight w:val="green"/>
        </w:rPr>
        <w:t>act recklessly when</w:t>
      </w:r>
      <w:r w:rsidRPr="00742F23">
        <w:rPr>
          <w:rStyle w:val="StyleUnderline"/>
          <w:sz w:val="44"/>
          <w:szCs w:val="44"/>
          <w:highlight w:val="green"/>
        </w:rPr>
        <w:t xml:space="preserve"> </w:t>
      </w:r>
      <w:r w:rsidRPr="00742F23">
        <w:rPr>
          <w:rStyle w:val="StyleUnderline"/>
          <w:sz w:val="44"/>
          <w:szCs w:val="44"/>
          <w:highlight w:val="green"/>
        </w:rPr>
        <w:t>America has their back.</w:t>
      </w:r>
      <w:r w:rsidRPr="00742F23">
        <w:rPr>
          <w:rStyle w:val="StyleUnderline"/>
          <w:sz w:val="44"/>
          <w:szCs w:val="44"/>
          <w:highlight w:val="green"/>
        </w:rPr>
        <w:t xml:space="preserve"> </w:t>
      </w:r>
      <w:r w:rsidRPr="00742F23">
        <w:rPr>
          <w:rStyle w:val="Emphasis"/>
          <w:sz w:val="44"/>
          <w:szCs w:val="44"/>
          <w:highlight w:val="green"/>
        </w:rPr>
        <w:t>Greater independence could induce greater caution.</w:t>
      </w:r>
      <w:r w:rsidRPr="00742F23">
        <w:rPr>
          <w:sz w:val="44"/>
          <w:szCs w:val="44"/>
        </w:rPr>
        <w:t xml:space="preserve"> </w:t>
      </w:r>
      <w:r w:rsidRPr="00742F23">
        <w:rPr>
          <w:rStyle w:val="StyleUnderline"/>
          <w:sz w:val="44"/>
          <w:szCs w:val="44"/>
          <w:highlight w:val="green"/>
        </w:rPr>
        <w:t>If Washington was slightly less confident that it could call the tune and expect others to dance, that might</w:t>
      </w:r>
      <w:r w:rsidRPr="00742F23">
        <w:rPr>
          <w:rStyle w:val="StyleUnderline"/>
          <w:sz w:val="44"/>
          <w:szCs w:val="44"/>
          <w:highlight w:val="green"/>
        </w:rPr>
        <w:t xml:space="preserve"> </w:t>
      </w:r>
      <w:r w:rsidRPr="00742F23">
        <w:rPr>
          <w:rStyle w:val="StyleUnderline"/>
          <w:sz w:val="44"/>
          <w:szCs w:val="44"/>
          <w:highlight w:val="green"/>
        </w:rPr>
        <w:t>avoid costly mistakes</w:t>
      </w:r>
      <w:r w:rsidRPr="00742F23">
        <w:rPr>
          <w:sz w:val="44"/>
          <w:szCs w:val="44"/>
        </w:rPr>
        <w:t xml:space="preserve"> </w:t>
      </w:r>
      <w:r w:rsidRPr="00742F23">
        <w:rPr>
          <w:sz w:val="44"/>
          <w:szCs w:val="44"/>
          <w:highlight w:val="green"/>
        </w:rPr>
        <w:t>rica’s unipolar “moment</w:t>
      </w:r>
      <w:r w:rsidRPr="00742F23">
        <w:rPr>
          <w:sz w:val="44"/>
          <w:szCs w:val="44"/>
        </w:rPr>
        <w:t xml:space="preserve"> </w:t>
      </w:r>
      <w:r w:rsidRPr="00742F23">
        <w:rPr>
          <w:rStyle w:val="StyleUnderline"/>
          <w:sz w:val="44"/>
          <w:szCs w:val="44"/>
          <w:highlight w:val="green"/>
        </w:rPr>
        <w:t>no longer exists.</w:t>
      </w:r>
      <w:r w:rsidRPr="00742F23">
        <w:rPr>
          <w:sz w:val="44"/>
          <w:szCs w:val="44"/>
        </w:rPr>
        <w:t xml:space="preserve"> </w:t>
      </w:r>
      <w:r w:rsidRPr="00742F23">
        <w:rPr>
          <w:rStyle w:val="Emphasis"/>
          <w:sz w:val="44"/>
          <w:szCs w:val="44"/>
          <w:highlight w:val="green"/>
        </w:rPr>
        <w:t>Wishing it back into existence won’t make it so.</w:t>
      </w:r>
      <w:r w:rsidRPr="00742F23">
        <w:rPr>
          <w:sz w:val="44"/>
          <w:szCs w:val="44"/>
        </w:rPr>
        <w:t xml:space="preserve"> </w:t>
      </w:r>
      <w:r w:rsidRPr="00742F23">
        <w:rPr>
          <w:rStyle w:val="StyleUnderline"/>
          <w:sz w:val="44"/>
          <w:szCs w:val="44"/>
          <w:highlight w:val="green"/>
        </w:rPr>
        <w:t>admitting that the U</w:t>
      </w:r>
      <w:r w:rsidRPr="00742F23">
        <w:rPr>
          <w:sz w:val="44"/>
          <w:szCs w:val="44"/>
        </w:rPr>
        <w:t xml:space="preserve"> </w:t>
      </w:r>
      <w:r w:rsidRPr="00742F23">
        <w:rPr>
          <w:rStyle w:val="StyleUnderline"/>
          <w:sz w:val="44"/>
          <w:szCs w:val="44"/>
          <w:highlight w:val="green"/>
        </w:rPr>
        <w:t>S</w:t>
      </w:r>
      <w:r w:rsidRPr="00742F23">
        <w:rPr>
          <w:sz w:val="44"/>
          <w:szCs w:val="44"/>
        </w:rPr>
        <w:t xml:space="preserve"> </w:t>
      </w:r>
      <w:r w:rsidRPr="00742F23">
        <w:rPr>
          <w:rStyle w:val="StyleUnderline"/>
          <w:sz w:val="44"/>
          <w:szCs w:val="44"/>
          <w:highlight w:val="green"/>
        </w:rPr>
        <w:t>is incapable of effectively adjudicating every territorial dispute</w:t>
      </w:r>
      <w:r w:rsidRPr="00742F23">
        <w:rPr>
          <w:rStyle w:val="StyleUnderline"/>
          <w:sz w:val="44"/>
          <w:szCs w:val="44"/>
          <w:highlight w:val="green"/>
        </w:rPr>
        <w:t xml:space="preserve"> </w:t>
      </w:r>
      <w:r w:rsidRPr="00742F23">
        <w:rPr>
          <w:rStyle w:val="Emphasis"/>
          <w:sz w:val="44"/>
          <w:szCs w:val="44"/>
          <w:highlight w:val="green"/>
        </w:rPr>
        <w:t>is hardly tantamount to surrender</w:t>
      </w:r>
    </w:p>
    <w:p w14:paraId="5489B921" w14:textId="77777777" w:rsidR="00C35F48" w:rsidRDefault="00C35F48" w:rsidP="00C35F48"/>
    <w:p w14:paraId="428FFDD5" w14:textId="77777777" w:rsidR="00C35F48" w:rsidRDefault="00C35F48" w:rsidP="00C35F48">
      <w:pPr>
        <w:pStyle w:val="Heading3"/>
      </w:pPr>
      <w:r>
        <w:t>General</w:t>
      </w:r>
    </w:p>
    <w:p w14:paraId="29099BDD" w14:textId="77777777" w:rsidR="00C35F48" w:rsidRDefault="00C35F48" w:rsidP="00C35F48">
      <w:pPr>
        <w:pStyle w:val="Heading4"/>
      </w:pPr>
      <w:r>
        <w:t>Nation-centric approaches lead to a regulatory race to the bottom</w:t>
      </w:r>
    </w:p>
    <w:p w14:paraId="70AD2BB3" w14:textId="77777777" w:rsidR="00C35F48" w:rsidRPr="00FB1151" w:rsidRDefault="00C35F48" w:rsidP="00C35F48">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3E7257A1" w14:textId="77777777" w:rsidR="00C35F48" w:rsidRPr="00371928" w:rsidRDefault="00C35F48" w:rsidP="00C35F48">
      <w:pPr>
        <w:rPr>
          <w:sz w:val="16"/>
        </w:rPr>
      </w:pPr>
      <w:r w:rsidRPr="00371928">
        <w:rPr>
          <w:sz w:val="16"/>
        </w:rPr>
        <w:t xml:space="preserve">However, </w:t>
      </w:r>
      <w:r w:rsidRPr="001F7CD6">
        <w:rPr>
          <w:rStyle w:val="StyleUnderline"/>
          <w:highlight w:val="yellow"/>
        </w:rPr>
        <w:t>a nation-centric, first possession framework has drawbacks</w:t>
      </w:r>
      <w:r w:rsidRPr="00371928">
        <w:rPr>
          <w:sz w:val="16"/>
        </w:rPr>
        <w:t xml:space="preserve"> that highlight the desirability of an international governance regime for as- teroid mining. First, </w:t>
      </w:r>
      <w:r w:rsidRPr="000E502B">
        <w:rPr>
          <w:rStyle w:val="StyleUnderline"/>
        </w:rPr>
        <w:t>the experience of colonization was one that prompted conflict between colonizers</w:t>
      </w:r>
      <w:r w:rsidRPr="00371928">
        <w:rPr>
          <w:sz w:val="16"/>
        </w:rPr>
        <w:t xml:space="preserve">.122 </w:t>
      </w:r>
      <w:r w:rsidRPr="000E502B">
        <w:rPr>
          <w:rStyle w:val="StyleUnderline"/>
        </w:rPr>
        <w:t>The peaceful character of space is one of the great achievements of the OST</w:t>
      </w:r>
      <w:r w:rsidRPr="00371928">
        <w:rPr>
          <w:sz w:val="16"/>
        </w:rPr>
        <w:t xml:space="preserve">, and it should not be jettisoned. Second, </w:t>
      </w:r>
      <w:r w:rsidRPr="001F7CD6">
        <w:rPr>
          <w:rStyle w:val="StyleUnderline"/>
          <w:highlight w:val="yellow"/>
        </w:rPr>
        <w:t>a regime characterized by national actors could spark a race to the bottom with respect to domestic regulation</w:t>
      </w:r>
      <w:r w:rsidRPr="00371928">
        <w:rPr>
          <w:sz w:val="16"/>
        </w:rPr>
        <w:t xml:space="preserve">, </w:t>
      </w:r>
      <w:r w:rsidRPr="001F7CD6">
        <w:rPr>
          <w:rStyle w:val="StyleUnderline"/>
          <w:highlight w:val="yellow"/>
        </w:rPr>
        <w:t>leading to</w:t>
      </w:r>
      <w:r w:rsidRPr="000E502B">
        <w:rPr>
          <w:rStyle w:val="StyleUnderline"/>
        </w:rPr>
        <w:t xml:space="preserve"> the same “</w:t>
      </w:r>
      <w:r w:rsidRPr="001F7CD6">
        <w:rPr>
          <w:rStyle w:val="StyleUnderline"/>
          <w:highlight w:val="yellow"/>
        </w:rPr>
        <w:t>flags of convenience</w:t>
      </w:r>
      <w:r w:rsidRPr="000E502B">
        <w:rPr>
          <w:rStyle w:val="StyleUnderline"/>
        </w:rPr>
        <w:t>” problem</w:t>
      </w:r>
      <w:r w:rsidRPr="00371928">
        <w:rPr>
          <w:sz w:val="16"/>
        </w:rPr>
        <w:t xml:space="preserve"> present in the maritime context as asteroid mining and spaceflight companies relocate to avoid taxes, labor and safety standards, and tort liability.123 </w:t>
      </w:r>
      <w:r w:rsidRPr="001F7CD6">
        <w:rPr>
          <w:rStyle w:val="StyleUnderline"/>
          <w:highlight w:val="yellow"/>
        </w:rPr>
        <w:t>An international framework</w:t>
      </w:r>
      <w:r w:rsidRPr="00371928">
        <w:rPr>
          <w:sz w:val="16"/>
        </w:rPr>
        <w:t xml:space="preserve">, by contrast, </w:t>
      </w:r>
      <w:r w:rsidRPr="001F7CD6">
        <w:rPr>
          <w:rStyle w:val="StyleUnderline"/>
          <w:highlight w:val="yellow"/>
        </w:rPr>
        <w:t>could</w:t>
      </w:r>
      <w:r w:rsidRPr="000E502B">
        <w:rPr>
          <w:rStyle w:val="StyleUnderline"/>
        </w:rPr>
        <w:t xml:space="preserve"> more easily </w:t>
      </w:r>
      <w:r w:rsidRPr="001F7CD6">
        <w:rPr>
          <w:rStyle w:val="StyleUnderline"/>
          <w:highlight w:val="yellow"/>
        </w:rPr>
        <w:t>prevent this problem by facilitating</w:t>
      </w:r>
      <w:r w:rsidRPr="000E502B">
        <w:rPr>
          <w:rStyle w:val="StyleUnderline"/>
        </w:rPr>
        <w:t xml:space="preserve"> the creation of </w:t>
      </w:r>
      <w:r w:rsidRPr="001F7CD6">
        <w:rPr>
          <w:rStyle w:val="StyleUnderline"/>
          <w:highlight w:val="yellow"/>
        </w:rPr>
        <w:t>uniform standards</w:t>
      </w:r>
      <w:r w:rsidRPr="000E502B">
        <w:rPr>
          <w:rStyle w:val="StyleUnderline"/>
        </w:rPr>
        <w:t xml:space="preserve"> </w:t>
      </w:r>
      <w:r w:rsidRPr="001F7CD6">
        <w:rPr>
          <w:rStyle w:val="StyleUnderline"/>
          <w:highlight w:val="yellow"/>
        </w:rPr>
        <w:t>for labor, safety, and liability</w:t>
      </w:r>
      <w:r w:rsidRPr="00371928">
        <w:rPr>
          <w:sz w:val="16"/>
        </w:rPr>
        <w:t xml:space="preserve">, </w:t>
      </w:r>
      <w:r w:rsidRPr="00371928">
        <w:rPr>
          <w:rStyle w:val="StyleUnderline"/>
        </w:rPr>
        <w:t>making relocation to under-regulated states a less attractive prospect.</w:t>
      </w:r>
      <w:r w:rsidRPr="00371928">
        <w:rPr>
          <w:sz w:val="16"/>
        </w:rPr>
        <w:t xml:space="preserve"> </w:t>
      </w:r>
      <w:r w:rsidRPr="00371928">
        <w:rPr>
          <w:rStyle w:val="StyleUnderline"/>
        </w:rPr>
        <w:t>The drawbacks of a system governed by individual nations</w:t>
      </w:r>
      <w:r w:rsidRPr="00371928">
        <w:rPr>
          <w:sz w:val="16"/>
        </w:rPr>
        <w:t xml:space="preserve">, in conjunction with the advantages of a global system illustrated above, </w:t>
      </w:r>
      <w:r w:rsidRPr="00371928">
        <w:rPr>
          <w:rStyle w:val="StyleUnderline"/>
        </w:rPr>
        <w:t>point to the desirability</w:t>
      </w:r>
      <w:r w:rsidRPr="000E502B">
        <w:rPr>
          <w:rStyle w:val="StyleUnderline"/>
        </w:rPr>
        <w:t xml:space="preserve"> of a revised framework</w:t>
      </w:r>
      <w:r w:rsidRPr="00371928">
        <w:rPr>
          <w:sz w:val="16"/>
        </w:rPr>
        <w:t xml:space="preserve"> governing asteroid mining that is international in character.</w:t>
      </w:r>
    </w:p>
    <w:p w14:paraId="578DA929" w14:textId="77777777" w:rsidR="00C35F48" w:rsidRPr="00C35F48" w:rsidRDefault="00C35F48" w:rsidP="00C35F48"/>
    <w:sectPr w:rsidR="00C35F48" w:rsidRPr="00C35F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7A4AB7"/>
    <w:multiLevelType w:val="hybridMultilevel"/>
    <w:tmpl w:val="F5EE4418"/>
    <w:lvl w:ilvl="0" w:tplc="02CE17A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6B165A"/>
    <w:multiLevelType w:val="hybridMultilevel"/>
    <w:tmpl w:val="79D45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48"/>
    <w:rsid w:val="003D4FB3"/>
    <w:rsid w:val="00742F23"/>
    <w:rsid w:val="00C35F48"/>
    <w:rsid w:val="00D74BFD"/>
    <w:rsid w:val="00DF6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510E4B"/>
  <w15:chartTrackingRefBased/>
  <w15:docId w15:val="{93CD1A51-2ED0-904B-BCCD-4EA98A6B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F48"/>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35F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5F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F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C35F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35F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F48"/>
  </w:style>
  <w:style w:type="character" w:customStyle="1" w:styleId="Heading1Char">
    <w:name w:val="Heading 1 Char"/>
    <w:aliases w:val="Pocket Char"/>
    <w:basedOn w:val="DefaultParagraphFont"/>
    <w:link w:val="Heading1"/>
    <w:uiPriority w:val="9"/>
    <w:rsid w:val="00C35F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5F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5F4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35F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35F48"/>
    <w:rPr>
      <w:b/>
      <w:sz w:val="1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35F4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35F4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5F4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35F48"/>
    <w:rPr>
      <w:color w:val="auto"/>
      <w:u w:val="none"/>
    </w:rPr>
  </w:style>
  <w:style w:type="paragraph" w:styleId="DocumentMap">
    <w:name w:val="Document Map"/>
    <w:basedOn w:val="Normal"/>
    <w:link w:val="DocumentMapChar"/>
    <w:uiPriority w:val="99"/>
    <w:semiHidden/>
    <w:unhideWhenUsed/>
    <w:rsid w:val="00C35F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F48"/>
    <w:rPr>
      <w:rFonts w:ascii="Lucida Grande" w:eastAsiaTheme="minorEastAsia" w:hAnsi="Lucida Grande" w:cs="Lucida Grande"/>
    </w:rPr>
  </w:style>
  <w:style w:type="paragraph" w:customStyle="1" w:styleId="Emphasis1">
    <w:name w:val="Emphasis1"/>
    <w:basedOn w:val="Normal"/>
    <w:link w:val="Emphasis"/>
    <w:autoRedefine/>
    <w:uiPriority w:val="20"/>
    <w:qFormat/>
    <w:rsid w:val="00C35F48"/>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7"/>
    <w:qFormat/>
    <w:rsid w:val="00C35F4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35F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ListParagraph">
    <w:name w:val="List Paragraph"/>
    <w:basedOn w:val="Normal"/>
    <w:uiPriority w:val="34"/>
    <w:qFormat/>
    <w:rsid w:val="00C35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chinas-new-innovation-advantage" TargetMode="External"/><Relationship Id="rId13" Type="http://schemas.openxmlformats.org/officeDocument/2006/relationships/hyperlink" Target="https://www.globalzero.org/wp-content/uploads/2019/03/BB_Editors-Notes-Space-Security-Dilemma_2006.pdf" TargetMode="External"/><Relationship Id="rId18" Type="http://schemas.openxmlformats.org/officeDocument/2006/relationships/hyperlink" Target="https://www.jstor.org/stable/pdf/26270815.pdf?refreqid=excelsior%3Ab5dce757fd3faf27546af10c9c6c9d80" TargetMode="External"/><Relationship Id="rId26" Type="http://schemas.openxmlformats.org/officeDocument/2006/relationships/hyperlink" Target="https://www.defense.gov/Portals/1/Documents/pubs/2018-National-Defense-Strategy-Summary.pdf" TargetMode="External"/><Relationship Id="rId3" Type="http://schemas.openxmlformats.org/officeDocument/2006/relationships/settings" Target="settings.xml"/><Relationship Id="rId21" Type="http://schemas.openxmlformats.org/officeDocument/2006/relationships/hyperlink" Target="https://www.nytimes.com/2018/04/14/us/politics/trump-syria-policy.html" TargetMode="External"/><Relationship Id="rId7" Type="http://schemas.openxmlformats.org/officeDocument/2006/relationships/hyperlink" Target="http://en.wikipedia.org/wiki/Space_elevator" TargetMode="External"/><Relationship Id="rId12" Type="http://schemas.openxmlformats.org/officeDocument/2006/relationships/hyperlink" Target="https://www.sciencedaily.com/releases/2018/11/181129122506.htm" TargetMode="External"/><Relationship Id="rId17" Type="http://schemas.openxmlformats.org/officeDocument/2006/relationships/hyperlink" Target="https://www.cnbc.com/2021/12/17/china-and-russia-likely-wont-support-each-other-militarily-analysts.html" TargetMode="External"/><Relationship Id="rId25" Type="http://schemas.openxmlformats.org/officeDocument/2006/relationships/hyperlink" Target="https://hbr.org/2021/05/chinas-new-innovation-advantage" TargetMode="External"/><Relationship Id="rId2" Type="http://schemas.openxmlformats.org/officeDocument/2006/relationships/styles" Target="styles.xml"/><Relationship Id="rId16" Type="http://schemas.openxmlformats.org/officeDocument/2006/relationships/hyperlink" Target="https://www.heritage.org/defense/commentary/why-the-china-russia-alliance-wont-last" TargetMode="External"/><Relationship Id="rId20" Type="http://schemas.openxmlformats.org/officeDocument/2006/relationships/hyperlink" Target="https://www.defense.gov/Portals/1/Documents/pubs/2018-National-Defense-Strategy-Summary.pdf" TargetMode="External"/><Relationship Id="rId1" Type="http://schemas.openxmlformats.org/officeDocument/2006/relationships/numbering" Target="numbering.xml"/><Relationship Id="rId6" Type="http://schemas.openxmlformats.org/officeDocument/2006/relationships/hyperlink" Target="http://www.insidescience.org/content/space-privatization-tourism-and-morals/2701?utm_source=Folwd.com" TargetMode="External"/><Relationship Id="rId11" Type="http://schemas.openxmlformats.org/officeDocument/2006/relationships/hyperlink" Target="https://foreignpolicy.com/2019/07/20/space-research-can-save-the-planet-again-climate-change-environment/" TargetMode="External"/><Relationship Id="rId24" Type="http://schemas.openxmlformats.org/officeDocument/2006/relationships/hyperlink" Target="https://www.foreignaffairs.com/articles/1991-02-01/unipolar-moment" TargetMode="External"/><Relationship Id="rId5" Type="http://schemas.openxmlformats.org/officeDocument/2006/relationships/hyperlink" Target="https://www.mckinsey.com/business-functions/strategy-and-corporate-finance/our-insights/innovation-in-a-crisis-why-it-is-more-critical-than-ever" TargetMode="External"/><Relationship Id="rId15" Type="http://schemas.openxmlformats.org/officeDocument/2006/relationships/hyperlink" Target="https://www.defenseone.com/ideas/2021/07/chinas-space-program-more-military-you-might-think/183790/" TargetMode="External"/><Relationship Id="rId23" Type="http://schemas.openxmlformats.org/officeDocument/2006/relationships/hyperlink" Target="http://www.weeklystandard.com/decline-is-a-choice/article/270813" TargetMode="External"/><Relationship Id="rId28" Type="http://schemas.openxmlformats.org/officeDocument/2006/relationships/theme" Target="theme/theme1.xml"/><Relationship Id="rId10" Type="http://schemas.openxmlformats.org/officeDocument/2006/relationships/hyperlink" Target="https://room.eu.com/article/engaging-the-private-sector-in-space-exploration" TargetMode="External"/><Relationship Id="rId19" Type="http://schemas.openxmlformats.org/officeDocument/2006/relationships/hyperlink" Target="http://www.imf.org/external/datamapper/PPPSH@WEO/WEOWORLD/USA" TargetMode="External"/><Relationship Id="rId4" Type="http://schemas.openxmlformats.org/officeDocument/2006/relationships/webSettings" Target="webSettings.xml"/><Relationship Id="rId9" Type="http://schemas.openxmlformats.org/officeDocument/2006/relationships/hyperlink" Target="https://hbr.org/2014/03/why-china-cant-innovate" TargetMode="External"/><Relationship Id="rId14" Type="http://schemas.openxmlformats.org/officeDocument/2006/relationships/hyperlink" Target="https://www.globalzero.org/wp-content/uploads/2019/03/BB_Editors-Notes-Space-Security-Dilemma_2006.pdf" TargetMode="External"/><Relationship Id="rId22" Type="http://schemas.openxmlformats.org/officeDocument/2006/relationships/hyperlink" Target="https://www.brookings.edu/research/normal-is-ove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12720</Words>
  <Characters>67293</Characters>
  <Application>Microsoft Office Word</Application>
  <DocSecurity>0</DocSecurity>
  <Lines>830</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2</cp:revision>
  <dcterms:created xsi:type="dcterms:W3CDTF">2022-02-12T19:22:00Z</dcterms:created>
  <dcterms:modified xsi:type="dcterms:W3CDTF">2022-02-12T19:22:00Z</dcterms:modified>
</cp:coreProperties>
</file>