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C7F8D" w14:textId="77777777" w:rsidR="001E7A18" w:rsidRDefault="001E7A18" w:rsidP="001E7A18">
      <w:pPr>
        <w:pStyle w:val="Heading3"/>
      </w:pPr>
      <w:r>
        <w:t>1</w:t>
      </w:r>
    </w:p>
    <w:p w14:paraId="1A263E6F" w14:textId="77777777" w:rsidR="001E7A18" w:rsidRPr="00907C79" w:rsidRDefault="001E7A18" w:rsidP="001E7A18">
      <w:pPr>
        <w:pStyle w:val="Heading4"/>
        <w:rPr>
          <w:rFonts w:cs="Calibri"/>
          <w:color w:val="000000" w:themeColor="text1"/>
        </w:rPr>
      </w:pPr>
      <w:r>
        <w:rPr>
          <w:color w:val="0E101A"/>
        </w:rPr>
        <w:t xml:space="preserve">The desire to fill the insatiable lack creates experiences of impairment that structures the disability drive. </w:t>
      </w: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4835E59E" w14:textId="77777777" w:rsidR="001E7A18" w:rsidRPr="00A35A28" w:rsidRDefault="001E7A18" w:rsidP="001E7A18">
      <w:pPr>
        <w:spacing w:line="276" w:lineRule="auto"/>
        <w:jc w:val="both"/>
      </w:pPr>
      <w:proofErr w:type="spellStart"/>
      <w:r w:rsidRPr="00A35A28">
        <w:rPr>
          <w:rStyle w:val="Style13ptBold"/>
        </w:rPr>
        <w:t>Mollow</w:t>
      </w:r>
      <w:proofErr w:type="spellEnd"/>
      <w:r w:rsidRPr="00A35A28">
        <w:rPr>
          <w:rStyle w:val="Style13ptBold"/>
        </w:rPr>
        <w:t xml:space="preserve"> </w:t>
      </w:r>
      <w:r>
        <w:rPr>
          <w:rStyle w:val="Style13ptBold"/>
        </w:rPr>
        <w:t>15</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56B6A834" w14:textId="77777777" w:rsidR="001E7A18" w:rsidRPr="005D5B95" w:rsidRDefault="001E7A18" w:rsidP="001E7A18">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w:t>
      </w:r>
      <w:proofErr w:type="spellStart"/>
      <w:r w:rsidRPr="00A35A28">
        <w:rPr>
          <w:sz w:val="12"/>
        </w:rPr>
        <w:t>Edelman‟s</w:t>
      </w:r>
      <w:proofErr w:type="spellEnd"/>
      <w:r w:rsidRPr="00A35A28">
        <w:rPr>
          <w:sz w:val="12"/>
        </w:rPr>
        <w:t xml:space="preserve"> phrase, we purport to “feel for the other.” But as with primary narcissism, in which the self has not yet been constituted, and therefore cannot be said to </w:t>
      </w:r>
      <w:proofErr w:type="gramStart"/>
      <w:r w:rsidRPr="00A35A28">
        <w:rPr>
          <w:sz w:val="12"/>
        </w:rPr>
        <w:t>enter into</w:t>
      </w:r>
      <w:proofErr w:type="gramEnd"/>
      <w:r w:rsidRPr="00A35A28">
        <w:rPr>
          <w:sz w:val="12"/>
        </w:rPr>
        <w:t xml:space="preserve">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A35A28">
        <w:rPr>
          <w:rStyle w:val="Emphasis"/>
        </w:rPr>
        <w:t>one‟s</w:t>
      </w:r>
      <w:proofErr w:type="spellEnd"/>
      <w:r w:rsidRPr="00A35A28">
        <w:rPr>
          <w:rStyle w:val="Emphasis"/>
        </w:rPr>
        <w:t xml:space="preserve"> self. </w:t>
      </w:r>
      <w:r w:rsidRPr="00C04A98">
        <w:rPr>
          <w:rStyle w:val="Emphasis"/>
          <w:highlight w:val="green"/>
        </w:rPr>
        <w:t>This affective response can feel unbearable</w:t>
      </w:r>
      <w:r w:rsidRPr="00A35A28">
        <w:rPr>
          <w:rStyle w:val="Emphasis"/>
        </w:rPr>
        <w:t xml:space="preserve">, as seen in </w:t>
      </w:r>
      <w:proofErr w:type="spellStart"/>
      <w:r w:rsidRPr="00A35A28">
        <w:rPr>
          <w:rStyle w:val="Emphasis"/>
        </w:rPr>
        <w:t>Siebers‟s</w:t>
      </w:r>
      <w:proofErr w:type="spellEnd"/>
      <w:r w:rsidRPr="00A35A28">
        <w:rPr>
          <w:rStyle w:val="Emphasis"/>
        </w:rPr>
        <w:t xml:space="preserve"> formulation: one “cannot bear to look…but also cannot bear not to look.” Primary pity is difficult to bear </w:t>
      </w:r>
      <w:r w:rsidRPr="00C04A98">
        <w:rPr>
          <w:rStyle w:val="Emphasis"/>
          <w:highlight w:val="green"/>
        </w:rPr>
        <w:t>because it involves a drive toward disability</w:t>
      </w:r>
      <w:r w:rsidRPr="00A35A28">
        <w:rPr>
          <w:rStyle w:val="Emphasis"/>
        </w:rPr>
        <w:t xml:space="preserve"> (one cannot bear not to look), </w:t>
      </w:r>
      <w:r w:rsidRPr="00C04A98">
        <w:rPr>
          <w:rStyle w:val="Emphasis"/>
          <w:highlight w:val="green"/>
        </w:rPr>
        <w:t xml:space="preserve">which menaces the </w:t>
      </w:r>
      <w:proofErr w:type="spellStart"/>
      <w:r w:rsidRPr="00C04A98">
        <w:rPr>
          <w:rStyle w:val="Emphasis"/>
          <w:highlight w:val="green"/>
        </w:rPr>
        <w:t>ego‟s</w:t>
      </w:r>
      <w:proofErr w:type="spellEnd"/>
      <w:r w:rsidRPr="00C04A98">
        <w:rPr>
          <w:rStyle w:val="Emphasis"/>
          <w:highlight w:val="green"/>
        </w:rPr>
        <w:t xml:space="preserve">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 xml:space="preserve">to contemplate another </w:t>
      </w:r>
      <w:proofErr w:type="spellStart"/>
      <w:r w:rsidRPr="00C04A98">
        <w:rPr>
          <w:rStyle w:val="Emphasis"/>
          <w:highlight w:val="green"/>
        </w:rPr>
        <w:t>person‟s</w:t>
      </w:r>
      <w:proofErr w:type="spellEnd"/>
      <w:r w:rsidRPr="00C04A98">
        <w:rPr>
          <w:rStyle w:val="Emphasis"/>
          <w:highlight w:val="green"/>
        </w:rPr>
        <w:t xml:space="preserve">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w:t>
      </w:r>
      <w:proofErr w:type="spellStart"/>
      <w:r w:rsidRPr="00A35A28">
        <w:rPr>
          <w:sz w:val="12"/>
        </w:rPr>
        <w:t>unbearability</w:t>
      </w:r>
      <w:proofErr w:type="spellEnd"/>
      <w:r w:rsidRPr="00A35A28">
        <w:rPr>
          <w:sz w:val="12"/>
        </w:rPr>
        <w:t xml:space="preserve"> of primary pity reflects its </w:t>
      </w:r>
      <w:proofErr w:type="spellStart"/>
      <w:r w:rsidRPr="00A35A28">
        <w:rPr>
          <w:sz w:val="12"/>
        </w:rPr>
        <w:t>coextensiveness</w:t>
      </w:r>
      <w:proofErr w:type="spellEnd"/>
      <w:r w:rsidRPr="00A35A28">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A35A28">
        <w:rPr>
          <w:sz w:val="12"/>
        </w:rPr>
        <w:t>Freud‟s</w:t>
      </w:r>
      <w:proofErr w:type="spellEnd"/>
      <w:r w:rsidRPr="00A35A28">
        <w:rPr>
          <w:sz w:val="12"/>
        </w:rPr>
        <w:t xml:space="preserve"> account of sexuality as a “pleasurable” “unpleasure” that the ego can never fully master or control (Three 49,75). As Leo </w:t>
      </w:r>
      <w:proofErr w:type="spellStart"/>
      <w:r w:rsidRPr="00A35A28">
        <w:rPr>
          <w:sz w:val="12"/>
        </w:rPr>
        <w:t>Bersani</w:t>
      </w:r>
      <w:proofErr w:type="spellEnd"/>
      <w:r w:rsidRPr="00A35A28">
        <w:rPr>
          <w:sz w:val="12"/>
        </w:rPr>
        <w:t xml:space="preserve"> puts it in his reading of Freud, “the pleasurable unpleasurable tension of sexual enjoyment occurs when the </w:t>
      </w:r>
      <w:proofErr w:type="spellStart"/>
      <w:r w:rsidRPr="00A35A28">
        <w:rPr>
          <w:sz w:val="12"/>
        </w:rPr>
        <w:t>body‟s</w:t>
      </w:r>
      <w:proofErr w:type="spellEnd"/>
      <w:r w:rsidRPr="00A35A28">
        <w:rPr>
          <w:sz w:val="12"/>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w:t>
      </w:r>
      <w:proofErr w:type="spellStart"/>
      <w:r w:rsidRPr="0023133B">
        <w:rPr>
          <w:rStyle w:val="Emphasis"/>
        </w:rPr>
        <w:t>pity‟s</w:t>
      </w:r>
      <w:proofErr w:type="spellEnd"/>
      <w:r w:rsidRPr="0023133B">
        <w:rPr>
          <w:rStyle w:val="Emphasis"/>
        </w:rPr>
        <w:t xml:space="preserve">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 xml:space="preserve">at someone </w:t>
      </w:r>
      <w:proofErr w:type="spellStart"/>
      <w:r w:rsidRPr="00C04A98">
        <w:rPr>
          <w:rStyle w:val="Emphasis"/>
          <w:highlight w:val="green"/>
        </w:rPr>
        <w:t>else‟s</w:t>
      </w:r>
      <w:proofErr w:type="spellEnd"/>
      <w:r w:rsidRPr="00C04A98">
        <w:rPr>
          <w:rStyle w:val="Emphasis"/>
          <w:highlight w:val="green"/>
        </w:rPr>
        <w:t xml:space="preserve">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w:t>
      </w:r>
      <w:proofErr w:type="spellStart"/>
      <w:r w:rsidRPr="00A35A28">
        <w:rPr>
          <w:sz w:val="12"/>
        </w:rPr>
        <w:t>people‟s</w:t>
      </w:r>
      <w:proofErr w:type="spellEnd"/>
      <w:r w:rsidRPr="00A35A28">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A35A28">
        <w:rPr>
          <w:sz w:val="12"/>
        </w:rPr>
        <w:t>pity‟s</w:t>
      </w:r>
      <w:proofErr w:type="spellEnd"/>
      <w:r w:rsidRPr="00A35A28">
        <w:rPr>
          <w:sz w:val="12"/>
        </w:rPr>
        <w:t xml:space="preserve"> incursions, reinforces the </w:t>
      </w:r>
      <w:proofErr w:type="spellStart"/>
      <w:r w:rsidRPr="00A35A28">
        <w:rPr>
          <w:sz w:val="12"/>
        </w:rPr>
        <w:t>ego‟s</w:t>
      </w:r>
      <w:proofErr w:type="spellEnd"/>
      <w:r w:rsidRPr="00A35A28">
        <w:rPr>
          <w:sz w:val="12"/>
        </w:rPr>
        <w:t xml:space="preserve">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A35A28">
        <w:rPr>
          <w:sz w:val="12"/>
        </w:rPr>
        <w:t>Freud‟s</w:t>
      </w:r>
      <w:proofErr w:type="spellEnd"/>
      <w:r w:rsidRPr="00A35A28">
        <w:rPr>
          <w:sz w:val="12"/>
        </w:rPr>
        <w:t xml:space="preserve"> </w:t>
      </w:r>
      <w:proofErr w:type="spellStart"/>
      <w:r w:rsidRPr="00A35A28">
        <w:rPr>
          <w:sz w:val="12"/>
        </w:rPr>
        <w:t>primarysecondary</w:t>
      </w:r>
      <w:proofErr w:type="spellEnd"/>
      <w:r w:rsidRPr="00A35A28">
        <w:rPr>
          <w:sz w:val="12"/>
        </w:rPr>
        <w:t xml:space="preserve"> narcissism distinction at the level of genealogy. Like </w:t>
      </w:r>
      <w:proofErr w:type="spellStart"/>
      <w:r w:rsidRPr="00A35A28">
        <w:rPr>
          <w:sz w:val="12"/>
        </w:rPr>
        <w:t>Freud‟s</w:t>
      </w:r>
      <w:proofErr w:type="spellEnd"/>
      <w:r w:rsidRPr="00A35A28">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A35A28">
        <w:rPr>
          <w:sz w:val="12"/>
        </w:rPr>
        <w:t>individual‟s</w:t>
      </w:r>
      <w:proofErr w:type="spellEnd"/>
      <w:r w:rsidRPr="00A35A28">
        <w:rPr>
          <w:sz w:val="12"/>
        </w:rPr>
        <w:t xml:space="preserve">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xml:space="preserve">. The denial is understandable: who wants to admit that one gets pleasure from the sight of another </w:t>
      </w:r>
      <w:proofErr w:type="spellStart"/>
      <w:r w:rsidRPr="0023133B">
        <w:rPr>
          <w:sz w:val="12"/>
        </w:rPr>
        <w:t>person‟s</w:t>
      </w:r>
      <w:proofErr w:type="spellEnd"/>
      <w:r w:rsidRPr="0023133B">
        <w:rPr>
          <w:sz w:val="12"/>
        </w:rPr>
        <w:t xml:space="preserve"> suffering—or, to make matters worse, that this pleasure derives in part from the specter of </w:t>
      </w:r>
      <w:proofErr w:type="spellStart"/>
      <w:r w:rsidRPr="0023133B">
        <w:rPr>
          <w:sz w:val="12"/>
        </w:rPr>
        <w:t>disability‟s</w:t>
      </w:r>
      <w:proofErr w:type="spellEnd"/>
      <w:r w:rsidRPr="0023133B">
        <w:rPr>
          <w:sz w:val="12"/>
        </w:rPr>
        <w:t xml:space="preserve"> transferability, the possibility that this suffering could be—</w:t>
      </w:r>
      <w:proofErr w:type="gramStart"/>
      <w:r w:rsidRPr="0023133B">
        <w:rPr>
          <w:sz w:val="12"/>
        </w:rPr>
        <w:t>and,</w:t>
      </w:r>
      <w:proofErr w:type="gramEnd"/>
      <w:r w:rsidRPr="0023133B">
        <w:rPr>
          <w:sz w:val="12"/>
        </w:rPr>
        <w:t xml:space="preserve"> </w:t>
      </w:r>
      <w:proofErr w:type="spellStart"/>
      <w:r w:rsidRPr="0023133B">
        <w:rPr>
          <w:sz w:val="12"/>
        </w:rPr>
        <w:t>fantasmatically</w:t>
      </w:r>
      <w:proofErr w:type="spellEnd"/>
      <w:r w:rsidRPr="0023133B">
        <w:rPr>
          <w:sz w:val="12"/>
        </w:rPr>
        <w:t xml:space="preserve">, perhaps already is—an image of </w:t>
      </w:r>
      <w:proofErr w:type="spellStart"/>
      <w:r w:rsidRPr="0023133B">
        <w:rPr>
          <w:sz w:val="12"/>
        </w:rPr>
        <w:t>one‟s</w:t>
      </w:r>
      <w:proofErr w:type="spellEnd"/>
      <w:r w:rsidRPr="0023133B">
        <w:rPr>
          <w:sz w:val="12"/>
        </w:rPr>
        <w:t xml:space="preserve"> own self undone? Indeed, the model of primary pity that I have been constructing may sound a bit too close to sadism for some </w:t>
      </w:r>
      <w:proofErr w:type="spellStart"/>
      <w:r w:rsidRPr="0023133B">
        <w:rPr>
          <w:sz w:val="12"/>
        </w:rPr>
        <w:t>people‟s</w:t>
      </w:r>
      <w:proofErr w:type="spellEnd"/>
      <w:r w:rsidRPr="0023133B">
        <w:rPr>
          <w:sz w:val="12"/>
        </w:rPr>
        <w:t xml:space="preserve"> liking. Pity does come close to sadism, and at the same time, to masochism, which Freud theorizes as </w:t>
      </w:r>
      <w:proofErr w:type="spellStart"/>
      <w:r w:rsidRPr="0023133B">
        <w:rPr>
          <w:sz w:val="12"/>
        </w:rPr>
        <w:t>sadism‟s</w:t>
      </w:r>
      <w:proofErr w:type="spellEnd"/>
      <w:r w:rsidRPr="0023133B">
        <w:rPr>
          <w:sz w:val="12"/>
        </w:rPr>
        <w:t xml:space="preserve">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A35A28">
        <w:rPr>
          <w:sz w:val="12"/>
        </w:rPr>
        <w:t>subject‟s</w:t>
      </w:r>
      <w:proofErr w:type="spellEnd"/>
      <w:r w:rsidRPr="00A35A28">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A35A28">
        <w:rPr>
          <w:sz w:val="12"/>
        </w:rPr>
        <w:t>subject‟s</w:t>
      </w:r>
      <w:proofErr w:type="spellEnd"/>
      <w:r w:rsidRPr="00A35A28">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A35A28">
        <w:rPr>
          <w:sz w:val="12"/>
        </w:rPr>
        <w:t>originary</w:t>
      </w:r>
      <w:proofErr w:type="spellEnd"/>
      <w:r w:rsidRPr="00A35A28">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A35A28">
        <w:rPr>
          <w:sz w:val="12"/>
        </w:rPr>
        <w:t>one‟s</w:t>
      </w:r>
      <w:proofErr w:type="spellEnd"/>
      <w:r w:rsidRPr="00A35A28">
        <w:rPr>
          <w:sz w:val="12"/>
        </w:rPr>
        <w:t xml:space="preserve"> own self, Freud hypothesizes. If so, this self would not be a single thing: it would be “me” and at the same time, the lost object whose image “I” have internalized. </w:t>
      </w:r>
      <w:proofErr w:type="spellStart"/>
      <w:r w:rsidRPr="00A35A28">
        <w:rPr>
          <w:sz w:val="12"/>
        </w:rPr>
        <w:t>Freud‟s</w:t>
      </w:r>
      <w:proofErr w:type="spellEnd"/>
      <w:r w:rsidRPr="00A35A28">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A35A28">
        <w:rPr>
          <w:sz w:val="12"/>
        </w:rPr>
        <w:t>Freud‟s</w:t>
      </w:r>
      <w:proofErr w:type="spellEnd"/>
      <w:r w:rsidRPr="00A35A28">
        <w:rPr>
          <w:sz w:val="12"/>
        </w:rPr>
        <w:t xml:space="preserve"> speculations about the death drive </w:t>
      </w:r>
      <w:proofErr w:type="gramStart"/>
      <w:r w:rsidRPr="00A35A28">
        <w:rPr>
          <w:sz w:val="12"/>
        </w:rPr>
        <w:t>lead</w:t>
      </w:r>
      <w:proofErr w:type="gramEnd"/>
      <w:r w:rsidRPr="00A35A28">
        <w:rPr>
          <w:sz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A35A28">
        <w:rPr>
          <w:sz w:val="12"/>
        </w:rPr>
        <w:t>I‟d</w:t>
      </w:r>
      <w:proofErr w:type="spellEnd"/>
      <w:r w:rsidRPr="00A35A28">
        <w:rPr>
          <w:sz w:val="12"/>
        </w:rPr>
        <w:t xml:space="preserve">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0A2BD9">
        <w:rPr>
          <w:rStyle w:val="Emphasis"/>
          <w:highlight w:val="green"/>
        </w:rPr>
        <w:t>pity</w:t>
      </w:r>
      <w:r w:rsidRPr="000A2BD9">
        <w:rPr>
          <w:rStyle w:val="Emphasis"/>
        </w:rPr>
        <w:t xml:space="preserve">. </w:t>
      </w:r>
      <w:r w:rsidRPr="000A2BD9">
        <w:rPr>
          <w:rStyle w:val="Emphasis"/>
          <w:highlight w:val="green"/>
        </w:rPr>
        <w:t>Because primary pity is tied up with the disability drive</w:t>
      </w:r>
      <w:r w:rsidRPr="000A2BD9">
        <w:rPr>
          <w:rStyle w:val="Emphasis"/>
        </w:rPr>
        <w:t xml:space="preserve">, </w:t>
      </w:r>
      <w:r w:rsidRPr="000A2BD9">
        <w:rPr>
          <w:rStyle w:val="Emphasis"/>
          <w:highlight w:val="green"/>
        </w:rPr>
        <w:t>it must</w:t>
      </w:r>
      <w:r w:rsidRPr="000A2BD9">
        <w:rPr>
          <w:rStyle w:val="Emphasis"/>
        </w:rPr>
        <w:t xml:space="preserve">, like the drive itself, </w:t>
      </w:r>
      <w:r w:rsidRPr="000A2BD9">
        <w:rPr>
          <w:rStyle w:val="Emphasis"/>
          <w:highlight w:val="green"/>
        </w:rPr>
        <w:t>be</w:t>
      </w:r>
      <w:r w:rsidRPr="000A2BD9">
        <w:rPr>
          <w:rStyle w:val="Emphasis"/>
        </w:rPr>
        <w:t xml:space="preserve"> regarded as </w:t>
      </w:r>
      <w:r w:rsidRPr="000A2BD9">
        <w:rPr>
          <w:rStyle w:val="Emphasis"/>
          <w:highlight w:val="green"/>
        </w:rPr>
        <w:t>unrepresentable</w:t>
      </w:r>
      <w:r w:rsidRPr="000A2BD9">
        <w:rPr>
          <w:rStyle w:val="Emphasis"/>
        </w:rPr>
        <w:t>. However, I will quote at length from a passage of writing that comes close not only to representing primary pity but also perhaps to producing it.</w:t>
      </w:r>
      <w:r w:rsidRPr="00A35A28">
        <w:rPr>
          <w:sz w:val="16"/>
          <w:szCs w:val="16"/>
        </w:rPr>
        <w:t xml:space="preserve"> In his memoir, One More Theory About Happiness, Paul Guest describes an experience that he had in the hospital after sustaining a spinal cord injury when he was twelve years old: My stomach still </w:t>
      </w:r>
      <w:proofErr w:type="gramStart"/>
      <w:r w:rsidRPr="00A35A28">
        <w:rPr>
          <w:sz w:val="16"/>
          <w:szCs w:val="16"/>
        </w:rPr>
        <w:t>roiled</w:t>
      </w:r>
      <w:proofErr w:type="gramEnd"/>
      <w:r w:rsidRPr="00A35A28">
        <w:rPr>
          <w:sz w:val="16"/>
          <w:szCs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A35A28">
        <w:rPr>
          <w:sz w:val="16"/>
          <w:szCs w:val="16"/>
        </w:rPr>
        <w:t>you‟re</w:t>
      </w:r>
      <w:proofErr w:type="spellEnd"/>
      <w:r w:rsidRPr="00A35A28">
        <w:rPr>
          <w:sz w:val="16"/>
          <w:szCs w:val="16"/>
        </w:rPr>
        <w:t xml:space="preserve"> going through, </w:t>
      </w:r>
      <w:proofErr w:type="spellStart"/>
      <w:r w:rsidRPr="00A35A28">
        <w:rPr>
          <w:sz w:val="16"/>
          <w:szCs w:val="16"/>
        </w:rPr>
        <w:t>it‟s</w:t>
      </w:r>
      <w:proofErr w:type="spellEnd"/>
      <w:r w:rsidRPr="00A35A28">
        <w:rPr>
          <w:sz w:val="16"/>
          <w:szCs w:val="16"/>
        </w:rPr>
        <w:t xml:space="preserve"> like your body, everything about it, is upset. </w:t>
      </w:r>
      <w:proofErr w:type="spellStart"/>
      <w:r w:rsidRPr="00A35A28">
        <w:rPr>
          <w:sz w:val="16"/>
          <w:szCs w:val="16"/>
        </w:rPr>
        <w:t>That‟s</w:t>
      </w:r>
      <w:proofErr w:type="spellEnd"/>
      <w:r w:rsidRPr="00A35A28">
        <w:rPr>
          <w:sz w:val="16"/>
          <w:szCs w:val="16"/>
        </w:rPr>
        <w:t xml:space="preserve"> why you feel so nauseous all the time. </w:t>
      </w:r>
      <w:proofErr w:type="spellStart"/>
      <w:r w:rsidRPr="00A35A28">
        <w:rPr>
          <w:sz w:val="16"/>
          <w:szCs w:val="16"/>
        </w:rPr>
        <w:t>We‟re</w:t>
      </w:r>
      <w:proofErr w:type="spellEnd"/>
      <w:r w:rsidRPr="00A35A28">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A35A28">
        <w:rPr>
          <w:sz w:val="16"/>
          <w:szCs w:val="16"/>
        </w:rPr>
        <w:t>I‟d</w:t>
      </w:r>
      <w:proofErr w:type="spellEnd"/>
      <w:r w:rsidRPr="00A35A28">
        <w:rPr>
          <w:sz w:val="16"/>
          <w:szCs w:val="16"/>
        </w:rPr>
        <w:t xml:space="preserve">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385FA982" w14:textId="77777777" w:rsidR="001E7A18" w:rsidRPr="00A35A28" w:rsidRDefault="001E7A18" w:rsidP="001E7A18">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48F6B92B" w14:textId="77777777" w:rsidR="001E7A18" w:rsidRPr="00A35A28" w:rsidRDefault="001E7A18" w:rsidP="001E7A18">
      <w:pPr>
        <w:spacing w:line="276" w:lineRule="auto"/>
        <w:rPr>
          <w:b/>
          <w:sz w:val="16"/>
          <w:szCs w:val="16"/>
        </w:rPr>
      </w:pPr>
      <w:proofErr w:type="spellStart"/>
      <w:r w:rsidRPr="00A35A28">
        <w:rPr>
          <w:rStyle w:val="Heading4Char"/>
          <w:rFonts w:cs="Calibri"/>
        </w:rPr>
        <w:t>Mollow</w:t>
      </w:r>
      <w:proofErr w:type="spellEnd"/>
      <w:r w:rsidRPr="00A35A28">
        <w:rPr>
          <w:rStyle w:val="Heading4Char"/>
          <w:rFonts w:cs="Calibri"/>
        </w:rPr>
        <w:t xml:space="preserve"> </w:t>
      </w:r>
      <w:r>
        <w:rPr>
          <w:rStyle w:val="Heading4Char"/>
          <w:rFonts w:cs="Calibri"/>
        </w:rPr>
        <w:t>2</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3C2A7166" w14:textId="77777777" w:rsidR="001E7A18" w:rsidRPr="00692628" w:rsidRDefault="001E7A18" w:rsidP="001E7A18">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A35A28">
        <w:rPr>
          <w:sz w:val="12"/>
        </w:rPr>
        <w:t>culture‟s</w:t>
      </w:r>
      <w:proofErr w:type="spellEnd"/>
      <w:r w:rsidRPr="00A35A28">
        <w:rPr>
          <w:sz w:val="12"/>
        </w:rPr>
        <w:t xml:space="preserve"> projection of the death drive onto us by saying explicitly what Law and the Pope and the whole of the Symbolic order for which they stand </w:t>
      </w:r>
      <w:proofErr w:type="spellStart"/>
      <w:r w:rsidRPr="00A35A28">
        <w:rPr>
          <w:sz w:val="12"/>
        </w:rPr>
        <w:t>hear</w:t>
      </w:r>
      <w:proofErr w:type="spellEnd"/>
      <w:r w:rsidRPr="00A35A28">
        <w:rPr>
          <w:sz w:val="12"/>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xml:space="preserve">. (No Future 29) Elsewhere, I have argued that No </w:t>
      </w:r>
      <w:proofErr w:type="spellStart"/>
      <w:r w:rsidRPr="00A35A28">
        <w:rPr>
          <w:sz w:val="12"/>
        </w:rPr>
        <w:t>Future‟s</w:t>
      </w:r>
      <w:proofErr w:type="spellEnd"/>
      <w:r w:rsidRPr="00A35A28">
        <w:rPr>
          <w:sz w:val="12"/>
        </w:rPr>
        <w:t xml:space="preserve">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w:t>
      </w:r>
      <w:proofErr w:type="spellStart"/>
      <w:r w:rsidRPr="00A35A28">
        <w:rPr>
          <w:rStyle w:val="Emphasis"/>
        </w:rPr>
        <w:t>You‟re</w:t>
      </w:r>
      <w:proofErr w:type="spellEnd"/>
      <w:r w:rsidRPr="00A35A28">
        <w:rPr>
          <w:rStyle w:val="Emphasis"/>
        </w:rPr>
        <w:t xml:space="preserve"> against Jerry Lewis!” he exclaims (61). The passerby’s surprise is likely informed by a logic</w:t>
      </w:r>
      <w:r w:rsidRPr="00A35A28">
        <w:rPr>
          <w:sz w:val="12"/>
        </w:rPr>
        <w:t xml:space="preserve"> </w:t>
      </w:r>
      <w:proofErr w:type="gramStart"/>
      <w:r w:rsidRPr="00A35A28">
        <w:rPr>
          <w:sz w:val="12"/>
        </w:rPr>
        <w:t>similar to</w:t>
      </w:r>
      <w:proofErr w:type="gramEnd"/>
      <w:r w:rsidRPr="00A35A28">
        <w:rPr>
          <w:sz w:val="12"/>
        </w:rPr>
        <w:t xml:space="preserve"> that </w:t>
      </w:r>
      <w:r w:rsidRPr="00A35A28">
        <w:rPr>
          <w:rStyle w:val="Emphasis"/>
        </w:rPr>
        <w:t>which</w:t>
      </w:r>
      <w:r w:rsidRPr="00A35A28">
        <w:rPr>
          <w:sz w:val="12"/>
        </w:rPr>
        <w:t xml:space="preserve">, in </w:t>
      </w:r>
      <w:proofErr w:type="spellStart"/>
      <w:r w:rsidRPr="00A35A28">
        <w:rPr>
          <w:sz w:val="12"/>
        </w:rPr>
        <w:t>Edelman‟s</w:t>
      </w:r>
      <w:proofErr w:type="spellEnd"/>
      <w:r w:rsidRPr="00A35A28">
        <w:rPr>
          <w:sz w:val="12"/>
        </w:rPr>
        <w:t xml:space="preserve">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w:t>
      </w:r>
      <w:proofErr w:type="spellStart"/>
      <w:r w:rsidRPr="00A35A28">
        <w:rPr>
          <w:sz w:val="12"/>
        </w:rPr>
        <w:t>Edelman‟s</w:t>
      </w:r>
      <w:proofErr w:type="spellEnd"/>
      <w:r w:rsidRPr="00A35A28">
        <w:rPr>
          <w:sz w:val="12"/>
        </w:rPr>
        <w:t xml:space="preserve"> notion of “reproductive futurism.” If, as Edelman maintains, </w:t>
      </w:r>
      <w:r w:rsidRPr="00A35A28">
        <w:rPr>
          <w:rStyle w:val="Emphasis"/>
        </w:rPr>
        <w:t xml:space="preserve">the future </w:t>
      </w:r>
      <w:r w:rsidRPr="009B690D">
        <w:rPr>
          <w:rStyle w:val="Emphasis"/>
          <w:highlight w:val="green"/>
        </w:rPr>
        <w:t xml:space="preserve">is envisaged in terms of a </w:t>
      </w:r>
      <w:proofErr w:type="spellStart"/>
      <w:r w:rsidRPr="009B690D">
        <w:rPr>
          <w:rStyle w:val="Emphasis"/>
          <w:highlight w:val="green"/>
        </w:rPr>
        <w:t>fantasmatic</w:t>
      </w:r>
      <w:proofErr w:type="spellEnd"/>
      <w:r w:rsidRPr="009B690D">
        <w:rPr>
          <w:rStyle w:val="Emphasis"/>
          <w:highlight w:val="green"/>
        </w:rPr>
        <w:t xml:space="preserve"> “Child,”</w:t>
      </w:r>
      <w:r w:rsidRPr="00A35A28">
        <w:rPr>
          <w:rStyle w:val="Emphasis"/>
        </w:rPr>
        <w:t xml:space="preserve"> then the survival of this future-figured-as-Child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4CFFD072" w14:textId="77777777" w:rsidR="001E7A18" w:rsidRDefault="001E7A18" w:rsidP="001E7A18">
      <w:pPr>
        <w:spacing w:line="256" w:lineRule="auto"/>
        <w:rPr>
          <w:sz w:val="14"/>
          <w:szCs w:val="14"/>
        </w:rPr>
      </w:pPr>
    </w:p>
    <w:p w14:paraId="0CEC7404" w14:textId="77777777" w:rsidR="001E7A18" w:rsidRPr="00011A2C" w:rsidRDefault="001E7A18" w:rsidP="001E7A18">
      <w:pPr>
        <w:spacing w:line="256" w:lineRule="auto"/>
        <w:rPr>
          <w:sz w:val="14"/>
          <w:szCs w:val="14"/>
        </w:rPr>
      </w:pPr>
    </w:p>
    <w:p w14:paraId="370E4935" w14:textId="77777777" w:rsidR="00665A02" w:rsidRPr="007C453D" w:rsidRDefault="00665A02" w:rsidP="00665A02">
      <w:pPr>
        <w:pStyle w:val="Heading4"/>
      </w:pPr>
      <w:r w:rsidRPr="007C453D">
        <w:t>Nationalist strategies of hegemony and economics are prefigured by ableist epistemological reduction of the rest of the world.</w:t>
      </w:r>
    </w:p>
    <w:p w14:paraId="3A1B46BA" w14:textId="77777777" w:rsidR="00665A02" w:rsidRPr="007C453D" w:rsidRDefault="00665A02" w:rsidP="00665A02">
      <w:pPr>
        <w:spacing w:after="0"/>
        <w:rPr>
          <w:rFonts w:ascii="Times New Roman" w:hAnsi="Times New Roman"/>
        </w:rPr>
      </w:pPr>
      <w:proofErr w:type="spellStart"/>
      <w:r w:rsidRPr="000C0176">
        <w:rPr>
          <w:rStyle w:val="Style13ptBold"/>
        </w:rPr>
        <w:t>Soldatic</w:t>
      </w:r>
      <w:proofErr w:type="spellEnd"/>
      <w:r w:rsidRPr="000C0176">
        <w:rPr>
          <w:rStyle w:val="Style13ptBold"/>
        </w:rPr>
        <w:t xml:space="preserve"> </w:t>
      </w:r>
      <w:r>
        <w:rPr>
          <w:rStyle w:val="Style13ptBold"/>
        </w:rPr>
        <w:t>&amp;</w:t>
      </w:r>
      <w:r w:rsidRPr="000C0176">
        <w:rPr>
          <w:rStyle w:val="Style13ptBold"/>
        </w:rPr>
        <w:t xml:space="preserve"> </w:t>
      </w:r>
      <w:proofErr w:type="spellStart"/>
      <w:r w:rsidRPr="000C0176">
        <w:rPr>
          <w:rStyle w:val="Style13ptBold"/>
        </w:rPr>
        <w:t>Biyanwila</w:t>
      </w:r>
      <w:proofErr w:type="spellEnd"/>
      <w:r w:rsidRPr="000C0176">
        <w:rPr>
          <w:rStyle w:val="Style13ptBold"/>
        </w:rPr>
        <w:t xml:space="preserve"> 06</w:t>
      </w:r>
      <w:r w:rsidRPr="007C453D">
        <w:rPr>
          <w:rFonts w:ascii="Times New Roman" w:hAnsi="Times New Roman"/>
        </w:rPr>
        <w:t xml:space="preserve"> </w:t>
      </w:r>
      <w:r w:rsidRPr="00A6556A">
        <w:t xml:space="preserve">[Karen and Janaka Graduate School of Education; Organizational and </w:t>
      </w:r>
      <w:proofErr w:type="spellStart"/>
      <w:r w:rsidRPr="00A6556A">
        <w:t>Labour</w:t>
      </w:r>
      <w:proofErr w:type="spellEnd"/>
      <w:r w:rsidRPr="00A6556A">
        <w:t xml:space="preserve"> Studies; University of Western Australia, disability and Development: A Critical Southern </w:t>
      </w:r>
      <w:proofErr w:type="spellStart"/>
      <w:r w:rsidRPr="00A6556A">
        <w:t>Standpointon</w:t>
      </w:r>
      <w:proofErr w:type="spellEnd"/>
      <w:r w:rsidRPr="00A6556A">
        <w:t xml:space="preserve"> Able-Bodied Masculinity, T ASA Conference 2006, University of Western Australia &amp; Murdoch University, 4-7 December 2006 TASA 2006 Conference Proceedings] //Lex </w:t>
      </w:r>
      <w:proofErr w:type="spellStart"/>
      <w:r w:rsidRPr="00A6556A">
        <w:t>AKo</w:t>
      </w:r>
      <w:proofErr w:type="spellEnd"/>
    </w:p>
    <w:p w14:paraId="43752A8E" w14:textId="77777777" w:rsidR="00665A02" w:rsidRPr="001608F4" w:rsidRDefault="00665A02" w:rsidP="00665A02">
      <w:pPr>
        <w:spacing w:line="276" w:lineRule="auto"/>
        <w:rPr>
          <w:rFonts w:asciiTheme="minorHAnsi" w:hAnsiTheme="minorHAnsi" w:cstheme="minorHAnsi"/>
          <w:sz w:val="8"/>
        </w:rPr>
      </w:pPr>
      <w:r w:rsidRPr="001608F4">
        <w:rPr>
          <w:rFonts w:asciiTheme="minorHAnsi" w:hAnsiTheme="minorHAnsi" w:cstheme="minorHAnsi"/>
          <w:sz w:val="8"/>
        </w:rPr>
        <w:t xml:space="preserve">Authoritarian ethno-nationalism, nature and able-bodied patriarchy </w:t>
      </w:r>
      <w:r w:rsidRPr="00340F71">
        <w:rPr>
          <w:rFonts w:asciiTheme="minorHAnsi" w:hAnsiTheme="minorHAnsi" w:cstheme="minorHAnsi"/>
          <w:b/>
          <w:bCs/>
          <w:u w:val="single"/>
        </w:rPr>
        <w:t>While strengthening</w:t>
      </w:r>
      <w:r w:rsidRPr="001608F4">
        <w:rPr>
          <w:rFonts w:asciiTheme="minorHAnsi" w:hAnsiTheme="minorHAnsi" w:cstheme="minorHAnsi"/>
          <w:b/>
          <w:bCs/>
          <w:u w:val="single"/>
        </w:rPr>
        <w:t xml:space="preserve"> conditions for global </w:t>
      </w:r>
      <w:r w:rsidRPr="00340F71">
        <w:rPr>
          <w:rFonts w:asciiTheme="minorHAnsi" w:hAnsiTheme="minorHAnsi" w:cstheme="minorHAnsi"/>
          <w:b/>
          <w:bCs/>
          <w:u w:val="single"/>
        </w:rPr>
        <w:t>capital to invest</w:t>
      </w:r>
      <w:r w:rsidRPr="001608F4">
        <w:rPr>
          <w:rFonts w:asciiTheme="minorHAnsi" w:hAnsiTheme="minorHAnsi" w:cstheme="minorHAnsi"/>
          <w:u w:val="single"/>
        </w:rPr>
        <w:t xml:space="preserve"> and operate, the </w:t>
      </w:r>
      <w:r w:rsidRPr="0071177A">
        <w:rPr>
          <w:rFonts w:asciiTheme="minorHAnsi" w:hAnsiTheme="minorHAnsi" w:cstheme="minorHAnsi"/>
          <w:b/>
          <w:bCs/>
          <w:highlight w:val="green"/>
          <w:u w:val="single"/>
        </w:rPr>
        <w:t>state’s attempts to gain legitimacy</w:t>
      </w:r>
      <w:r w:rsidRPr="001608F4">
        <w:rPr>
          <w:rFonts w:asciiTheme="minorHAnsi" w:hAnsiTheme="minorHAnsi" w:cstheme="minorHAnsi"/>
          <w:b/>
          <w:bCs/>
          <w:u w:val="single"/>
        </w:rPr>
        <w:t xml:space="preserve"> is increasingly based </w:t>
      </w:r>
      <w:r w:rsidRPr="0071177A">
        <w:rPr>
          <w:rFonts w:asciiTheme="minorHAnsi" w:hAnsiTheme="minorHAnsi" w:cstheme="minorHAnsi"/>
          <w:b/>
          <w:bCs/>
          <w:highlight w:val="green"/>
          <w:u w:val="single"/>
        </w:rPr>
        <w:t>on</w:t>
      </w:r>
      <w:r w:rsidRPr="001608F4">
        <w:rPr>
          <w:rFonts w:asciiTheme="minorHAnsi" w:hAnsiTheme="minorHAnsi" w:cstheme="minorHAnsi"/>
          <w:b/>
          <w:bCs/>
          <w:u w:val="single"/>
        </w:rPr>
        <w:t xml:space="preserve"> patriarchal ethno-</w:t>
      </w:r>
      <w:r w:rsidRPr="0071177A">
        <w:rPr>
          <w:rFonts w:asciiTheme="minorHAnsi" w:hAnsiTheme="minorHAnsi" w:cstheme="minorHAnsi"/>
          <w:b/>
          <w:bCs/>
          <w:highlight w:val="green"/>
          <w:u w:val="single"/>
        </w:rPr>
        <w:t>nationalist strategies</w:t>
      </w:r>
      <w:r w:rsidRPr="0071177A">
        <w:rPr>
          <w:rFonts w:asciiTheme="minorHAnsi" w:hAnsiTheme="minorHAnsi" w:cstheme="minorHAnsi"/>
          <w:sz w:val="8"/>
          <w:highlight w:val="green"/>
        </w:rPr>
        <w:t>. I</w:t>
      </w:r>
      <w:r w:rsidRPr="001608F4">
        <w:rPr>
          <w:rFonts w:asciiTheme="minorHAnsi" w:hAnsiTheme="minorHAnsi" w:cstheme="minorHAnsi"/>
          <w:sz w:val="8"/>
        </w:rPr>
        <w:t xml:space="preserve">n contrast to previous closed economy projects, </w:t>
      </w:r>
      <w:r w:rsidRPr="001608F4">
        <w:rPr>
          <w:rFonts w:asciiTheme="minorHAnsi" w:hAnsiTheme="minorHAnsi" w:cstheme="minorHAnsi"/>
          <w:u w:val="single"/>
        </w:rPr>
        <w:t xml:space="preserve">this nationalist </w:t>
      </w:r>
      <w:r w:rsidRPr="001608F4">
        <w:rPr>
          <w:rFonts w:asciiTheme="minorHAnsi" w:hAnsiTheme="minorHAnsi" w:cstheme="minorHAnsi"/>
          <w:b/>
          <w:bCs/>
          <w:u w:val="single"/>
        </w:rPr>
        <w:t xml:space="preserve">development </w:t>
      </w:r>
      <w:r w:rsidRPr="0071177A">
        <w:rPr>
          <w:rFonts w:asciiTheme="minorHAnsi" w:hAnsiTheme="minorHAnsi" w:cstheme="minorHAnsi"/>
          <w:b/>
          <w:bCs/>
          <w:highlight w:val="green"/>
          <w:u w:val="single"/>
        </w:rPr>
        <w:t>discourse</w:t>
      </w:r>
      <w:r w:rsidRPr="001608F4">
        <w:rPr>
          <w:rFonts w:asciiTheme="minorHAnsi" w:hAnsiTheme="minorHAnsi" w:cstheme="minorHAnsi"/>
          <w:b/>
          <w:bCs/>
          <w:u w:val="single"/>
        </w:rPr>
        <w:t xml:space="preserve"> is </w:t>
      </w:r>
      <w:r w:rsidRPr="0071177A">
        <w:rPr>
          <w:rFonts w:asciiTheme="minorHAnsi" w:hAnsiTheme="minorHAnsi" w:cstheme="minorHAnsi"/>
          <w:b/>
          <w:bCs/>
          <w:highlight w:val="green"/>
          <w:u w:val="single"/>
        </w:rPr>
        <w:t>committed to market</w:t>
      </w:r>
      <w:r w:rsidRPr="001608F4">
        <w:rPr>
          <w:rFonts w:asciiTheme="minorHAnsi" w:hAnsiTheme="minorHAnsi" w:cstheme="minorHAnsi"/>
          <w:b/>
          <w:bCs/>
          <w:u w:val="single"/>
        </w:rPr>
        <w:t xml:space="preserve">-driven </w:t>
      </w:r>
      <w:r w:rsidRPr="0071177A">
        <w:rPr>
          <w:rFonts w:asciiTheme="minorHAnsi" w:hAnsiTheme="minorHAnsi" w:cstheme="minorHAnsi"/>
          <w:b/>
          <w:bCs/>
          <w:highlight w:val="green"/>
          <w:u w:val="single"/>
        </w:rPr>
        <w:t>politics</w:t>
      </w:r>
      <w:r w:rsidRPr="001608F4">
        <w:rPr>
          <w:rFonts w:asciiTheme="minorHAnsi" w:hAnsiTheme="minorHAnsi" w:cstheme="minorHAnsi"/>
          <w:u w:val="single"/>
        </w:rPr>
        <w:t xml:space="preserve">. While there are different versions of this nationalist project, they are </w:t>
      </w:r>
      <w:r w:rsidRPr="0071177A">
        <w:rPr>
          <w:rFonts w:asciiTheme="minorHAnsi" w:hAnsiTheme="minorHAnsi" w:cstheme="minorHAnsi"/>
          <w:b/>
          <w:bCs/>
          <w:highlight w:val="green"/>
          <w:u w:val="single"/>
        </w:rPr>
        <w:t>grounded in able-bodied</w:t>
      </w:r>
      <w:r w:rsidRPr="001608F4">
        <w:rPr>
          <w:rFonts w:asciiTheme="minorHAnsi" w:hAnsiTheme="minorHAnsi" w:cstheme="minorHAnsi"/>
          <w:b/>
          <w:bCs/>
          <w:u w:val="single"/>
        </w:rPr>
        <w:t xml:space="preserve"> patriarchal </w:t>
      </w:r>
      <w:r w:rsidRPr="0071177A">
        <w:rPr>
          <w:rFonts w:asciiTheme="minorHAnsi" w:hAnsiTheme="minorHAnsi" w:cstheme="minorHAnsi"/>
          <w:b/>
          <w:bCs/>
          <w:highlight w:val="green"/>
          <w:u w:val="single"/>
        </w:rPr>
        <w:t>constructions of nationhood</w:t>
      </w:r>
      <w:r w:rsidRPr="001608F4">
        <w:rPr>
          <w:rFonts w:asciiTheme="minorHAnsi" w:hAnsiTheme="minorHAnsi" w:cstheme="minorHAnsi"/>
          <w:b/>
          <w:bCs/>
          <w:u w:val="single"/>
        </w:rPr>
        <w:t xml:space="preserve"> where the </w:t>
      </w:r>
      <w:r w:rsidRPr="00340F71">
        <w:rPr>
          <w:rFonts w:asciiTheme="minorHAnsi" w:hAnsiTheme="minorHAnsi" w:cstheme="minorHAnsi"/>
          <w:b/>
          <w:bCs/>
          <w:u w:val="single"/>
        </w:rPr>
        <w:t xml:space="preserve">nation is represented </w:t>
      </w:r>
      <w:r w:rsidRPr="0071177A">
        <w:rPr>
          <w:rFonts w:asciiTheme="minorHAnsi" w:hAnsiTheme="minorHAnsi" w:cstheme="minorHAnsi"/>
          <w:b/>
          <w:bCs/>
          <w:highlight w:val="green"/>
          <w:u w:val="single"/>
        </w:rPr>
        <w:t>as masculine</w:t>
      </w:r>
      <w:r w:rsidRPr="001608F4">
        <w:rPr>
          <w:rFonts w:asciiTheme="minorHAnsi" w:hAnsiTheme="minorHAnsi" w:cstheme="minorHAnsi"/>
          <w:b/>
          <w:bCs/>
          <w:u w:val="single"/>
        </w:rPr>
        <w:t xml:space="preserve"> reason</w:t>
      </w:r>
      <w:r w:rsidRPr="001608F4">
        <w:rPr>
          <w:rFonts w:asciiTheme="minorHAnsi" w:hAnsiTheme="minorHAnsi" w:cstheme="minorHAnsi"/>
          <w:sz w:val="8"/>
        </w:rPr>
        <w:t xml:space="preserve">. </w:t>
      </w:r>
      <w:r w:rsidRPr="001608F4">
        <w:rPr>
          <w:rFonts w:asciiTheme="minorHAnsi" w:hAnsiTheme="minorHAnsi" w:cstheme="minorHAnsi"/>
          <w:u w:val="single"/>
        </w:rPr>
        <w:t xml:space="preserve">This depiction of the 8 nation-state as masculine reason excludes </w:t>
      </w:r>
      <w:proofErr w:type="spellStart"/>
      <w:r w:rsidRPr="001608F4">
        <w:rPr>
          <w:rFonts w:asciiTheme="minorHAnsi" w:hAnsiTheme="minorHAnsi" w:cstheme="minorHAnsi"/>
          <w:u w:val="single"/>
        </w:rPr>
        <w:t>wom</w:t>
      </w:r>
      <w:proofErr w:type="spellEnd"/>
      <w:r w:rsidRPr="001608F4">
        <w:rPr>
          <w:rFonts w:asciiTheme="minorHAnsi" w:hAnsiTheme="minorHAnsi" w:cstheme="minorHAnsi"/>
          <w:u w:val="single"/>
        </w:rPr>
        <w:t>[x]n from the ‘social’ and ascribes them to ‘nature’.</w:t>
      </w:r>
      <w:r w:rsidRPr="001608F4">
        <w:rPr>
          <w:rFonts w:asciiTheme="minorHAnsi" w:hAnsiTheme="minorHAnsi" w:cstheme="minorHAnsi"/>
          <w:sz w:val="8"/>
        </w:rPr>
        <w:t xml:space="preserve"> In effect, women are engaged in reproducing the nation, biologically, </w:t>
      </w:r>
      <w:proofErr w:type="spellStart"/>
      <w:r w:rsidRPr="001608F4">
        <w:rPr>
          <w:rFonts w:asciiTheme="minorHAnsi" w:hAnsiTheme="minorHAnsi" w:cstheme="minorHAnsi"/>
          <w:sz w:val="8"/>
        </w:rPr>
        <w:t>culturallyas</w:t>
      </w:r>
      <w:proofErr w:type="spellEnd"/>
      <w:r w:rsidRPr="001608F4">
        <w:rPr>
          <w:rFonts w:asciiTheme="minorHAnsi" w:hAnsiTheme="minorHAnsi" w:cstheme="minorHAnsi"/>
          <w:sz w:val="8"/>
        </w:rPr>
        <w:t xml:space="preserve"> well as symbolically (Yuval-Davis, 1997). By casting the Tsunami as an irrational </w:t>
      </w:r>
      <w:proofErr w:type="spellStart"/>
      <w:r w:rsidRPr="001608F4">
        <w:rPr>
          <w:rFonts w:asciiTheme="minorHAnsi" w:hAnsiTheme="minorHAnsi" w:cstheme="minorHAnsi"/>
          <w:sz w:val="8"/>
        </w:rPr>
        <w:t>actof</w:t>
      </w:r>
      <w:proofErr w:type="spellEnd"/>
      <w:r w:rsidRPr="001608F4">
        <w:rPr>
          <w:rFonts w:asciiTheme="minorHAnsi" w:hAnsiTheme="minorHAnsi" w:cstheme="minorHAnsi"/>
          <w:sz w:val="8"/>
        </w:rPr>
        <w:t xml:space="preserve"> nature, humanity is </w:t>
      </w:r>
      <w:proofErr w:type="spellStart"/>
      <w:r w:rsidRPr="001608F4">
        <w:rPr>
          <w:rFonts w:asciiTheme="minorHAnsi" w:hAnsiTheme="minorHAnsi" w:cstheme="minorHAnsi"/>
          <w:sz w:val="8"/>
        </w:rPr>
        <w:t>masculinised</w:t>
      </w:r>
      <w:proofErr w:type="spellEnd"/>
      <w:r w:rsidRPr="001608F4">
        <w:rPr>
          <w:rFonts w:asciiTheme="minorHAnsi" w:hAnsiTheme="minorHAnsi" w:cstheme="minorHAnsi"/>
          <w:sz w:val="8"/>
        </w:rPr>
        <w:t xml:space="preserve"> while nature is </w:t>
      </w:r>
      <w:proofErr w:type="spellStart"/>
      <w:r w:rsidRPr="001608F4">
        <w:rPr>
          <w:rFonts w:asciiTheme="minorHAnsi" w:hAnsiTheme="minorHAnsi" w:cstheme="minorHAnsi"/>
          <w:sz w:val="8"/>
        </w:rPr>
        <w:t>feminised</w:t>
      </w:r>
      <w:proofErr w:type="spellEnd"/>
      <w:r w:rsidRPr="001608F4">
        <w:rPr>
          <w:rFonts w:asciiTheme="minorHAnsi" w:hAnsiTheme="minorHAnsi" w:cstheme="minorHAnsi"/>
          <w:sz w:val="8"/>
        </w:rPr>
        <w:t xml:space="preserve">. </w:t>
      </w:r>
      <w:r w:rsidRPr="001608F4">
        <w:rPr>
          <w:rFonts w:asciiTheme="minorHAnsi" w:hAnsiTheme="minorHAnsi" w:cstheme="minorHAnsi"/>
          <w:u w:val="single"/>
        </w:rPr>
        <w:t xml:space="preserve">The </w:t>
      </w:r>
      <w:r w:rsidRPr="001608F4">
        <w:rPr>
          <w:rFonts w:asciiTheme="minorHAnsi" w:hAnsiTheme="minorHAnsi" w:cstheme="minorHAnsi"/>
          <w:b/>
          <w:bCs/>
          <w:u w:val="single"/>
        </w:rPr>
        <w:t>masculinity implied in</w:t>
      </w:r>
      <w:r w:rsidRPr="001608F4">
        <w:rPr>
          <w:rFonts w:asciiTheme="minorHAnsi" w:hAnsiTheme="minorHAnsi" w:cstheme="minorHAnsi"/>
          <w:u w:val="single"/>
        </w:rPr>
        <w:t xml:space="preserve"> patriarchal </w:t>
      </w:r>
      <w:r w:rsidRPr="001608F4">
        <w:rPr>
          <w:rFonts w:asciiTheme="minorHAnsi" w:hAnsiTheme="minorHAnsi" w:cstheme="minorHAnsi"/>
          <w:b/>
          <w:bCs/>
          <w:u w:val="single"/>
        </w:rPr>
        <w:t>ethno-nationalist strategies is an able-bodied masculinity</w:t>
      </w:r>
      <w:r w:rsidRPr="001608F4">
        <w:rPr>
          <w:rFonts w:asciiTheme="minorHAnsi" w:hAnsiTheme="minorHAnsi" w:cstheme="minorHAnsi"/>
          <w:u w:val="single"/>
        </w:rPr>
        <w:t xml:space="preserve">. The </w:t>
      </w:r>
      <w:r w:rsidRPr="0071177A">
        <w:rPr>
          <w:rFonts w:asciiTheme="minorHAnsi" w:hAnsiTheme="minorHAnsi" w:cstheme="minorHAnsi"/>
          <w:b/>
          <w:bCs/>
          <w:highlight w:val="green"/>
          <w:u w:val="single"/>
        </w:rPr>
        <w:t>emphasis on ability relates</w:t>
      </w:r>
      <w:r w:rsidRPr="001608F4">
        <w:rPr>
          <w:rFonts w:asciiTheme="minorHAnsi" w:hAnsiTheme="minorHAnsi" w:cstheme="minorHAnsi"/>
          <w:b/>
          <w:bCs/>
          <w:u w:val="single"/>
        </w:rPr>
        <w:t xml:space="preserve"> to how culturally mediated </w:t>
      </w:r>
      <w:r w:rsidRPr="0071177A">
        <w:rPr>
          <w:rFonts w:asciiTheme="minorHAnsi" w:hAnsiTheme="minorHAnsi" w:cstheme="minorHAnsi"/>
          <w:b/>
          <w:bCs/>
          <w:highlight w:val="green"/>
          <w:u w:val="single"/>
        </w:rPr>
        <w:t>economic activities</w:t>
      </w:r>
      <w:r w:rsidRPr="001608F4">
        <w:rPr>
          <w:rFonts w:asciiTheme="minorHAnsi" w:hAnsiTheme="minorHAnsi" w:cstheme="minorHAnsi"/>
          <w:u w:val="single"/>
        </w:rPr>
        <w:t xml:space="preserve">, discipline, control, subjugate and reproduce bodies as well as embodiment. The </w:t>
      </w:r>
      <w:r w:rsidRPr="001608F4">
        <w:rPr>
          <w:rFonts w:asciiTheme="minorHAnsi" w:hAnsiTheme="minorHAnsi" w:cstheme="minorHAnsi"/>
          <w:b/>
          <w:bCs/>
          <w:u w:val="single"/>
        </w:rPr>
        <w:t>body is central to the self as a project as well as social status</w:t>
      </w:r>
      <w:r w:rsidRPr="001608F4">
        <w:rPr>
          <w:rFonts w:asciiTheme="minorHAnsi" w:hAnsiTheme="minorHAnsi" w:cstheme="minorHAnsi"/>
          <w:sz w:val="8"/>
        </w:rPr>
        <w:t xml:space="preserve"> (Turner, 2001). In effect, </w:t>
      </w:r>
      <w:r w:rsidRPr="001608F4">
        <w:rPr>
          <w:rFonts w:asciiTheme="minorHAnsi" w:hAnsiTheme="minorHAnsi" w:cstheme="minorHAnsi"/>
          <w:u w:val="single"/>
        </w:rPr>
        <w:t xml:space="preserve">the body is shaped by both cultural and material practices. The dominant forms of </w:t>
      </w:r>
      <w:r w:rsidRPr="001608F4">
        <w:rPr>
          <w:rFonts w:asciiTheme="minorHAnsi" w:hAnsiTheme="minorHAnsi" w:cstheme="minorHAnsi"/>
          <w:b/>
          <w:bCs/>
          <w:u w:val="single"/>
        </w:rPr>
        <w:t xml:space="preserve">masculinity articulated in </w:t>
      </w:r>
      <w:r w:rsidRPr="0071177A">
        <w:rPr>
          <w:rFonts w:asciiTheme="minorHAnsi" w:hAnsiTheme="minorHAnsi" w:cstheme="minorHAnsi"/>
          <w:b/>
          <w:bCs/>
          <w:highlight w:val="green"/>
          <w:u w:val="single"/>
        </w:rPr>
        <w:t xml:space="preserve">nationalist projects are </w:t>
      </w:r>
      <w:r w:rsidRPr="00340F71">
        <w:rPr>
          <w:rFonts w:asciiTheme="minorHAnsi" w:hAnsiTheme="minorHAnsi" w:cstheme="minorHAnsi"/>
          <w:b/>
          <w:bCs/>
          <w:u w:val="single"/>
        </w:rPr>
        <w:t xml:space="preserve">an </w:t>
      </w:r>
      <w:r w:rsidRPr="0071177A">
        <w:rPr>
          <w:rFonts w:asciiTheme="minorHAnsi" w:hAnsiTheme="minorHAnsi" w:cstheme="minorHAnsi"/>
          <w:b/>
          <w:bCs/>
          <w:highlight w:val="green"/>
          <w:u w:val="single"/>
        </w:rPr>
        <w:t>able-bodied masculinity</w:t>
      </w:r>
      <w:r w:rsidRPr="001608F4">
        <w:rPr>
          <w:rFonts w:asciiTheme="minorHAnsi" w:hAnsiTheme="minorHAnsi" w:cstheme="minorHAnsi"/>
          <w:u w:val="single"/>
        </w:rPr>
        <w:t xml:space="preserve">, which is based on </w:t>
      </w:r>
      <w:r w:rsidRPr="0071177A">
        <w:rPr>
          <w:rFonts w:asciiTheme="minorHAnsi" w:hAnsiTheme="minorHAnsi" w:cstheme="minorHAnsi"/>
          <w:highlight w:val="green"/>
          <w:u w:val="single"/>
        </w:rPr>
        <w:t>evading</w:t>
      </w:r>
      <w:r w:rsidRPr="001608F4">
        <w:rPr>
          <w:rFonts w:asciiTheme="minorHAnsi" w:hAnsiTheme="minorHAnsi" w:cstheme="minorHAnsi"/>
          <w:u w:val="single"/>
        </w:rPr>
        <w:t xml:space="preserve"> the shared </w:t>
      </w:r>
      <w:r w:rsidRPr="0071177A">
        <w:rPr>
          <w:rFonts w:asciiTheme="minorHAnsi" w:hAnsiTheme="minorHAnsi" w:cstheme="minorHAnsi"/>
          <w:highlight w:val="green"/>
          <w:u w:val="single"/>
        </w:rPr>
        <w:t>frailty of</w:t>
      </w:r>
      <w:r w:rsidRPr="001608F4">
        <w:rPr>
          <w:rFonts w:asciiTheme="minorHAnsi" w:hAnsiTheme="minorHAnsi" w:cstheme="minorHAnsi"/>
          <w:u w:val="single"/>
        </w:rPr>
        <w:t xml:space="preserve"> </w:t>
      </w:r>
      <w:r w:rsidRPr="001608F4">
        <w:rPr>
          <w:rFonts w:asciiTheme="minorHAnsi" w:hAnsiTheme="minorHAnsi" w:cstheme="minorHAnsi"/>
          <w:b/>
          <w:bCs/>
          <w:u w:val="single"/>
        </w:rPr>
        <w:t xml:space="preserve">human beings and the vulnerability as </w:t>
      </w:r>
      <w:r w:rsidRPr="0071177A">
        <w:rPr>
          <w:rFonts w:asciiTheme="minorHAnsi" w:hAnsiTheme="minorHAnsi" w:cstheme="minorHAnsi"/>
          <w:b/>
          <w:bCs/>
          <w:highlight w:val="green"/>
          <w:u w:val="single"/>
        </w:rPr>
        <w:t xml:space="preserve">social </w:t>
      </w:r>
      <w:proofErr w:type="gramStart"/>
      <w:r w:rsidRPr="0071177A">
        <w:rPr>
          <w:rFonts w:asciiTheme="minorHAnsi" w:hAnsiTheme="minorHAnsi" w:cstheme="minorHAnsi"/>
          <w:b/>
          <w:bCs/>
          <w:highlight w:val="green"/>
          <w:u w:val="single"/>
        </w:rPr>
        <w:t>beings</w:t>
      </w:r>
      <w:r w:rsidRPr="0071177A">
        <w:rPr>
          <w:rFonts w:asciiTheme="minorHAnsi" w:hAnsiTheme="minorHAnsi" w:cstheme="minorHAnsi"/>
          <w:sz w:val="8"/>
          <w:highlight w:val="green"/>
        </w:rPr>
        <w:t>(</w:t>
      </w:r>
      <w:proofErr w:type="gramEnd"/>
      <w:r w:rsidRPr="001608F4">
        <w:rPr>
          <w:rFonts w:asciiTheme="minorHAnsi" w:hAnsiTheme="minorHAnsi" w:cstheme="minorHAnsi"/>
          <w:sz w:val="8"/>
        </w:rPr>
        <w:t xml:space="preserve">Turner. 2001). While the body is “inescapable in the construction of masculinity”, </w:t>
      </w:r>
      <w:r w:rsidRPr="001608F4">
        <w:rPr>
          <w:rFonts w:asciiTheme="minorHAnsi" w:hAnsiTheme="minorHAnsi" w:cstheme="minorHAnsi"/>
          <w:u w:val="single"/>
        </w:rPr>
        <w:t xml:space="preserve">the </w:t>
      </w:r>
      <w:r w:rsidRPr="0071177A">
        <w:rPr>
          <w:rFonts w:asciiTheme="minorHAnsi" w:hAnsiTheme="minorHAnsi" w:cstheme="minorHAnsi"/>
          <w:highlight w:val="green"/>
          <w:u w:val="single"/>
        </w:rPr>
        <w:t>bodily performance</w:t>
      </w:r>
      <w:r w:rsidRPr="001608F4">
        <w:rPr>
          <w:rFonts w:asciiTheme="minorHAnsi" w:hAnsiTheme="minorHAnsi" w:cstheme="minorHAnsi"/>
          <w:u w:val="single"/>
        </w:rPr>
        <w:t xml:space="preserve"> that </w:t>
      </w:r>
      <w:proofErr w:type="spellStart"/>
      <w:r w:rsidRPr="001608F4">
        <w:rPr>
          <w:rFonts w:asciiTheme="minorHAnsi" w:hAnsiTheme="minorHAnsi" w:cstheme="minorHAnsi"/>
          <w:u w:val="single"/>
        </w:rPr>
        <w:t>valorises</w:t>
      </w:r>
      <w:proofErr w:type="spellEnd"/>
      <w:r w:rsidRPr="001608F4">
        <w:rPr>
          <w:rFonts w:asciiTheme="minorHAnsi" w:hAnsiTheme="minorHAnsi" w:cstheme="minorHAnsi"/>
          <w:u w:val="single"/>
        </w:rPr>
        <w:t xml:space="preserve"> ability is also related to the </w:t>
      </w:r>
      <w:r w:rsidRPr="0071177A">
        <w:rPr>
          <w:rFonts w:asciiTheme="minorHAnsi" w:hAnsiTheme="minorHAnsi" w:cstheme="minorHAnsi"/>
          <w:highlight w:val="green"/>
          <w:u w:val="single"/>
        </w:rPr>
        <w:t>de-valuation of the disabled</w:t>
      </w:r>
      <w:r w:rsidRPr="001608F4">
        <w:rPr>
          <w:rFonts w:asciiTheme="minorHAnsi" w:hAnsiTheme="minorHAnsi" w:cstheme="minorHAnsi"/>
          <w:u w:val="single"/>
        </w:rPr>
        <w:t xml:space="preserve"> body</w:t>
      </w:r>
      <w:r w:rsidRPr="001608F4">
        <w:rPr>
          <w:rFonts w:asciiTheme="minorHAnsi" w:hAnsiTheme="minorHAnsi" w:cstheme="minorHAnsi"/>
          <w:sz w:val="8"/>
        </w:rPr>
        <w:t xml:space="preserve"> (Connell, 1995: 56). </w:t>
      </w:r>
      <w:r w:rsidRPr="001608F4">
        <w:rPr>
          <w:rFonts w:asciiTheme="minorHAnsi" w:hAnsiTheme="minorHAnsi" w:cstheme="minorHAnsi"/>
          <w:u w:val="single"/>
        </w:rPr>
        <w:t xml:space="preserve">The </w:t>
      </w:r>
      <w:r w:rsidRPr="001608F4">
        <w:rPr>
          <w:rFonts w:asciiTheme="minorHAnsi" w:hAnsiTheme="minorHAnsi" w:cstheme="minorHAnsi"/>
          <w:b/>
          <w:bCs/>
          <w:u w:val="single"/>
        </w:rPr>
        <w:t>able-bodied masculinity of ethno-</w:t>
      </w:r>
      <w:r w:rsidRPr="0071177A">
        <w:rPr>
          <w:rFonts w:asciiTheme="minorHAnsi" w:hAnsiTheme="minorHAnsi" w:cstheme="minorHAnsi"/>
          <w:b/>
          <w:bCs/>
          <w:highlight w:val="green"/>
          <w:u w:val="single"/>
        </w:rPr>
        <w:t>nationalist projects overlaps with fascist tendencies</w:t>
      </w:r>
      <w:r w:rsidRPr="001608F4">
        <w:rPr>
          <w:rFonts w:asciiTheme="minorHAnsi" w:hAnsiTheme="minorHAnsi" w:cstheme="minorHAnsi"/>
          <w:sz w:val="8"/>
        </w:rPr>
        <w:t xml:space="preserve"> which Connell describes as a “</w:t>
      </w:r>
      <w:r w:rsidRPr="001608F4">
        <w:rPr>
          <w:rFonts w:asciiTheme="minorHAnsi" w:hAnsiTheme="minorHAnsi" w:cstheme="minorHAnsi"/>
          <w:u w:val="single"/>
        </w:rPr>
        <w:t xml:space="preserve">naked </w:t>
      </w:r>
      <w:r w:rsidRPr="005C5397">
        <w:rPr>
          <w:rFonts w:asciiTheme="minorHAnsi" w:hAnsiTheme="minorHAnsi" w:cstheme="minorHAnsi"/>
          <w:u w:val="single"/>
        </w:rPr>
        <w:t>assertion of male supremacy</w:t>
      </w:r>
      <w:r w:rsidRPr="005C5397">
        <w:rPr>
          <w:rFonts w:asciiTheme="minorHAnsi" w:hAnsiTheme="minorHAnsi" w:cstheme="minorHAnsi"/>
          <w:sz w:val="8"/>
        </w:rPr>
        <w:t xml:space="preserve">” (1995: 193). </w:t>
      </w:r>
      <w:r w:rsidRPr="005C5397">
        <w:rPr>
          <w:rFonts w:asciiTheme="minorHAnsi" w:hAnsiTheme="minorHAnsi" w:cstheme="minorHAnsi"/>
          <w:u w:val="single"/>
        </w:rPr>
        <w:t xml:space="preserve">The </w:t>
      </w:r>
      <w:r w:rsidRPr="005C5397">
        <w:rPr>
          <w:rFonts w:asciiTheme="minorHAnsi" w:hAnsiTheme="minorHAnsi" w:cstheme="minorHAnsi"/>
          <w:b/>
          <w:bCs/>
          <w:u w:val="single"/>
        </w:rPr>
        <w:t>fascist image of masculinity combines disparate dispositions of “unrestrained violence of frontline soldiers”, rationality</w:t>
      </w:r>
      <w:r w:rsidRPr="005C5397">
        <w:rPr>
          <w:rFonts w:asciiTheme="minorHAnsi" w:hAnsiTheme="minorHAnsi" w:cstheme="minorHAnsi"/>
          <w:u w:val="single"/>
        </w:rPr>
        <w:t xml:space="preserve"> (bureaucratic </w:t>
      </w:r>
      <w:proofErr w:type="spellStart"/>
      <w:r w:rsidRPr="005C5397">
        <w:rPr>
          <w:rFonts w:asciiTheme="minorHAnsi" w:hAnsiTheme="minorHAnsi" w:cstheme="minorHAnsi"/>
          <w:u w:val="single"/>
        </w:rPr>
        <w:t>instituti</w:t>
      </w:r>
      <w:r w:rsidRPr="001608F4">
        <w:rPr>
          <w:rFonts w:asciiTheme="minorHAnsi" w:hAnsiTheme="minorHAnsi" w:cstheme="minorHAnsi"/>
          <w:u w:val="single"/>
        </w:rPr>
        <w:t>onalisation</w:t>
      </w:r>
      <w:proofErr w:type="spellEnd"/>
      <w:r w:rsidRPr="001608F4">
        <w:rPr>
          <w:rFonts w:asciiTheme="minorHAnsi" w:hAnsiTheme="minorHAnsi" w:cstheme="minorHAnsi"/>
          <w:u w:val="single"/>
        </w:rPr>
        <w:t xml:space="preserve"> of violence) and ironically, irrationality too</w:t>
      </w:r>
      <w:r w:rsidRPr="001608F4">
        <w:rPr>
          <w:rFonts w:asciiTheme="minorHAnsi" w:hAnsiTheme="minorHAnsi" w:cstheme="minorHAnsi"/>
          <w:sz w:val="8"/>
        </w:rPr>
        <w:t xml:space="preserve"> (thinking with ‘the </w:t>
      </w:r>
      <w:proofErr w:type="spellStart"/>
      <w:r w:rsidRPr="001608F4">
        <w:rPr>
          <w:rFonts w:asciiTheme="minorHAnsi" w:hAnsiTheme="minorHAnsi" w:cstheme="minorHAnsi"/>
          <w:sz w:val="8"/>
        </w:rPr>
        <w:t>blood</w:t>
      </w:r>
      <w:proofErr w:type="gramStart"/>
      <w:r w:rsidRPr="001608F4">
        <w:rPr>
          <w:rFonts w:asciiTheme="minorHAnsi" w:hAnsiTheme="minorHAnsi" w:cstheme="minorHAnsi"/>
          <w:sz w:val="8"/>
        </w:rPr>
        <w:t>’,the</w:t>
      </w:r>
      <w:proofErr w:type="spellEnd"/>
      <w:proofErr w:type="gramEnd"/>
      <w:r w:rsidRPr="001608F4">
        <w:rPr>
          <w:rFonts w:asciiTheme="minorHAnsi" w:hAnsiTheme="minorHAnsi" w:cstheme="minorHAnsi"/>
          <w:sz w:val="8"/>
        </w:rPr>
        <w:t xml:space="preserve"> triumph of the ‘will’) (Connell, 1995:193). In turn, elements of dominance as well </w:t>
      </w:r>
      <w:proofErr w:type="spellStart"/>
      <w:r w:rsidRPr="001608F4">
        <w:rPr>
          <w:rFonts w:asciiTheme="minorHAnsi" w:hAnsiTheme="minorHAnsi" w:cstheme="minorHAnsi"/>
          <w:sz w:val="8"/>
        </w:rPr>
        <w:t>astechnical</w:t>
      </w:r>
      <w:proofErr w:type="spellEnd"/>
      <w:r w:rsidRPr="001608F4">
        <w:rPr>
          <w:rFonts w:asciiTheme="minorHAnsi" w:hAnsiTheme="minorHAnsi" w:cstheme="minorHAnsi"/>
          <w:sz w:val="8"/>
        </w:rPr>
        <w:t xml:space="preserve"> expertise are core features of able-bodied masculinity that subordinate </w:t>
      </w:r>
      <w:proofErr w:type="spellStart"/>
      <w:r w:rsidRPr="001608F4">
        <w:rPr>
          <w:rFonts w:asciiTheme="minorHAnsi" w:hAnsiTheme="minorHAnsi" w:cstheme="minorHAnsi"/>
          <w:sz w:val="8"/>
        </w:rPr>
        <w:t>disabledbodies</w:t>
      </w:r>
      <w:proofErr w:type="spellEnd"/>
      <w:r w:rsidRPr="001608F4">
        <w:rPr>
          <w:rFonts w:asciiTheme="minorHAnsi" w:hAnsiTheme="minorHAnsi" w:cstheme="minorHAnsi"/>
          <w:sz w:val="8"/>
        </w:rPr>
        <w:t xml:space="preserve"> and </w:t>
      </w:r>
      <w:proofErr w:type="spellStart"/>
      <w:proofErr w:type="gramStart"/>
      <w:r w:rsidRPr="001608F4">
        <w:rPr>
          <w:rFonts w:asciiTheme="minorHAnsi" w:hAnsiTheme="minorHAnsi" w:cstheme="minorHAnsi"/>
          <w:sz w:val="8"/>
        </w:rPr>
        <w:t>women.The</w:t>
      </w:r>
      <w:proofErr w:type="spellEnd"/>
      <w:proofErr w:type="gramEnd"/>
      <w:r w:rsidRPr="001608F4">
        <w:rPr>
          <w:rFonts w:asciiTheme="minorHAnsi" w:hAnsiTheme="minorHAnsi" w:cstheme="minorHAnsi"/>
          <w:sz w:val="8"/>
        </w:rPr>
        <w:t xml:space="preserve"> Southern disabled stand point suggested in this paper emerges from a </w:t>
      </w:r>
      <w:proofErr w:type="spellStart"/>
      <w:r w:rsidRPr="001608F4">
        <w:rPr>
          <w:rFonts w:asciiTheme="minorHAnsi" w:hAnsiTheme="minorHAnsi" w:cstheme="minorHAnsi"/>
          <w:sz w:val="8"/>
        </w:rPr>
        <w:t>culturalcritique</w:t>
      </w:r>
      <w:proofErr w:type="spellEnd"/>
      <w:r w:rsidRPr="001608F4">
        <w:rPr>
          <w:rFonts w:asciiTheme="minorHAnsi" w:hAnsiTheme="minorHAnsi" w:cstheme="minorHAnsi"/>
          <w:sz w:val="8"/>
        </w:rPr>
        <w:t xml:space="preserve"> within the South itself. The dominant representation of nation in terms of able-bodied ethno-nationalist patriarchy is at the heart of this critique. The </w:t>
      </w:r>
      <w:proofErr w:type="spellStart"/>
      <w:r w:rsidRPr="001608F4">
        <w:rPr>
          <w:rFonts w:asciiTheme="minorHAnsi" w:hAnsiTheme="minorHAnsi" w:cstheme="minorHAnsi"/>
          <w:sz w:val="8"/>
        </w:rPr>
        <w:t>feminisation</w:t>
      </w:r>
      <w:proofErr w:type="spellEnd"/>
      <w:r w:rsidRPr="001608F4">
        <w:rPr>
          <w:rFonts w:asciiTheme="minorHAnsi" w:hAnsiTheme="minorHAnsi" w:cstheme="minorHAnsi"/>
          <w:sz w:val="8"/>
        </w:rPr>
        <w:t xml:space="preserve"> of both nation and nature by able-bodied ethno-nationalist patriarchy deploys notions of ‘tradition’ and ‘motherland’ with strategic intent. With women narrowed to their </w:t>
      </w:r>
      <w:proofErr w:type="spellStart"/>
      <w:r w:rsidRPr="001608F4">
        <w:rPr>
          <w:rFonts w:asciiTheme="minorHAnsi" w:hAnsiTheme="minorHAnsi" w:cstheme="minorHAnsi"/>
          <w:sz w:val="8"/>
        </w:rPr>
        <w:t>maternaland</w:t>
      </w:r>
      <w:proofErr w:type="spellEnd"/>
      <w:r w:rsidRPr="001608F4">
        <w:rPr>
          <w:rFonts w:asciiTheme="minorHAnsi" w:hAnsiTheme="minorHAnsi" w:cstheme="minorHAnsi"/>
          <w:sz w:val="8"/>
        </w:rPr>
        <w:t xml:space="preserve"> nurturing function, this representation of women as biological reproducers of </w:t>
      </w:r>
      <w:proofErr w:type="spellStart"/>
      <w:r w:rsidRPr="001608F4">
        <w:rPr>
          <w:rFonts w:asciiTheme="minorHAnsi" w:hAnsiTheme="minorHAnsi" w:cstheme="minorHAnsi"/>
          <w:sz w:val="8"/>
        </w:rPr>
        <w:t>thenation</w:t>
      </w:r>
      <w:proofErr w:type="spellEnd"/>
      <w:r w:rsidRPr="001608F4">
        <w:rPr>
          <w:rFonts w:asciiTheme="minorHAnsi" w:hAnsiTheme="minorHAnsi" w:cstheme="minorHAnsi"/>
          <w:sz w:val="8"/>
        </w:rPr>
        <w:t xml:space="preserve"> is central for the domestication of women while restricting their status as </w:t>
      </w:r>
      <w:proofErr w:type="spellStart"/>
      <w:proofErr w:type="gramStart"/>
      <w:r w:rsidRPr="001608F4">
        <w:rPr>
          <w:rFonts w:asciiTheme="minorHAnsi" w:hAnsiTheme="minorHAnsi" w:cstheme="minorHAnsi"/>
          <w:sz w:val="8"/>
        </w:rPr>
        <w:t>citizens.While</w:t>
      </w:r>
      <w:proofErr w:type="spellEnd"/>
      <w:proofErr w:type="gramEnd"/>
      <w:r w:rsidRPr="001608F4">
        <w:rPr>
          <w:rFonts w:asciiTheme="minorHAnsi" w:hAnsiTheme="minorHAnsi" w:cstheme="minorHAnsi"/>
          <w:sz w:val="8"/>
        </w:rPr>
        <w:t xml:space="preserve"> relegating women and disabled bodies into the private sphere of the household(Das and </w:t>
      </w:r>
      <w:proofErr w:type="spellStart"/>
      <w:r w:rsidRPr="001608F4">
        <w:rPr>
          <w:rFonts w:asciiTheme="minorHAnsi" w:hAnsiTheme="minorHAnsi" w:cstheme="minorHAnsi"/>
          <w:sz w:val="8"/>
        </w:rPr>
        <w:t>Addlakha</w:t>
      </w:r>
      <w:proofErr w:type="spellEnd"/>
      <w:r w:rsidRPr="001608F4">
        <w:rPr>
          <w:rFonts w:asciiTheme="minorHAnsi" w:hAnsiTheme="minorHAnsi" w:cstheme="minorHAnsi"/>
          <w:sz w:val="8"/>
        </w:rPr>
        <w:t xml:space="preserve">, 2001; Mohanty, 2002) the patriarchal ethno-nationalist </w:t>
      </w:r>
      <w:proofErr w:type="spellStart"/>
      <w:r w:rsidRPr="001608F4">
        <w:rPr>
          <w:rFonts w:asciiTheme="minorHAnsi" w:hAnsiTheme="minorHAnsi" w:cstheme="minorHAnsi"/>
          <w:sz w:val="8"/>
        </w:rPr>
        <w:t>projectsmaintain</w:t>
      </w:r>
      <w:proofErr w:type="spellEnd"/>
      <w:r w:rsidRPr="001608F4">
        <w:rPr>
          <w:rFonts w:asciiTheme="minorHAnsi" w:hAnsiTheme="minorHAnsi" w:cstheme="minorHAnsi"/>
          <w:sz w:val="8"/>
        </w:rPr>
        <w:t xml:space="preserve"> a </w:t>
      </w:r>
      <w:proofErr w:type="spellStart"/>
      <w:r w:rsidRPr="001608F4">
        <w:rPr>
          <w:rFonts w:asciiTheme="minorHAnsi" w:hAnsiTheme="minorHAnsi" w:cstheme="minorHAnsi"/>
          <w:sz w:val="8"/>
        </w:rPr>
        <w:t>masculinised</w:t>
      </w:r>
      <w:proofErr w:type="spellEnd"/>
      <w:r w:rsidRPr="001608F4">
        <w:rPr>
          <w:rFonts w:asciiTheme="minorHAnsi" w:hAnsiTheme="minorHAnsi" w:cstheme="minorHAnsi"/>
          <w:sz w:val="8"/>
        </w:rPr>
        <w:t xml:space="preserve"> public sphere. Just as a woman’s status as citizen within the 9 public domain is conditioned by the active role of the state constructing relations in </w:t>
      </w:r>
      <w:proofErr w:type="spellStart"/>
      <w:r w:rsidRPr="001608F4">
        <w:rPr>
          <w:rFonts w:asciiTheme="minorHAnsi" w:hAnsiTheme="minorHAnsi" w:cstheme="minorHAnsi"/>
          <w:sz w:val="8"/>
        </w:rPr>
        <w:t>theprivate</w:t>
      </w:r>
      <w:proofErr w:type="spellEnd"/>
      <w:r w:rsidRPr="001608F4">
        <w:rPr>
          <w:rFonts w:asciiTheme="minorHAnsi" w:hAnsiTheme="minorHAnsi" w:cstheme="minorHAnsi"/>
          <w:sz w:val="8"/>
        </w:rPr>
        <w:t xml:space="preserve"> domain, of marriage and the family (Yuval-Davis, 1997), </w:t>
      </w:r>
      <w:r w:rsidRPr="001608F4">
        <w:rPr>
          <w:rFonts w:asciiTheme="minorHAnsi" w:hAnsiTheme="minorHAnsi" w:cstheme="minorHAnsi"/>
          <w:u w:val="single"/>
        </w:rPr>
        <w:t xml:space="preserve">the </w:t>
      </w:r>
      <w:r w:rsidRPr="001608F4">
        <w:rPr>
          <w:rFonts w:asciiTheme="minorHAnsi" w:hAnsiTheme="minorHAnsi" w:cstheme="minorHAnsi"/>
          <w:b/>
          <w:bCs/>
          <w:u w:val="single"/>
        </w:rPr>
        <w:t>citizenship status of disabled bodies are also shaped by similar interventions</w:t>
      </w:r>
      <w:r w:rsidRPr="001608F4">
        <w:rPr>
          <w:rFonts w:asciiTheme="minorHAnsi" w:hAnsiTheme="minorHAnsi" w:cstheme="minorHAnsi"/>
          <w:sz w:val="8"/>
        </w:rPr>
        <w:t xml:space="preserve"> (</w:t>
      </w:r>
      <w:proofErr w:type="spellStart"/>
      <w:r w:rsidRPr="001608F4">
        <w:rPr>
          <w:rFonts w:asciiTheme="minorHAnsi" w:hAnsiTheme="minorHAnsi" w:cstheme="minorHAnsi"/>
          <w:sz w:val="8"/>
        </w:rPr>
        <w:t>Meekosha</w:t>
      </w:r>
      <w:proofErr w:type="spellEnd"/>
      <w:r w:rsidRPr="001608F4">
        <w:rPr>
          <w:rFonts w:asciiTheme="minorHAnsi" w:hAnsiTheme="minorHAnsi" w:cstheme="minorHAnsi"/>
          <w:sz w:val="8"/>
        </w:rPr>
        <w:t xml:space="preserve"> and Dowse, 1997</w:t>
      </w:r>
      <w:proofErr w:type="gramStart"/>
      <w:r w:rsidRPr="001608F4">
        <w:rPr>
          <w:rFonts w:asciiTheme="minorHAnsi" w:hAnsiTheme="minorHAnsi" w:cstheme="minorHAnsi"/>
          <w:sz w:val="8"/>
        </w:rPr>
        <w:t>).</w:t>
      </w:r>
      <w:r w:rsidRPr="001608F4">
        <w:rPr>
          <w:rFonts w:asciiTheme="minorHAnsi" w:hAnsiTheme="minorHAnsi" w:cstheme="minorHAnsi"/>
          <w:u w:val="single"/>
        </w:rPr>
        <w:t>This</w:t>
      </w:r>
      <w:proofErr w:type="gramEnd"/>
      <w:r w:rsidRPr="001608F4">
        <w:rPr>
          <w:rFonts w:asciiTheme="minorHAnsi" w:hAnsiTheme="minorHAnsi" w:cstheme="minorHAnsi"/>
          <w:u w:val="single"/>
        </w:rPr>
        <w:t xml:space="preserve"> is even more so for </w:t>
      </w:r>
      <w:proofErr w:type="spellStart"/>
      <w:r w:rsidRPr="0071177A">
        <w:rPr>
          <w:rFonts w:asciiTheme="minorHAnsi" w:hAnsiTheme="minorHAnsi" w:cstheme="minorHAnsi"/>
          <w:b/>
          <w:bCs/>
          <w:highlight w:val="green"/>
          <w:u w:val="single"/>
        </w:rPr>
        <w:t>wom</w:t>
      </w:r>
      <w:proofErr w:type="spellEnd"/>
      <w:r w:rsidRPr="0071177A">
        <w:rPr>
          <w:rFonts w:asciiTheme="minorHAnsi" w:hAnsiTheme="minorHAnsi" w:cstheme="minorHAnsi"/>
          <w:b/>
          <w:bCs/>
          <w:highlight w:val="green"/>
          <w:u w:val="single"/>
        </w:rPr>
        <w:t>[x]n with disabilities</w:t>
      </w:r>
      <w:r w:rsidRPr="001608F4">
        <w:rPr>
          <w:rFonts w:asciiTheme="minorHAnsi" w:hAnsiTheme="minorHAnsi" w:cstheme="minorHAnsi"/>
          <w:u w:val="single"/>
        </w:rPr>
        <w:t xml:space="preserve">, who are </w:t>
      </w:r>
      <w:r w:rsidRPr="0071177A">
        <w:rPr>
          <w:rFonts w:asciiTheme="minorHAnsi" w:hAnsiTheme="minorHAnsi" w:cstheme="minorHAnsi"/>
          <w:b/>
          <w:bCs/>
          <w:highlight w:val="green"/>
          <w:u w:val="single"/>
        </w:rPr>
        <w:t>regarded as unfit to reproduce</w:t>
      </w:r>
      <w:r w:rsidRPr="001608F4">
        <w:rPr>
          <w:rFonts w:asciiTheme="minorHAnsi" w:hAnsiTheme="minorHAnsi" w:cstheme="minorHAnsi"/>
          <w:b/>
          <w:bCs/>
          <w:u w:val="single"/>
        </w:rPr>
        <w:t xml:space="preserve"> the nation</w:t>
      </w:r>
      <w:r w:rsidRPr="001608F4">
        <w:rPr>
          <w:rFonts w:asciiTheme="minorHAnsi" w:hAnsiTheme="minorHAnsi" w:cstheme="minorHAnsi"/>
          <w:sz w:val="8"/>
        </w:rPr>
        <w:t xml:space="preserve"> (Das and </w:t>
      </w:r>
      <w:proofErr w:type="spellStart"/>
      <w:r w:rsidRPr="001608F4">
        <w:rPr>
          <w:rFonts w:asciiTheme="minorHAnsi" w:hAnsiTheme="minorHAnsi" w:cstheme="minorHAnsi"/>
          <w:sz w:val="8"/>
        </w:rPr>
        <w:t>Addlakha</w:t>
      </w:r>
      <w:proofErr w:type="spellEnd"/>
      <w:r w:rsidRPr="001608F4">
        <w:rPr>
          <w:rFonts w:asciiTheme="minorHAnsi" w:hAnsiTheme="minorHAnsi" w:cstheme="minorHAnsi"/>
          <w:sz w:val="8"/>
        </w:rPr>
        <w:t xml:space="preserve">, 2001). In responding to the Tsunami, </w:t>
      </w:r>
      <w:r w:rsidRPr="001608F4">
        <w:rPr>
          <w:rFonts w:asciiTheme="minorHAnsi" w:hAnsiTheme="minorHAnsi" w:cstheme="minorHAnsi"/>
          <w:u w:val="single"/>
        </w:rPr>
        <w:t>the ‘</w:t>
      </w:r>
      <w:r w:rsidRPr="0071177A">
        <w:rPr>
          <w:rFonts w:asciiTheme="minorHAnsi" w:hAnsiTheme="minorHAnsi" w:cstheme="minorHAnsi"/>
          <w:b/>
          <w:bCs/>
          <w:highlight w:val="green"/>
          <w:u w:val="single"/>
        </w:rPr>
        <w:t xml:space="preserve">humanity’ of the imperial </w:t>
      </w:r>
      <w:r w:rsidRPr="001608F4">
        <w:rPr>
          <w:rFonts w:asciiTheme="minorHAnsi" w:hAnsiTheme="minorHAnsi" w:cstheme="minorHAnsi"/>
          <w:b/>
          <w:bCs/>
          <w:u w:val="single"/>
        </w:rPr>
        <w:t xml:space="preserve">state merged with </w:t>
      </w:r>
      <w:r w:rsidRPr="0071177A">
        <w:rPr>
          <w:rFonts w:asciiTheme="minorHAnsi" w:hAnsiTheme="minorHAnsi" w:cstheme="minorHAnsi"/>
          <w:b/>
          <w:bCs/>
          <w:highlight w:val="green"/>
          <w:u w:val="single"/>
        </w:rPr>
        <w:t>able-bodied</w:t>
      </w:r>
      <w:r w:rsidRPr="001608F4">
        <w:rPr>
          <w:rFonts w:asciiTheme="minorHAnsi" w:hAnsiTheme="minorHAnsi" w:cstheme="minorHAnsi"/>
          <w:b/>
          <w:bCs/>
          <w:u w:val="single"/>
        </w:rPr>
        <w:t xml:space="preserve"> patriarchal state strategies to </w:t>
      </w:r>
      <w:r w:rsidRPr="0071177A">
        <w:rPr>
          <w:rFonts w:asciiTheme="minorHAnsi" w:hAnsiTheme="minorHAnsi" w:cstheme="minorHAnsi"/>
          <w:b/>
          <w:bCs/>
          <w:highlight w:val="green"/>
          <w:u w:val="single"/>
        </w:rPr>
        <w:t>separate</w:t>
      </w:r>
      <w:r w:rsidRPr="001608F4">
        <w:rPr>
          <w:rFonts w:asciiTheme="minorHAnsi" w:hAnsiTheme="minorHAnsi" w:cstheme="minorHAnsi"/>
          <w:b/>
          <w:bCs/>
          <w:u w:val="single"/>
        </w:rPr>
        <w:t xml:space="preserve"> </w:t>
      </w:r>
      <w:proofErr w:type="spellStart"/>
      <w:r w:rsidRPr="001608F4">
        <w:rPr>
          <w:rFonts w:asciiTheme="minorHAnsi" w:hAnsiTheme="minorHAnsi" w:cstheme="minorHAnsi"/>
          <w:b/>
          <w:bCs/>
          <w:u w:val="single"/>
        </w:rPr>
        <w:t>andevade</w:t>
      </w:r>
      <w:proofErr w:type="spellEnd"/>
      <w:r w:rsidRPr="001608F4">
        <w:rPr>
          <w:rFonts w:asciiTheme="minorHAnsi" w:hAnsiTheme="minorHAnsi" w:cstheme="minorHAnsi"/>
          <w:b/>
          <w:bCs/>
          <w:u w:val="single"/>
        </w:rPr>
        <w:t xml:space="preserve"> the </w:t>
      </w:r>
      <w:r w:rsidRPr="0071177A">
        <w:rPr>
          <w:rFonts w:asciiTheme="minorHAnsi" w:hAnsiTheme="minorHAnsi" w:cstheme="minorHAnsi"/>
          <w:b/>
          <w:bCs/>
          <w:highlight w:val="green"/>
          <w:u w:val="single"/>
        </w:rPr>
        <w:t>inhumanity of</w:t>
      </w:r>
      <w:r w:rsidRPr="001608F4">
        <w:rPr>
          <w:rFonts w:asciiTheme="minorHAnsi" w:hAnsiTheme="minorHAnsi" w:cstheme="minorHAnsi"/>
          <w:u w:val="single"/>
        </w:rPr>
        <w:t xml:space="preserve"> poverty and </w:t>
      </w:r>
      <w:r w:rsidRPr="00340F71">
        <w:rPr>
          <w:rFonts w:asciiTheme="minorHAnsi" w:hAnsiTheme="minorHAnsi" w:cstheme="minorHAnsi"/>
          <w:b/>
          <w:bCs/>
          <w:u w:val="single"/>
        </w:rPr>
        <w:t xml:space="preserve">war </w:t>
      </w:r>
      <w:r w:rsidRPr="0071177A">
        <w:rPr>
          <w:rFonts w:asciiTheme="minorHAnsi" w:hAnsiTheme="minorHAnsi" w:cstheme="minorHAnsi"/>
          <w:b/>
          <w:bCs/>
          <w:highlight w:val="green"/>
          <w:u w:val="single"/>
        </w:rPr>
        <w:t>that continue to reproduce disabling structures</w:t>
      </w:r>
      <w:r w:rsidRPr="001608F4">
        <w:rPr>
          <w:rFonts w:asciiTheme="minorHAnsi" w:hAnsiTheme="minorHAnsi" w:cstheme="minorHAnsi"/>
          <w:u w:val="single"/>
        </w:rPr>
        <w:t xml:space="preserve"> and cultures in the South</w:t>
      </w:r>
      <w:r w:rsidRPr="001608F4">
        <w:rPr>
          <w:rFonts w:asciiTheme="minorHAnsi" w:hAnsiTheme="minorHAnsi" w:cstheme="minorHAnsi"/>
          <w:sz w:val="8"/>
        </w:rPr>
        <w:t xml:space="preserve">. By contesting the privileged/hegemonic position of </w:t>
      </w:r>
      <w:proofErr w:type="spellStart"/>
      <w:r w:rsidRPr="001608F4">
        <w:rPr>
          <w:rFonts w:asciiTheme="minorHAnsi" w:hAnsiTheme="minorHAnsi" w:cstheme="minorHAnsi"/>
          <w:sz w:val="8"/>
        </w:rPr>
        <w:t>theNorthern</w:t>
      </w:r>
      <w:proofErr w:type="spellEnd"/>
      <w:r w:rsidRPr="001608F4">
        <w:rPr>
          <w:rFonts w:asciiTheme="minorHAnsi" w:hAnsiTheme="minorHAnsi" w:cstheme="minorHAnsi"/>
          <w:sz w:val="8"/>
        </w:rPr>
        <w:t xml:space="preserve"> notions of development, disability, and disasters, the Southern </w:t>
      </w:r>
      <w:proofErr w:type="spellStart"/>
      <w:r w:rsidRPr="001608F4">
        <w:rPr>
          <w:rFonts w:asciiTheme="minorHAnsi" w:hAnsiTheme="minorHAnsi" w:cstheme="minorHAnsi"/>
          <w:sz w:val="8"/>
        </w:rPr>
        <w:t>disabledstandpoint</w:t>
      </w:r>
      <w:proofErr w:type="spellEnd"/>
      <w:r w:rsidRPr="001608F4">
        <w:rPr>
          <w:rFonts w:asciiTheme="minorHAnsi" w:hAnsiTheme="minorHAnsi" w:cstheme="minorHAnsi"/>
          <w:sz w:val="8"/>
        </w:rPr>
        <w:t xml:space="preserve"> is aimed at deepening politics of impairment. Conclusion </w:t>
      </w:r>
      <w:r w:rsidRPr="001608F4">
        <w:rPr>
          <w:rFonts w:asciiTheme="minorHAnsi" w:hAnsiTheme="minorHAnsi" w:cstheme="minorHAnsi"/>
          <w:u w:val="single"/>
        </w:rPr>
        <w:t xml:space="preserve">The </w:t>
      </w:r>
      <w:r w:rsidRPr="001608F4">
        <w:rPr>
          <w:rFonts w:asciiTheme="minorHAnsi" w:hAnsiTheme="minorHAnsi" w:cstheme="minorHAnsi"/>
          <w:b/>
          <w:bCs/>
          <w:u w:val="single"/>
        </w:rPr>
        <w:t>delineation of disability as ‘natural’ and disability caused by war and poverty as ‘cultural’ is a specific value-laden framework</w:t>
      </w:r>
      <w:r w:rsidRPr="001608F4">
        <w:rPr>
          <w:rFonts w:asciiTheme="minorHAnsi" w:hAnsiTheme="minorHAnsi" w:cstheme="minorHAnsi"/>
          <w:u w:val="single"/>
        </w:rPr>
        <w:t>.</w:t>
      </w:r>
      <w:r w:rsidRPr="001608F4">
        <w:rPr>
          <w:rFonts w:asciiTheme="minorHAnsi" w:hAnsiTheme="minorHAnsi" w:cstheme="minorHAnsi"/>
          <w:sz w:val="8"/>
        </w:rPr>
        <w:t xml:space="preserve"> </w:t>
      </w:r>
    </w:p>
    <w:p w14:paraId="662B85AF" w14:textId="77777777" w:rsidR="001E7A18" w:rsidRDefault="001E7A18" w:rsidP="001E7A18">
      <w:pPr>
        <w:pStyle w:val="Heading4"/>
      </w:pPr>
    </w:p>
    <w:p w14:paraId="2EB46850" w14:textId="77777777" w:rsidR="001E7A18" w:rsidRPr="00517D30" w:rsidRDefault="001E7A18" w:rsidP="001E7A18">
      <w:pPr>
        <w:pStyle w:val="Heading4"/>
      </w:pPr>
      <w:r w:rsidRPr="00517D30">
        <w:t xml:space="preserve">The alternative is to analyze the disability drive — </w:t>
      </w:r>
      <w:r>
        <w:t>it</w:t>
      </w:r>
      <w:r w:rsidRPr="00517D30">
        <w:t xml:space="preserve"> comes to terms with the existence of the drive and shatters the fantasy of the ego. Anything else only displaces the lack onto other oppressed groups.</w:t>
      </w:r>
      <w:r>
        <w:t xml:space="preserve"> The ROTB is to question ideological optimism in the classroom.</w:t>
      </w:r>
    </w:p>
    <w:p w14:paraId="5A128174" w14:textId="77777777" w:rsidR="001E7A18" w:rsidRPr="00AD734B" w:rsidRDefault="001E7A18" w:rsidP="001E7A18">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3</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w:t>
      </w:r>
      <w:r>
        <w:rPr>
          <w:sz w:val="16"/>
          <w:szCs w:val="16"/>
        </w:rPr>
        <w:t xml:space="preserve">. </w:t>
      </w:r>
      <w:r w:rsidRPr="00317D41">
        <w:rPr>
          <w:sz w:val="16"/>
          <w:szCs w:val="16"/>
        </w:rPr>
        <w:t xml:space="preserve">Anna </w:t>
      </w:r>
      <w:proofErr w:type="spellStart"/>
      <w:r w:rsidRPr="00317D41">
        <w:rPr>
          <w:sz w:val="16"/>
          <w:szCs w:val="16"/>
        </w:rPr>
        <w:t>Mollow</w:t>
      </w:r>
      <w:proofErr w:type="spellEnd"/>
      <w:r w:rsidRPr="00317D41">
        <w:rPr>
          <w:sz w:val="16"/>
          <w:szCs w:val="16"/>
        </w:rPr>
        <w:t xml:space="preserve"> received her Ph.D. in 2015 from the University of California, Berkeley, where she was an Andrew Vincent White and Florence Wales White Scholar and a UC Dissertation-Year Fellow. She is the coeditor, with Robert </w:t>
      </w:r>
      <w:proofErr w:type="spellStart"/>
      <w:r w:rsidRPr="00317D41">
        <w:rPr>
          <w:sz w:val="16"/>
          <w:szCs w:val="16"/>
        </w:rPr>
        <w:t>McRuer</w:t>
      </w:r>
      <w:proofErr w:type="spellEnd"/>
      <w:r w:rsidRPr="00317D41">
        <w:rPr>
          <w:sz w:val="16"/>
          <w:szCs w:val="16"/>
        </w:rPr>
        <w:t xml:space="preserve">,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12FD286B" w14:textId="77777777" w:rsidR="001E7A18" w:rsidRDefault="001E7A18" w:rsidP="001E7A18">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disability, </w:t>
      </w:r>
      <w:r w:rsidRPr="005E2F6C">
        <w:rPr>
          <w:highlight w:val="green"/>
          <w:u w:val="single"/>
        </w:rPr>
        <w:t>I have</w:t>
      </w:r>
      <w:r w:rsidRPr="00DF0B41">
        <w:rPr>
          <w:u w:val="single"/>
        </w:rPr>
        <w:t xml:space="preserve"> not </w:t>
      </w:r>
      <w:r w:rsidRPr="005E2F6C">
        <w:rPr>
          <w:highlight w:val="green"/>
          <w:u w:val="single"/>
        </w:rPr>
        <w:t>laid out a</w:t>
      </w:r>
      <w:r w:rsidRPr="00592CC9">
        <w:rPr>
          <w:u w:val="single"/>
        </w:rPr>
        <w:t xml:space="preserve"> guideline or </w:t>
      </w:r>
      <w:r w:rsidRPr="005E2F6C">
        <w:rPr>
          <w:highlight w:val="green"/>
          <w:u w:val="single"/>
        </w:rPr>
        <w:t xml:space="preserve">program for </w:t>
      </w:r>
      <w:r w:rsidRPr="00DF0B41">
        <w:rPr>
          <w:u w:val="single"/>
        </w:rPr>
        <w:t>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5E2F6C">
        <w:rPr>
          <w:highlight w:val="green"/>
          <w:u w:val="single"/>
        </w:rPr>
        <w:t>developing an understanding of the</w:t>
      </w:r>
      <w:r w:rsidRPr="00592CC9">
        <w:rPr>
          <w:u w:val="single"/>
        </w:rPr>
        <w:t xml:space="preserve"> disability </w:t>
      </w:r>
      <w:r w:rsidRPr="005E2F6C">
        <w:rPr>
          <w:highlight w:val="green"/>
          <w:u w:val="single"/>
        </w:rPr>
        <w:t>drive</w:t>
      </w:r>
      <w:r w:rsidRPr="00592CC9">
        <w:rPr>
          <w:u w:val="single"/>
        </w:rPr>
        <w:t>—</w:t>
      </w:r>
      <w:r w:rsidRPr="005E2F6C">
        <w:rPr>
          <w:highlight w:val="green"/>
          <w:u w:val="single"/>
        </w:rPr>
        <w:t>and</w:t>
      </w:r>
      <w:proofErr w:type="gramStart"/>
      <w:r w:rsidRPr="00296EFB">
        <w:rPr>
          <w:sz w:val="10"/>
        </w:rPr>
        <w:t>, in particular, attending</w:t>
      </w:r>
      <w:proofErr w:type="gramEnd"/>
      <w:r w:rsidRPr="00296EFB">
        <w:rPr>
          <w:sz w:val="10"/>
        </w:rPr>
        <w:t xml:space="preserve"> to </w:t>
      </w:r>
      <w:r w:rsidRPr="00592CC9">
        <w:rPr>
          <w:u w:val="single"/>
        </w:rPr>
        <w:t xml:space="preserve">the </w:t>
      </w:r>
      <w:proofErr w:type="spellStart"/>
      <w:r w:rsidRPr="005E2F6C">
        <w:rPr>
          <w:highlight w:val="green"/>
          <w:u w:val="single"/>
        </w:rPr>
        <w:t>violences</w:t>
      </w:r>
      <w:proofErr w:type="spellEnd"/>
      <w:r w:rsidRPr="00592CC9">
        <w:rPr>
          <w:u w:val="single"/>
        </w:rPr>
        <w:t xml:space="preserve"> that result </w:t>
      </w:r>
      <w:r w:rsidRPr="005E2F6C">
        <w:rPr>
          <w:highlight w:val="green"/>
          <w:u w:val="single"/>
        </w:rPr>
        <w:t>from</w:t>
      </w:r>
      <w:r w:rsidRPr="00296EFB">
        <w:rPr>
          <w:sz w:val="10"/>
        </w:rPr>
        <w:t xml:space="preserve"> individuals‟ and cultures‟ </w:t>
      </w:r>
      <w:r w:rsidRPr="005E2F6C">
        <w:rPr>
          <w:rStyle w:val="StyleUnderline"/>
          <w:highlight w:val="green"/>
        </w:rPr>
        <w:t>misrecognitions</w:t>
      </w:r>
      <w:r w:rsidRPr="00592CC9">
        <w:rPr>
          <w:rStyle w:val="StyleUnderline"/>
        </w:rPr>
        <w:t xml:space="preserve"> of the drive</w:t>
      </w:r>
      <w:r w:rsidRPr="00296EFB">
        <w:rPr>
          <w:sz w:val="10"/>
        </w:rPr>
        <w:t xml:space="preserve">—may </w:t>
      </w:r>
      <w:r w:rsidRPr="005E2F6C">
        <w:rPr>
          <w:highlight w:val="green"/>
          <w:u w:val="single"/>
        </w:rPr>
        <w:t>facilitate</w:t>
      </w:r>
      <w:r w:rsidRPr="00E12CD2">
        <w:rPr>
          <w:u w:val="single"/>
        </w:rPr>
        <w:t xml:space="preserve"> transformations in </w:t>
      </w:r>
      <w:r w:rsidRPr="005E2F6C">
        <w:rPr>
          <w:highlight w:val="green"/>
          <w:u w:val="single"/>
        </w:rPr>
        <w:t>how we conceive</w:t>
      </w:r>
      <w:r w:rsidRPr="00E12CD2">
        <w:rPr>
          <w:u w:val="single"/>
        </w:rPr>
        <w:t xml:space="preserve"> of our </w:t>
      </w:r>
      <w:r w:rsidRPr="005E2F6C">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5E2F6C">
        <w:rPr>
          <w:highlight w:val="green"/>
          <w:u w:val="single"/>
        </w:rPr>
        <w:t>changing</w:t>
      </w:r>
      <w:r w:rsidRPr="00E12CD2">
        <w:rPr>
          <w:u w:val="single"/>
        </w:rPr>
        <w:t xml:space="preserve"> how we understand </w:t>
      </w:r>
      <w:r w:rsidRPr="005E2F6C">
        <w:rPr>
          <w:highlight w:val="green"/>
          <w:u w:val="single"/>
        </w:rPr>
        <w:t>our “insides,”</w:t>
      </w:r>
      <w:r w:rsidRPr="00E12CD2">
        <w:rPr>
          <w:u w:val="single"/>
        </w:rPr>
        <w:t xml:space="preserve"> we may contribute to </w:t>
      </w:r>
      <w:r w:rsidRPr="005E2F6C">
        <w:rPr>
          <w:highlight w:val="green"/>
          <w:u w:val="single"/>
        </w:rPr>
        <w:t>chang</w:t>
      </w:r>
      <w:r w:rsidRPr="00E12CD2">
        <w:rPr>
          <w:u w:val="single"/>
        </w:rPr>
        <w:t xml:space="preserve">ing the </w:t>
      </w:r>
      <w:r w:rsidRPr="005E2F6C">
        <w:rPr>
          <w:highlight w:val="green"/>
          <w:u w:val="single"/>
        </w:rPr>
        <w:t>ways that, “outside,”</w:t>
      </w:r>
      <w:r w:rsidRPr="00E12CD2">
        <w:rPr>
          <w:u w:val="single"/>
        </w:rPr>
        <w:t xml:space="preserve"> on the level of the social, we </w:t>
      </w:r>
      <w:r w:rsidRPr="005E2F6C">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w:t>
      </w:r>
      <w:proofErr w:type="gramStart"/>
      <w:r w:rsidRPr="00E12CD2">
        <w:rPr>
          <w:u w:val="single"/>
        </w:rPr>
        <w:t>leave</w:t>
      </w:r>
      <w:proofErr w:type="gramEnd"/>
      <w:r w:rsidRPr="00E12CD2">
        <w:rPr>
          <w:u w:val="single"/>
        </w:rPr>
        <w:t xml:space="preser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5E2F6C">
        <w:rPr>
          <w:highlight w:val="green"/>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a call</w:t>
      </w:r>
      <w:r w:rsidRPr="00296EFB">
        <w:rPr>
          <w:sz w:val="10"/>
        </w:rPr>
        <w:t xml:space="preserve">, we saw in Chapter 1, </w:t>
      </w:r>
      <w:r w:rsidRPr="005E2F6C">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5E2F6C">
        <w:rPr>
          <w:highlight w:val="green"/>
          <w:u w:val="single"/>
        </w:rPr>
        <w:t>it would go</w:t>
      </w:r>
      <w:r w:rsidRPr="00014058">
        <w:rPr>
          <w:u w:val="single"/>
        </w:rPr>
        <w:t xml:space="preserve"> </w:t>
      </w:r>
      <w:r w:rsidRPr="00DF0B41">
        <w:rPr>
          <w:u w:val="single"/>
        </w:rPr>
        <w:t xml:space="preserve">more </w:t>
      </w:r>
      <w:r w:rsidRPr="005E2F6C">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5E2F6C">
        <w:rPr>
          <w:highlight w:val="green"/>
          <w:u w:val="single"/>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5E2F6C">
        <w:rPr>
          <w:highlight w:val="green"/>
          <w:u w:val="single"/>
        </w:rPr>
        <w:t>Look for someone to blame!</w:t>
      </w:r>
      <w:r w:rsidRPr="00E12CD2">
        <w:rPr>
          <w:u w:val="single"/>
        </w:rPr>
        <w:t xml:space="preserve"> I have </w:t>
      </w:r>
      <w:r w:rsidRPr="005E2F6C">
        <w:rPr>
          <w:highlight w:val="green"/>
          <w:u w:val="single"/>
        </w:rPr>
        <w:t>no</w:t>
      </w:r>
      <w:r w:rsidRPr="00E12CD2">
        <w:rPr>
          <w:u w:val="single"/>
        </w:rPr>
        <w:t xml:space="preserve"> guide for </w:t>
      </w:r>
      <w:r w:rsidRPr="005E2F6C">
        <w:rPr>
          <w:highlight w:val="green"/>
          <w:u w:val="single"/>
        </w:rPr>
        <w:t>getting over this</w:t>
      </w:r>
      <w:r w:rsidRPr="00E12CD2">
        <w:rPr>
          <w:u w:val="single"/>
        </w:rPr>
        <w:t xml:space="preserve"> set of reactions, </w:t>
      </w:r>
      <w:r w:rsidRPr="005E2F6C">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5E2F6C">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5E2F6C">
        <w:rPr>
          <w:highlight w:val="green"/>
          <w:u w:val="single"/>
        </w:rPr>
        <w:t>the psychic</w:t>
      </w:r>
      <w:r w:rsidRPr="00296EFB">
        <w:rPr>
          <w:sz w:val="10"/>
        </w:rPr>
        <w:t xml:space="preserve"> or social </w:t>
      </w:r>
      <w:r w:rsidRPr="005E2F6C">
        <w:rPr>
          <w:highlight w:val="green"/>
          <w:u w:val="single"/>
        </w:rPr>
        <w:t>equivalent</w:t>
      </w:r>
      <w:r w:rsidRPr="00E12CD2">
        <w:rPr>
          <w:u w:val="single"/>
        </w:rPr>
        <w:t xml:space="preserve">s </w:t>
      </w:r>
      <w:r w:rsidRPr="005E2F6C">
        <w:rPr>
          <w:highlight w:val="green"/>
          <w:u w:val="single"/>
        </w:rPr>
        <w:t>of losing</w:t>
      </w:r>
      <w:r w:rsidRPr="00E12CD2">
        <w:rPr>
          <w:u w:val="single"/>
        </w:rPr>
        <w:t xml:space="preserve"> our </w:t>
      </w:r>
      <w:r w:rsidRPr="005E2F6C">
        <w:rPr>
          <w:highlight w:val="green"/>
          <w:u w:val="single"/>
        </w:rPr>
        <w:t>keys</w:t>
      </w:r>
      <w:r w:rsidRPr="00296EFB">
        <w:rPr>
          <w:sz w:val="10"/>
        </w:rPr>
        <w:t xml:space="preserve"> (keys potentially serving as metaphors for other objects, the loss of which might be more devastating), </w:t>
      </w:r>
      <w:r w:rsidRPr="005E2F6C">
        <w:rPr>
          <w:highlight w:val="green"/>
          <w:u w:val="single"/>
        </w:rPr>
        <w:t>the impetus to blame someone else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5E2F6C">
        <w:rPr>
          <w:highlight w:val="green"/>
          <w:u w:val="single"/>
        </w:rPr>
        <w:t>ill people dismissed as “hysterical</w:t>
      </w:r>
      <w:r w:rsidRPr="00AD734B">
        <w:rPr>
          <w:u w:val="single"/>
        </w:rPr>
        <w:t>.”</w:t>
      </w:r>
      <w:r w:rsidRPr="00296EFB">
        <w:rPr>
          <w:sz w:val="10"/>
        </w:rPr>
        <w:t xml:space="preserve"> If this dissertation has a moral, it is this: </w:t>
      </w:r>
      <w:r w:rsidRPr="005E2F6C">
        <w:rPr>
          <w:highlight w:val="green"/>
          <w:u w:val="single"/>
        </w:rPr>
        <w:t>the intolerable feeling that arises when we lose keys</w:t>
      </w:r>
      <w:r w:rsidRPr="00296EFB">
        <w:rPr>
          <w:sz w:val="10"/>
        </w:rPr>
        <w:t xml:space="preserve">, control, or other objects </w:t>
      </w:r>
      <w:r w:rsidRPr="00AD734B">
        <w:rPr>
          <w:u w:val="single"/>
        </w:rPr>
        <w:t xml:space="preserve">that we think we need in order to believe in </w:t>
      </w:r>
      <w:proofErr w:type="spellStart"/>
      <w:r w:rsidRPr="00AD734B">
        <w:rPr>
          <w:u w:val="single"/>
        </w:rPr>
        <w:t>our selves</w:t>
      </w:r>
      <w:proofErr w:type="spellEnd"/>
      <w:r w:rsidRPr="00296EFB">
        <w:rPr>
          <w:sz w:val="10"/>
        </w:rPr>
        <w:t xml:space="preserve">, </w:t>
      </w:r>
      <w:r w:rsidRPr="005E2F6C">
        <w:rPr>
          <w:highlight w:val="green"/>
          <w:u w:val="single"/>
        </w:rPr>
        <w:t>originates</w:t>
      </w:r>
      <w:r w:rsidRPr="00AD734B">
        <w:rPr>
          <w:u w:val="single"/>
        </w:rPr>
        <w:t xml:space="preserve"> not from outside us but </w:t>
      </w:r>
      <w:r w:rsidRPr="005E2F6C">
        <w:rPr>
          <w:highlight w:val="green"/>
          <w:u w:val="single"/>
        </w:rPr>
        <w:t>from within</w:t>
      </w:r>
      <w:r w:rsidRPr="00AD734B">
        <w:rPr>
          <w:u w:val="single"/>
        </w:rPr>
        <w:t xml:space="preserve">. This is </w:t>
      </w:r>
      <w:r w:rsidRPr="005E2F6C">
        <w:rPr>
          <w:highlight w:val="green"/>
          <w:u w:val="single"/>
        </w:rPr>
        <w:t>the drive</w:t>
      </w:r>
      <w:r w:rsidRPr="00AD734B">
        <w:rPr>
          <w:u w:val="single"/>
        </w:rPr>
        <w:t xml:space="preserve">: it </w:t>
      </w:r>
      <w:r w:rsidRPr="005E2F6C">
        <w:rPr>
          <w:highlight w:val="green"/>
          <w:u w:val="single"/>
        </w:rPr>
        <w:t>always has its keys in hand</w:t>
      </w:r>
      <w:r w:rsidRPr="00AD734B">
        <w:rPr>
          <w:u w:val="single"/>
        </w:rPr>
        <w:t>.</w:t>
      </w:r>
      <w:r w:rsidRPr="00296EFB">
        <w:rPr>
          <w:sz w:val="10"/>
        </w:rPr>
        <w:t xml:space="preserve"> We are not done with the drive.</w:t>
      </w:r>
    </w:p>
    <w:p w14:paraId="704FFEA0" w14:textId="77777777" w:rsidR="001E7A18" w:rsidRPr="00011A2C" w:rsidRDefault="001E7A18" w:rsidP="001E7A18">
      <w:pPr>
        <w:pBdr>
          <w:bottom w:val="none" w:sz="0" w:space="8" w:color="auto"/>
        </w:pBdr>
        <w:shd w:val="clear" w:color="auto" w:fill="FFFFFF"/>
        <w:spacing w:line="310" w:lineRule="auto"/>
        <w:rPr>
          <w:rFonts w:ascii="Arial" w:eastAsia="Arial" w:hAnsi="Arial" w:cs="Arial"/>
          <w:sz w:val="21"/>
          <w:szCs w:val="21"/>
          <w:highlight w:val="white"/>
        </w:rPr>
      </w:pPr>
    </w:p>
    <w:p w14:paraId="47E8402D" w14:textId="77777777" w:rsidR="001E7A18" w:rsidRPr="00011A2C" w:rsidRDefault="001E7A18" w:rsidP="001E7A18">
      <w:pPr>
        <w:rPr>
          <w:sz w:val="16"/>
          <w:szCs w:val="16"/>
        </w:rPr>
      </w:pPr>
    </w:p>
    <w:p w14:paraId="33F2E886" w14:textId="77777777" w:rsidR="001E7A18" w:rsidRPr="00011A2C" w:rsidRDefault="001E7A18" w:rsidP="001E7A18">
      <w:pPr>
        <w:rPr>
          <w:sz w:val="16"/>
          <w:szCs w:val="16"/>
        </w:rPr>
      </w:pPr>
    </w:p>
    <w:p w14:paraId="08CF1EEC" w14:textId="77777777" w:rsidR="001E7A18" w:rsidRPr="00011A2C" w:rsidRDefault="001E7A18" w:rsidP="001E7A18"/>
    <w:p w14:paraId="0CE1E6BB" w14:textId="77777777" w:rsidR="001E7A18" w:rsidRDefault="001E7A18" w:rsidP="001E7A18">
      <w:pPr>
        <w:pStyle w:val="Heading4"/>
        <w:spacing w:line="276" w:lineRule="auto"/>
        <w:jc w:val="both"/>
        <w:rPr>
          <w:rFonts w:cs="Calibri"/>
        </w:rPr>
      </w:pPr>
      <w:bookmarkStart w:id="0" w:name="_cwqo1t3vxcf2" w:colFirst="0" w:colLast="0"/>
      <w:bookmarkEnd w:id="0"/>
    </w:p>
    <w:p w14:paraId="66C1817D" w14:textId="77777777" w:rsidR="00FC1A8F" w:rsidRDefault="00FC1A8F" w:rsidP="00FC1A8F">
      <w:pPr>
        <w:pStyle w:val="Heading3"/>
        <w:rPr>
          <w:sz w:val="44"/>
          <w:szCs w:val="44"/>
        </w:rPr>
      </w:pPr>
      <w:r w:rsidRPr="00964425">
        <w:rPr>
          <w:sz w:val="44"/>
          <w:szCs w:val="44"/>
        </w:rPr>
        <w:t>Case</w:t>
      </w:r>
    </w:p>
    <w:p w14:paraId="2891959E" w14:textId="77777777" w:rsidR="00FC1A8F" w:rsidRDefault="00FC1A8F" w:rsidP="00FC1A8F"/>
    <w:p w14:paraId="742595E1" w14:textId="77777777" w:rsidR="00FC1A8F" w:rsidRPr="002D5B93" w:rsidRDefault="00FC1A8F" w:rsidP="00FC1A8F">
      <w:pPr>
        <w:pStyle w:val="Heading4"/>
        <w:rPr>
          <w:sz w:val="48"/>
          <w:szCs w:val="48"/>
        </w:rPr>
      </w:pPr>
      <w:r w:rsidRPr="002D5B93">
        <w:rPr>
          <w:sz w:val="48"/>
          <w:szCs w:val="48"/>
        </w:rPr>
        <w:t xml:space="preserve">Now </w:t>
      </w:r>
      <w:r w:rsidRPr="002D5B93">
        <w:rPr>
          <w:sz w:val="48"/>
          <w:szCs w:val="48"/>
          <w:u w:val="single"/>
        </w:rPr>
        <w:t>do not</w:t>
      </w:r>
      <w:r w:rsidRPr="002D5B93">
        <w:rPr>
          <w:sz w:val="48"/>
          <w:szCs w:val="48"/>
        </w:rPr>
        <w:t xml:space="preserve"> let them weigh case – </w:t>
      </w:r>
      <w:r>
        <w:rPr>
          <w:sz w:val="48"/>
          <w:szCs w:val="48"/>
          <w:u w:val="single"/>
        </w:rPr>
        <w:t>3</w:t>
      </w:r>
      <w:r w:rsidRPr="002D5B93">
        <w:rPr>
          <w:sz w:val="48"/>
          <w:szCs w:val="48"/>
          <w:u w:val="single"/>
        </w:rPr>
        <w:t xml:space="preserve"> answers</w:t>
      </w:r>
      <w:r w:rsidRPr="002D5B93">
        <w:rPr>
          <w:sz w:val="48"/>
          <w:szCs w:val="48"/>
        </w:rPr>
        <w:t xml:space="preserve"> – </w:t>
      </w:r>
    </w:p>
    <w:p w14:paraId="60F3BD84" w14:textId="77777777" w:rsidR="00FC1A8F" w:rsidRPr="002D5B93" w:rsidRDefault="00FC1A8F" w:rsidP="00FC1A8F">
      <w:pPr>
        <w:pStyle w:val="Heading4"/>
        <w:rPr>
          <w:sz w:val="48"/>
          <w:szCs w:val="48"/>
        </w:rPr>
      </w:pPr>
      <w:r w:rsidRPr="002D5B93">
        <w:rPr>
          <w:sz w:val="48"/>
          <w:szCs w:val="48"/>
        </w:rPr>
        <w:t xml:space="preserve">[1] </w:t>
      </w:r>
      <w:r w:rsidRPr="002D5B93">
        <w:rPr>
          <w:sz w:val="48"/>
          <w:szCs w:val="48"/>
          <w:u w:val="single"/>
        </w:rPr>
        <w:t>Perm solves</w:t>
      </w:r>
      <w:r w:rsidRPr="002D5B93">
        <w:rPr>
          <w:sz w:val="48"/>
          <w:szCs w:val="48"/>
        </w:rPr>
        <w:t xml:space="preserve"> – comparative worlds can be true in OTHER instances but if we prove their rhetoric is invested in ableist communicative manners you should bracket out substance. </w:t>
      </w:r>
    </w:p>
    <w:p w14:paraId="01BA56A3" w14:textId="77777777" w:rsidR="00FC1A8F" w:rsidRPr="002D5B93" w:rsidRDefault="00FC1A8F" w:rsidP="00FC1A8F">
      <w:pPr>
        <w:pStyle w:val="Heading4"/>
        <w:rPr>
          <w:sz w:val="48"/>
          <w:szCs w:val="48"/>
        </w:rPr>
      </w:pPr>
      <w:r w:rsidRPr="002D5B93">
        <w:rPr>
          <w:sz w:val="48"/>
          <w:szCs w:val="48"/>
        </w:rPr>
        <w:t xml:space="preserve">[2] Link </w:t>
      </w:r>
      <w:proofErr w:type="gramStart"/>
      <w:r w:rsidRPr="002D5B93">
        <w:rPr>
          <w:sz w:val="48"/>
          <w:szCs w:val="48"/>
        </w:rPr>
        <w:t>turns</w:t>
      </w:r>
      <w:proofErr w:type="gramEnd"/>
      <w:r w:rsidRPr="002D5B93">
        <w:rPr>
          <w:sz w:val="48"/>
          <w:szCs w:val="48"/>
        </w:rPr>
        <w:t xml:space="preserve"> and de-links </w:t>
      </w:r>
      <w:r w:rsidRPr="002D5B93">
        <w:rPr>
          <w:sz w:val="48"/>
          <w:szCs w:val="48"/>
          <w:u w:val="single"/>
        </w:rPr>
        <w:t>DEFINITELY</w:t>
      </w:r>
      <w:r w:rsidRPr="002D5B93">
        <w:rPr>
          <w:sz w:val="48"/>
          <w:szCs w:val="48"/>
        </w:rPr>
        <w:t xml:space="preserve"> solve because you can gain offense against the K off the link debate or you can de-link and collapse to the </w:t>
      </w:r>
      <w:proofErr w:type="spellStart"/>
      <w:r w:rsidRPr="002D5B93">
        <w:rPr>
          <w:sz w:val="48"/>
          <w:szCs w:val="48"/>
        </w:rPr>
        <w:t>aff</w:t>
      </w:r>
      <w:proofErr w:type="spellEnd"/>
      <w:r w:rsidRPr="002D5B93">
        <w:rPr>
          <w:sz w:val="48"/>
          <w:szCs w:val="48"/>
        </w:rPr>
        <w:t xml:space="preserve"> leaving the K with a floating alternative</w:t>
      </w:r>
    </w:p>
    <w:p w14:paraId="649A4AFC" w14:textId="77777777" w:rsidR="00FC1A8F" w:rsidRDefault="00FC1A8F" w:rsidP="00FC1A8F">
      <w:pPr>
        <w:pStyle w:val="Heading4"/>
        <w:rPr>
          <w:sz w:val="48"/>
          <w:szCs w:val="48"/>
        </w:rPr>
      </w:pPr>
      <w:r w:rsidRPr="002D5B93">
        <w:rPr>
          <w:sz w:val="48"/>
          <w:szCs w:val="48"/>
        </w:rPr>
        <w:t xml:space="preserve">[3] </w:t>
      </w:r>
      <w:r w:rsidRPr="002D5B93">
        <w:rPr>
          <w:sz w:val="48"/>
          <w:szCs w:val="48"/>
          <w:u w:val="single"/>
        </w:rPr>
        <w:t>Dialogue turn</w:t>
      </w:r>
      <w:r w:rsidRPr="002D5B93">
        <w:rPr>
          <w:sz w:val="48"/>
          <w:szCs w:val="48"/>
        </w:rPr>
        <w:t xml:space="preserve"> – there’s </w:t>
      </w:r>
      <w:r w:rsidRPr="002D5B93">
        <w:rPr>
          <w:sz w:val="48"/>
          <w:szCs w:val="48"/>
          <w:u w:val="single"/>
        </w:rPr>
        <w:t>infinite consequences</w:t>
      </w:r>
      <w:r w:rsidRPr="002D5B93">
        <w:rPr>
          <w:sz w:val="48"/>
          <w:szCs w:val="48"/>
        </w:rPr>
        <w:t xml:space="preserve"> based upon plan as a cause can have </w:t>
      </w:r>
      <w:r w:rsidRPr="002D5B93">
        <w:rPr>
          <w:sz w:val="48"/>
          <w:szCs w:val="48"/>
          <w:u w:val="single"/>
        </w:rPr>
        <w:t>endless effects</w:t>
      </w:r>
      <w:r w:rsidRPr="002D5B93">
        <w:rPr>
          <w:sz w:val="48"/>
          <w:szCs w:val="48"/>
        </w:rPr>
        <w:t xml:space="preserve">, their will to set neg ground based on hypotheticals is an attempt at negotiation the least change since it centers stasis upon </w:t>
      </w:r>
      <w:r w:rsidRPr="002D5B93">
        <w:rPr>
          <w:sz w:val="48"/>
          <w:szCs w:val="48"/>
          <w:u w:val="single"/>
        </w:rPr>
        <w:t>WHAT</w:t>
      </w:r>
      <w:r w:rsidRPr="002D5B93">
        <w:rPr>
          <w:sz w:val="48"/>
          <w:szCs w:val="48"/>
        </w:rPr>
        <w:t xml:space="preserve"> debate is rather than </w:t>
      </w:r>
      <w:r w:rsidRPr="002D5B93">
        <w:rPr>
          <w:sz w:val="48"/>
          <w:szCs w:val="48"/>
          <w:u w:val="single"/>
        </w:rPr>
        <w:t>should be</w:t>
      </w:r>
      <w:r w:rsidRPr="002D5B93">
        <w:rPr>
          <w:sz w:val="48"/>
          <w:szCs w:val="48"/>
        </w:rPr>
        <w:t xml:space="preserve"> – disabled liberation is a </w:t>
      </w:r>
      <w:r w:rsidRPr="002D5B93">
        <w:rPr>
          <w:sz w:val="48"/>
          <w:szCs w:val="48"/>
          <w:u w:val="single"/>
        </w:rPr>
        <w:t>continuous project</w:t>
      </w:r>
      <w:r w:rsidRPr="002D5B93">
        <w:rPr>
          <w:sz w:val="48"/>
          <w:szCs w:val="48"/>
        </w:rPr>
        <w:t xml:space="preserve"> – the name of good intentions cements abled complacency.</w:t>
      </w:r>
    </w:p>
    <w:p w14:paraId="0E3B7FFE" w14:textId="77777777" w:rsidR="00FC1A8F" w:rsidRDefault="00FC1A8F" w:rsidP="00FC1A8F"/>
    <w:p w14:paraId="1BA9E09C" w14:textId="77777777" w:rsidR="00FC1A8F" w:rsidRDefault="00FC1A8F" w:rsidP="00FC1A8F"/>
    <w:p w14:paraId="5F1A7006" w14:textId="77777777" w:rsidR="00FC1A8F" w:rsidRDefault="00FC1A8F" w:rsidP="00FC1A8F"/>
    <w:p w14:paraId="14488E98" w14:textId="77777777" w:rsidR="00FC1A8F" w:rsidRPr="000C1146" w:rsidRDefault="00FC1A8F" w:rsidP="00FC1A8F"/>
    <w:p w14:paraId="3E930CB9" w14:textId="77777777" w:rsidR="00FC1A8F" w:rsidRPr="000C1146" w:rsidRDefault="00FC1A8F" w:rsidP="00FC1A8F">
      <w:pPr>
        <w:pStyle w:val="Heading4"/>
      </w:pPr>
      <w:r w:rsidRPr="000C1146">
        <w:t xml:space="preserve">[1] Self-sacrificing Actions Objection – Util necessitates </w:t>
      </w:r>
      <w:proofErr w:type="spellStart"/>
      <w:r w:rsidRPr="000C1146">
        <w:t>self sacrifices</w:t>
      </w:r>
      <w:proofErr w:type="spellEnd"/>
      <w:r w:rsidRPr="000C1146">
        <w:t xml:space="preserve"> because util judges that it is impermissible to devote a more than minimal time to oneself killing your happiness. This guts happiness providing no binding reason for action.</w:t>
      </w:r>
    </w:p>
    <w:p w14:paraId="2A5BF531" w14:textId="77777777" w:rsidR="00FC1A8F" w:rsidRPr="000C1146" w:rsidRDefault="00FC1A8F" w:rsidP="00FC1A8F">
      <w:pPr>
        <w:pStyle w:val="Heading4"/>
      </w:pPr>
      <w:r w:rsidRPr="000C1146">
        <w:t xml:space="preserve">[2] Manipulation Objection – Util treats people on their capacity for happiness. People with Anhedonia cannot feel physical happiness which means they are exploitable and executed under util to increase total aggregated pleasure. </w:t>
      </w:r>
    </w:p>
    <w:p w14:paraId="24DA266E" w14:textId="77777777" w:rsidR="00FC1A8F" w:rsidRPr="000C1146" w:rsidRDefault="00FC1A8F" w:rsidP="00FC1A8F">
      <w:pPr>
        <w:pStyle w:val="Heading4"/>
      </w:pPr>
      <w:r w:rsidRPr="000C1146">
        <w:t xml:space="preserve">[3] Naturalistic Fallacy –util is morally incoherent – they have no definition of what constitutes a “good” or “bad” besides </w:t>
      </w:r>
      <w:r w:rsidRPr="000C1146">
        <w:rPr>
          <w:u w:val="single"/>
        </w:rPr>
        <w:t>pain</w:t>
      </w:r>
      <w:r w:rsidRPr="000C1146">
        <w:t xml:space="preserve"> or </w:t>
      </w:r>
      <w:r w:rsidRPr="000C1146">
        <w:rPr>
          <w:u w:val="single"/>
        </w:rPr>
        <w:t>pleasure</w:t>
      </w:r>
      <w:r w:rsidRPr="000C1146">
        <w:t xml:space="preserve"> BUT then says </w:t>
      </w:r>
      <w:r w:rsidRPr="000C1146">
        <w:rPr>
          <w:u w:val="single"/>
        </w:rPr>
        <w:t>pleasure</w:t>
      </w:r>
      <w:r w:rsidRPr="000C1146">
        <w:t xml:space="preserve"> is what constitutes goodness which is tautological. Proves it is unwarranted.</w:t>
      </w:r>
    </w:p>
    <w:p w14:paraId="60010454" w14:textId="77777777" w:rsidR="00FC1A8F" w:rsidRPr="000C1146" w:rsidRDefault="00FC1A8F" w:rsidP="00FC1A8F">
      <w:pPr>
        <w:pStyle w:val="Heading4"/>
      </w:pPr>
      <w:r w:rsidRPr="000C1146">
        <w:t xml:space="preserve">[4] Subjective Value Objection - </w:t>
      </w:r>
      <w:r w:rsidRPr="000C1146">
        <w:rPr>
          <w:rFonts w:eastAsia="Calibri"/>
        </w:rPr>
        <w:t>States don’t know what citizens “interests” really are. Citizens have different pleasures based on their own experiences – means states can’t guide action</w:t>
      </w:r>
    </w:p>
    <w:p w14:paraId="220FF777" w14:textId="77777777" w:rsidR="00FC1A8F" w:rsidRPr="00FC1A8F" w:rsidRDefault="00FC1A8F" w:rsidP="00FC1A8F"/>
    <w:p w14:paraId="599547C0" w14:textId="77777777" w:rsidR="00FC1A8F" w:rsidRPr="00FC1A8F" w:rsidRDefault="00FC1A8F" w:rsidP="00FC1A8F"/>
    <w:p w14:paraId="4EEE8171" w14:textId="77777777" w:rsidR="00FC1A8F" w:rsidRPr="00865F12" w:rsidRDefault="00FC1A8F" w:rsidP="00FC1A8F">
      <w:pPr>
        <w:pStyle w:val="Heading3"/>
        <w:spacing w:before="0" w:line="240" w:lineRule="auto"/>
        <w:rPr>
          <w:rFonts w:asciiTheme="minorHAnsi" w:eastAsia="Calibri" w:hAnsiTheme="minorHAnsi" w:cstheme="minorHAnsi"/>
        </w:rPr>
      </w:pPr>
      <w:r>
        <w:rPr>
          <w:rFonts w:asciiTheme="minorHAnsi" w:eastAsia="Calibri" w:hAnsiTheme="minorHAnsi" w:cstheme="minorHAnsi"/>
        </w:rPr>
        <w:t>AT:</w:t>
      </w:r>
      <w:r w:rsidRPr="00865F12">
        <w:rPr>
          <w:rFonts w:asciiTheme="minorHAnsi" w:eastAsia="Calibri" w:hAnsiTheme="minorHAnsi" w:cstheme="minorHAnsi"/>
        </w:rPr>
        <w:t xml:space="preserve"> </w:t>
      </w:r>
      <w:proofErr w:type="spellStart"/>
      <w:r w:rsidRPr="00865F12">
        <w:rPr>
          <w:rFonts w:asciiTheme="minorHAnsi" w:eastAsia="Calibri" w:hAnsiTheme="minorHAnsi" w:cstheme="minorHAnsi"/>
        </w:rPr>
        <w:t>Sinhababu</w:t>
      </w:r>
      <w:proofErr w:type="spellEnd"/>
      <w:r>
        <w:rPr>
          <w:rFonts w:asciiTheme="minorHAnsi" w:eastAsia="Calibri" w:hAnsiTheme="minorHAnsi" w:cstheme="minorHAnsi"/>
        </w:rPr>
        <w:t>/Phenomenal Introspection</w:t>
      </w:r>
    </w:p>
    <w:p w14:paraId="2EE8AD16" w14:textId="77777777" w:rsidR="00FC1A8F" w:rsidRPr="00865F12" w:rsidRDefault="00FC1A8F" w:rsidP="00FC1A8F">
      <w:pPr>
        <w:pStyle w:val="Heading4"/>
        <w:rPr>
          <w:rFonts w:asciiTheme="minorHAnsi" w:hAnsiTheme="minorHAnsi" w:cstheme="minorHAnsi"/>
        </w:rPr>
      </w:pPr>
      <w:r w:rsidRPr="00865F12">
        <w:rPr>
          <w:rFonts w:asciiTheme="minorHAnsi" w:eastAsia="Calibri" w:hAnsiTheme="minorHAnsi" w:cstheme="minorHAnsi"/>
        </w:rPr>
        <w:t>[1] Not normative: Introspection just points out that I feel X and other could too, not that I have an obligation to do it.</w:t>
      </w:r>
    </w:p>
    <w:p w14:paraId="2F44E116" w14:textId="77777777" w:rsidR="00FC1A8F" w:rsidRPr="00865F12" w:rsidRDefault="00FC1A8F" w:rsidP="00FC1A8F">
      <w:pPr>
        <w:pStyle w:val="Heading4"/>
        <w:rPr>
          <w:rFonts w:asciiTheme="minorHAnsi" w:hAnsiTheme="minorHAnsi" w:cstheme="minorHAnsi"/>
        </w:rPr>
      </w:pPr>
      <w:r w:rsidRPr="00865F12">
        <w:rPr>
          <w:rFonts w:asciiTheme="minorHAnsi" w:eastAsia="Calibri" w:hAnsiTheme="minorHAnsi" w:cstheme="minorHAnsi"/>
        </w:rPr>
        <w:t>[2] Phenomenal introspection is unreliable: We can never view ourselves outside of ourselves, so all conclusions are influenced by subjective biased.</w:t>
      </w:r>
    </w:p>
    <w:p w14:paraId="007BD666" w14:textId="77777777" w:rsidR="00FC1A8F" w:rsidRPr="00865F12" w:rsidRDefault="00FC1A8F" w:rsidP="00FC1A8F">
      <w:pPr>
        <w:pStyle w:val="Heading4"/>
        <w:rPr>
          <w:rFonts w:asciiTheme="minorHAnsi" w:hAnsiTheme="minorHAnsi" w:cstheme="minorHAnsi"/>
        </w:rPr>
      </w:pPr>
      <w:r w:rsidRPr="00865F12">
        <w:rPr>
          <w:rFonts w:asciiTheme="minorHAnsi" w:eastAsia="Calibri" w:hAnsiTheme="minorHAnsi" w:cstheme="minorHAnsi"/>
        </w:rPr>
        <w:t xml:space="preserve">[3] Doesn’t prove util: Different people like masochists derive pleasure and pain from different sensations, this proves that it’s impossible to find one </w:t>
      </w:r>
      <w:proofErr w:type="gramStart"/>
      <w:r w:rsidRPr="00865F12">
        <w:rPr>
          <w:rFonts w:asciiTheme="minorHAnsi" w:eastAsia="Calibri" w:hAnsiTheme="minorHAnsi" w:cstheme="minorHAnsi"/>
        </w:rPr>
        <w:t>particular definition</w:t>
      </w:r>
      <w:proofErr w:type="gramEnd"/>
      <w:r w:rsidRPr="00865F12">
        <w:rPr>
          <w:rFonts w:asciiTheme="minorHAnsi" w:eastAsia="Calibri" w:hAnsiTheme="minorHAnsi" w:cstheme="minorHAnsi"/>
        </w:rPr>
        <w:t xml:space="preserve"> of the good to aggregate.</w:t>
      </w:r>
    </w:p>
    <w:p w14:paraId="29DCAC85" w14:textId="77777777" w:rsidR="00FC1A8F" w:rsidRPr="00865F12" w:rsidRDefault="00FC1A8F" w:rsidP="00FC1A8F">
      <w:pPr>
        <w:pStyle w:val="Heading4"/>
        <w:rPr>
          <w:rFonts w:asciiTheme="minorHAnsi" w:hAnsiTheme="minorHAnsi" w:cstheme="minorHAnsi"/>
        </w:rPr>
      </w:pPr>
      <w:r w:rsidRPr="00865F12">
        <w:rPr>
          <w:rFonts w:asciiTheme="minorHAnsi" w:eastAsia="Calibri" w:hAnsiTheme="minorHAnsi" w:cstheme="minorHAnsi"/>
        </w:rPr>
        <w:t>[4] Its impossible for us to verify if other’s feel pain as well and if they do how much they feel, this makes trying to calculate under introspection impossible.</w:t>
      </w:r>
    </w:p>
    <w:p w14:paraId="11D33D44" w14:textId="77777777" w:rsidR="00FC1A8F" w:rsidRPr="00865F12" w:rsidRDefault="00FC1A8F" w:rsidP="00FC1A8F">
      <w:pPr>
        <w:pStyle w:val="Heading4"/>
        <w:rPr>
          <w:rFonts w:asciiTheme="minorHAnsi" w:hAnsiTheme="minorHAnsi" w:cstheme="minorHAnsi"/>
        </w:rPr>
      </w:pPr>
      <w:r w:rsidRPr="00865F12">
        <w:rPr>
          <w:rFonts w:asciiTheme="minorHAnsi" w:eastAsia="Calibri" w:hAnsiTheme="minorHAnsi" w:cstheme="minorHAnsi"/>
          <w:color w:val="FF0000"/>
        </w:rPr>
        <w:t xml:space="preserve">[5] Reading </w:t>
      </w:r>
      <w:proofErr w:type="spellStart"/>
      <w:r w:rsidRPr="00865F12">
        <w:rPr>
          <w:rFonts w:asciiTheme="minorHAnsi" w:eastAsia="Calibri" w:hAnsiTheme="minorHAnsi" w:cstheme="minorHAnsi"/>
          <w:color w:val="FF0000"/>
        </w:rPr>
        <w:t>Sinhababu</w:t>
      </w:r>
      <w:proofErr w:type="spellEnd"/>
      <w:r w:rsidRPr="00865F12">
        <w:rPr>
          <w:rFonts w:asciiTheme="minorHAnsi" w:eastAsia="Calibri" w:hAnsiTheme="minorHAnsi" w:cstheme="minorHAnsi"/>
          <w:color w:val="FF0000"/>
        </w:rPr>
        <w:t xml:space="preserve"> evidence is a voting issue he is a sexual harasser and taking a stance with the ballot shows that endorsing his work is not acceptable in philosophy or our community.</w:t>
      </w:r>
    </w:p>
    <w:p w14:paraId="6FE21B9A" w14:textId="77777777" w:rsidR="00FC1A8F" w:rsidRPr="00865F12" w:rsidRDefault="00FC1A8F" w:rsidP="00FC1A8F">
      <w:pPr>
        <w:spacing w:line="240" w:lineRule="auto"/>
        <w:jc w:val="both"/>
        <w:rPr>
          <w:rFonts w:asciiTheme="minorHAnsi" w:hAnsiTheme="minorHAnsi" w:cstheme="minorHAnsi"/>
        </w:rPr>
      </w:pPr>
      <w:r w:rsidRPr="00865F12">
        <w:rPr>
          <w:rFonts w:asciiTheme="minorHAnsi" w:eastAsia="Calibri" w:hAnsiTheme="minorHAnsi" w:cstheme="minorHAnsi"/>
          <w:b/>
          <w:sz w:val="26"/>
          <w:szCs w:val="26"/>
        </w:rPr>
        <w:t>Clark-Younger 18.</w:t>
      </w:r>
      <w:r w:rsidRPr="00865F12">
        <w:rPr>
          <w:rFonts w:asciiTheme="minorHAnsi" w:eastAsia="Calibri" w:hAnsiTheme="minorHAnsi" w:cstheme="minorHAnsi"/>
          <w:sz w:val="16"/>
          <w:szCs w:val="16"/>
        </w:rPr>
        <w:t xml:space="preserve"> Hannah Clark-Younger, “Neil </w:t>
      </w:r>
      <w:proofErr w:type="spellStart"/>
      <w:r w:rsidRPr="00865F12">
        <w:rPr>
          <w:rFonts w:asciiTheme="minorHAnsi" w:eastAsia="Calibri" w:hAnsiTheme="minorHAnsi" w:cstheme="minorHAnsi"/>
          <w:sz w:val="16"/>
          <w:szCs w:val="16"/>
        </w:rPr>
        <w:t>Sinhababu</w:t>
      </w:r>
      <w:proofErr w:type="spellEnd"/>
      <w:r w:rsidRPr="00865F12">
        <w:rPr>
          <w:rFonts w:asciiTheme="minorHAnsi" w:eastAsia="Calibri" w:hAnsiTheme="minorHAnsi" w:cstheme="minorHAnsi"/>
          <w:sz w:val="16"/>
          <w:szCs w:val="16"/>
        </w:rPr>
        <w:t xml:space="preserve">,” </w:t>
      </w:r>
      <w:proofErr w:type="spellStart"/>
      <w:r w:rsidRPr="00865F12">
        <w:rPr>
          <w:rFonts w:asciiTheme="minorHAnsi" w:eastAsia="Calibri" w:hAnsiTheme="minorHAnsi" w:cstheme="minorHAnsi"/>
          <w:sz w:val="16"/>
          <w:szCs w:val="16"/>
        </w:rPr>
        <w:t>philosophicalmisconduct</w:t>
      </w:r>
      <w:proofErr w:type="spellEnd"/>
      <w:r w:rsidRPr="00865F12">
        <w:rPr>
          <w:rFonts w:asciiTheme="minorHAnsi" w:eastAsia="Calibri" w:hAnsiTheme="minorHAnsi" w:cstheme="minorHAnsi"/>
          <w:sz w:val="16"/>
          <w:szCs w:val="16"/>
        </w:rPr>
        <w:t>, January 22</w:t>
      </w:r>
      <w:r w:rsidRPr="00865F12">
        <w:rPr>
          <w:rFonts w:asciiTheme="minorHAnsi" w:eastAsia="Calibri" w:hAnsiTheme="minorHAnsi" w:cstheme="minorHAnsi"/>
          <w:sz w:val="16"/>
          <w:szCs w:val="16"/>
          <w:vertAlign w:val="superscript"/>
        </w:rPr>
        <w:t>nd</w:t>
      </w:r>
      <w:r w:rsidRPr="00865F12">
        <w:rPr>
          <w:rFonts w:asciiTheme="minorHAnsi" w:eastAsia="Calibri" w:hAnsiTheme="minorHAnsi" w:cstheme="minorHAnsi"/>
          <w:sz w:val="16"/>
          <w:szCs w:val="16"/>
        </w:rPr>
        <w:t xml:space="preserve">, 2018, </w:t>
      </w:r>
      <w:hyperlink r:id="rId5">
        <w:r w:rsidRPr="00865F12">
          <w:rPr>
            <w:rStyle w:val="Hyperlink"/>
            <w:rFonts w:asciiTheme="minorHAnsi" w:eastAsia="Calibri" w:hAnsiTheme="minorHAnsi" w:cstheme="minorHAnsi"/>
            <w:sz w:val="16"/>
            <w:szCs w:val="16"/>
          </w:rPr>
          <w:t>https://philosophicalmisconduct.wordpress.com/2018/01/22/neil-sinhababu/</w:t>
        </w:r>
      </w:hyperlink>
      <w:r w:rsidRPr="00865F12">
        <w:rPr>
          <w:rFonts w:asciiTheme="minorHAnsi" w:eastAsia="Calibri" w:hAnsiTheme="minorHAnsi" w:cstheme="minorHAnsi"/>
          <w:sz w:val="16"/>
          <w:szCs w:val="16"/>
        </w:rPr>
        <w:t>. NK.</w:t>
      </w:r>
    </w:p>
    <w:p w14:paraId="5049C67D" w14:textId="77777777" w:rsidR="00FC1A8F" w:rsidRPr="00254E58" w:rsidRDefault="00FC1A8F" w:rsidP="00FC1A8F">
      <w:pPr>
        <w:spacing w:line="240" w:lineRule="auto"/>
        <w:jc w:val="both"/>
        <w:rPr>
          <w:rFonts w:asciiTheme="minorHAnsi" w:hAnsiTheme="minorHAnsi" w:cstheme="minorHAnsi"/>
          <w:sz w:val="18"/>
          <w:szCs w:val="18"/>
        </w:rPr>
      </w:pPr>
      <w:r w:rsidRPr="00254E58">
        <w:rPr>
          <w:rFonts w:asciiTheme="minorHAnsi" w:eastAsia="Calibri" w:hAnsiTheme="minorHAnsi" w:cstheme="minorHAnsi"/>
          <w:color w:val="3A4145"/>
          <w:sz w:val="10"/>
          <w:szCs w:val="10"/>
        </w:rPr>
        <w:t xml:space="preserve">To be honest, </w:t>
      </w:r>
      <w:r w:rsidRPr="0071177A">
        <w:rPr>
          <w:rFonts w:asciiTheme="minorHAnsi" w:eastAsia="Calibri" w:hAnsiTheme="minorHAnsi" w:cstheme="minorHAnsi"/>
          <w:b/>
          <w:highlight w:val="green"/>
          <w:u w:val="single"/>
        </w:rPr>
        <w:t>Neil</w:t>
      </w:r>
      <w:r w:rsidRPr="00254E58">
        <w:rPr>
          <w:rFonts w:asciiTheme="minorHAnsi" w:eastAsia="Calibri" w:hAnsiTheme="minorHAnsi" w:cstheme="minorHAnsi"/>
          <w:b/>
          <w:u w:val="single"/>
        </w:rPr>
        <w:t xml:space="preserve">, I am quite sick of seeing your moralistic </w:t>
      </w:r>
      <w:proofErr w:type="spellStart"/>
      <w:r w:rsidRPr="00254E58">
        <w:rPr>
          <w:rFonts w:asciiTheme="minorHAnsi" w:eastAsia="Calibri" w:hAnsiTheme="minorHAnsi" w:cstheme="minorHAnsi"/>
          <w:b/>
          <w:u w:val="single"/>
        </w:rPr>
        <w:t>facebook</w:t>
      </w:r>
      <w:proofErr w:type="spellEnd"/>
      <w:r w:rsidRPr="00254E58">
        <w:rPr>
          <w:rFonts w:asciiTheme="minorHAnsi" w:eastAsia="Calibri" w:hAnsiTheme="minorHAnsi" w:cstheme="minorHAnsi"/>
          <w:b/>
          <w:u w:val="single"/>
        </w:rPr>
        <w:t xml:space="preserve"> posts about this issue</w:t>
      </w:r>
      <w:r w:rsidRPr="00254E58">
        <w:rPr>
          <w:rFonts w:asciiTheme="minorHAnsi" w:eastAsia="Calibri" w:hAnsiTheme="minorHAnsi" w:cstheme="minorHAnsi"/>
          <w:color w:val="3A4145"/>
          <w:sz w:val="10"/>
          <w:szCs w:val="10"/>
        </w:rPr>
        <w:t xml:space="preserve">, given that </w:t>
      </w:r>
      <w:r w:rsidRPr="00254E58">
        <w:rPr>
          <w:rFonts w:asciiTheme="minorHAnsi" w:eastAsia="Calibri" w:hAnsiTheme="minorHAnsi" w:cstheme="minorHAnsi"/>
          <w:b/>
          <w:u w:val="single"/>
        </w:rPr>
        <w:t xml:space="preserve">you </w:t>
      </w:r>
      <w:r w:rsidRPr="0071177A">
        <w:rPr>
          <w:rFonts w:asciiTheme="minorHAnsi" w:eastAsia="Calibri" w:hAnsiTheme="minorHAnsi" w:cstheme="minorHAnsi"/>
          <w:b/>
          <w:highlight w:val="green"/>
          <w:u w:val="single"/>
        </w:rPr>
        <w:t>sexually harassed me and</w:t>
      </w:r>
      <w:r w:rsidRPr="00254E58">
        <w:rPr>
          <w:rFonts w:asciiTheme="minorHAnsi" w:eastAsia="Calibri" w:hAnsiTheme="minorHAnsi" w:cstheme="minorHAnsi"/>
          <w:b/>
          <w:u w:val="single"/>
        </w:rPr>
        <w:t xml:space="preserve"> are one of the well-known creeps at philosophy events. When I tell my story</w:t>
      </w:r>
      <w:r w:rsidRPr="00254E58">
        <w:rPr>
          <w:rFonts w:asciiTheme="minorHAnsi" w:eastAsia="Calibri" w:hAnsiTheme="minorHAnsi" w:cstheme="minorHAnsi"/>
          <w:color w:val="3A4145"/>
          <w:sz w:val="10"/>
          <w:szCs w:val="10"/>
        </w:rPr>
        <w:t xml:space="preserve"> to people who know you, </w:t>
      </w:r>
      <w:r w:rsidRPr="00254E58">
        <w:rPr>
          <w:rFonts w:asciiTheme="minorHAnsi" w:eastAsia="Calibri" w:hAnsiTheme="minorHAnsi" w:cstheme="minorHAnsi"/>
          <w:b/>
          <w:u w:val="single"/>
        </w:rPr>
        <w:t>the response is</w:t>
      </w:r>
      <w:r w:rsidRPr="00254E58">
        <w:rPr>
          <w:rFonts w:asciiTheme="minorHAnsi" w:eastAsia="Calibri" w:hAnsiTheme="minorHAnsi" w:cstheme="minorHAnsi"/>
          <w:color w:val="3A4145"/>
          <w:sz w:val="10"/>
          <w:szCs w:val="10"/>
        </w:rPr>
        <w:t xml:space="preserve"> usually “</w:t>
      </w:r>
      <w:r w:rsidRPr="00254E58">
        <w:rPr>
          <w:rFonts w:asciiTheme="minorHAnsi" w:eastAsia="Calibri" w:hAnsiTheme="minorHAnsi" w:cstheme="minorHAnsi"/>
          <w:b/>
          <w:u w:val="single"/>
        </w:rPr>
        <w:t xml:space="preserve">oh I’m not surprised, </w:t>
      </w:r>
      <w:r w:rsidRPr="0071177A">
        <w:rPr>
          <w:rFonts w:asciiTheme="minorHAnsi" w:eastAsia="Calibri" w:hAnsiTheme="minorHAnsi" w:cstheme="minorHAnsi"/>
          <w:b/>
          <w:highlight w:val="green"/>
          <w:u w:val="single"/>
        </w:rPr>
        <w:t>he’s a creep</w:t>
      </w:r>
      <w:r w:rsidRPr="00254E58">
        <w:rPr>
          <w:rFonts w:asciiTheme="minorHAnsi" w:eastAsia="Calibri" w:hAnsiTheme="minorHAnsi" w:cstheme="minorHAnsi"/>
          <w:color w:val="3A4145"/>
          <w:sz w:val="10"/>
          <w:szCs w:val="10"/>
        </w:rPr>
        <w:t xml:space="preserve">”, which leads me to believe </w:t>
      </w:r>
      <w:r w:rsidRPr="00254E58">
        <w:rPr>
          <w:rFonts w:asciiTheme="minorHAnsi" w:eastAsia="Calibri" w:hAnsiTheme="minorHAnsi" w:cstheme="minorHAnsi"/>
          <w:b/>
          <w:u w:val="single"/>
        </w:rPr>
        <w:t xml:space="preserve">I’m not the only one with a story like this. </w:t>
      </w:r>
      <w:r w:rsidRPr="0071177A">
        <w:rPr>
          <w:rFonts w:asciiTheme="minorHAnsi" w:eastAsia="Calibri" w:hAnsiTheme="minorHAnsi" w:cstheme="minorHAnsi"/>
          <w:b/>
          <w:highlight w:val="green"/>
          <w:u w:val="single"/>
        </w:rPr>
        <w:t>Many</w:t>
      </w:r>
      <w:r w:rsidRPr="00254E58">
        <w:rPr>
          <w:rFonts w:asciiTheme="minorHAnsi" w:eastAsia="Calibri" w:hAnsiTheme="minorHAnsi" w:cstheme="minorHAnsi"/>
          <w:color w:val="3A4145"/>
          <w:sz w:val="10"/>
          <w:szCs w:val="10"/>
        </w:rPr>
        <w:t xml:space="preserve"> of them report, </w:t>
      </w:r>
      <w:r w:rsidRPr="00254E58">
        <w:rPr>
          <w:rFonts w:asciiTheme="minorHAnsi" w:eastAsia="Calibri" w:hAnsiTheme="minorHAnsi" w:cstheme="minorHAnsi"/>
          <w:b/>
          <w:u w:val="single"/>
        </w:rPr>
        <w:t xml:space="preserve">and I </w:t>
      </w:r>
      <w:r w:rsidRPr="0071177A">
        <w:rPr>
          <w:rFonts w:asciiTheme="minorHAnsi" w:eastAsia="Calibri" w:hAnsiTheme="minorHAnsi" w:cstheme="minorHAnsi"/>
          <w:b/>
          <w:highlight w:val="green"/>
          <w:u w:val="single"/>
        </w:rPr>
        <w:t>have overheard, you</w:t>
      </w:r>
      <w:r w:rsidRPr="00254E58">
        <w:rPr>
          <w:rFonts w:asciiTheme="minorHAnsi" w:eastAsia="Calibri" w:hAnsiTheme="minorHAnsi" w:cstheme="minorHAnsi"/>
          <w:b/>
          <w:u w:val="single"/>
        </w:rPr>
        <w:t xml:space="preserve"> </w:t>
      </w:r>
      <w:proofErr w:type="gramStart"/>
      <w:r w:rsidRPr="0071177A">
        <w:rPr>
          <w:rFonts w:asciiTheme="minorHAnsi" w:eastAsia="Calibri" w:hAnsiTheme="minorHAnsi" w:cstheme="minorHAnsi"/>
          <w:b/>
          <w:highlight w:val="green"/>
          <w:u w:val="single"/>
        </w:rPr>
        <w:t>saying</w:t>
      </w:r>
      <w:proofErr w:type="gramEnd"/>
      <w:r w:rsidRPr="00254E58">
        <w:rPr>
          <w:rFonts w:asciiTheme="minorHAnsi" w:eastAsia="Calibri" w:hAnsiTheme="minorHAnsi" w:cstheme="minorHAnsi"/>
          <w:b/>
          <w:u w:val="single"/>
        </w:rPr>
        <w:t xml:space="preserve"> that</w:t>
      </w:r>
      <w:r w:rsidRPr="00254E58">
        <w:rPr>
          <w:rFonts w:asciiTheme="minorHAnsi" w:eastAsia="Calibri" w:hAnsiTheme="minorHAnsi" w:cstheme="minorHAnsi"/>
          <w:color w:val="3A4145"/>
          <w:sz w:val="10"/>
          <w:szCs w:val="10"/>
        </w:rPr>
        <w:t xml:space="preserve"> one of </w:t>
      </w:r>
      <w:r w:rsidRPr="0071177A">
        <w:rPr>
          <w:rFonts w:asciiTheme="minorHAnsi" w:eastAsia="Calibri" w:hAnsiTheme="minorHAnsi" w:cstheme="minorHAnsi"/>
          <w:b/>
          <w:highlight w:val="green"/>
          <w:u w:val="single"/>
        </w:rPr>
        <w:t xml:space="preserve">your </w:t>
      </w:r>
      <w:proofErr w:type="spellStart"/>
      <w:r w:rsidRPr="0071177A">
        <w:rPr>
          <w:rFonts w:asciiTheme="minorHAnsi" w:eastAsia="Calibri" w:hAnsiTheme="minorHAnsi" w:cstheme="minorHAnsi"/>
          <w:b/>
          <w:highlight w:val="green"/>
          <w:u w:val="single"/>
        </w:rPr>
        <w:t>favourite</w:t>
      </w:r>
      <w:proofErr w:type="spellEnd"/>
      <w:r w:rsidRPr="00254E58">
        <w:rPr>
          <w:rFonts w:asciiTheme="minorHAnsi" w:eastAsia="Calibri" w:hAnsiTheme="minorHAnsi" w:cstheme="minorHAnsi"/>
          <w:b/>
          <w:u w:val="single"/>
        </w:rPr>
        <w:t xml:space="preserve"> things </w:t>
      </w:r>
      <w:r w:rsidRPr="0071177A">
        <w:rPr>
          <w:rFonts w:asciiTheme="minorHAnsi" w:eastAsia="Calibri" w:hAnsiTheme="minorHAnsi" w:cstheme="minorHAnsi"/>
          <w:b/>
          <w:highlight w:val="green"/>
          <w:u w:val="single"/>
        </w:rPr>
        <w:t>about philosophy conferences is flirting with</w:t>
      </w:r>
      <w:r w:rsidRPr="00254E58">
        <w:rPr>
          <w:rFonts w:asciiTheme="minorHAnsi" w:eastAsia="Calibri" w:hAnsiTheme="minorHAnsi" w:cstheme="minorHAnsi"/>
          <w:color w:val="3A4145"/>
          <w:sz w:val="10"/>
          <w:szCs w:val="10"/>
        </w:rPr>
        <w:t xml:space="preserve"> the </w:t>
      </w:r>
      <w:r w:rsidRPr="0071177A">
        <w:rPr>
          <w:rFonts w:asciiTheme="minorHAnsi" w:eastAsia="Calibri" w:hAnsiTheme="minorHAnsi" w:cstheme="minorHAnsi"/>
          <w:b/>
          <w:highlight w:val="green"/>
          <w:u w:val="single"/>
        </w:rPr>
        <w:t>female</w:t>
      </w:r>
      <w:r w:rsidRPr="00254E58">
        <w:rPr>
          <w:rFonts w:asciiTheme="minorHAnsi" w:eastAsia="Calibri" w:hAnsiTheme="minorHAnsi" w:cstheme="minorHAnsi"/>
          <w:color w:val="3A4145"/>
          <w:sz w:val="10"/>
          <w:szCs w:val="10"/>
        </w:rPr>
        <w:t xml:space="preserve"> graduate </w:t>
      </w:r>
      <w:r w:rsidRPr="0071177A">
        <w:rPr>
          <w:rFonts w:asciiTheme="minorHAnsi" w:eastAsia="Calibri" w:hAnsiTheme="minorHAnsi" w:cstheme="minorHAnsi"/>
          <w:b/>
          <w:highlight w:val="green"/>
          <w:u w:val="single"/>
        </w:rPr>
        <w:t>students</w:t>
      </w:r>
      <w:r w:rsidRPr="00254E58">
        <w:rPr>
          <w:rFonts w:asciiTheme="minorHAnsi" w:eastAsia="Calibri" w:hAnsiTheme="minorHAnsi" w:cstheme="minorHAnsi"/>
          <w:color w:val="3A4145"/>
          <w:sz w:val="10"/>
          <w:szCs w:val="10"/>
        </w:rPr>
        <w:t xml:space="preserve">. At the 2011 AAP, </w:t>
      </w:r>
      <w:r w:rsidRPr="0071177A">
        <w:rPr>
          <w:rFonts w:asciiTheme="minorHAnsi" w:eastAsia="Calibri" w:hAnsiTheme="minorHAnsi" w:cstheme="minorHAnsi"/>
          <w:b/>
          <w:highlight w:val="green"/>
          <w:u w:val="single"/>
        </w:rPr>
        <w:t>when I was a</w:t>
      </w:r>
      <w:r w:rsidRPr="00254E58">
        <w:rPr>
          <w:rFonts w:asciiTheme="minorHAnsi" w:eastAsia="Calibri" w:hAnsiTheme="minorHAnsi" w:cstheme="minorHAnsi"/>
          <w:color w:val="3A4145"/>
          <w:sz w:val="10"/>
          <w:szCs w:val="10"/>
        </w:rPr>
        <w:t xml:space="preserve"> PhD </w:t>
      </w:r>
      <w:r w:rsidRPr="0071177A">
        <w:rPr>
          <w:rFonts w:asciiTheme="minorHAnsi" w:eastAsia="Calibri" w:hAnsiTheme="minorHAnsi" w:cstheme="minorHAnsi"/>
          <w:b/>
          <w:highlight w:val="green"/>
          <w:u w:val="single"/>
        </w:rPr>
        <w:t>student, you groped my breast</w:t>
      </w:r>
      <w:r w:rsidRPr="0071177A">
        <w:rPr>
          <w:rFonts w:asciiTheme="minorHAnsi" w:eastAsia="Calibri" w:hAnsiTheme="minorHAnsi" w:cstheme="minorHAnsi"/>
          <w:b/>
          <w:highlight w:val="green"/>
        </w:rPr>
        <w:t>s</w:t>
      </w:r>
      <w:r w:rsidRPr="00254E58">
        <w:rPr>
          <w:rFonts w:asciiTheme="minorHAnsi" w:eastAsia="Calibri" w:hAnsiTheme="minorHAnsi" w:cstheme="minorHAnsi"/>
          <w:color w:val="3A4145"/>
          <w:sz w:val="10"/>
          <w:szCs w:val="10"/>
        </w:rPr>
        <w:t xml:space="preserve"> one night when we were out with a bunch of philosophers, </w:t>
      </w:r>
      <w:r w:rsidRPr="00254E58">
        <w:rPr>
          <w:rFonts w:asciiTheme="minorHAnsi" w:eastAsia="Calibri" w:hAnsiTheme="minorHAnsi" w:cstheme="minorHAnsi"/>
          <w:b/>
          <w:u w:val="single"/>
        </w:rPr>
        <w:t>then continued</w:t>
      </w:r>
      <w:r w:rsidRPr="00254E58">
        <w:rPr>
          <w:rFonts w:asciiTheme="minorHAnsi" w:eastAsia="Calibri" w:hAnsiTheme="minorHAnsi" w:cstheme="minorHAnsi"/>
          <w:color w:val="3A4145"/>
          <w:sz w:val="10"/>
          <w:szCs w:val="10"/>
        </w:rPr>
        <w:t xml:space="preserve"> to do so at least two more times </w:t>
      </w:r>
      <w:r w:rsidRPr="00254E58">
        <w:rPr>
          <w:rFonts w:asciiTheme="minorHAnsi" w:eastAsia="Calibri" w:hAnsiTheme="minorHAnsi" w:cstheme="minorHAnsi"/>
          <w:b/>
          <w:u w:val="single"/>
        </w:rPr>
        <w:t>after I extracted myself</w:t>
      </w:r>
      <w:r w:rsidRPr="00254E58">
        <w:rPr>
          <w:rFonts w:asciiTheme="minorHAnsi" w:eastAsia="Calibri" w:hAnsiTheme="minorHAnsi" w:cstheme="minorHAnsi"/>
          <w:color w:val="3A4145"/>
          <w:sz w:val="10"/>
          <w:szCs w:val="10"/>
        </w:rPr>
        <w:t xml:space="preserve"> and moved away. When I went to leave the bar, you got up to leave right away, so a friend walked me home because we both felt </w:t>
      </w:r>
      <w:r w:rsidRPr="0071177A">
        <w:rPr>
          <w:rFonts w:asciiTheme="minorHAnsi" w:eastAsia="Calibri" w:hAnsiTheme="minorHAnsi" w:cstheme="minorHAnsi"/>
          <w:b/>
          <w:highlight w:val="green"/>
          <w:u w:val="single"/>
        </w:rPr>
        <w:t>you were a threat</w:t>
      </w:r>
      <w:r w:rsidRPr="00254E58">
        <w:rPr>
          <w:rFonts w:asciiTheme="minorHAnsi" w:eastAsia="Calibri" w:hAnsiTheme="minorHAnsi" w:cstheme="minorHAnsi"/>
          <w:color w:val="3A4145"/>
          <w:sz w:val="10"/>
          <w:szCs w:val="10"/>
        </w:rPr>
        <w:t xml:space="preserve">. If I gave you the wrong idea, I’m not sure how, as we had met for the first time the night before, and we had discussed how I was going to find out whether the woman I liked was interested in women (and me). </w:t>
      </w:r>
    </w:p>
    <w:p w14:paraId="39507C0F" w14:textId="77777777" w:rsidR="00FC1A8F" w:rsidRPr="00964425" w:rsidRDefault="00FC1A8F" w:rsidP="00FC1A8F">
      <w:pPr>
        <w:rPr>
          <w:sz w:val="44"/>
          <w:szCs w:val="44"/>
        </w:rPr>
      </w:pPr>
    </w:p>
    <w:p w14:paraId="5FB40C56" w14:textId="77777777" w:rsidR="00FC1A8F" w:rsidRDefault="00FC1A8F" w:rsidP="00FC1A8F">
      <w:pPr>
        <w:rPr>
          <w:sz w:val="44"/>
          <w:szCs w:val="44"/>
        </w:rPr>
      </w:pPr>
    </w:p>
    <w:p w14:paraId="194A249F" w14:textId="77777777" w:rsidR="00FC1A8F" w:rsidRPr="00964425" w:rsidRDefault="00FC1A8F" w:rsidP="00FC1A8F">
      <w:pPr>
        <w:rPr>
          <w:sz w:val="44"/>
          <w:szCs w:val="44"/>
        </w:rPr>
      </w:pPr>
    </w:p>
    <w:p w14:paraId="4C6BB862" w14:textId="77777777" w:rsidR="00FC1A8F" w:rsidRDefault="00FC1A8F" w:rsidP="00FC1A8F">
      <w:pPr>
        <w:rPr>
          <w:sz w:val="44"/>
          <w:szCs w:val="44"/>
        </w:rPr>
      </w:pPr>
    </w:p>
    <w:p w14:paraId="5B8D7286" w14:textId="77777777" w:rsidR="00FC1A8F" w:rsidRDefault="00FC1A8F" w:rsidP="00FC1A8F">
      <w:pPr>
        <w:rPr>
          <w:sz w:val="44"/>
          <w:szCs w:val="44"/>
        </w:rPr>
      </w:pPr>
    </w:p>
    <w:p w14:paraId="5C6F603C" w14:textId="77777777" w:rsidR="00FC1A8F" w:rsidRPr="00865F12" w:rsidRDefault="00FC1A8F" w:rsidP="00FC1A8F">
      <w:pPr>
        <w:pStyle w:val="Heading4"/>
      </w:pPr>
      <w:r w:rsidRPr="00865F12">
        <w:t>[</w:t>
      </w: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37CBCAAB" w14:textId="77777777" w:rsidR="00FC1A8F" w:rsidRPr="008F63D0" w:rsidRDefault="00FC1A8F" w:rsidP="00FC1A8F">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w:t>
      </w:r>
      <w:proofErr w:type="gramStart"/>
      <w:r>
        <w:t>are scared of</w:t>
      </w:r>
      <w:proofErr w:type="gramEnd"/>
      <w:r>
        <w:t xml:space="preserve"> our bodily security to </w:t>
      </w:r>
      <w:r w:rsidRPr="003C2975">
        <w:rPr>
          <w:u w:val="single"/>
        </w:rPr>
        <w:t>debate in this round</w:t>
      </w:r>
      <w:r>
        <w:t>.</w:t>
      </w:r>
    </w:p>
    <w:p w14:paraId="202AD90A" w14:textId="77777777" w:rsidR="00FC1A8F" w:rsidRDefault="00FC1A8F" w:rsidP="00FC1A8F">
      <w:pPr>
        <w:pStyle w:val="Heading4"/>
      </w:pPr>
      <w:r>
        <w:t>[A] Util dehumanizes disability and the curing of secondary pity to increase the disabled’s “welfare”</w:t>
      </w:r>
    </w:p>
    <w:p w14:paraId="26D52316" w14:textId="77777777" w:rsidR="00FC1A8F" w:rsidRDefault="00FC1A8F" w:rsidP="00FC1A8F">
      <w:pPr>
        <w:spacing w:after="0"/>
      </w:pPr>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6" w:history="1">
        <w:r w:rsidRPr="00E9486A">
          <w:rPr>
            <w:rStyle w:val="Hyperlink"/>
          </w:rPr>
          <w:t>www.jstor.org/stable/23559190. Accessed 23 Nov. 2020</w:t>
        </w:r>
      </w:hyperlink>
      <w:r w:rsidRPr="00807ABF">
        <w:t>.</w:t>
      </w:r>
      <w:r>
        <w:t xml:space="preserve">] //Lex </w:t>
      </w:r>
      <w:proofErr w:type="spellStart"/>
      <w:r>
        <w:t>AKo</w:t>
      </w:r>
      <w:proofErr w:type="spellEnd"/>
    </w:p>
    <w:p w14:paraId="59AFBD49" w14:textId="77777777" w:rsidR="00FC1A8F" w:rsidRPr="007A7455" w:rsidRDefault="00FC1A8F" w:rsidP="00FC1A8F">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w:t>
      </w:r>
      <w:proofErr w:type="spellStart"/>
      <w:r w:rsidRPr="00CF10F3">
        <w:rPr>
          <w:u w:val="single"/>
        </w:rPr>
        <w:t>utili</w:t>
      </w:r>
      <w:proofErr w:type="spellEnd"/>
      <w:r>
        <w:rPr>
          <w:u w:val="single"/>
        </w:rPr>
        <w:t xml:space="preserve"> </w:t>
      </w:r>
      <w:proofErr w:type="spellStart"/>
      <w:r w:rsidRPr="00CF10F3">
        <w:rPr>
          <w:u w:val="single"/>
        </w:rPr>
        <w:t>tarian</w:t>
      </w:r>
      <w:proofErr w:type="spellEnd"/>
      <w:r w:rsidRPr="00CF10F3">
        <w:rPr>
          <w:u w:val="single"/>
        </w:rPr>
        <w:t xml:space="preserve">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Cs/>
        </w:rPr>
        <w:t xml:space="preserve">morally urgent it might be </w:t>
      </w:r>
      <w:r w:rsidRPr="0071177A">
        <w:rPr>
          <w:rStyle w:val="StyleUnderline"/>
          <w:bCs/>
          <w:highlight w:val="green"/>
        </w:rPr>
        <w:t>to cure a</w:t>
      </w:r>
      <w:r w:rsidRPr="004C325C">
        <w:rPr>
          <w:rStyle w:val="StyleUnderline"/>
          <w:bCs/>
        </w:rPr>
        <w:t xml:space="preserve"> given </w:t>
      </w:r>
      <w:r w:rsidRPr="0071177A">
        <w:rPr>
          <w:rStyle w:val="StyleUnderline"/>
          <w:bCs/>
          <w:highlight w:val="green"/>
        </w:rPr>
        <w:t>disabled person</w:t>
      </w:r>
      <w:r w:rsidRPr="0071177A">
        <w:rPr>
          <w:rStyle w:val="StyleUnderline"/>
          <w:highlight w:val="green"/>
        </w:rPr>
        <w:t xml:space="preserve">, </w:t>
      </w:r>
      <w:r w:rsidRPr="0071177A">
        <w:rPr>
          <w:rStyle w:val="StyleUnderline"/>
          <w:bCs/>
          <w:highlight w:val="green"/>
        </w:rPr>
        <w:t>increasing</w:t>
      </w:r>
      <w:r w:rsidRPr="004C325C">
        <w:rPr>
          <w:rStyle w:val="StyleUnderline"/>
          <w:bCs/>
        </w:rPr>
        <w:t xml:space="preserve"> her </w:t>
      </w:r>
      <w:r w:rsidRPr="0071177A">
        <w:rPr>
          <w:rStyle w:val="StyleUnderline"/>
          <w:bCs/>
          <w:highlight w:val="green"/>
        </w:rPr>
        <w:t>welfare</w:t>
      </w:r>
      <w:r w:rsidRPr="004C325C">
        <w:rPr>
          <w:rStyle w:val="StyleUnderline"/>
        </w:rPr>
        <w:t xml:space="preserve">, </w:t>
      </w:r>
      <w:proofErr w:type="gramStart"/>
      <w:r w:rsidRPr="004C325C">
        <w:rPr>
          <w:rStyle w:val="StyleUnderline"/>
        </w:rPr>
        <w:t>it would seem that the</w:t>
      </w:r>
      <w:proofErr w:type="gramEnd"/>
      <w:r w:rsidRPr="004C325C">
        <w:rPr>
          <w:rStyle w:val="StyleUnderline"/>
        </w:rPr>
        <w:t xml:space="preserve"> same moral </w:t>
      </w:r>
      <w:proofErr w:type="spellStart"/>
      <w:r w:rsidRPr="004C325C">
        <w:rPr>
          <w:rStyle w:val="StyleUnderline"/>
        </w:rPr>
        <w:t>ur</w:t>
      </w:r>
      <w:proofErr w:type="spellEnd"/>
      <w:r w:rsidRPr="004C325C">
        <w:rPr>
          <w:rStyle w:val="StyleUnderline"/>
        </w:rPr>
        <w:t xml:space="preserve"> </w:t>
      </w:r>
      <w:proofErr w:type="spellStart"/>
      <w:r w:rsidRPr="004C325C">
        <w:rPr>
          <w:rStyle w:val="StyleUnderline"/>
        </w:rPr>
        <w:t>gency</w:t>
      </w:r>
      <w:proofErr w:type="spellEnd"/>
      <w:r w:rsidRPr="004C325C">
        <w:rPr>
          <w:rStyle w:val="StyleUnderline"/>
        </w:rPr>
        <w:t xml:space="preserve">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45FD7F7F" w14:textId="77777777" w:rsidR="00FC1A8F" w:rsidRPr="00CA13A2" w:rsidRDefault="00FC1A8F" w:rsidP="00FC1A8F">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29110D25" w14:textId="77777777" w:rsidR="00FC1A8F" w:rsidRPr="0019656B" w:rsidRDefault="00FC1A8F" w:rsidP="00FC1A8F">
      <w:pPr>
        <w:spacing w:after="0"/>
      </w:pPr>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0E320E66" w14:textId="77777777" w:rsidR="00FC1A8F" w:rsidRPr="0019656B" w:rsidRDefault="00FC1A8F" w:rsidP="00FC1A8F">
      <w:pPr>
        <w:spacing w:after="0" w:line="276" w:lineRule="auto"/>
        <w:rPr>
          <w:sz w:val="14"/>
        </w:rPr>
      </w:pPr>
      <w:r w:rsidRPr="0019656B">
        <w:rPr>
          <w:sz w:val="14"/>
        </w:rPr>
        <w:t xml:space="preserve">According to this </w:t>
      </w:r>
      <w:proofErr w:type="gramStart"/>
      <w:r w:rsidRPr="0019656B">
        <w:rPr>
          <w:sz w:val="14"/>
        </w:rPr>
        <w:t>principle</w:t>
      </w:r>
      <w:proofErr w:type="gramEnd"/>
      <w:r w:rsidRPr="0019656B">
        <w:rPr>
          <w:sz w:val="14"/>
        </w:rPr>
        <w:t xml:space="preserv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w:t>
      </w:r>
      <w:proofErr w:type="spellStart"/>
      <w:r w:rsidRPr="0019656B">
        <w:rPr>
          <w:sz w:val="14"/>
        </w:rPr>
        <w:t>utilitarians</w:t>
      </w:r>
      <w:proofErr w:type="spellEnd"/>
      <w:r w:rsidRPr="0019656B">
        <w:rPr>
          <w:sz w:val="14"/>
        </w:rPr>
        <w:t xml:space="preserve">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w:t>
      </w:r>
      <w:proofErr w:type="gramStart"/>
      <w:r w:rsidRPr="0019656B">
        <w:rPr>
          <w:rStyle w:val="Emphasis"/>
        </w:rPr>
        <w:t>unhappy</w:t>
      </w:r>
      <w:proofErr w:type="gramEnd"/>
      <w:r w:rsidRPr="0019656B">
        <w:rPr>
          <w:rStyle w:val="Emphasis"/>
        </w:rPr>
        <w:t xml:space="preserve"> </w:t>
      </w:r>
      <w:r w:rsidRPr="0071177A">
        <w:rPr>
          <w:rStyle w:val="Emphasis"/>
          <w:highlight w:val="green"/>
        </w:rPr>
        <w:t xml:space="preserve">we would be free to exploit them, </w:t>
      </w:r>
      <w:r w:rsidRPr="0019656B">
        <w:rPr>
          <w:rStyle w:val="Emphasis"/>
        </w:rPr>
        <w:t xml:space="preserve">turn them into slaves, or whatever else would make us happy. And since we can’t make </w:t>
      </w:r>
      <w:proofErr w:type="gramStart"/>
      <w:r w:rsidRPr="0019656B">
        <w:rPr>
          <w:rStyle w:val="Emphasis"/>
        </w:rPr>
        <w:t>them</w:t>
      </w:r>
      <w:proofErr w:type="gramEnd"/>
      <w:r w:rsidRPr="0019656B">
        <w:rPr>
          <w:rStyle w:val="Emphasis"/>
        </w:rPr>
        <w:t xml:space="preserve">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w:t>
      </w:r>
      <w:proofErr w:type="gramStart"/>
      <w:r w:rsidRPr="0071177A">
        <w:rPr>
          <w:rStyle w:val="Emphasis"/>
          <w:highlight w:val="green"/>
        </w:rPr>
        <w:t xml:space="preserve">are </w:t>
      </w:r>
      <w:r w:rsidRPr="0019656B">
        <w:rPr>
          <w:rStyle w:val="Emphasis"/>
        </w:rPr>
        <w:t xml:space="preserve">people </w:t>
      </w:r>
      <w:r w:rsidRPr="0071177A">
        <w:rPr>
          <w:rStyle w:val="Emphasis"/>
          <w:highlight w:val="green"/>
        </w:rPr>
        <w:t>who are</w:t>
      </w:r>
      <w:proofErr w:type="gramEnd"/>
      <w:r w:rsidRPr="0071177A">
        <w:rPr>
          <w:rStyle w:val="Emphasis"/>
          <w:highlight w:val="green"/>
        </w:rPr>
        <w:t xml:space="preserv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w:t>
      </w:r>
      <w:proofErr w:type="gramStart"/>
      <w:r w:rsidRPr="0019656B">
        <w:rPr>
          <w:sz w:val="14"/>
        </w:rPr>
        <w:t>on the basis of</w:t>
      </w:r>
      <w:proofErr w:type="gramEnd"/>
      <w:r w:rsidRPr="0019656B">
        <w:rPr>
          <w:sz w:val="14"/>
        </w:rPr>
        <w:t xml:space="preserve"> their capacity for happiness is reasonable, which means convincing them of the validity of utilitarianism. </w:t>
      </w:r>
    </w:p>
    <w:p w14:paraId="315F1D3F" w14:textId="77777777" w:rsidR="00FC1A8F" w:rsidRPr="000E353F" w:rsidRDefault="00FC1A8F" w:rsidP="00FC1A8F">
      <w:pPr>
        <w:pStyle w:val="Heading4"/>
      </w:pPr>
      <w:r>
        <w:t xml:space="preserve">[1] </w:t>
      </w:r>
      <w:r w:rsidRPr="002B686A">
        <w:rPr>
          <w:highlight w:val="magenta"/>
        </w:rPr>
        <w:t>[subpoint]</w:t>
      </w:r>
      <w:r>
        <w:t xml:space="preserve"> and extinction – this is </w:t>
      </w:r>
      <w:r>
        <w:rPr>
          <w:u w:val="single"/>
        </w:rPr>
        <w:t>totally irrelevant</w:t>
      </w:r>
      <w:r>
        <w:t xml:space="preserve"> because we read a </w:t>
      </w:r>
      <w:r>
        <w:rPr>
          <w:u w:val="single"/>
        </w:rPr>
        <w:t>fiat K</w:t>
      </w:r>
      <w:r>
        <w:t xml:space="preserve"> which means you can’t weigh </w:t>
      </w:r>
      <w:r>
        <w:rPr>
          <w:u w:val="single"/>
        </w:rPr>
        <w:t>hypotheticals</w:t>
      </w:r>
      <w:r>
        <w:t xml:space="preserve"> BUT even if you intervene and let them.</w:t>
      </w:r>
    </w:p>
    <w:p w14:paraId="28F1CA96" w14:textId="77777777" w:rsidR="00FC1A8F" w:rsidRPr="00D62314" w:rsidRDefault="00FC1A8F" w:rsidP="00FC1A8F">
      <w:pPr>
        <w:pStyle w:val="Heading4"/>
      </w:pPr>
      <w:r>
        <w:t xml:space="preserve">[2] </w:t>
      </w:r>
      <w:r w:rsidRPr="008829DC">
        <w:rPr>
          <w:u w:val="single"/>
        </w:rPr>
        <w:t>VTL</w:t>
      </w:r>
      <w:r w:rsidRPr="008829DC">
        <w:t xml:space="preserve"> is </w:t>
      </w:r>
      <w:proofErr w:type="spellStart"/>
      <w:r w:rsidRPr="008829DC">
        <w:t>non</w:t>
      </w:r>
      <w:proofErr w:type="spellEnd"/>
      <w:r w:rsidRPr="008829DC">
        <w:t xml:space="preserve"> unique for </w:t>
      </w:r>
      <w:r>
        <w:t>disabled folk</w:t>
      </w:r>
      <w:r w:rsidRPr="008829DC">
        <w:t xml:space="preserve"> who are </w:t>
      </w:r>
      <w:r w:rsidRPr="008829DC">
        <w:rPr>
          <w:u w:val="single"/>
        </w:rPr>
        <w:t>antagonism</w:t>
      </w:r>
      <w:r w:rsidRPr="008829DC">
        <w:t xml:space="preserve"> to civil society that produce </w:t>
      </w:r>
      <w:r>
        <w:rPr>
          <w:u w:val="single"/>
        </w:rPr>
        <w:t>able-</w:t>
      </w:r>
      <w:proofErr w:type="spellStart"/>
      <w:r>
        <w:rPr>
          <w:u w:val="single"/>
        </w:rPr>
        <w:t>bodiness</w:t>
      </w:r>
      <w:proofErr w:type="spellEnd"/>
      <w:r w:rsidRPr="008829DC">
        <w:t xml:space="preserve">. ONLY this </w:t>
      </w:r>
      <w:r w:rsidRPr="008829DC">
        <w:rPr>
          <w:u w:val="single"/>
        </w:rPr>
        <w:t>leap</w:t>
      </w:r>
      <w:r w:rsidRPr="008829DC">
        <w:t xml:space="preserve"> in the name of </w:t>
      </w:r>
      <w:r>
        <w:t xml:space="preserve">preventing future eradication </w:t>
      </w:r>
      <w:r w:rsidRPr="008829DC">
        <w:t xml:space="preserve">can risk clearing the grounds for future generations of </w:t>
      </w:r>
      <w:r>
        <w:rPr>
          <w:u w:val="single"/>
        </w:rPr>
        <w:t>disabled</w:t>
      </w:r>
      <w:r w:rsidRPr="008829DC">
        <w:rPr>
          <w:u w:val="single"/>
        </w:rPr>
        <w:t xml:space="preserve"> life</w:t>
      </w:r>
      <w:r w:rsidRPr="008829DC">
        <w:t xml:space="preserve"> their project is </w:t>
      </w:r>
      <w:r w:rsidRPr="008829DC">
        <w:rPr>
          <w:u w:val="single"/>
        </w:rPr>
        <w:t>parasitic</w:t>
      </w:r>
      <w:r w:rsidRPr="008829DC">
        <w:t xml:space="preserve"> because it furthers the occupation of </w:t>
      </w:r>
      <w:r>
        <w:t>abled bodies</w:t>
      </w:r>
      <w:r w:rsidRPr="008829DC">
        <w:t xml:space="preserve"> at the expense of </w:t>
      </w:r>
      <w:r>
        <w:t>disabled folk</w:t>
      </w:r>
      <w:r w:rsidRPr="008829DC">
        <w:t xml:space="preserve"> – that’s </w:t>
      </w:r>
      <w:proofErr w:type="spellStart"/>
      <w:r>
        <w:rPr>
          <w:u w:val="single"/>
        </w:rPr>
        <w:t>Mollow</w:t>
      </w:r>
      <w:proofErr w:type="spellEnd"/>
      <w:r w:rsidRPr="008829DC">
        <w:t xml:space="preserve">. </w:t>
      </w:r>
    </w:p>
    <w:p w14:paraId="5EF5A805" w14:textId="77777777" w:rsidR="00FC1A8F" w:rsidRDefault="00FC1A8F" w:rsidP="00FC1A8F">
      <w:pPr>
        <w:pStyle w:val="Heading4"/>
      </w:pPr>
      <w:r>
        <w:t xml:space="preserve">[2] Justifying extinction first is an independent voter – </w:t>
      </w:r>
    </w:p>
    <w:p w14:paraId="113BA541" w14:textId="77777777" w:rsidR="00FC1A8F" w:rsidRPr="00760CD3" w:rsidRDefault="00FC1A8F" w:rsidP="00FC1A8F">
      <w:pPr>
        <w:pStyle w:val="ListParagraph"/>
        <w:numPr>
          <w:ilvl w:val="0"/>
          <w:numId w:val="12"/>
        </w:numPr>
      </w:pPr>
      <w:r w:rsidRPr="00760CD3">
        <w:t xml:space="preserve">It justifies atrocities since it allows us to harm some for the benefit of others </w:t>
      </w:r>
    </w:p>
    <w:p w14:paraId="383F757F" w14:textId="77777777" w:rsidR="00FC1A8F" w:rsidRPr="00D537F0" w:rsidRDefault="00FC1A8F" w:rsidP="00FC1A8F">
      <w:pPr>
        <w:pStyle w:val="ListParagraph"/>
        <w:numPr>
          <w:ilvl w:val="0"/>
          <w:numId w:val="12"/>
        </w:numPr>
        <w:spacing w:after="0"/>
      </w:pPr>
      <w:r w:rsidRPr="00760CD3">
        <w:t>Reject ethics based in preservation–it creates a survival-at-all-costs mentality that justifies violence and makes debate unsafe–comes first since safety is a prior question to people being in debate</w:t>
      </w:r>
      <w:r w:rsidRPr="00D537F0">
        <w:t xml:space="preserve">. </w:t>
      </w:r>
    </w:p>
    <w:p w14:paraId="758B5C87" w14:textId="77777777" w:rsidR="00FC1A8F" w:rsidRPr="00435059" w:rsidRDefault="00FC1A8F" w:rsidP="00FC1A8F">
      <w:pPr>
        <w:spacing w:after="0" w:line="240" w:lineRule="auto"/>
      </w:pPr>
      <w:r w:rsidRPr="00435059">
        <w:rPr>
          <w:rStyle w:val="Style13ptBold"/>
        </w:rPr>
        <w:t xml:space="preserve">Callahan 73 </w:t>
      </w:r>
      <w:r w:rsidRPr="00435059">
        <w:t>Daniel Callahan, Fellow at the Institute of Society and Ethics, 1973 The Tyranny of Survival, Pages 91-93) SJCP//JG</w:t>
      </w:r>
    </w:p>
    <w:p w14:paraId="7E69AD9C" w14:textId="77777777" w:rsidR="00FC1A8F" w:rsidRPr="008E40DA" w:rsidRDefault="00FC1A8F" w:rsidP="00FC1A8F">
      <w:pPr>
        <w:spacing w:after="0" w:line="276" w:lineRule="auto"/>
        <w:rPr>
          <w:rFonts w:eastAsia="Times New Roman"/>
          <w:color w:val="000000" w:themeColor="text1"/>
          <w:sz w:val="16"/>
          <w:shd w:val="clear" w:color="auto" w:fill="FFFFFF"/>
          <w:lang w:eastAsia="zh-CN"/>
        </w:rPr>
      </w:pPr>
      <w:r w:rsidRPr="008E40DA">
        <w:rPr>
          <w:rFonts w:eastAsia="Times New Roman"/>
          <w:color w:val="000000" w:themeColor="text1"/>
          <w:sz w:val="16"/>
          <w:shd w:val="clear" w:color="auto" w:fill="FFFFFF"/>
          <w:lang w:eastAsia="zh-CN"/>
        </w:rPr>
        <w:t xml:space="preserve">The </w:t>
      </w:r>
      <w:r w:rsidRPr="008E40DA">
        <w:rPr>
          <w:rStyle w:val="Emphasis"/>
          <w:lang w:eastAsia="zh-CN"/>
        </w:rPr>
        <w:t>value of survival could not be so readily abused</w:t>
      </w:r>
      <w:r w:rsidRPr="008E40DA">
        <w:rPr>
          <w:rFonts w:eastAsia="Times New Roman"/>
          <w:color w:val="000000" w:themeColor="text1"/>
          <w:sz w:val="16"/>
          <w:shd w:val="clear" w:color="auto" w:fill="FFFFFF"/>
          <w:lang w:eastAsia="zh-CN"/>
        </w:rPr>
        <w:t xml:space="preserve"> were it not for its evocative power. </w:t>
      </w:r>
      <w:r w:rsidRPr="008E40DA">
        <w:rPr>
          <w:rStyle w:val="Emphasis"/>
          <w:lang w:eastAsia="zh-CN"/>
        </w:rPr>
        <w:t xml:space="preserve">But abused it has been. </w:t>
      </w:r>
      <w:r w:rsidRPr="0071177A">
        <w:rPr>
          <w:rStyle w:val="Emphasis"/>
          <w:highlight w:val="green"/>
          <w:lang w:eastAsia="zh-CN"/>
        </w:rPr>
        <w:t>In</w:t>
      </w:r>
      <w:r w:rsidRPr="008E40DA">
        <w:rPr>
          <w:rStyle w:val="Emphasis"/>
          <w:lang w:eastAsia="zh-CN"/>
        </w:rPr>
        <w:t xml:space="preserve"> the </w:t>
      </w:r>
      <w:r w:rsidRPr="0071177A">
        <w:rPr>
          <w:rStyle w:val="Emphasis"/>
          <w:highlight w:val="green"/>
          <w:lang w:eastAsia="zh-CN"/>
        </w:rPr>
        <w:t>name of survival</w:t>
      </w:r>
      <w:r w:rsidRPr="008E40DA">
        <w:rPr>
          <w:rStyle w:val="Emphasis"/>
          <w:lang w:eastAsia="zh-CN"/>
        </w:rPr>
        <w:t xml:space="preserve">, all manner of social and political </w:t>
      </w:r>
      <w:r w:rsidRPr="0071177A">
        <w:rPr>
          <w:rStyle w:val="Emphasis"/>
          <w:highlight w:val="green"/>
          <w:lang w:eastAsia="zh-CN"/>
        </w:rPr>
        <w:t xml:space="preserve">evils </w:t>
      </w:r>
      <w:proofErr w:type="gramStart"/>
      <w:r w:rsidRPr="0071177A">
        <w:rPr>
          <w:rStyle w:val="Emphasis"/>
          <w:highlight w:val="green"/>
          <w:lang w:eastAsia="zh-CN"/>
        </w:rPr>
        <w:t>have</w:t>
      </w:r>
      <w:proofErr w:type="gramEnd"/>
      <w:r w:rsidRPr="0071177A">
        <w:rPr>
          <w:rStyle w:val="Emphasis"/>
          <w:highlight w:val="green"/>
          <w:lang w:eastAsia="zh-CN"/>
        </w:rPr>
        <w:t xml:space="preserve"> been committed</w:t>
      </w:r>
      <w:r w:rsidRPr="008E40DA">
        <w:rPr>
          <w:rStyle w:val="Emphasis"/>
          <w:lang w:eastAsia="zh-CN"/>
        </w:rPr>
        <w:t xml:space="preserve"> against the rights of individuals, </w:t>
      </w:r>
      <w:r w:rsidRPr="0071177A">
        <w:rPr>
          <w:rStyle w:val="Emphasis"/>
          <w:highlight w:val="green"/>
          <w:lang w:eastAsia="zh-CN"/>
        </w:rPr>
        <w:t>including</w:t>
      </w:r>
      <w:r w:rsidRPr="008E40DA">
        <w:rPr>
          <w:rStyle w:val="Emphasis"/>
          <w:lang w:eastAsia="zh-CN"/>
        </w:rPr>
        <w:t xml:space="preserve"> the </w:t>
      </w:r>
      <w:r w:rsidRPr="0071177A">
        <w:rPr>
          <w:rStyle w:val="Emphasis"/>
          <w:highlight w:val="green"/>
          <w:lang w:eastAsia="zh-CN"/>
        </w:rPr>
        <w:t>right to life.</w:t>
      </w:r>
      <w:r w:rsidRPr="008E40DA">
        <w:rPr>
          <w:rFonts w:eastAsia="Times New Roman"/>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8E40DA">
        <w:rPr>
          <w:rStyle w:val="Emphasis"/>
          <w:lang w:eastAsia="zh-CN"/>
        </w:rPr>
        <w:t>upheld by the Supreme Court in Korematsu v. United States</w:t>
      </w:r>
      <w:r w:rsidRPr="008E40DA">
        <w:rPr>
          <w:rFonts w:eastAsia="Times New Roman"/>
          <w:color w:val="000000" w:themeColor="text1"/>
          <w:sz w:val="16"/>
          <w:shd w:val="clear" w:color="auto" w:fill="FFFFFF"/>
          <w:lang w:eastAsia="zh-CN"/>
        </w:rPr>
        <w:t xml:space="preserve"> (1944) </w:t>
      </w:r>
      <w:r w:rsidRPr="008E40DA">
        <w:rPr>
          <w:rStyle w:val="Emphasis"/>
          <w:lang w:eastAsia="zh-CN"/>
        </w:rPr>
        <w:t xml:space="preserve">in </w:t>
      </w:r>
      <w:proofErr w:type="gramStart"/>
      <w:r w:rsidRPr="008E40DA">
        <w:rPr>
          <w:rStyle w:val="Emphasis"/>
          <w:lang w:eastAsia="zh-CN"/>
        </w:rPr>
        <w:t>a general consensus</w:t>
      </w:r>
      <w:proofErr w:type="gramEnd"/>
      <w:r w:rsidRPr="008E40DA">
        <w:rPr>
          <w:rStyle w:val="Emphasis"/>
          <w:lang w:eastAsia="zh-CN"/>
        </w:rPr>
        <w:t xml:space="preserve"> that a threat to national security </w:t>
      </w:r>
      <w:r w:rsidRPr="0071177A">
        <w:rPr>
          <w:rStyle w:val="Emphasis"/>
          <w:highlight w:val="green"/>
          <w:lang w:eastAsia="zh-CN"/>
        </w:rPr>
        <w:t>can justify acts</w:t>
      </w:r>
      <w:r w:rsidRPr="008E40DA">
        <w:rPr>
          <w:rStyle w:val="Emphasis"/>
          <w:lang w:eastAsia="zh-CN"/>
        </w:rPr>
        <w:t xml:space="preserve"> otherwise blatantly </w:t>
      </w:r>
      <w:r w:rsidRPr="0071177A">
        <w:rPr>
          <w:rStyle w:val="Emphasis"/>
          <w:highlight w:val="green"/>
          <w:lang w:eastAsia="zh-CN"/>
        </w:rPr>
        <w:t>unjustifiable</w:t>
      </w:r>
      <w:r w:rsidRPr="008E40DA">
        <w:rPr>
          <w:rStyle w:val="Emphasis"/>
          <w:lang w:eastAsia="zh-CN"/>
        </w:rPr>
        <w:t xml:space="preserve">. The </w:t>
      </w:r>
      <w:r w:rsidRPr="0071177A">
        <w:rPr>
          <w:rStyle w:val="Emphasis"/>
          <w:highlight w:val="green"/>
          <w:lang w:eastAsia="zh-CN"/>
        </w:rPr>
        <w:t>survival of the Aryan race was</w:t>
      </w:r>
      <w:r w:rsidRPr="008E40DA">
        <w:rPr>
          <w:rStyle w:val="Emphasis"/>
          <w:lang w:eastAsia="zh-CN"/>
        </w:rPr>
        <w:t xml:space="preserve"> one of the official legitimizations of </w:t>
      </w:r>
      <w:r w:rsidRPr="0071177A">
        <w:rPr>
          <w:rStyle w:val="Emphasis"/>
          <w:highlight w:val="green"/>
          <w:lang w:eastAsia="zh-CN"/>
        </w:rPr>
        <w:t>Nazism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r w:rsidRPr="008E40DA">
        <w:rPr>
          <w:rStyle w:val="Emphasis"/>
          <w:lang w:eastAsia="zh-CN"/>
        </w:rPr>
        <w:t xml:space="preserve">Under the banner of survival, the government of </w:t>
      </w:r>
      <w:r w:rsidRPr="0071177A">
        <w:rPr>
          <w:rStyle w:val="Emphasis"/>
          <w:highlight w:val="green"/>
          <w:lang w:eastAsia="zh-CN"/>
        </w:rPr>
        <w:t xml:space="preserve">South Africa imposed </w:t>
      </w:r>
      <w:r w:rsidRPr="008E40DA">
        <w:rPr>
          <w:rStyle w:val="Emphasis"/>
          <w:lang w:eastAsia="zh-CN"/>
        </w:rPr>
        <w:t xml:space="preserve">a ruthless </w:t>
      </w:r>
      <w:r w:rsidRPr="0071177A">
        <w:rPr>
          <w:rStyle w:val="Emphasis"/>
          <w:highlight w:val="green"/>
          <w:lang w:eastAsia="zh-CN"/>
        </w:rPr>
        <w:t>apartheid</w:t>
      </w:r>
      <w:r w:rsidRPr="008E40DA">
        <w:rPr>
          <w:rStyle w:val="Emphasis"/>
          <w:lang w:eastAsia="zh-CN"/>
        </w:rPr>
        <w:t>, heedless of the most elementary human rights.</w:t>
      </w:r>
      <w:r w:rsidRPr="008E40DA">
        <w:rPr>
          <w:rFonts w:eastAsia="Times New Roman"/>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8E40DA">
        <w:rPr>
          <w:rFonts w:eastAsia="Times New Roman"/>
          <w:color w:val="000000" w:themeColor="text1"/>
          <w:sz w:val="16"/>
          <w:shd w:val="clear" w:color="auto" w:fill="FFFFFF"/>
          <w:lang w:eastAsia="zh-CN"/>
        </w:rPr>
        <w:t>Jaques</w:t>
      </w:r>
      <w:proofErr w:type="spellEnd"/>
      <w:r w:rsidRPr="008E40DA">
        <w:rPr>
          <w:rFonts w:eastAsia="Times New Roman"/>
          <w:color w:val="000000" w:themeColor="text1"/>
          <w:sz w:val="16"/>
          <w:shd w:val="clear" w:color="auto" w:fill="FFFFFF"/>
          <w:lang w:eastAsia="zh-CN"/>
        </w:rPr>
        <w:t xml:space="preserve"> Monod, in Chance and Necessity, </w:t>
      </w:r>
      <w:r w:rsidRPr="0071177A">
        <w:rPr>
          <w:rStyle w:val="Emphasis"/>
          <w:highlight w:val="green"/>
          <w:lang w:eastAsia="zh-CN"/>
        </w:rPr>
        <w:t>survival requires</w:t>
      </w:r>
      <w:r w:rsidRPr="008E40DA">
        <w:rPr>
          <w:rStyle w:val="Emphasis"/>
          <w:lang w:eastAsia="zh-CN"/>
        </w:rPr>
        <w:t xml:space="preserve"> that </w:t>
      </w:r>
      <w:r w:rsidRPr="0071177A">
        <w:rPr>
          <w:rStyle w:val="Emphasis"/>
          <w:highlight w:val="green"/>
          <w:lang w:eastAsia="zh-CN"/>
        </w:rPr>
        <w:t>we overthrow</w:t>
      </w:r>
      <w:r w:rsidRPr="008E40DA">
        <w:rPr>
          <w:rStyle w:val="Emphasis"/>
          <w:lang w:eastAsia="zh-CN"/>
        </w:rPr>
        <w:t xml:space="preserve"> almost all known religious, </w:t>
      </w:r>
      <w:r w:rsidRPr="0071177A">
        <w:rPr>
          <w:rStyle w:val="Emphasis"/>
          <w:highlight w:val="green"/>
          <w:lang w:eastAsia="zh-CN"/>
        </w:rPr>
        <w:t>ethical</w:t>
      </w:r>
      <w:r w:rsidRPr="008E40DA">
        <w:rPr>
          <w:rStyle w:val="Emphasis"/>
          <w:lang w:eastAsia="zh-CN"/>
        </w:rPr>
        <w:t xml:space="preserve">, and political </w:t>
      </w:r>
      <w:r w:rsidRPr="0071177A">
        <w:rPr>
          <w:rStyle w:val="Emphasis"/>
          <w:highlight w:val="green"/>
          <w:lang w:eastAsia="zh-CN"/>
        </w:rPr>
        <w:t>system</w:t>
      </w:r>
      <w:r w:rsidRPr="008E40DA">
        <w:rPr>
          <w:rStyle w:val="Emphasis"/>
          <w:lang w:eastAsia="zh-CN"/>
        </w:rPr>
        <w:t>.</w:t>
      </w:r>
      <w:r w:rsidRPr="008E40DA">
        <w:rPr>
          <w:rFonts w:eastAsia="Times New Roman"/>
          <w:color w:val="000000" w:themeColor="text1"/>
          <w:sz w:val="16"/>
          <w:shd w:val="clear" w:color="auto" w:fill="FFFFFF"/>
          <w:lang w:eastAsia="zh-CN"/>
        </w:rPr>
        <w:t xml:space="preserve"> </w:t>
      </w:r>
    </w:p>
    <w:p w14:paraId="37364291" w14:textId="77777777" w:rsidR="00FC1A8F" w:rsidRPr="00865F12" w:rsidRDefault="00FC1A8F" w:rsidP="00FC1A8F">
      <w:pPr>
        <w:rPr>
          <w:rFonts w:asciiTheme="minorHAnsi" w:hAnsiTheme="minorHAnsi" w:cstheme="minorHAnsi"/>
        </w:rPr>
      </w:pPr>
    </w:p>
    <w:p w14:paraId="37A4891F" w14:textId="77777777" w:rsidR="00FC1A8F" w:rsidRPr="00833962" w:rsidRDefault="00FC1A8F" w:rsidP="00FC1A8F">
      <w:pPr>
        <w:pStyle w:val="Heading4"/>
        <w:spacing w:before="0"/>
        <w:rPr>
          <w:rFonts w:cs="Times New Roman"/>
        </w:rPr>
      </w:pPr>
      <w:r w:rsidRPr="00833962">
        <w:rPr>
          <w:rFonts w:cs="Calibri"/>
        </w:rPr>
        <w:t xml:space="preserve">Extinction outweighs sets the bar too low and </w:t>
      </w:r>
      <w:r>
        <w:rPr>
          <w:rFonts w:cs="Calibri"/>
        </w:rPr>
        <w:t>relate to lenient attitudes toward moral transgressions</w:t>
      </w:r>
    </w:p>
    <w:p w14:paraId="3E2D38F0" w14:textId="77777777" w:rsidR="00FC1A8F" w:rsidRPr="00833962" w:rsidRDefault="00FC1A8F" w:rsidP="00FC1A8F">
      <w:pPr>
        <w:spacing w:after="0"/>
      </w:pPr>
      <w:proofErr w:type="spellStart"/>
      <w:r w:rsidRPr="00833962">
        <w:rPr>
          <w:b/>
          <w:bCs/>
          <w:sz w:val="26"/>
          <w:szCs w:val="26"/>
        </w:rPr>
        <w:t>Kahane</w:t>
      </w:r>
      <w:proofErr w:type="spellEnd"/>
      <w:r w:rsidRPr="00833962">
        <w:rPr>
          <w:b/>
          <w:bCs/>
          <w:sz w:val="26"/>
          <w:szCs w:val="26"/>
        </w:rPr>
        <w:t xml:space="preserve"> et al 15</w:t>
      </w:r>
      <w:r w:rsidRPr="00833962">
        <w:t> </w:t>
      </w:r>
      <w:r w:rsidRPr="00123E9C">
        <w:t xml:space="preserve">(Guy </w:t>
      </w:r>
      <w:proofErr w:type="spellStart"/>
      <w:r w:rsidRPr="00123E9C">
        <w:t>Kahane</w:t>
      </w:r>
      <w:proofErr w:type="spellEnd"/>
      <w:r w:rsidRPr="00123E9C">
        <w:t xml:space="preserve">, Jim A.C. Everett, Brian D. Earp, Miguel Farias, and Julian Savulescu, *Director of Studies at the Oxford </w:t>
      </w:r>
      <w:proofErr w:type="spellStart"/>
      <w:r w:rsidRPr="00123E9C">
        <w:t>Uehiro</w:t>
      </w:r>
      <w:proofErr w:type="spellEnd"/>
      <w:r w:rsidRPr="00123E9C">
        <w:t xml:space="preserve"> Centre, **Assistant Professor at the University of Kent and Research Associate at the </w:t>
      </w:r>
      <w:proofErr w:type="spellStart"/>
      <w:r w:rsidRPr="00123E9C">
        <w:t>Uehiro</w:t>
      </w:r>
      <w:proofErr w:type="spellEnd"/>
      <w:r w:rsidRPr="00123E9C">
        <w:t xml:space="preserve"> Centre for Practical Ethics at the University of Oxford, ***Associate Director of the Yale-Hastings Program in Ethics and Health Policy at Yale University and The Hastings Center, ****Joined Coventry University to lead the Brain Belief and </w:t>
      </w:r>
      <w:proofErr w:type="spellStart"/>
      <w:r w:rsidRPr="00123E9C">
        <w:t>Behaviour</w:t>
      </w:r>
      <w:proofErr w:type="spellEnd"/>
      <w:r w:rsidRPr="00123E9C">
        <w:t xml:space="preserve"> research group, *****</w:t>
      </w:r>
      <w:proofErr w:type="spellStart"/>
      <w:r w:rsidRPr="00123E9C">
        <w:t>Uehiro</w:t>
      </w:r>
      <w:proofErr w:type="spellEnd"/>
      <w:r w:rsidRPr="00123E9C">
        <w:t xml:space="preserve"> Professor of Practical Ethics at the University of Oxford, January 2015, accessed on 10-31-2020, Cognition, "‘Utilitarian’ judgments in sacrificial moral dilemmas do not reflect impartial concern for the greater good", </w:t>
      </w:r>
      <w:hyperlink r:id="rId7" w:history="1">
        <w:r w:rsidRPr="00123E9C">
          <w:rPr>
            <w:rStyle w:val="Hyperlink"/>
          </w:rPr>
          <w:t>https://www.ncbi.nlm.nih.gov/pmc/articles/PMC4259516/</w:t>
        </w:r>
      </w:hyperlink>
      <w:r w:rsidRPr="00123E9C">
        <w:t>) *I don’t endorse ableist rhetoric //</w:t>
      </w:r>
      <w:r>
        <w:t>L</w:t>
      </w:r>
      <w:r w:rsidRPr="00123E9C">
        <w:t xml:space="preserve">ex </w:t>
      </w:r>
      <w:r>
        <w:t>D</w:t>
      </w:r>
      <w:r w:rsidRPr="00123E9C">
        <w:t>y</w:t>
      </w:r>
    </w:p>
    <w:p w14:paraId="67EE1E62" w14:textId="77777777" w:rsidR="00FC1A8F" w:rsidRPr="00A7613B" w:rsidRDefault="00FC1A8F" w:rsidP="00FC1A8F">
      <w:pPr>
        <w:spacing w:before="15" w:after="180" w:line="300" w:lineRule="atLeast"/>
        <w:rPr>
          <w:sz w:val="14"/>
        </w:rPr>
      </w:pPr>
      <w:r w:rsidRPr="00A7613B">
        <w:rPr>
          <w:sz w:val="14"/>
        </w:rPr>
        <w:t xml:space="preserve">A great deal of recent research has focused on hypothetical moral dilemmas in which one person needs to be sacrificed in order to save the lives of a greater number. It is widely assumed that these far-fetched sacrificial scenarios can shed new light on the fundamental opposition between utilitarian and non-utilitarian approaches to ethics (Greene, 2008; Greene et al., 2004; Singer, 2005). </w:t>
      </w:r>
      <w:r w:rsidRPr="00A7613B">
        <w:rPr>
          <w:rStyle w:val="Hyperlink"/>
          <w:sz w:val="14"/>
        </w:rPr>
        <w:t xml:space="preserve">However, such </w:t>
      </w:r>
      <w:r w:rsidRPr="0071177A">
        <w:rPr>
          <w:rStyle w:val="Emphasis"/>
          <w:highlight w:val="green"/>
        </w:rPr>
        <w:t>sacrificial dilemmas are merely one context in which util</w:t>
      </w:r>
      <w:r w:rsidRPr="00A7613B">
        <w:rPr>
          <w:rStyle w:val="Emphasis"/>
        </w:rPr>
        <w:t xml:space="preserve">itarian considerations happen to </w:t>
      </w:r>
      <w:r w:rsidRPr="0071177A">
        <w:rPr>
          <w:rStyle w:val="Emphasis"/>
          <w:highlight w:val="green"/>
        </w:rPr>
        <w:t>conflict with</w:t>
      </w:r>
      <w:r w:rsidRPr="00A7613B">
        <w:rPr>
          <w:rStyle w:val="Emphasis"/>
        </w:rPr>
        <w:t xml:space="preserve"> opposing </w:t>
      </w:r>
      <w:r w:rsidRPr="0071177A">
        <w:rPr>
          <w:rStyle w:val="Emphasis"/>
          <w:highlight w:val="green"/>
        </w:rPr>
        <w:t>moral views</w:t>
      </w:r>
      <w:r w:rsidRPr="00A7613B">
        <w:rPr>
          <w:rStyle w:val="Hyperlink"/>
          <w:sz w:val="14"/>
        </w:rPr>
        <w:t xml:space="preserve"> (</w:t>
      </w:r>
      <w:proofErr w:type="spellStart"/>
      <w:r w:rsidRPr="00A7613B">
        <w:rPr>
          <w:rStyle w:val="Hyperlink"/>
          <w:sz w:val="14"/>
        </w:rPr>
        <w:t>Kahane</w:t>
      </w:r>
      <w:proofErr w:type="spellEnd"/>
      <w:r w:rsidRPr="00A7613B">
        <w:rPr>
          <w:rStyle w:val="Hyperlink"/>
          <w:sz w:val="14"/>
        </w:rPr>
        <w:t xml:space="preserve"> &amp; </w:t>
      </w:r>
      <w:proofErr w:type="spellStart"/>
      <w:r w:rsidRPr="00A7613B">
        <w:rPr>
          <w:rStyle w:val="Hyperlink"/>
          <w:sz w:val="14"/>
        </w:rPr>
        <w:t>Shackel</w:t>
      </w:r>
      <w:proofErr w:type="spellEnd"/>
      <w:r w:rsidRPr="00A7613B">
        <w:rPr>
          <w:rStyle w:val="Hyperlink"/>
          <w:sz w:val="14"/>
        </w:rPr>
        <w:t xml:space="preserve">, 2010). To the extent that ‘utilitarian’ judgments in sacrificial dilemmas express concern for the greater good—that is, the utilitarian aim of impartially maximizing aggregate welfare—then we would expect such judgments to be associated with judgments and attitudes that clearly express such concern in other moral contexts. The set of </w:t>
      </w:r>
      <w:r w:rsidRPr="0071177A">
        <w:rPr>
          <w:rStyle w:val="Emphasis"/>
          <w:highlight w:val="green"/>
        </w:rPr>
        <w:t>studies</w:t>
      </w:r>
      <w:r w:rsidRPr="00A7613B">
        <w:rPr>
          <w:rStyle w:val="Emphasis"/>
        </w:rPr>
        <w:t xml:space="preserve"> presented here directly </w:t>
      </w:r>
      <w:r w:rsidRPr="0071177A">
        <w:rPr>
          <w:rStyle w:val="Emphasis"/>
          <w:highlight w:val="green"/>
        </w:rPr>
        <w:t>tested this</w:t>
      </w:r>
      <w:r w:rsidRPr="00A7613B">
        <w:rPr>
          <w:rStyle w:val="Emphasis"/>
        </w:rPr>
        <w:t xml:space="preserve"> prediction </w:t>
      </w:r>
      <w:r w:rsidRPr="0071177A">
        <w:rPr>
          <w:rStyle w:val="Emphasis"/>
          <w:highlight w:val="green"/>
        </w:rPr>
        <w:t>by investigating the relation</w:t>
      </w:r>
      <w:r w:rsidRPr="00A7613B">
        <w:rPr>
          <w:rStyle w:val="Emphasis"/>
        </w:rPr>
        <w:t xml:space="preserve">ship </w:t>
      </w:r>
      <w:r w:rsidRPr="0071177A">
        <w:rPr>
          <w:rStyle w:val="Emphasis"/>
          <w:highlight w:val="green"/>
        </w:rPr>
        <w:t>between</w:t>
      </w:r>
      <w:r w:rsidRPr="00A7613B">
        <w:rPr>
          <w:rStyle w:val="Emphasis"/>
        </w:rPr>
        <w:t xml:space="preserve"> so-called ‘</w:t>
      </w:r>
      <w:r w:rsidRPr="0071177A">
        <w:rPr>
          <w:rStyle w:val="Emphasis"/>
          <w:highlight w:val="green"/>
        </w:rPr>
        <w:t>util</w:t>
      </w:r>
      <w:r w:rsidRPr="00A7613B">
        <w:rPr>
          <w:rStyle w:val="Emphasis"/>
        </w:rPr>
        <w:t xml:space="preserve">itarian’ judgments in classical sacrificial dilemmas </w:t>
      </w:r>
      <w:r w:rsidRPr="0071177A">
        <w:rPr>
          <w:rStyle w:val="Emphasis"/>
          <w:highlight w:val="green"/>
        </w:rPr>
        <w:t xml:space="preserve">and </w:t>
      </w:r>
      <w:r w:rsidRPr="00A7613B">
        <w:rPr>
          <w:rStyle w:val="Emphasis"/>
        </w:rPr>
        <w:t>a</w:t>
      </w:r>
      <w:r w:rsidRPr="0071177A">
        <w:rPr>
          <w:rStyle w:val="Emphasis"/>
          <w:highlight w:val="green"/>
        </w:rPr>
        <w:t xml:space="preserve"> genuine</w:t>
      </w:r>
      <w:r w:rsidRPr="00A7613B">
        <w:rPr>
          <w:rStyle w:val="Emphasis"/>
        </w:rPr>
        <w:t xml:space="preserve"> impartial </w:t>
      </w:r>
      <w:r w:rsidRPr="0071177A">
        <w:rPr>
          <w:rStyle w:val="Emphasis"/>
          <w:highlight w:val="green"/>
        </w:rPr>
        <w:t>concern for the greater good</w:t>
      </w:r>
      <w:r w:rsidRPr="00A7613B">
        <w:rPr>
          <w:rStyle w:val="Hyperlink"/>
          <w:sz w:val="14"/>
        </w:rPr>
        <w:t xml:space="preserve">. Across four experiments employing a wide range of measures and investigations of attitudes, behavior and moral judgments, we repeatedly found that this prediction was not borne out: </w:t>
      </w:r>
      <w:r w:rsidRPr="00A7613B">
        <w:rPr>
          <w:rStyle w:val="Emphasis"/>
        </w:rPr>
        <w:t xml:space="preserve">a </w:t>
      </w:r>
      <w:r w:rsidRPr="0071177A">
        <w:rPr>
          <w:rStyle w:val="Emphasis"/>
          <w:highlight w:val="green"/>
        </w:rPr>
        <w:t>tendency to endorse the</w:t>
      </w:r>
      <w:r w:rsidRPr="00A7613B">
        <w:rPr>
          <w:rStyle w:val="Emphasis"/>
        </w:rPr>
        <w:t xml:space="preserve"> violent </w:t>
      </w:r>
      <w:r w:rsidRPr="0071177A">
        <w:rPr>
          <w:rStyle w:val="Emphasis"/>
          <w:highlight w:val="green"/>
        </w:rPr>
        <w:t xml:space="preserve">sacrifice of one </w:t>
      </w:r>
      <w:r w:rsidRPr="00A7613B">
        <w:rPr>
          <w:rStyle w:val="Emphasis"/>
        </w:rPr>
        <w:t xml:space="preserve">person in order </w:t>
      </w:r>
      <w:r w:rsidRPr="0071177A">
        <w:rPr>
          <w:rStyle w:val="Emphasis"/>
          <w:highlight w:val="green"/>
        </w:rPr>
        <w:t>to save a greater number was not (or</w:t>
      </w:r>
      <w:r w:rsidRPr="00A7613B">
        <w:rPr>
          <w:rStyle w:val="Emphasis"/>
        </w:rPr>
        <w:t xml:space="preserve"> even </w:t>
      </w:r>
      <w:r w:rsidRPr="0071177A">
        <w:rPr>
          <w:rStyle w:val="Emphasis"/>
          <w:highlight w:val="green"/>
        </w:rPr>
        <w:t>negatively) associated</w:t>
      </w:r>
      <w:r w:rsidRPr="00A7613B">
        <w:rPr>
          <w:rStyle w:val="Emphasis"/>
        </w:rPr>
        <w:t xml:space="preserve"> with paradigmatic markers of utilitarian </w:t>
      </w:r>
      <w:r w:rsidRPr="0071177A">
        <w:rPr>
          <w:rStyle w:val="Emphasis"/>
          <w:highlight w:val="green"/>
        </w:rPr>
        <w:t>concern</w:t>
      </w:r>
      <w:r w:rsidRPr="00A7613B">
        <w:rPr>
          <w:rStyle w:val="Emphasis"/>
        </w:rPr>
        <w:t xml:space="preserve"> for the greater good</w:t>
      </w:r>
      <w:r w:rsidRPr="00A7613B">
        <w:rPr>
          <w:rStyle w:val="Hyperlink"/>
          <w:sz w:val="14"/>
        </w:rPr>
        <w:t>.</w:t>
      </w:r>
      <w:r w:rsidRPr="00A7613B">
        <w:rPr>
          <w:sz w:val="14"/>
        </w:rPr>
        <w:t xml:space="preserve"> These included identification with humanity as a whole; donation to charities that help people in need in other countries; judgments about our moral obligations to help children in need in developing countries, and to prevent animal suffering and harm to future generations; and an impartial approach to morality that does not privilege the interests of oneself, one’s family, or one’s country over the greater good. This lack of association remained even when the utilitarian justification for such views was made explicit and unequivocal. </w:t>
      </w:r>
      <w:r w:rsidRPr="00A7613B">
        <w:rPr>
          <w:rStyle w:val="Hyperlink"/>
          <w:sz w:val="14"/>
        </w:rPr>
        <w:t xml:space="preserve">By contrast, many (though not all) of these markers of concern for the greater good were inter-correlated. </w:t>
      </w:r>
      <w:r w:rsidRPr="00A7613B">
        <w:rPr>
          <w:rStyle w:val="Emphasis"/>
        </w:rPr>
        <w:t xml:space="preserve">In fact, </w:t>
      </w:r>
      <w:r w:rsidRPr="0071177A">
        <w:rPr>
          <w:rStyle w:val="Emphasis"/>
          <w:highlight w:val="green"/>
        </w:rPr>
        <w:t>responses designated as ‘utilitarian’</w:t>
      </w:r>
      <w:r w:rsidRPr="00A7613B">
        <w:rPr>
          <w:rStyle w:val="Emphasis"/>
        </w:rPr>
        <w:t xml:space="preserve"> in the current literature </w:t>
      </w:r>
      <w:r w:rsidRPr="0071177A">
        <w:rPr>
          <w:rStyle w:val="Emphasis"/>
          <w:highlight w:val="green"/>
        </w:rPr>
        <w:t>were strongly associated with</w:t>
      </w:r>
      <w:r w:rsidRPr="00A7613B">
        <w:rPr>
          <w:rStyle w:val="Emphasis"/>
        </w:rPr>
        <w:t xml:space="preserve"> traits, attitudes and moral judgments (primary psychopathy, rational </w:t>
      </w:r>
      <w:r w:rsidRPr="0071177A">
        <w:rPr>
          <w:rStyle w:val="Emphasis"/>
          <w:highlight w:val="green"/>
        </w:rPr>
        <w:t>egoism</w:t>
      </w:r>
      <w:r w:rsidRPr="00A7613B">
        <w:rPr>
          <w:rStyle w:val="Emphasis"/>
        </w:rPr>
        <w:t xml:space="preserve">, </w:t>
      </w:r>
      <w:r w:rsidRPr="0071177A">
        <w:rPr>
          <w:rStyle w:val="Emphasis"/>
          <w:highlight w:val="green"/>
        </w:rPr>
        <w:t xml:space="preserve">and </w:t>
      </w:r>
      <w:r w:rsidRPr="00A7613B">
        <w:rPr>
          <w:rStyle w:val="Emphasis"/>
        </w:rPr>
        <w:t>a</w:t>
      </w:r>
      <w:r w:rsidRPr="0071177A">
        <w:rPr>
          <w:rStyle w:val="Emphasis"/>
          <w:highlight w:val="green"/>
        </w:rPr>
        <w:t xml:space="preserve"> lenient attitude toward </w:t>
      </w:r>
      <w:r w:rsidRPr="00A7613B">
        <w:rPr>
          <w:rStyle w:val="Emphasis"/>
        </w:rPr>
        <w:t>clear</w:t>
      </w:r>
      <w:r w:rsidRPr="0071177A">
        <w:rPr>
          <w:rStyle w:val="Emphasis"/>
          <w:highlight w:val="green"/>
        </w:rPr>
        <w:t xml:space="preserve"> moral transgressions</w:t>
      </w:r>
      <w:r w:rsidRPr="00A7613B">
        <w:rPr>
          <w:rStyle w:val="Emphasis"/>
        </w:rPr>
        <w:t xml:space="preserve">) that are diametrically </w:t>
      </w:r>
      <w:r w:rsidRPr="0071177A">
        <w:rPr>
          <w:rStyle w:val="Emphasis"/>
          <w:highlight w:val="green"/>
        </w:rPr>
        <w:t>opposed to the</w:t>
      </w:r>
      <w:r w:rsidRPr="00A7613B">
        <w:rPr>
          <w:rStyle w:val="Emphasis"/>
        </w:rPr>
        <w:t xml:space="preserve"> impartial concern for the greater good that is at the </w:t>
      </w:r>
      <w:r w:rsidRPr="0071177A">
        <w:rPr>
          <w:rStyle w:val="Emphasis"/>
          <w:highlight w:val="green"/>
        </w:rPr>
        <w:t>heart of util</w:t>
      </w:r>
      <w:r w:rsidRPr="00A7613B">
        <w:rPr>
          <w:rStyle w:val="Emphasis"/>
        </w:rPr>
        <w:t>itarian ethics.</w:t>
      </w:r>
      <w:r w:rsidRPr="00A7613B">
        <w:rPr>
          <w:sz w:val="14"/>
        </w:rPr>
        <w:t xml:space="preserve"> While prior studies have already associated ‘utilitarian’ judgment with antisocial traits (Bartels &amp; Pizarro, 2011; Glenn et al., 2010; </w:t>
      </w:r>
      <w:proofErr w:type="spellStart"/>
      <w:r w:rsidRPr="00A7613B">
        <w:rPr>
          <w:sz w:val="14"/>
        </w:rPr>
        <w:t>Koenigs</w:t>
      </w:r>
      <w:proofErr w:type="spellEnd"/>
      <w:r w:rsidRPr="00A7613B">
        <w:rPr>
          <w:sz w:val="14"/>
        </w:rPr>
        <w:t xml:space="preserve"> et al., 2012; </w:t>
      </w:r>
      <w:proofErr w:type="spellStart"/>
      <w:r w:rsidRPr="00A7613B">
        <w:rPr>
          <w:sz w:val="14"/>
        </w:rPr>
        <w:t>Wiech</w:t>
      </w:r>
      <w:proofErr w:type="spellEnd"/>
      <w:r w:rsidRPr="00A7613B">
        <w:rPr>
          <w:sz w:val="14"/>
        </w:rPr>
        <w:t xml:space="preserve"> et al., 2013), here we show that such judgments are also tied to explicit amoral and self-centered judgments. Moreover, while these further associations were largely driven by antisocial tendencies, some (such as the more lenient attitude toward clear moral transgressions) were present even when we controlled for these antisocial traits. </w:t>
      </w:r>
    </w:p>
    <w:p w14:paraId="35109594" w14:textId="77777777" w:rsidR="00FC1A8F" w:rsidRDefault="00FC1A8F" w:rsidP="00FC1A8F">
      <w:pPr>
        <w:rPr>
          <w:rFonts w:asciiTheme="minorHAnsi" w:hAnsiTheme="minorHAnsi" w:cstheme="minorHAnsi"/>
        </w:rPr>
      </w:pPr>
    </w:p>
    <w:p w14:paraId="584731E5" w14:textId="77777777" w:rsidR="00FC1A8F" w:rsidRDefault="00FC1A8F" w:rsidP="00FC1A8F">
      <w:pPr>
        <w:rPr>
          <w:rFonts w:asciiTheme="minorHAnsi" w:hAnsiTheme="minorHAnsi" w:cstheme="minorHAnsi"/>
        </w:rPr>
      </w:pPr>
    </w:p>
    <w:p w14:paraId="3E5203F2" w14:textId="77777777" w:rsidR="00FC1A8F" w:rsidRPr="00865F12" w:rsidRDefault="00FC1A8F" w:rsidP="00FC1A8F">
      <w:pPr>
        <w:pStyle w:val="Heading3"/>
        <w:spacing w:before="0" w:line="240" w:lineRule="auto"/>
        <w:rPr>
          <w:rFonts w:asciiTheme="minorHAnsi" w:hAnsiTheme="minorHAnsi" w:cstheme="minorHAnsi"/>
        </w:rPr>
      </w:pPr>
      <w:r>
        <w:rPr>
          <w:rFonts w:asciiTheme="minorHAnsi" w:eastAsia="Calibri" w:hAnsiTheme="minorHAnsi" w:cstheme="minorHAnsi"/>
        </w:rPr>
        <w:t>AT:</w:t>
      </w:r>
      <w:r w:rsidRPr="00865F12">
        <w:rPr>
          <w:rFonts w:asciiTheme="minorHAnsi" w:eastAsia="Calibri" w:hAnsiTheme="minorHAnsi" w:cstheme="minorHAnsi"/>
        </w:rPr>
        <w:t xml:space="preserve"> Actor Spec</w:t>
      </w:r>
    </w:p>
    <w:p w14:paraId="6B6E2803" w14:textId="77777777" w:rsidR="00FC1A8F" w:rsidRDefault="00FC1A8F" w:rsidP="00FC1A8F">
      <w:pPr>
        <w:pStyle w:val="Heading4"/>
      </w:pPr>
      <w:r>
        <w:t xml:space="preserve">[1] Is ought fallacy – just because </w:t>
      </w:r>
      <w:r>
        <w:rPr>
          <w:u w:val="single"/>
        </w:rPr>
        <w:t>policies</w:t>
      </w:r>
      <w:r>
        <w:t xml:space="preserve"> use it doesn’t mean they </w:t>
      </w:r>
      <w:r>
        <w:rPr>
          <w:u w:val="single"/>
        </w:rPr>
        <w:t>should</w:t>
      </w:r>
      <w:r>
        <w:t xml:space="preserve"> – it’s not </w:t>
      </w:r>
      <w:r>
        <w:rPr>
          <w:u w:val="single"/>
        </w:rPr>
        <w:t>unfeasible</w:t>
      </w:r>
      <w:r>
        <w:t xml:space="preserve"> to K politics one can demand </w:t>
      </w:r>
      <w:r>
        <w:rPr>
          <w:u w:val="single"/>
        </w:rPr>
        <w:t>radical change</w:t>
      </w:r>
      <w:r>
        <w:t xml:space="preserve"> through </w:t>
      </w:r>
      <w:r>
        <w:rPr>
          <w:u w:val="single"/>
        </w:rPr>
        <w:t>infiltrating politics</w:t>
      </w:r>
      <w:r>
        <w:t xml:space="preserve">. </w:t>
      </w:r>
    </w:p>
    <w:p w14:paraId="7C01F7C4" w14:textId="77777777" w:rsidR="00FC1A8F" w:rsidRPr="00D62314" w:rsidRDefault="00FC1A8F" w:rsidP="00FC1A8F">
      <w:pPr>
        <w:pStyle w:val="Heading4"/>
      </w:pPr>
      <w:r>
        <w:t xml:space="preserve">[2] That’s a link – </w:t>
      </w:r>
    </w:p>
    <w:p w14:paraId="728B23FE" w14:textId="77777777" w:rsidR="00FC1A8F" w:rsidRPr="00865F12" w:rsidRDefault="00FC1A8F" w:rsidP="00FC1A8F">
      <w:pPr>
        <w:rPr>
          <w:rFonts w:asciiTheme="minorHAnsi" w:hAnsiTheme="minorHAnsi" w:cstheme="minorHAnsi"/>
        </w:rPr>
      </w:pPr>
    </w:p>
    <w:p w14:paraId="5EF0C8F9" w14:textId="77777777" w:rsidR="00FC1A8F" w:rsidRPr="00865F12" w:rsidRDefault="00FC1A8F" w:rsidP="00FC1A8F">
      <w:pPr>
        <w:pStyle w:val="Heading3"/>
        <w:spacing w:before="0" w:line="240" w:lineRule="auto"/>
        <w:rPr>
          <w:rFonts w:asciiTheme="minorHAnsi" w:eastAsia="Calibri" w:hAnsiTheme="minorHAnsi" w:cstheme="minorHAnsi"/>
          <w:sz w:val="44"/>
          <w:szCs w:val="44"/>
        </w:rPr>
      </w:pPr>
      <w:r>
        <w:rPr>
          <w:rFonts w:asciiTheme="minorHAnsi" w:hAnsiTheme="minorHAnsi" w:cstheme="minorHAnsi"/>
        </w:rPr>
        <w:t>TJFs – O/V</w:t>
      </w:r>
    </w:p>
    <w:p w14:paraId="565AE27B" w14:textId="77777777" w:rsidR="00FC1A8F" w:rsidRPr="00865F12" w:rsidRDefault="00FC1A8F" w:rsidP="00FC1A8F">
      <w:pPr>
        <w:pStyle w:val="Heading4"/>
        <w:rPr>
          <w:rFonts w:asciiTheme="minorHAnsi" w:hAnsiTheme="minorHAnsi" w:cstheme="minorHAnsi"/>
        </w:rPr>
      </w:pPr>
      <w:r w:rsidRPr="00865F12">
        <w:rPr>
          <w:rFonts w:asciiTheme="minorHAnsi" w:hAnsiTheme="minorHAnsi" w:cstheme="minorHAnsi"/>
        </w:rPr>
        <w:t xml:space="preserve">[1] TJFs are a voting issue – they kill all </w:t>
      </w:r>
      <w:proofErr w:type="spellStart"/>
      <w:r w:rsidRPr="00865F12">
        <w:rPr>
          <w:rFonts w:asciiTheme="minorHAnsi" w:hAnsiTheme="minorHAnsi" w:cstheme="minorHAnsi"/>
        </w:rPr>
        <w:t>phil</w:t>
      </w:r>
      <w:proofErr w:type="spellEnd"/>
      <w:r w:rsidRPr="00865F12">
        <w:rPr>
          <w:rFonts w:asciiTheme="minorHAnsi" w:hAnsiTheme="minorHAnsi" w:cstheme="minorHAnsi"/>
        </w:rPr>
        <w:t xml:space="preserve"> education because people don’t have to explain why your </w:t>
      </w:r>
      <w:proofErr w:type="spellStart"/>
      <w:r w:rsidRPr="00865F12">
        <w:rPr>
          <w:rFonts w:asciiTheme="minorHAnsi" w:hAnsiTheme="minorHAnsi" w:cstheme="minorHAnsi"/>
        </w:rPr>
        <w:t>fwk</w:t>
      </w:r>
      <w:proofErr w:type="spellEnd"/>
      <w:r w:rsidRPr="00865F12">
        <w:rPr>
          <w:rFonts w:asciiTheme="minorHAnsi" w:hAnsiTheme="minorHAnsi" w:cstheme="minorHAnsi"/>
        </w:rPr>
        <w:t xml:space="preserve"> is good. Phil ed o/w since its unique to LD and most specific to the context of us as LD debaters.</w:t>
      </w:r>
    </w:p>
    <w:p w14:paraId="77AF6358" w14:textId="77777777" w:rsidR="00FC1A8F" w:rsidRPr="00865F12" w:rsidRDefault="00FC1A8F" w:rsidP="00FC1A8F">
      <w:pPr>
        <w:pStyle w:val="Heading4"/>
        <w:rPr>
          <w:rFonts w:asciiTheme="minorHAnsi" w:hAnsiTheme="minorHAnsi" w:cstheme="minorHAnsi"/>
        </w:rPr>
      </w:pPr>
      <w:r w:rsidRPr="00865F12">
        <w:rPr>
          <w:rFonts w:asciiTheme="minorHAnsi" w:hAnsiTheme="minorHAnsi" w:cstheme="minorHAnsi"/>
        </w:rPr>
        <w:t xml:space="preserve">[2] Jurisdiction – if we prove your framework is incoherent its illogical for the judges to vote on it. </w:t>
      </w:r>
    </w:p>
    <w:p w14:paraId="1E831EEE" w14:textId="77777777" w:rsidR="00FC1A8F" w:rsidRDefault="00FC1A8F" w:rsidP="00FC1A8F">
      <w:pPr>
        <w:rPr>
          <w:sz w:val="44"/>
          <w:szCs w:val="44"/>
        </w:rPr>
      </w:pPr>
    </w:p>
    <w:p w14:paraId="274662F5" w14:textId="77777777" w:rsidR="00FC1A8F" w:rsidRPr="002E2E24" w:rsidRDefault="00FC1A8F" w:rsidP="00FC1A8F">
      <w:pPr>
        <w:pStyle w:val="Heading4"/>
        <w:rPr>
          <w:rFonts w:asciiTheme="minorHAnsi" w:hAnsiTheme="minorHAnsi" w:cstheme="minorHAnsi"/>
        </w:rPr>
      </w:pPr>
      <w:r w:rsidRPr="002E2E24">
        <w:rPr>
          <w:rFonts w:asciiTheme="minorHAnsi" w:hAnsiTheme="minorHAnsi" w:cstheme="minorHAnsi"/>
        </w:rPr>
        <w:t xml:space="preserve">Maintaining US hegemony makes war with China inevitable – rising military and economic capabilities, regional rivalries, alliances, will escalate to great power war – Multipolarity from US </w:t>
      </w:r>
      <w:proofErr w:type="spellStart"/>
      <w:r w:rsidRPr="002E2E24">
        <w:rPr>
          <w:rFonts w:asciiTheme="minorHAnsi" w:hAnsiTheme="minorHAnsi" w:cstheme="minorHAnsi"/>
        </w:rPr>
        <w:t>hege</w:t>
      </w:r>
      <w:proofErr w:type="spellEnd"/>
      <w:r w:rsidRPr="002E2E24">
        <w:rPr>
          <w:rFonts w:asciiTheme="minorHAnsi" w:hAnsiTheme="minorHAnsi" w:cstheme="minorHAnsi"/>
        </w:rPr>
        <w:t xml:space="preserve"> decline preserves some influence while allowing cooperation with China over mutual interest such as economic growth, international security and non-proliferation that ensure peace</w:t>
      </w:r>
    </w:p>
    <w:p w14:paraId="524F2A51" w14:textId="77777777" w:rsidR="00FC1A8F" w:rsidRPr="002E2E24" w:rsidRDefault="00FC1A8F" w:rsidP="00FC1A8F">
      <w:pPr>
        <w:rPr>
          <w:rStyle w:val="Style13ptBold"/>
          <w:rFonts w:asciiTheme="minorHAnsi" w:hAnsiTheme="minorHAnsi" w:cstheme="minorHAnsi"/>
        </w:rPr>
      </w:pPr>
      <w:proofErr w:type="spellStart"/>
      <w:r w:rsidRPr="002E2E24">
        <w:rPr>
          <w:rStyle w:val="Style13ptBold"/>
          <w:rFonts w:asciiTheme="minorHAnsi" w:hAnsiTheme="minorHAnsi" w:cstheme="minorHAnsi"/>
        </w:rPr>
        <w:t>Keay</w:t>
      </w:r>
      <w:proofErr w:type="spellEnd"/>
      <w:r w:rsidRPr="002E2E24">
        <w:rPr>
          <w:rStyle w:val="Style13ptBold"/>
          <w:rFonts w:asciiTheme="minorHAnsi" w:hAnsiTheme="minorHAnsi" w:cstheme="minorHAnsi"/>
        </w:rPr>
        <w:t xml:space="preserve"> 18</w:t>
      </w:r>
      <w:r w:rsidRPr="002E2E24">
        <w:rPr>
          <w:rFonts w:asciiTheme="minorHAnsi" w:hAnsiTheme="minorHAnsi" w:cstheme="minorHAnsi"/>
        </w:rPr>
        <w:t xml:space="preserve"> (Leo </w:t>
      </w:r>
      <w:proofErr w:type="spellStart"/>
      <w:r w:rsidRPr="002E2E24">
        <w:rPr>
          <w:rFonts w:asciiTheme="minorHAnsi" w:hAnsiTheme="minorHAnsi" w:cstheme="minorHAnsi"/>
        </w:rPr>
        <w:t>Keay</w:t>
      </w:r>
      <w:proofErr w:type="spellEnd"/>
      <w:r w:rsidRPr="002E2E24">
        <w:rPr>
          <w:rFonts w:asciiTheme="minorHAnsi" w:hAnsiTheme="minorHAnsi" w:cstheme="minorHAnsi"/>
        </w:rPr>
        <w:t xml:space="preserve">, a graduate in Modern History from Oxford University and a current MA applicant in International Relations, “Sleepwalking into </w:t>
      </w:r>
      <w:proofErr w:type="spellStart"/>
      <w:r w:rsidRPr="002E2E24">
        <w:rPr>
          <w:rFonts w:asciiTheme="minorHAnsi" w:hAnsiTheme="minorHAnsi" w:cstheme="minorHAnsi"/>
        </w:rPr>
        <w:t>Thucydides's</w:t>
      </w:r>
      <w:proofErr w:type="spellEnd"/>
      <w:r w:rsidRPr="002E2E24">
        <w:rPr>
          <w:rFonts w:asciiTheme="minorHAnsi" w:hAnsiTheme="minorHAnsi" w:cstheme="minorHAnsi"/>
        </w:rPr>
        <w:t xml:space="preserve"> Trap: The Perils of US Hegemony,” [</w:t>
      </w:r>
      <w:proofErr w:type="spellStart"/>
      <w:r w:rsidRPr="002E2E24">
        <w:rPr>
          <w:rFonts w:asciiTheme="minorHAnsi" w:hAnsiTheme="minorHAnsi" w:cstheme="minorHAnsi"/>
        </w:rPr>
        <w:t>Istituto</w:t>
      </w:r>
      <w:proofErr w:type="spellEnd"/>
      <w:r w:rsidRPr="002E2E24">
        <w:rPr>
          <w:rFonts w:asciiTheme="minorHAnsi" w:hAnsiTheme="minorHAnsi" w:cstheme="minorHAnsi"/>
        </w:rPr>
        <w:t xml:space="preserve"> </w:t>
      </w:r>
      <w:proofErr w:type="spellStart"/>
      <w:r w:rsidRPr="002E2E24">
        <w:rPr>
          <w:rFonts w:asciiTheme="minorHAnsi" w:hAnsiTheme="minorHAnsi" w:cstheme="minorHAnsi"/>
        </w:rPr>
        <w:t>Affari</w:t>
      </w:r>
      <w:proofErr w:type="spellEnd"/>
      <w:r w:rsidRPr="002E2E24">
        <w:rPr>
          <w:rFonts w:asciiTheme="minorHAnsi" w:hAnsiTheme="minorHAnsi" w:cstheme="minorHAnsi"/>
        </w:rPr>
        <w:t xml:space="preserve"> </w:t>
      </w:r>
      <w:proofErr w:type="spellStart"/>
      <w:r w:rsidRPr="002E2E24">
        <w:rPr>
          <w:rFonts w:asciiTheme="minorHAnsi" w:hAnsiTheme="minorHAnsi" w:cstheme="minorHAnsi"/>
        </w:rPr>
        <w:t>Internazionali</w:t>
      </w:r>
      <w:proofErr w:type="spellEnd"/>
      <w:r w:rsidRPr="002E2E24">
        <w:rPr>
          <w:rFonts w:asciiTheme="minorHAnsi" w:hAnsiTheme="minorHAnsi" w:cstheme="minorHAnsi"/>
        </w:rPr>
        <w:t>], February 2018, accessed: 7/10/18, http://www.iai.it/en/pubblicazioni/sleepwalking-thucydidess-trap-perils-us-hegemony)//DCai</w:t>
      </w:r>
    </w:p>
    <w:p w14:paraId="4217530C" w14:textId="77777777" w:rsidR="00FC1A8F" w:rsidRDefault="00FC1A8F" w:rsidP="00FC1A8F">
      <w:pPr>
        <w:rPr>
          <w:rFonts w:asciiTheme="minorHAnsi" w:hAnsiTheme="minorHAnsi" w:cstheme="minorHAnsi"/>
          <w:sz w:val="16"/>
        </w:rPr>
      </w:pPr>
      <w:r w:rsidRPr="002E2E24">
        <w:rPr>
          <w:rStyle w:val="StyleUnderline"/>
          <w:rFonts w:asciiTheme="minorHAnsi" w:hAnsiTheme="minorHAnsi" w:cstheme="minorHAnsi"/>
        </w:rPr>
        <w:t>The threat of great power warfare is the defining geopolitical question of this age</w:t>
      </w:r>
      <w:r w:rsidRPr="002E2E24">
        <w:rPr>
          <w:rFonts w:asciiTheme="minorHAnsi" w:hAnsiTheme="minorHAnsi" w:cstheme="minorHAnsi"/>
          <w:sz w:val="16"/>
        </w:rPr>
        <w:t xml:space="preserve">. The 2018 National </w:t>
      </w:r>
      <w:proofErr w:type="spellStart"/>
      <w:r w:rsidRPr="002E2E24">
        <w:rPr>
          <w:rFonts w:asciiTheme="minorHAnsi" w:hAnsiTheme="minorHAnsi" w:cstheme="minorHAnsi"/>
          <w:sz w:val="16"/>
        </w:rPr>
        <w:t>Defence</w:t>
      </w:r>
      <w:proofErr w:type="spellEnd"/>
      <w:r w:rsidRPr="002E2E24">
        <w:rPr>
          <w:rFonts w:asciiTheme="minorHAnsi" w:hAnsiTheme="minorHAnsi" w:cstheme="minorHAnsi"/>
          <w:sz w:val="16"/>
        </w:rPr>
        <w:t xml:space="preserve"> Strategy (NDS) describes </w:t>
      </w:r>
      <w:r w:rsidRPr="002E2E24">
        <w:rPr>
          <w:rStyle w:val="StyleUnderline"/>
          <w:rFonts w:asciiTheme="minorHAnsi" w:hAnsiTheme="minorHAnsi" w:cstheme="minorHAnsi"/>
        </w:rPr>
        <w:t>the re-emergence of long-term strategic competition with revisionist great powers as “the central challenge to U.S. prosperity and security</w:t>
      </w:r>
      <w:r w:rsidRPr="002E2E24">
        <w:rPr>
          <w:rFonts w:asciiTheme="minorHAnsi" w:hAnsiTheme="minorHAnsi" w:cstheme="minorHAnsi"/>
          <w:sz w:val="16"/>
        </w:rPr>
        <w:t xml:space="preserve">”.[1] </w:t>
      </w:r>
      <w:r w:rsidRPr="002E2E24">
        <w:rPr>
          <w:rStyle w:val="StyleUnderline"/>
          <w:rFonts w:asciiTheme="minorHAnsi" w:hAnsiTheme="minorHAnsi" w:cstheme="minorHAnsi"/>
          <w:highlight w:val="green"/>
        </w:rPr>
        <w:t>China is America’s chief competitor</w:t>
      </w:r>
      <w:r w:rsidRPr="002E2E24">
        <w:rPr>
          <w:rStyle w:val="StyleUnderline"/>
          <w:rFonts w:asciiTheme="minorHAnsi" w:hAnsiTheme="minorHAnsi" w:cstheme="minorHAnsi"/>
        </w:rPr>
        <w:t>; seeking to rectify its “century of humiliation”, Beijing aspires to regional influence and power across East Asia. Its growing military capabilities, especially its anti-access/area denial technologies, are intended to achieve strategic dominance in the South China Sea.</w:t>
      </w:r>
      <w:r w:rsidRPr="002E2E24">
        <w:rPr>
          <w:rFonts w:asciiTheme="minorHAnsi" w:hAnsiTheme="minorHAnsi" w:cstheme="minorHAnsi"/>
          <w:sz w:val="16"/>
        </w:rPr>
        <w:t xml:space="preserve"> Meanwhile, </w:t>
      </w:r>
      <w:r w:rsidRPr="002E2E24">
        <w:rPr>
          <w:rStyle w:val="StyleUnderline"/>
          <w:rFonts w:asciiTheme="minorHAnsi" w:hAnsiTheme="minorHAnsi" w:cstheme="minorHAnsi"/>
        </w:rPr>
        <w:t xml:space="preserve">it seeks geo-economic influence over the region (and beyond) by becoming the leading provider of infrastructural investment and advanced industrial products to its </w:t>
      </w:r>
      <w:proofErr w:type="spellStart"/>
      <w:r w:rsidRPr="002E2E24">
        <w:rPr>
          <w:rStyle w:val="StyleUnderline"/>
          <w:rFonts w:asciiTheme="minorHAnsi" w:hAnsiTheme="minorHAnsi" w:cstheme="minorHAnsi"/>
        </w:rPr>
        <w:t>neighbours</w:t>
      </w:r>
      <w:proofErr w:type="spellEnd"/>
      <w:r w:rsidRPr="002E2E24">
        <w:rPr>
          <w:rFonts w:asciiTheme="minorHAnsi" w:hAnsiTheme="minorHAnsi" w:cstheme="minorHAnsi"/>
          <w:sz w:val="16"/>
        </w:rPr>
        <w:t>.[2] The most sophisticated analysis of this issue consists of Graham T. Allison’s notion of the “</w:t>
      </w:r>
      <w:proofErr w:type="spellStart"/>
      <w:r w:rsidRPr="002E2E24">
        <w:rPr>
          <w:rFonts w:asciiTheme="minorHAnsi" w:hAnsiTheme="minorHAnsi" w:cstheme="minorHAnsi"/>
          <w:sz w:val="16"/>
        </w:rPr>
        <w:t>Thucydides’s</w:t>
      </w:r>
      <w:proofErr w:type="spellEnd"/>
      <w:r w:rsidRPr="002E2E24">
        <w:rPr>
          <w:rFonts w:asciiTheme="minorHAnsi" w:hAnsiTheme="minorHAnsi" w:cstheme="minorHAnsi"/>
          <w:sz w:val="16"/>
        </w:rPr>
        <w:t xml:space="preserve"> trap”. Drawing on the Greek historian’s maxim that “it was the rise of Athens and the fear that this instilled in Sparta that made war inevitable”, Allison contends that </w:t>
      </w:r>
      <w:r w:rsidRPr="002E2E24">
        <w:rPr>
          <w:rStyle w:val="StyleUnderline"/>
          <w:rFonts w:asciiTheme="minorHAnsi" w:hAnsiTheme="minorHAnsi" w:cstheme="minorHAnsi"/>
          <w:highlight w:val="green"/>
        </w:rPr>
        <w:t>the growth of a rising power’s capabilities relative to those of a ruling power greatly increases the probability of war</w:t>
      </w:r>
      <w:r w:rsidRPr="002E2E24">
        <w:rPr>
          <w:rStyle w:val="StyleUnderline"/>
          <w:rFonts w:asciiTheme="minorHAnsi" w:hAnsiTheme="minorHAnsi" w:cstheme="minorHAnsi"/>
        </w:rPr>
        <w:t>.</w:t>
      </w:r>
      <w:r w:rsidRPr="002E2E24">
        <w:rPr>
          <w:rFonts w:asciiTheme="minorHAnsi" w:hAnsiTheme="minorHAnsi" w:cstheme="minorHAnsi"/>
          <w:sz w:val="16"/>
        </w:rPr>
        <w:t xml:space="preserve"> This occurs for two reasons: “</w:t>
      </w:r>
      <w:r w:rsidRPr="002E2E24">
        <w:rPr>
          <w:rStyle w:val="StyleUnderline"/>
          <w:rFonts w:asciiTheme="minorHAnsi" w:hAnsiTheme="minorHAnsi" w:cstheme="minorHAnsi"/>
        </w:rPr>
        <w:t>rising power syndrome”, whereby the ascending polity exhibits a hubristic sense of self-importance and aggression; and “ruling power syndrome”, whereby the established power suffers from a paranoid sense of insecurity at its own decline</w:t>
      </w:r>
      <w:r w:rsidRPr="002E2E24">
        <w:rPr>
          <w:rFonts w:asciiTheme="minorHAnsi" w:hAnsiTheme="minorHAnsi" w:cstheme="minorHAnsi"/>
          <w:sz w:val="16"/>
        </w:rPr>
        <w:t xml:space="preserve">.[3] Nevertheless, Allison does believe that </w:t>
      </w:r>
      <w:proofErr w:type="spellStart"/>
      <w:r w:rsidRPr="002E2E24">
        <w:rPr>
          <w:rFonts w:asciiTheme="minorHAnsi" w:hAnsiTheme="minorHAnsi" w:cstheme="minorHAnsi"/>
          <w:sz w:val="16"/>
        </w:rPr>
        <w:t>Thucydides’s</w:t>
      </w:r>
      <w:proofErr w:type="spellEnd"/>
      <w:r w:rsidRPr="002E2E24">
        <w:rPr>
          <w:rFonts w:asciiTheme="minorHAnsi" w:hAnsiTheme="minorHAnsi" w:cstheme="minorHAnsi"/>
          <w:sz w:val="16"/>
        </w:rPr>
        <w:t xml:space="preserve"> trap can be avoided. In four out of his sixteen historical case studies, ruling powers did peacefully accommodate rising powers. One notable example was the “Great Rapprochement” between Britain and the US at the end of the nineteenth-century.[4] Britain conceded supremacy in the Western hemisphere to the US because it faced a more direct threat to its imperial possessions and naval supremacy from Germany. Britain therefore sacrificed its vested interests in one domain to preserve its vital interests in another.[5] Allison recommends that Washington pursue a similar course, </w:t>
      </w:r>
      <w:proofErr w:type="spellStart"/>
      <w:r w:rsidRPr="002E2E24">
        <w:rPr>
          <w:rFonts w:asciiTheme="minorHAnsi" w:hAnsiTheme="minorHAnsi" w:cstheme="minorHAnsi"/>
          <w:sz w:val="16"/>
        </w:rPr>
        <w:t>prioritising</w:t>
      </w:r>
      <w:proofErr w:type="spellEnd"/>
      <w:r w:rsidRPr="002E2E24">
        <w:rPr>
          <w:rFonts w:asciiTheme="minorHAnsi" w:hAnsiTheme="minorHAnsi" w:cstheme="minorHAnsi"/>
          <w:sz w:val="16"/>
        </w:rPr>
        <w:t xml:space="preserve"> the avoidance of nuclear war over its strategic and economic primacy in the Pacific.[6] While Professor Allison’s effort to draw lessons from history is praiseworthy, his analysis of the “Great Rapprochement” misses an important point. </w:t>
      </w:r>
      <w:r w:rsidRPr="002E2E24">
        <w:rPr>
          <w:rStyle w:val="StyleUnderline"/>
          <w:rFonts w:asciiTheme="minorHAnsi" w:hAnsiTheme="minorHAnsi" w:cstheme="minorHAnsi"/>
        </w:rPr>
        <w:t>Unlike twenty-first century America, nineteenth-century Britain was not a hegemon. Despite its naval superiority, Britain was never a significant land power in continental Europe</w:t>
      </w:r>
      <w:r w:rsidRPr="002E2E24">
        <w:rPr>
          <w:rFonts w:asciiTheme="minorHAnsi" w:hAnsiTheme="minorHAnsi" w:cstheme="minorHAnsi"/>
          <w:sz w:val="16"/>
        </w:rPr>
        <w:t xml:space="preserve">.[7] </w:t>
      </w:r>
      <w:r w:rsidRPr="002E2E24">
        <w:rPr>
          <w:rStyle w:val="StyleUnderline"/>
          <w:rFonts w:asciiTheme="minorHAnsi" w:hAnsiTheme="minorHAnsi" w:cstheme="minorHAnsi"/>
        </w:rPr>
        <w:t>It was instead a leading member of a multipolar great power system</w:t>
      </w:r>
      <w:r w:rsidRPr="002E2E24">
        <w:rPr>
          <w:rFonts w:asciiTheme="minorHAnsi" w:hAnsiTheme="minorHAnsi" w:cstheme="minorHAnsi"/>
          <w:sz w:val="16"/>
        </w:rPr>
        <w:t xml:space="preserve">. For this reason, London was used to making significant concessions to other states in order to protect its vital interests. In the 1880s, for instance, it sacrificed zones of informal influence in West Africa to France and East Africa to Germany, in order to safeguard its core possessions of Egypt and South Africa. Accordingly, the “Great Rapprochement” was yet another pragmatic trade-off which came naturally to British statesmen. </w:t>
      </w:r>
      <w:r w:rsidRPr="002E2E24">
        <w:rPr>
          <w:rStyle w:val="StyleUnderline"/>
          <w:rFonts w:asciiTheme="minorHAnsi" w:hAnsiTheme="minorHAnsi" w:cstheme="minorHAnsi"/>
        </w:rPr>
        <w:t xml:space="preserve">The US’s position today is different. Since the end of the Cold </w:t>
      </w:r>
      <w:proofErr w:type="gramStart"/>
      <w:r w:rsidRPr="002E2E24">
        <w:rPr>
          <w:rStyle w:val="StyleUnderline"/>
          <w:rFonts w:asciiTheme="minorHAnsi" w:hAnsiTheme="minorHAnsi" w:cstheme="minorHAnsi"/>
        </w:rPr>
        <w:t>War</w:t>
      </w:r>
      <w:proofErr w:type="gramEnd"/>
      <w:r w:rsidRPr="002E2E24">
        <w:rPr>
          <w:rStyle w:val="StyleUnderline"/>
          <w:rFonts w:asciiTheme="minorHAnsi" w:hAnsiTheme="minorHAnsi" w:cstheme="minorHAnsi"/>
        </w:rPr>
        <w:t xml:space="preserve"> it has enjoyed global hegemony, underpinned by its unipolar military capacity and its extensive alliance network.</w:t>
      </w:r>
      <w:r w:rsidRPr="002E2E24">
        <w:rPr>
          <w:rFonts w:asciiTheme="minorHAnsi" w:hAnsiTheme="minorHAnsi" w:cstheme="minorHAnsi"/>
          <w:sz w:val="16"/>
        </w:rPr>
        <w:t xml:space="preserve"> Consequently,</w:t>
      </w:r>
      <w:r w:rsidRPr="002E2E24">
        <w:rPr>
          <w:rStyle w:val="StyleUnderline"/>
          <w:rFonts w:asciiTheme="minorHAnsi" w:hAnsiTheme="minorHAnsi" w:cstheme="minorHAnsi"/>
        </w:rPr>
        <w:t xml:space="preserve"> Washington is prone to regard any accommodation of Beijing’s ambitions as a unilateral retreat rather than a necessary compromise. President </w:t>
      </w:r>
      <w:r w:rsidRPr="002E2E24">
        <w:rPr>
          <w:rStyle w:val="StyleUnderline"/>
          <w:rFonts w:asciiTheme="minorHAnsi" w:hAnsiTheme="minorHAnsi" w:cstheme="minorHAnsi"/>
          <w:highlight w:val="green"/>
        </w:rPr>
        <w:t>Trump</w:t>
      </w:r>
      <w:r w:rsidRPr="002E2E24">
        <w:rPr>
          <w:rStyle w:val="StyleUnderline"/>
          <w:rFonts w:asciiTheme="minorHAnsi" w:hAnsiTheme="minorHAnsi" w:cstheme="minorHAnsi"/>
        </w:rPr>
        <w:t>’s National Security Strategy (NSS) exemplifies this outlook.[</w:t>
      </w:r>
      <w:proofErr w:type="gramStart"/>
      <w:r w:rsidRPr="002E2E24">
        <w:rPr>
          <w:rStyle w:val="StyleUnderline"/>
          <w:rFonts w:asciiTheme="minorHAnsi" w:hAnsiTheme="minorHAnsi" w:cstheme="minorHAnsi"/>
        </w:rPr>
        <w:t>8]China’s</w:t>
      </w:r>
      <w:proofErr w:type="gramEnd"/>
      <w:r w:rsidRPr="002E2E24">
        <w:rPr>
          <w:rStyle w:val="StyleUnderline"/>
          <w:rFonts w:asciiTheme="minorHAnsi" w:hAnsiTheme="minorHAnsi" w:cstheme="minorHAnsi"/>
        </w:rPr>
        <w:t xml:space="preserve"> ambitions are described as “antithetical to U.S. values and interests”. Both states are </w:t>
      </w:r>
      <w:r w:rsidRPr="002E2E24">
        <w:rPr>
          <w:rStyle w:val="StyleUnderline"/>
          <w:rFonts w:asciiTheme="minorHAnsi" w:hAnsiTheme="minorHAnsi" w:cstheme="minorHAnsi"/>
          <w:highlight w:val="green"/>
        </w:rPr>
        <w:t>engage</w:t>
      </w:r>
      <w:r w:rsidRPr="002E2E24">
        <w:rPr>
          <w:rStyle w:val="StyleUnderline"/>
          <w:rFonts w:asciiTheme="minorHAnsi" w:hAnsiTheme="minorHAnsi" w:cstheme="minorHAnsi"/>
        </w:rPr>
        <w:t xml:space="preserve">d </w:t>
      </w:r>
      <w:r w:rsidRPr="002E2E24">
        <w:rPr>
          <w:rStyle w:val="StyleUnderline"/>
          <w:rFonts w:asciiTheme="minorHAnsi" w:hAnsiTheme="minorHAnsi" w:cstheme="minorHAnsi"/>
          <w:highlight w:val="green"/>
        </w:rPr>
        <w:t>in “a geopolitical competition between free and repressive visions of world order</w:t>
      </w:r>
      <w:r w:rsidRPr="002E2E24">
        <w:rPr>
          <w:rStyle w:val="StyleUnderline"/>
          <w:rFonts w:asciiTheme="minorHAnsi" w:hAnsiTheme="minorHAnsi" w:cstheme="minorHAnsi"/>
        </w:rPr>
        <w:t>”,[9] whereby China seeks to “displace the United States in the Indo-Pacific region”.</w:t>
      </w:r>
      <w:r w:rsidRPr="002E2E24">
        <w:rPr>
          <w:rFonts w:asciiTheme="minorHAnsi" w:hAnsiTheme="minorHAnsi" w:cstheme="minorHAnsi"/>
          <w:sz w:val="16"/>
        </w:rPr>
        <w:t xml:space="preserve">[10] </w:t>
      </w:r>
      <w:r w:rsidRPr="002E2E24">
        <w:rPr>
          <w:rStyle w:val="StyleUnderline"/>
          <w:rFonts w:asciiTheme="minorHAnsi" w:hAnsiTheme="minorHAnsi" w:cstheme="minorHAnsi"/>
        </w:rPr>
        <w:t xml:space="preserve">Washington’s </w:t>
      </w:r>
      <w:r w:rsidRPr="002E2E24">
        <w:rPr>
          <w:rStyle w:val="StyleUnderline"/>
          <w:rFonts w:asciiTheme="minorHAnsi" w:hAnsiTheme="minorHAnsi" w:cstheme="minorHAnsi"/>
          <w:highlight w:val="green"/>
        </w:rPr>
        <w:t>alliance commitments</w:t>
      </w:r>
      <w:r w:rsidRPr="002E2E24">
        <w:rPr>
          <w:rStyle w:val="StyleUnderline"/>
          <w:rFonts w:asciiTheme="minorHAnsi" w:hAnsiTheme="minorHAnsi" w:cstheme="minorHAnsi"/>
        </w:rPr>
        <w:t xml:space="preserve"> </w:t>
      </w:r>
      <w:r w:rsidRPr="002E2E24">
        <w:rPr>
          <w:rStyle w:val="StyleUnderline"/>
          <w:rFonts w:asciiTheme="minorHAnsi" w:hAnsiTheme="minorHAnsi" w:cstheme="minorHAnsi"/>
          <w:highlight w:val="green"/>
        </w:rPr>
        <w:t>further intensify its rivalry with Beijing</w:t>
      </w:r>
      <w:r w:rsidRPr="002E2E24">
        <w:rPr>
          <w:rStyle w:val="StyleUnderline"/>
          <w:rFonts w:asciiTheme="minorHAnsi" w:hAnsiTheme="minorHAnsi" w:cstheme="minorHAnsi"/>
        </w:rPr>
        <w:t>.</w:t>
      </w:r>
      <w:r w:rsidRPr="002E2E24">
        <w:rPr>
          <w:rFonts w:asciiTheme="minorHAnsi" w:hAnsiTheme="minorHAnsi" w:cstheme="minorHAnsi"/>
          <w:sz w:val="16"/>
        </w:rPr>
        <w:t xml:space="preserve"> </w:t>
      </w:r>
      <w:r w:rsidRPr="002E2E24">
        <w:rPr>
          <w:rStyle w:val="StyleUnderline"/>
          <w:rFonts w:asciiTheme="minorHAnsi" w:hAnsiTheme="minorHAnsi" w:cstheme="minorHAnsi"/>
        </w:rPr>
        <w:t>Any failure to side with partners such as Japan and the Philippines in a confrontation with China would weaken the credibility of America’s security guarantees.</w:t>
      </w:r>
      <w:r w:rsidRPr="002E2E24">
        <w:rPr>
          <w:rFonts w:asciiTheme="minorHAnsi" w:hAnsiTheme="minorHAnsi" w:cstheme="minorHAnsi"/>
          <w:sz w:val="16"/>
        </w:rPr>
        <w:t xml:space="preserve"> The NSS therefore calls for “sustained U.S. leadership” against China, providing a “collective response that upholds a regional order respectful of sovereignty and independence”.[11] </w:t>
      </w:r>
      <w:r w:rsidRPr="002E2E24">
        <w:rPr>
          <w:rStyle w:val="StyleUnderline"/>
          <w:rFonts w:asciiTheme="minorHAnsi" w:hAnsiTheme="minorHAnsi" w:cstheme="minorHAnsi"/>
          <w:highlight w:val="green"/>
        </w:rPr>
        <w:t>America</w:t>
      </w:r>
      <w:r w:rsidRPr="002E2E24">
        <w:rPr>
          <w:rFonts w:asciiTheme="minorHAnsi" w:hAnsiTheme="minorHAnsi" w:cstheme="minorHAnsi"/>
          <w:sz w:val="16"/>
        </w:rPr>
        <w:t xml:space="preserve">, therefore, </w:t>
      </w:r>
      <w:r w:rsidRPr="002E2E24">
        <w:rPr>
          <w:rStyle w:val="StyleUnderline"/>
          <w:rFonts w:asciiTheme="minorHAnsi" w:hAnsiTheme="minorHAnsi" w:cstheme="minorHAnsi"/>
          <w:highlight w:val="green"/>
        </w:rPr>
        <w:t>appears to be suffering from</w:t>
      </w:r>
      <w:r w:rsidRPr="002E2E24">
        <w:rPr>
          <w:rStyle w:val="StyleUnderline"/>
          <w:rFonts w:asciiTheme="minorHAnsi" w:hAnsiTheme="minorHAnsi" w:cstheme="minorHAnsi"/>
        </w:rPr>
        <w:t xml:space="preserve"> an acute case of “</w:t>
      </w:r>
      <w:r w:rsidRPr="002E2E24">
        <w:rPr>
          <w:rStyle w:val="StyleUnderline"/>
          <w:rFonts w:asciiTheme="minorHAnsi" w:hAnsiTheme="minorHAnsi" w:cstheme="minorHAnsi"/>
          <w:highlight w:val="green"/>
        </w:rPr>
        <w:t>ruling power syndrome</w:t>
      </w:r>
      <w:r w:rsidRPr="002E2E24">
        <w:rPr>
          <w:rStyle w:val="StyleUnderline"/>
          <w:rFonts w:asciiTheme="minorHAnsi" w:hAnsiTheme="minorHAnsi" w:cstheme="minorHAnsi"/>
        </w:rPr>
        <w:t xml:space="preserve">”: </w:t>
      </w:r>
      <w:r w:rsidRPr="002E2E24">
        <w:rPr>
          <w:rStyle w:val="Emphasis"/>
          <w:rFonts w:asciiTheme="minorHAnsi" w:hAnsiTheme="minorHAnsi" w:cstheme="minorHAnsi"/>
        </w:rPr>
        <w:t xml:space="preserve">the stakes of hegemony are so high that any significant concession to Beijing would irrevocably compromise Washington’s position. </w:t>
      </w:r>
      <w:r w:rsidRPr="002E2E24">
        <w:rPr>
          <w:rFonts w:asciiTheme="minorHAnsi" w:hAnsiTheme="minorHAnsi" w:cstheme="minorHAnsi"/>
          <w:sz w:val="16"/>
        </w:rPr>
        <w:t xml:space="preserve">This is not a unique situation, unipolarity led Napoleon to declare war against Russia in 1812. After coercing all other powers to participate in the continental blockade against Britain, he could not tolerate Russia’s refusal to cooperate. Despite his personal friendship with Tsar Alexander, Napoleon could only see Russian policy in hostile terms, concluding in 1811 that “war will come about, though I don’t want it, neither does he, and though it is equally against the interests of France and of Russia. I have seen this happen so often before”.[12] </w:t>
      </w:r>
      <w:r w:rsidRPr="002E2E24">
        <w:rPr>
          <w:rStyle w:val="StyleUnderline"/>
          <w:rFonts w:asciiTheme="minorHAnsi" w:hAnsiTheme="minorHAnsi" w:cstheme="minorHAnsi"/>
          <w:highlight w:val="green"/>
        </w:rPr>
        <w:t>Rigid alliance structures also magnify the risks of great power conflict</w:t>
      </w:r>
      <w:r w:rsidRPr="002E2E24">
        <w:rPr>
          <w:rStyle w:val="StyleUnderline"/>
          <w:rFonts w:asciiTheme="minorHAnsi" w:hAnsiTheme="minorHAnsi" w:cstheme="minorHAnsi"/>
        </w:rPr>
        <w:t>.</w:t>
      </w:r>
      <w:r w:rsidRPr="002E2E24">
        <w:rPr>
          <w:rFonts w:asciiTheme="minorHAnsi" w:hAnsiTheme="minorHAnsi" w:cstheme="minorHAnsi"/>
          <w:sz w:val="16"/>
        </w:rPr>
        <w:t xml:space="preserve"> On the eve of the First World War, Europe was divided between the “Dual Alliance” of Germany and Austria-Hungary, and the “Triple Entente” of France, Russia and Great Britain. It was the unshakeable nature of each bloc’s security commitments that transformed Austria-Hungary’s invasion of Serbia into a global military conflict. </w:t>
      </w:r>
      <w:r w:rsidRPr="002E2E24">
        <w:rPr>
          <w:rStyle w:val="StyleUnderline"/>
          <w:rFonts w:asciiTheme="minorHAnsi" w:hAnsiTheme="minorHAnsi" w:cstheme="minorHAnsi"/>
        </w:rPr>
        <w:t xml:space="preserve">The only way to avoid future conflagrations is to adopt an attitude of radical humility. America’s leaders must accept that the tectonic shifts of geopolitical power cannot be reversed, only managed </w:t>
      </w:r>
      <w:proofErr w:type="gramStart"/>
      <w:r w:rsidRPr="002E2E24">
        <w:rPr>
          <w:rStyle w:val="StyleUnderline"/>
          <w:rFonts w:asciiTheme="minorHAnsi" w:hAnsiTheme="minorHAnsi" w:cstheme="minorHAnsi"/>
        </w:rPr>
        <w:t>so as to</w:t>
      </w:r>
      <w:proofErr w:type="gramEnd"/>
      <w:r w:rsidRPr="002E2E24">
        <w:rPr>
          <w:rStyle w:val="StyleUnderline"/>
          <w:rFonts w:asciiTheme="minorHAnsi" w:hAnsiTheme="minorHAnsi" w:cstheme="minorHAnsi"/>
        </w:rPr>
        <w:t xml:space="preserve"> </w:t>
      </w:r>
      <w:proofErr w:type="spellStart"/>
      <w:r w:rsidRPr="002E2E24">
        <w:rPr>
          <w:rStyle w:val="StyleUnderline"/>
          <w:rFonts w:asciiTheme="minorHAnsi" w:hAnsiTheme="minorHAnsi" w:cstheme="minorHAnsi"/>
        </w:rPr>
        <w:t>minimise</w:t>
      </w:r>
      <w:proofErr w:type="spellEnd"/>
      <w:r w:rsidRPr="002E2E24">
        <w:rPr>
          <w:rStyle w:val="StyleUnderline"/>
          <w:rFonts w:asciiTheme="minorHAnsi" w:hAnsiTheme="minorHAnsi" w:cstheme="minorHAnsi"/>
        </w:rPr>
        <w:t xml:space="preserve"> friction.</w:t>
      </w:r>
      <w:r w:rsidRPr="002E2E24">
        <w:rPr>
          <w:rFonts w:asciiTheme="minorHAnsi" w:hAnsiTheme="minorHAnsi" w:cstheme="minorHAnsi"/>
          <w:sz w:val="16"/>
        </w:rPr>
        <w:t xml:space="preserve"> This is more profound than the distinction between vital and vested interests suggested by Allison. </w:t>
      </w:r>
      <w:r w:rsidRPr="002E2E24">
        <w:rPr>
          <w:rStyle w:val="StyleUnderline"/>
          <w:rFonts w:asciiTheme="minorHAnsi" w:hAnsiTheme="minorHAnsi" w:cstheme="minorHAnsi"/>
        </w:rPr>
        <w:t>It requires the ruling power to fundamentally scale down its ambitions to those of a great power.</w:t>
      </w:r>
      <w:r w:rsidRPr="002E2E24">
        <w:rPr>
          <w:rFonts w:asciiTheme="minorHAnsi" w:hAnsiTheme="minorHAnsi" w:cstheme="minorHAnsi"/>
          <w:sz w:val="16"/>
        </w:rPr>
        <w:t xml:space="preserve"> </w:t>
      </w:r>
      <w:r w:rsidRPr="002E2E24">
        <w:rPr>
          <w:rStyle w:val="Emphasis"/>
          <w:rFonts w:asciiTheme="minorHAnsi" w:hAnsiTheme="minorHAnsi" w:cstheme="minorHAnsi"/>
          <w:highlight w:val="green"/>
        </w:rPr>
        <w:t>The US must cease to aspire to global hegemony</w:t>
      </w:r>
      <w:r w:rsidRPr="002E2E24">
        <w:rPr>
          <w:rStyle w:val="Emphasis"/>
          <w:rFonts w:asciiTheme="minorHAnsi" w:hAnsiTheme="minorHAnsi" w:cstheme="minorHAnsi"/>
        </w:rPr>
        <w:t>, and instead aim for limited dominance</w:t>
      </w:r>
      <w:r w:rsidRPr="002E2E24">
        <w:rPr>
          <w:rFonts w:asciiTheme="minorHAnsi" w:hAnsiTheme="minorHAnsi" w:cstheme="minorHAnsi"/>
          <w:sz w:val="16"/>
        </w:rPr>
        <w:t>. President Obama had the foresight to appreciate this. As he explained in his 2015 NSS: “</w:t>
      </w:r>
      <w:r w:rsidRPr="002E2E24">
        <w:rPr>
          <w:rStyle w:val="StyleUnderline"/>
          <w:rFonts w:asciiTheme="minorHAnsi" w:hAnsiTheme="minorHAnsi" w:cstheme="minorHAnsi"/>
        </w:rPr>
        <w:t xml:space="preserve">America leads from a position of strength. </w:t>
      </w:r>
      <w:proofErr w:type="gramStart"/>
      <w:r w:rsidRPr="002E2E24">
        <w:rPr>
          <w:rStyle w:val="StyleUnderline"/>
          <w:rFonts w:asciiTheme="minorHAnsi" w:hAnsiTheme="minorHAnsi" w:cstheme="minorHAnsi"/>
        </w:rPr>
        <w:t>But,</w:t>
      </w:r>
      <w:proofErr w:type="gramEnd"/>
      <w:r w:rsidRPr="002E2E24">
        <w:rPr>
          <w:rStyle w:val="StyleUnderline"/>
          <w:rFonts w:asciiTheme="minorHAnsi" w:hAnsiTheme="minorHAnsi" w:cstheme="minorHAnsi"/>
        </w:rPr>
        <w:t xml:space="preserve"> this does not mean we can or should attempt to dictate the trajectory of all unfolding events around the world […] our resources and influence are not infinite</w:t>
      </w:r>
      <w:r w:rsidRPr="002E2E24">
        <w:rPr>
          <w:rFonts w:asciiTheme="minorHAnsi" w:hAnsiTheme="minorHAnsi" w:cstheme="minorHAnsi"/>
          <w:sz w:val="16"/>
        </w:rPr>
        <w:t xml:space="preserve">”.[13] One possible solution could be to return to the fundamentals of nineteenth-century US grand strategy, the Monroe Doctrine. </w:t>
      </w:r>
      <w:r w:rsidRPr="002E2E24">
        <w:rPr>
          <w:rStyle w:val="StyleUnderline"/>
          <w:rFonts w:asciiTheme="minorHAnsi" w:hAnsiTheme="minorHAnsi" w:cstheme="minorHAnsi"/>
        </w:rPr>
        <w:t>Washington’s priority should be to preserve its strategic autonomy in the Western hemisphere.</w:t>
      </w:r>
      <w:r w:rsidRPr="002E2E24">
        <w:rPr>
          <w:rFonts w:asciiTheme="minorHAnsi" w:hAnsiTheme="minorHAnsi" w:cstheme="minorHAnsi"/>
          <w:sz w:val="16"/>
        </w:rPr>
        <w:t xml:space="preserve"> Consequently, </w:t>
      </w:r>
      <w:r w:rsidRPr="002E2E24">
        <w:rPr>
          <w:rStyle w:val="StyleUnderline"/>
          <w:rFonts w:asciiTheme="minorHAnsi" w:hAnsiTheme="minorHAnsi" w:cstheme="minorHAnsi"/>
        </w:rPr>
        <w:t xml:space="preserve">it must continue to safeguard its security in the Pacific by maintaining its military bases and </w:t>
      </w:r>
      <w:proofErr w:type="spellStart"/>
      <w:r w:rsidRPr="002E2E24">
        <w:rPr>
          <w:rStyle w:val="StyleUnderline"/>
          <w:rFonts w:asciiTheme="minorHAnsi" w:hAnsiTheme="minorHAnsi" w:cstheme="minorHAnsi"/>
        </w:rPr>
        <w:t>honouring</w:t>
      </w:r>
      <w:proofErr w:type="spellEnd"/>
      <w:r w:rsidRPr="002E2E24">
        <w:rPr>
          <w:rStyle w:val="StyleUnderline"/>
          <w:rFonts w:asciiTheme="minorHAnsi" w:hAnsiTheme="minorHAnsi" w:cstheme="minorHAnsi"/>
        </w:rPr>
        <w:t xml:space="preserve"> its alliance commitments there. </w:t>
      </w:r>
      <w:r w:rsidRPr="002E2E24">
        <w:rPr>
          <w:rFonts w:asciiTheme="minorHAnsi" w:hAnsiTheme="minorHAnsi" w:cstheme="minorHAnsi"/>
          <w:sz w:val="16"/>
        </w:rPr>
        <w:t xml:space="preserve">Nevertheless, </w:t>
      </w:r>
      <w:r w:rsidRPr="002E2E24">
        <w:rPr>
          <w:rStyle w:val="Emphasis"/>
          <w:rFonts w:asciiTheme="minorHAnsi" w:hAnsiTheme="minorHAnsi" w:cstheme="minorHAnsi"/>
          <w:highlight w:val="green"/>
        </w:rPr>
        <w:t>Washington should ultimately be prepared to cede ascendancy in East Asia to Beijing</w:t>
      </w:r>
      <w:r w:rsidRPr="002E2E24">
        <w:rPr>
          <w:rFonts w:asciiTheme="minorHAnsi" w:hAnsiTheme="minorHAnsi" w:cstheme="minorHAnsi"/>
          <w:sz w:val="16"/>
        </w:rPr>
        <w:t xml:space="preserve">. </w:t>
      </w:r>
      <w:r w:rsidRPr="002E2E24">
        <w:rPr>
          <w:rStyle w:val="StyleUnderline"/>
          <w:rFonts w:asciiTheme="minorHAnsi" w:hAnsiTheme="minorHAnsi" w:cstheme="minorHAnsi"/>
        </w:rPr>
        <w:t>Chinese naval dominance within the First Island Chain should be accepted as a fait accompli.</w:t>
      </w:r>
      <w:r w:rsidRPr="002E2E24">
        <w:rPr>
          <w:rFonts w:asciiTheme="minorHAnsi" w:hAnsiTheme="minorHAnsi" w:cstheme="minorHAnsi"/>
          <w:sz w:val="16"/>
        </w:rPr>
        <w:t xml:space="preserve"> Furthermore, </w:t>
      </w:r>
      <w:r w:rsidRPr="002E2E24">
        <w:rPr>
          <w:rStyle w:val="StyleUnderline"/>
          <w:rFonts w:asciiTheme="minorHAnsi" w:hAnsiTheme="minorHAnsi" w:cstheme="minorHAnsi"/>
        </w:rPr>
        <w:t>the US’s alliances should be defensive pacts providing limited support against unprovoked aggression, not blank cheques offering unconditional assistance. These decisions might appear to compromise the world order that Washington has long worked to sustain.</w:t>
      </w:r>
      <w:r w:rsidRPr="002E2E24">
        <w:rPr>
          <w:rFonts w:asciiTheme="minorHAnsi" w:hAnsiTheme="minorHAnsi" w:cstheme="minorHAnsi"/>
          <w:sz w:val="16"/>
        </w:rPr>
        <w:t xml:space="preserve"> Nevertheless, </w:t>
      </w:r>
      <w:r w:rsidRPr="002E2E24">
        <w:rPr>
          <w:rStyle w:val="StyleUnderline"/>
          <w:rFonts w:asciiTheme="minorHAnsi" w:hAnsiTheme="minorHAnsi" w:cstheme="minorHAnsi"/>
        </w:rPr>
        <w:t xml:space="preserve">the costs of losing global hegemony must be weighed against the benefits of retaining limited dominance. </w:t>
      </w:r>
      <w:r w:rsidRPr="002E2E24">
        <w:rPr>
          <w:rStyle w:val="Emphasis"/>
          <w:rFonts w:asciiTheme="minorHAnsi" w:hAnsiTheme="minorHAnsi" w:cstheme="minorHAnsi"/>
          <w:highlight w:val="green"/>
        </w:rPr>
        <w:t xml:space="preserve">Not only would the US avoid war with China, </w:t>
      </w:r>
      <w:proofErr w:type="gramStart"/>
      <w:r w:rsidRPr="002E2E24">
        <w:rPr>
          <w:rStyle w:val="Emphasis"/>
          <w:rFonts w:asciiTheme="minorHAnsi" w:hAnsiTheme="minorHAnsi" w:cstheme="minorHAnsi"/>
          <w:highlight w:val="green"/>
        </w:rPr>
        <w:t>it would</w:t>
      </w:r>
      <w:proofErr w:type="gramEnd"/>
      <w:r w:rsidRPr="002E2E24">
        <w:rPr>
          <w:rStyle w:val="Emphasis"/>
          <w:rFonts w:asciiTheme="minorHAnsi" w:hAnsiTheme="minorHAnsi" w:cstheme="minorHAnsi"/>
          <w:highlight w:val="green"/>
        </w:rPr>
        <w:t xml:space="preserve"> be better placed to secure Beijing’s cooperation over numerous issues of mutual interest, chiefly economic growth, international security and nuclear non-proliferation</w:t>
      </w:r>
      <w:r w:rsidRPr="002E2E24">
        <w:rPr>
          <w:rStyle w:val="Emphasis"/>
          <w:rFonts w:asciiTheme="minorHAnsi" w:hAnsiTheme="minorHAnsi" w:cstheme="minorHAnsi"/>
        </w:rPr>
        <w:t>.</w:t>
      </w:r>
      <w:r w:rsidRPr="002E2E24">
        <w:rPr>
          <w:rFonts w:asciiTheme="minorHAnsi" w:hAnsiTheme="minorHAnsi" w:cstheme="minorHAnsi"/>
          <w:sz w:val="16"/>
        </w:rPr>
        <w:t xml:space="preserve"> </w:t>
      </w:r>
      <w:r w:rsidRPr="002E2E24">
        <w:rPr>
          <w:rStyle w:val="StyleUnderline"/>
          <w:rFonts w:asciiTheme="minorHAnsi" w:hAnsiTheme="minorHAnsi" w:cstheme="minorHAnsi"/>
        </w:rPr>
        <w:t xml:space="preserve">The US would therefore retain immense influence over world politics, but less as a lone sheriff than a co-partner with China. </w:t>
      </w:r>
      <w:r w:rsidRPr="002E2E24">
        <w:rPr>
          <w:rFonts w:asciiTheme="minorHAnsi" w:hAnsiTheme="minorHAnsi" w:cstheme="minorHAnsi"/>
          <w:sz w:val="16"/>
        </w:rPr>
        <w:t>Much will depend, however, on whether future American leaders embrace the wisdom of humility or yield to the arrogance of power.</w:t>
      </w:r>
    </w:p>
    <w:p w14:paraId="13D9C33C" w14:textId="77777777" w:rsidR="00FC1A8F" w:rsidRPr="002E2E24" w:rsidRDefault="00FC1A8F" w:rsidP="00FC1A8F">
      <w:pPr>
        <w:pStyle w:val="Heading4"/>
        <w:rPr>
          <w:rFonts w:asciiTheme="minorHAnsi" w:hAnsiTheme="minorHAnsi" w:cstheme="minorHAnsi"/>
          <w:lang w:val="pt-BR"/>
        </w:rPr>
      </w:pPr>
      <w:proofErr w:type="spellStart"/>
      <w:r w:rsidRPr="002E2E24">
        <w:rPr>
          <w:rFonts w:asciiTheme="minorHAnsi" w:hAnsiTheme="minorHAnsi" w:cstheme="minorHAnsi"/>
          <w:lang w:val="pt-BR"/>
        </w:rPr>
        <w:t>Unipolarity</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is</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responsible</w:t>
      </w:r>
      <w:proofErr w:type="spellEnd"/>
      <w:r w:rsidRPr="002E2E24">
        <w:rPr>
          <w:rFonts w:asciiTheme="minorHAnsi" w:hAnsiTheme="minorHAnsi" w:cstheme="minorHAnsi"/>
          <w:lang w:val="pt-BR"/>
        </w:rPr>
        <w:t xml:space="preserve"> for global </w:t>
      </w:r>
      <w:proofErr w:type="spellStart"/>
      <w:r w:rsidRPr="002E2E24">
        <w:rPr>
          <w:rFonts w:asciiTheme="minorHAnsi" w:hAnsiTheme="minorHAnsi" w:cstheme="minorHAnsi"/>
          <w:lang w:val="pt-BR"/>
        </w:rPr>
        <w:t>terrorism</w:t>
      </w:r>
      <w:proofErr w:type="spellEnd"/>
      <w:r w:rsidRPr="002E2E24">
        <w:rPr>
          <w:rFonts w:asciiTheme="minorHAnsi" w:hAnsiTheme="minorHAnsi" w:cstheme="minorHAnsi"/>
          <w:lang w:val="pt-BR"/>
        </w:rPr>
        <w:t xml:space="preserve"> – </w:t>
      </w:r>
      <w:proofErr w:type="spellStart"/>
      <w:r w:rsidRPr="002E2E24">
        <w:rPr>
          <w:rFonts w:asciiTheme="minorHAnsi" w:hAnsiTheme="minorHAnsi" w:cstheme="minorHAnsi"/>
          <w:lang w:val="pt-BR"/>
        </w:rPr>
        <w:t>those</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continuted</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assymmetric</w:t>
      </w:r>
      <w:proofErr w:type="spellEnd"/>
      <w:r w:rsidRPr="002E2E24">
        <w:rPr>
          <w:rFonts w:asciiTheme="minorHAnsi" w:hAnsiTheme="minorHAnsi" w:cstheme="minorHAnsi"/>
          <w:lang w:val="pt-BR"/>
        </w:rPr>
        <w:t xml:space="preserve"> responses </w:t>
      </w:r>
      <w:proofErr w:type="spellStart"/>
      <w:r w:rsidRPr="002E2E24">
        <w:rPr>
          <w:rFonts w:asciiTheme="minorHAnsi" w:hAnsiTheme="minorHAnsi" w:cstheme="minorHAnsi"/>
          <w:lang w:val="pt-BR"/>
        </w:rPr>
        <w:t>make</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hegemony</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unsustainalbe</w:t>
      </w:r>
      <w:proofErr w:type="spellEnd"/>
    </w:p>
    <w:p w14:paraId="2423A067" w14:textId="77777777" w:rsidR="00FC1A8F" w:rsidRPr="002E2E24" w:rsidRDefault="00FC1A8F" w:rsidP="00FC1A8F">
      <w:pPr>
        <w:spacing w:after="0"/>
        <w:rPr>
          <w:rFonts w:asciiTheme="minorHAnsi" w:hAnsiTheme="minorHAnsi" w:cstheme="minorHAnsi"/>
        </w:rPr>
      </w:pPr>
      <w:proofErr w:type="spellStart"/>
      <w:r w:rsidRPr="002E2E24">
        <w:rPr>
          <w:rFonts w:asciiTheme="minorHAnsi" w:hAnsiTheme="minorHAnsi" w:cstheme="minorHAnsi"/>
          <w:b/>
          <w:bCs/>
        </w:rPr>
        <w:t>Ibrahimi</w:t>
      </w:r>
      <w:proofErr w:type="spellEnd"/>
      <w:r w:rsidRPr="002E2E24">
        <w:rPr>
          <w:rFonts w:asciiTheme="minorHAnsi" w:hAnsiTheme="minorHAnsi" w:cstheme="minorHAnsi"/>
          <w:b/>
          <w:bCs/>
        </w:rPr>
        <w:t xml:space="preserve"> 18</w:t>
      </w:r>
      <w:r w:rsidRPr="002E2E24">
        <w:rPr>
          <w:rFonts w:asciiTheme="minorHAnsi" w:hAnsiTheme="minorHAnsi" w:cstheme="minorHAnsi"/>
        </w:rPr>
        <w:t xml:space="preserve"> a researcher and instructor of political science. </w:t>
      </w:r>
      <w:proofErr w:type="spellStart"/>
      <w:r w:rsidRPr="002E2E24">
        <w:rPr>
          <w:rFonts w:asciiTheme="minorHAnsi" w:hAnsiTheme="minorHAnsi" w:cstheme="minorHAnsi"/>
        </w:rPr>
        <w:t>Ibrahimi</w:t>
      </w:r>
      <w:proofErr w:type="spellEnd"/>
      <w:r w:rsidRPr="002E2E24">
        <w:rPr>
          <w:rFonts w:asciiTheme="minorHAnsi" w:hAnsiTheme="minorHAnsi" w:cstheme="minorHAnsi"/>
        </w:rPr>
        <w:t xml:space="preserve"> received his PhD from Carleton University. His research interests include international relations, international security, terrorism, conflict Analysis, political development in the Middles East and South Asia, and Afghanistan. His articles have appeared in Small Wars and Insurgencies, Behavioral Sciences of Terrorism and Political Aggression, Dynamics of Asymmetric Conflict, and elsewhere. (2/19/18; S. </w:t>
      </w:r>
      <w:proofErr w:type="spellStart"/>
      <w:r w:rsidRPr="002E2E24">
        <w:rPr>
          <w:rFonts w:asciiTheme="minorHAnsi" w:hAnsiTheme="minorHAnsi" w:cstheme="minorHAnsi"/>
        </w:rPr>
        <w:t>Yaqub</w:t>
      </w:r>
      <w:proofErr w:type="spellEnd"/>
      <w:r w:rsidRPr="002E2E24">
        <w:rPr>
          <w:rFonts w:asciiTheme="minorHAnsi" w:hAnsiTheme="minorHAnsi" w:cstheme="minorHAnsi"/>
        </w:rPr>
        <w:t xml:space="preserve"> </w:t>
      </w:r>
      <w:proofErr w:type="spellStart"/>
      <w:r w:rsidRPr="002E2E24">
        <w:rPr>
          <w:rFonts w:asciiTheme="minorHAnsi" w:hAnsiTheme="minorHAnsi" w:cstheme="minorHAnsi"/>
        </w:rPr>
        <w:t>Ibrahimi</w:t>
      </w:r>
      <w:proofErr w:type="spellEnd"/>
      <w:r w:rsidRPr="002E2E24">
        <w:rPr>
          <w:rFonts w:asciiTheme="minorHAnsi" w:hAnsiTheme="minorHAnsi" w:cstheme="minorHAnsi"/>
        </w:rPr>
        <w:t xml:space="preserve">; “Unipolar politics and global peace: a structural explanation of the globalizing jihad”; </w:t>
      </w:r>
      <w:proofErr w:type="spellStart"/>
      <w:r w:rsidRPr="002E2E24">
        <w:rPr>
          <w:rFonts w:asciiTheme="minorHAnsi" w:hAnsiTheme="minorHAnsi" w:cstheme="minorHAnsi"/>
        </w:rPr>
        <w:t>taylor</w:t>
      </w:r>
      <w:proofErr w:type="spellEnd"/>
      <w:r w:rsidRPr="002E2E24">
        <w:rPr>
          <w:rFonts w:asciiTheme="minorHAnsi" w:hAnsiTheme="minorHAnsi" w:cstheme="minorHAnsi"/>
        </w:rPr>
        <w:t xml:space="preserve"> and </w:t>
      </w:r>
      <w:proofErr w:type="spellStart"/>
      <w:r w:rsidRPr="002E2E24">
        <w:rPr>
          <w:rFonts w:asciiTheme="minorHAnsi" w:hAnsiTheme="minorHAnsi" w:cstheme="minorHAnsi"/>
        </w:rPr>
        <w:t>francis</w:t>
      </w:r>
      <w:proofErr w:type="spellEnd"/>
      <w:r w:rsidRPr="002E2E24">
        <w:rPr>
          <w:rFonts w:asciiTheme="minorHAnsi" w:hAnsiTheme="minorHAnsi" w:cstheme="minorHAnsi"/>
        </w:rPr>
        <w:t xml:space="preserve"> https://www.tandfonline.com/doi/pdf/10.1080/17467586.2018.1428763?needAccess=true)</w:t>
      </w:r>
    </w:p>
    <w:p w14:paraId="05CD4D76" w14:textId="77777777" w:rsidR="00FC1A8F" w:rsidRPr="002E2E24" w:rsidRDefault="00FC1A8F" w:rsidP="00FC1A8F">
      <w:pPr>
        <w:spacing w:after="0"/>
        <w:rPr>
          <w:rFonts w:asciiTheme="minorHAnsi" w:hAnsiTheme="minorHAnsi" w:cstheme="minorHAnsi"/>
          <w:sz w:val="16"/>
        </w:rPr>
      </w:pPr>
      <w:r w:rsidRPr="002E2E24">
        <w:rPr>
          <w:rFonts w:asciiTheme="minorHAnsi" w:hAnsiTheme="minorHAnsi" w:cstheme="minorHAnsi"/>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2E2E24">
        <w:rPr>
          <w:rStyle w:val="Emphasis"/>
          <w:rFonts w:asciiTheme="minorHAnsi" w:hAnsiTheme="minorHAnsi" w:cstheme="minorHAnsi"/>
          <w:highlight w:val="yellow"/>
        </w:rPr>
        <w:t>. Unipolarity</w:t>
      </w:r>
      <w:r w:rsidRPr="002E2E24">
        <w:rPr>
          <w:rStyle w:val="StyleUnderline"/>
          <w:rFonts w:asciiTheme="minorHAnsi" w:hAnsiTheme="minorHAnsi" w:cstheme="minorHAnsi"/>
        </w:rPr>
        <w:t xml:space="preserve">, in this sense, </w:t>
      </w:r>
      <w:r w:rsidRPr="002E2E24">
        <w:rPr>
          <w:rStyle w:val="Emphasis"/>
          <w:rFonts w:asciiTheme="minorHAnsi" w:hAnsiTheme="minorHAnsi" w:cstheme="minorHAnsi"/>
          <w:highlight w:val="yellow"/>
        </w:rPr>
        <w:t>has generated conflict-producing mechanisms</w:t>
      </w:r>
      <w:r w:rsidRPr="002E2E24">
        <w:rPr>
          <w:rStyle w:val="StyleUnderline"/>
          <w:rFonts w:asciiTheme="minorHAnsi" w:hAnsiTheme="minorHAnsi" w:cstheme="minorHAnsi"/>
        </w:rPr>
        <w:t xml:space="preserve"> and nonstate actors that drove sovereign states in lengthy wars against JSGs</w:t>
      </w:r>
      <w:r w:rsidRPr="002E2E24">
        <w:rPr>
          <w:rFonts w:asciiTheme="minorHAnsi" w:hAnsiTheme="minorHAnsi" w:cstheme="minorHAnsi"/>
          <w:sz w:val="16"/>
        </w:rPr>
        <w:t xml:space="preserve">. This argument makes a significant contribution to the unipolarity-peace puzzle, which is conventionally addressed from the interstate conflict perspective. Second, </w:t>
      </w:r>
      <w:r w:rsidRPr="002E2E24">
        <w:rPr>
          <w:rStyle w:val="Emphasis"/>
          <w:rFonts w:asciiTheme="minorHAnsi" w:hAnsiTheme="minorHAnsi" w:cstheme="minorHAnsi"/>
          <w:highlight w:val="yellow"/>
        </w:rPr>
        <w:t>unipolarity transformed Islamist-oriented terrorism from domestic to global</w:t>
      </w:r>
      <w:r w:rsidRPr="002E2E24">
        <w:rPr>
          <w:rStyle w:val="Emphasis"/>
          <w:rFonts w:asciiTheme="minorHAnsi" w:hAnsiTheme="minorHAnsi" w:cstheme="minorHAnsi"/>
        </w:rPr>
        <w:t>.</w:t>
      </w:r>
      <w:r w:rsidRPr="002E2E24">
        <w:rPr>
          <w:rStyle w:val="StyleUnderline"/>
          <w:rFonts w:asciiTheme="minorHAnsi" w:hAnsiTheme="minorHAnsi" w:cstheme="minorHAnsi"/>
        </w:rPr>
        <w:t xml:space="preserve"> In addition to other conflict-generating conditions produced under unipolarity, </w:t>
      </w:r>
      <w:r w:rsidRPr="002E2E24">
        <w:rPr>
          <w:rStyle w:val="Emphasis"/>
          <w:rFonts w:asciiTheme="minorHAnsi" w:hAnsiTheme="minorHAnsi" w:cstheme="minorHAnsi"/>
          <w:highlight w:val="yellow"/>
        </w:rPr>
        <w:t>the U</w:t>
      </w:r>
      <w:r w:rsidRPr="002E2E24">
        <w:rPr>
          <w:rStyle w:val="StyleUnderline"/>
          <w:rFonts w:asciiTheme="minorHAnsi" w:hAnsiTheme="minorHAnsi" w:cstheme="minorHAnsi"/>
        </w:rPr>
        <w:t xml:space="preserve">nited </w:t>
      </w:r>
      <w:r w:rsidRPr="002E2E24">
        <w:rPr>
          <w:rStyle w:val="Emphasis"/>
          <w:rFonts w:asciiTheme="minorHAnsi" w:hAnsiTheme="minorHAnsi" w:cstheme="minorHAnsi"/>
          <w:highlight w:val="yellow"/>
        </w:rPr>
        <w:t>S</w:t>
      </w:r>
      <w:r w:rsidRPr="002E2E24">
        <w:rPr>
          <w:rStyle w:val="StyleUnderline"/>
          <w:rFonts w:asciiTheme="minorHAnsi" w:hAnsiTheme="minorHAnsi" w:cstheme="minorHAnsi"/>
        </w:rPr>
        <w:t xml:space="preserve">tates’ </w:t>
      </w:r>
      <w:r w:rsidRPr="002E2E24">
        <w:rPr>
          <w:rStyle w:val="Emphasis"/>
          <w:rFonts w:asciiTheme="minorHAnsi" w:hAnsiTheme="minorHAnsi" w:cstheme="minorHAnsi"/>
          <w:highlight w:val="yellow"/>
        </w:rPr>
        <w:t>unipolar policies in Muslim regions transformed the traditional near-enemy-centric narrative of jihad into a far-enemy-centric ideology</w:t>
      </w:r>
      <w:r w:rsidRPr="002E2E24">
        <w:rPr>
          <w:rStyle w:val="StyleUnderline"/>
          <w:rFonts w:asciiTheme="minorHAnsi" w:hAnsiTheme="minorHAnsi" w:cstheme="minorHAnsi"/>
        </w:rPr>
        <w:t xml:space="preserve">. As a result of the transformation of this doctrine, new forms of JSGs emerged that posed a threat to peace and security at all levels. </w:t>
      </w:r>
      <w:r w:rsidRPr="002E2E24">
        <w:rPr>
          <w:rFonts w:asciiTheme="minorHAnsi" w:hAnsiTheme="minorHAnsi" w:cstheme="minorHAnsi"/>
          <w:sz w:val="16"/>
        </w:rPr>
        <w:t xml:space="preserve">Finally, because of </w:t>
      </w:r>
      <w:r w:rsidRPr="002E2E24">
        <w:rPr>
          <w:rStyle w:val="StyleUnderline"/>
          <w:rFonts w:asciiTheme="minorHAnsi" w:hAnsiTheme="minorHAnsi" w:cstheme="minorHAnsi"/>
        </w:rPr>
        <w:t xml:space="preserve">the unipolarity of the system, global peace depends largely on the sole great power’s foreign and military policies. The </w:t>
      </w:r>
      <w:r w:rsidRPr="002E2E24">
        <w:rPr>
          <w:rStyle w:val="Emphasis"/>
          <w:rFonts w:asciiTheme="minorHAnsi" w:hAnsiTheme="minorHAnsi" w:cstheme="minorHAnsi"/>
          <w:highlight w:val="yellow"/>
        </w:rPr>
        <w:t>US interventionism, due to the absence of a challenging great power</w:t>
      </w:r>
      <w:r w:rsidRPr="002E2E24">
        <w:rPr>
          <w:rStyle w:val="StyleUnderline"/>
          <w:rFonts w:asciiTheme="minorHAnsi" w:hAnsiTheme="minorHAnsi" w:cstheme="minorHAnsi"/>
        </w:rPr>
        <w:t>,</w:t>
      </w:r>
      <w:r w:rsidRPr="002E2E24">
        <w:rPr>
          <w:rFonts w:asciiTheme="minorHAnsi" w:hAnsiTheme="minorHAnsi" w:cstheme="minorHAnsi"/>
          <w:sz w:val="16"/>
        </w:rPr>
        <w:t xml:space="preserve"> might not generate interstate conflict. However, it </w:t>
      </w:r>
      <w:r w:rsidRPr="002E2E24">
        <w:rPr>
          <w:rStyle w:val="Emphasis"/>
          <w:rFonts w:asciiTheme="minorHAnsi" w:hAnsiTheme="minorHAnsi" w:cstheme="minorHAnsi"/>
          <w:highlight w:val="yellow"/>
        </w:rPr>
        <w:t>would engage the US in asymmetric warfare with nonstate actors that</w:t>
      </w:r>
      <w:r w:rsidRPr="002E2E24">
        <w:rPr>
          <w:rStyle w:val="StyleUnderline"/>
          <w:rFonts w:asciiTheme="minorHAnsi" w:hAnsiTheme="minorHAnsi" w:cstheme="minorHAnsi"/>
        </w:rPr>
        <w:t xml:space="preserve"> would </w:t>
      </w:r>
      <w:r w:rsidRPr="002E2E24">
        <w:rPr>
          <w:rFonts w:asciiTheme="minorHAnsi" w:hAnsiTheme="minorHAnsi" w:cstheme="minorHAnsi"/>
          <w:sz w:val="16"/>
        </w:rPr>
        <w:t xml:space="preserve">emerge independently or on behalf of states </w:t>
      </w:r>
      <w:r w:rsidRPr="002E2E24">
        <w:rPr>
          <w:rStyle w:val="Emphasis"/>
          <w:rFonts w:asciiTheme="minorHAnsi" w:hAnsiTheme="minorHAnsi" w:cstheme="minorHAnsi"/>
        </w:rPr>
        <w:t xml:space="preserve">to </w:t>
      </w:r>
      <w:r w:rsidRPr="002E2E24">
        <w:rPr>
          <w:rStyle w:val="Emphasis"/>
          <w:rFonts w:asciiTheme="minorHAnsi" w:hAnsiTheme="minorHAnsi" w:cstheme="minorHAnsi"/>
          <w:highlight w:val="yellow"/>
        </w:rPr>
        <w:t>disrupt</w:t>
      </w:r>
      <w:r w:rsidRPr="002E2E24">
        <w:rPr>
          <w:rStyle w:val="Emphasis"/>
          <w:rFonts w:asciiTheme="minorHAnsi" w:hAnsiTheme="minorHAnsi" w:cstheme="minorHAnsi"/>
        </w:rPr>
        <w:t xml:space="preserve"> the US </w:t>
      </w:r>
      <w:r w:rsidRPr="002E2E24">
        <w:rPr>
          <w:rStyle w:val="Emphasis"/>
          <w:rFonts w:asciiTheme="minorHAnsi" w:hAnsiTheme="minorHAnsi" w:cstheme="minorHAnsi"/>
          <w:highlight w:val="yellow"/>
        </w:rPr>
        <w:t>hegemony through insurgency, terrorism, and other forms of violence</w:t>
      </w:r>
      <w:r w:rsidRPr="002E2E24">
        <w:rPr>
          <w:rStyle w:val="Emphasis"/>
          <w:rFonts w:asciiTheme="minorHAnsi" w:hAnsiTheme="minorHAnsi" w:cstheme="minorHAnsi"/>
        </w:rPr>
        <w:t xml:space="preserve"> at different levels</w:t>
      </w:r>
      <w:r w:rsidRPr="002E2E24">
        <w:rPr>
          <w:rStyle w:val="StyleUnderline"/>
          <w:rFonts w:asciiTheme="minorHAnsi" w:hAnsiTheme="minorHAnsi" w:cstheme="minorHAnsi"/>
        </w:rPr>
        <w:t xml:space="preserve">. </w:t>
      </w:r>
      <w:r w:rsidRPr="002E2E24">
        <w:rPr>
          <w:rFonts w:asciiTheme="minorHAnsi" w:hAnsiTheme="minorHAnsi" w:cstheme="minorHAnsi"/>
          <w:sz w:val="16"/>
        </w:rPr>
        <w:t>These all might not challenge the durability of unipolarity, drastically, but they would disrupt peace and security at all domestic, regional, and global levels.</w:t>
      </w:r>
    </w:p>
    <w:p w14:paraId="30216AA1" w14:textId="77777777" w:rsidR="00FC1A8F" w:rsidRPr="00CD3B07" w:rsidRDefault="00FC1A8F" w:rsidP="00FC1A8F">
      <w:pPr>
        <w:pStyle w:val="Heading4"/>
        <w:rPr>
          <w:rFonts w:cs="Calibri"/>
        </w:rPr>
      </w:pPr>
      <w:r>
        <w:rPr>
          <w:rFonts w:cs="Calibri"/>
        </w:rPr>
        <w:t>Attempting to sustain unipolarity in an already-multipolar world causes great power war.</w:t>
      </w:r>
    </w:p>
    <w:p w14:paraId="0D047643" w14:textId="77777777" w:rsidR="00FC1A8F" w:rsidRPr="00CD3B07" w:rsidRDefault="00FC1A8F" w:rsidP="00FC1A8F">
      <w:r w:rsidRPr="00CD3B07">
        <w:rPr>
          <w:rStyle w:val="Style13ptBold"/>
        </w:rPr>
        <w:t xml:space="preserve">Pillar </w:t>
      </w:r>
      <w:r>
        <w:rPr>
          <w:rStyle w:val="Style13ptBold"/>
        </w:rPr>
        <w:t>’18</w:t>
      </w:r>
      <w:r w:rsidRPr="00CD3B07">
        <w:t xml:space="preserve"> </w:t>
      </w:r>
      <w:r w:rsidRPr="00CD3B07">
        <w:rPr>
          <w:sz w:val="16"/>
          <w:szCs w:val="16"/>
        </w:rPr>
        <w:t xml:space="preserve">(Paul; 3/3/18; Nonresident Senior Fellow at the Center for Security Studies at Georgetown University and Nonresident Senior Fellow in Foreign Policy at the Brookings Institution; The National Interest; “Unipolar Strategy in a Multipolar World”; </w:t>
      </w:r>
      <w:hyperlink r:id="rId8" w:history="1">
        <w:r w:rsidRPr="00CD3B07">
          <w:rPr>
            <w:rStyle w:val="Hyperlink"/>
            <w:sz w:val="16"/>
            <w:szCs w:val="16"/>
          </w:rPr>
          <w:t>http://nationalinterest.org/blog/paul-pillar/unipolar-strategy-multipolar-world-24745</w:t>
        </w:r>
      </w:hyperlink>
      <w:r w:rsidRPr="00CD3B07">
        <w:rPr>
          <w:sz w:val="16"/>
          <w:szCs w:val="16"/>
        </w:rPr>
        <w:t>; DT)</w:t>
      </w:r>
    </w:p>
    <w:p w14:paraId="7F399EA9" w14:textId="77777777" w:rsidR="00FC1A8F" w:rsidRPr="00051E63" w:rsidRDefault="00FC1A8F" w:rsidP="00FC1A8F">
      <w:pPr>
        <w:rPr>
          <w:color w:val="000000" w:themeColor="text1"/>
          <w:sz w:val="16"/>
        </w:rPr>
      </w:pPr>
      <w:r w:rsidRPr="00051E63">
        <w:rPr>
          <w:color w:val="000000" w:themeColor="text1"/>
          <w:sz w:val="16"/>
        </w:rPr>
        <w:t xml:space="preserve">Some of what these documents express reflects long-established thinking of a Washington national security establishment, a.k.a. The Blob, one of whose tenets is </w:t>
      </w:r>
      <w:r w:rsidRPr="00051E63">
        <w:rPr>
          <w:rStyle w:val="StyleUnderline"/>
          <w:color w:val="000000" w:themeColor="text1"/>
        </w:rPr>
        <w:t xml:space="preserve">the </w:t>
      </w:r>
      <w:r w:rsidRPr="00051E63">
        <w:rPr>
          <w:rStyle w:val="StyleUnderline"/>
          <w:color w:val="000000" w:themeColor="text1"/>
          <w:highlight w:val="green"/>
        </w:rPr>
        <w:t>maintenance of</w:t>
      </w:r>
      <w:r w:rsidRPr="00051E63">
        <w:rPr>
          <w:rStyle w:val="StyleUnderline"/>
          <w:color w:val="000000" w:themeColor="text1"/>
        </w:rPr>
        <w:t xml:space="preserve"> worldwide U.S.</w:t>
      </w:r>
      <w:r w:rsidRPr="00051E63">
        <w:rPr>
          <w:color w:val="000000" w:themeColor="text1"/>
          <w:sz w:val="16"/>
        </w:rPr>
        <w:t xml:space="preserve"> hard-power </w:t>
      </w:r>
      <w:r w:rsidRPr="00051E63">
        <w:rPr>
          <w:rStyle w:val="StyleUnderline"/>
          <w:color w:val="000000" w:themeColor="text1"/>
          <w:highlight w:val="green"/>
        </w:rPr>
        <w:t>superiority</w:t>
      </w:r>
      <w:r w:rsidRPr="00051E63">
        <w:rPr>
          <w:color w:val="000000" w:themeColor="text1"/>
          <w:sz w:val="16"/>
        </w:rPr>
        <w:t xml:space="preserve">.  But a total </w:t>
      </w:r>
      <w:r w:rsidRPr="00051E63">
        <w:rPr>
          <w:rStyle w:val="Emphasis"/>
          <w:color w:val="000000" w:themeColor="text1"/>
          <w:highlight w:val="green"/>
        </w:rPr>
        <w:t>disregard</w:t>
      </w:r>
      <w:r w:rsidRPr="00051E63">
        <w:rPr>
          <w:color w:val="000000" w:themeColor="text1"/>
          <w:sz w:val="16"/>
        </w:rPr>
        <w:t xml:space="preserve"> for </w:t>
      </w:r>
      <w:r w:rsidRPr="00051E63">
        <w:rPr>
          <w:rStyle w:val="Emphasis"/>
          <w:color w:val="000000" w:themeColor="text1"/>
          <w:highlight w:val="green"/>
        </w:rPr>
        <w:t>how other</w:t>
      </w:r>
      <w:r w:rsidRPr="00051E63">
        <w:rPr>
          <w:rStyle w:val="Emphasis"/>
          <w:color w:val="000000" w:themeColor="text1"/>
        </w:rPr>
        <w:t>s</w:t>
      </w:r>
      <w:r w:rsidRPr="00051E63">
        <w:rPr>
          <w:color w:val="000000" w:themeColor="text1"/>
          <w:sz w:val="16"/>
        </w:rPr>
        <w:t xml:space="preserve"> might </w:t>
      </w:r>
      <w:r w:rsidRPr="00051E63">
        <w:rPr>
          <w:rStyle w:val="Emphasis"/>
          <w:color w:val="000000" w:themeColor="text1"/>
          <w:highlight w:val="green"/>
        </w:rPr>
        <w:t>respond assertively</w:t>
      </w:r>
      <w:r w:rsidRPr="00051E63">
        <w:rPr>
          <w:rStyle w:val="StyleUnderline"/>
          <w:color w:val="000000" w:themeColor="text1"/>
        </w:rPr>
        <w:t xml:space="preserve"> rather than submissively</w:t>
      </w:r>
      <w:r w:rsidRPr="00051E63">
        <w:rPr>
          <w:color w:val="000000" w:themeColor="text1"/>
          <w:sz w:val="16"/>
        </w:rPr>
        <w:t xml:space="preserve"> to what the United States does is more distinctively Trumpian. </w:t>
      </w:r>
      <w:r w:rsidRPr="00051E63">
        <w:rPr>
          <w:rStyle w:val="StyleUnderline"/>
          <w:color w:val="000000" w:themeColor="text1"/>
        </w:rPr>
        <w:t>The</w:t>
      </w:r>
      <w:r w:rsidRPr="00051E63">
        <w:rPr>
          <w:color w:val="000000" w:themeColor="text1"/>
          <w:sz w:val="16"/>
        </w:rPr>
        <w:t xml:space="preserve"> same </w:t>
      </w:r>
      <w:r w:rsidRPr="00051E63">
        <w:rPr>
          <w:rStyle w:val="StyleUnderline"/>
          <w:color w:val="000000" w:themeColor="text1"/>
        </w:rPr>
        <w:t>blithe disregard for</w:t>
      </w:r>
      <w:r w:rsidRPr="00051E63">
        <w:rPr>
          <w:color w:val="000000" w:themeColor="text1"/>
          <w:sz w:val="16"/>
        </w:rPr>
        <w:t xml:space="preserve"> such </w:t>
      </w:r>
      <w:r w:rsidRPr="00051E63">
        <w:rPr>
          <w:rStyle w:val="StyleUnderline"/>
          <w:color w:val="000000" w:themeColor="text1"/>
        </w:rPr>
        <w:t xml:space="preserve">responses is </w:t>
      </w:r>
      <w:r w:rsidRPr="00051E63">
        <w:rPr>
          <w:rStyle w:val="Emphasis"/>
          <w:color w:val="000000" w:themeColor="text1"/>
        </w:rPr>
        <w:t>glaringly displayed</w:t>
      </w:r>
      <w:r w:rsidRPr="00051E63">
        <w:rPr>
          <w:rStyle w:val="StyleUnderline"/>
          <w:color w:val="000000" w:themeColor="text1"/>
        </w:rPr>
        <w:t xml:space="preserve"> in Trump’s declaration of</w:t>
      </w:r>
      <w:r w:rsidRPr="00051E63">
        <w:rPr>
          <w:color w:val="000000" w:themeColor="text1"/>
          <w:sz w:val="16"/>
        </w:rPr>
        <w:t xml:space="preserve"> a </w:t>
      </w:r>
      <w:r w:rsidRPr="00051E63">
        <w:rPr>
          <w:rStyle w:val="StyleUnderline"/>
          <w:color w:val="000000" w:themeColor="text1"/>
        </w:rPr>
        <w:t>trade war. With a</w:t>
      </w:r>
      <w:r w:rsidRPr="00051E63">
        <w:rPr>
          <w:color w:val="000000" w:themeColor="text1"/>
          <w:sz w:val="16"/>
        </w:rPr>
        <w:t xml:space="preserve"> new </w:t>
      </w:r>
      <w:r w:rsidRPr="00051E63">
        <w:rPr>
          <w:rStyle w:val="StyleUnderline"/>
          <w:color w:val="000000" w:themeColor="text1"/>
        </w:rPr>
        <w:t>Cold War developing with Russia, and</w:t>
      </w:r>
      <w:r w:rsidRPr="00051E63">
        <w:rPr>
          <w:color w:val="000000" w:themeColor="text1"/>
          <w:sz w:val="16"/>
        </w:rPr>
        <w:t xml:space="preserve"> perhaps another one with </w:t>
      </w:r>
      <w:r w:rsidRPr="00051E63">
        <w:rPr>
          <w:rStyle w:val="StyleUnderline"/>
          <w:color w:val="000000" w:themeColor="text1"/>
        </w:rPr>
        <w:t>China</w:t>
      </w:r>
      <w:r w:rsidRPr="00051E63">
        <w:rPr>
          <w:color w:val="000000" w:themeColor="text1"/>
          <w:sz w:val="16"/>
        </w:rPr>
        <w:t xml:space="preserve">, it would once again behoove U.S. policymakers to acquaint themselves with some of the doctrine dating from the earlier Cold War that stemmed from long study by political scientists and strategists. Two </w:t>
      </w:r>
      <w:proofErr w:type="gramStart"/>
      <w:r w:rsidRPr="00051E63">
        <w:rPr>
          <w:rStyle w:val="StyleUnderline"/>
          <w:color w:val="000000" w:themeColor="text1"/>
        </w:rPr>
        <w:t>phenomena</w:t>
      </w:r>
      <w:r w:rsidRPr="00051E63">
        <w:rPr>
          <w:color w:val="000000" w:themeColor="text1"/>
          <w:sz w:val="16"/>
        </w:rPr>
        <w:t xml:space="preserve"> in particular, both</w:t>
      </w:r>
      <w:proofErr w:type="gramEnd"/>
      <w:r w:rsidRPr="00051E63">
        <w:rPr>
          <w:color w:val="000000" w:themeColor="text1"/>
          <w:sz w:val="16"/>
        </w:rPr>
        <w:t xml:space="preserve"> of </w:t>
      </w:r>
      <w:r w:rsidRPr="00051E63">
        <w:rPr>
          <w:rStyle w:val="StyleUnderline"/>
          <w:color w:val="000000" w:themeColor="text1"/>
        </w:rPr>
        <w:t>which are disadvantageous to U.S. interests</w:t>
      </w:r>
      <w:r w:rsidRPr="00051E63">
        <w:rPr>
          <w:color w:val="000000" w:themeColor="text1"/>
          <w:sz w:val="16"/>
        </w:rPr>
        <w:t xml:space="preserve"> when they occur and both of </w:t>
      </w:r>
      <w:r w:rsidRPr="00051E63">
        <w:rPr>
          <w:rStyle w:val="StyleUnderline"/>
          <w:color w:val="000000" w:themeColor="text1"/>
        </w:rPr>
        <w:t>which the Trump</w:t>
      </w:r>
      <w:r w:rsidRPr="00051E63">
        <w:rPr>
          <w:color w:val="000000" w:themeColor="text1"/>
          <w:sz w:val="16"/>
        </w:rPr>
        <w:t xml:space="preserve"> administration’s </w:t>
      </w:r>
      <w:r w:rsidRPr="00051E63">
        <w:rPr>
          <w:rStyle w:val="StyleUnderline"/>
          <w:color w:val="000000" w:themeColor="text1"/>
        </w:rPr>
        <w:t xml:space="preserve">posture ignores, are worthy of </w:t>
      </w:r>
      <w:r w:rsidRPr="00051E63">
        <w:rPr>
          <w:rStyle w:val="StyleUnderline"/>
          <w:color w:val="000000" w:themeColor="text1"/>
          <w:szCs w:val="22"/>
        </w:rPr>
        <w:t>note</w:t>
      </w:r>
      <w:r w:rsidRPr="00051E63">
        <w:rPr>
          <w:color w:val="000000" w:themeColor="text1"/>
          <w:szCs w:val="22"/>
          <w:u w:val="single"/>
        </w:rPr>
        <w:t xml:space="preserve">. </w:t>
      </w:r>
      <w:r w:rsidRPr="00051E63">
        <w:rPr>
          <w:rStyle w:val="StyleUnderline"/>
          <w:color w:val="000000" w:themeColor="text1"/>
          <w:szCs w:val="22"/>
        </w:rPr>
        <w:t xml:space="preserve">One is </w:t>
      </w:r>
      <w:r w:rsidRPr="00051E63">
        <w:rPr>
          <w:rStyle w:val="StyleUnderline"/>
          <w:color w:val="000000" w:themeColor="text1"/>
          <w:szCs w:val="22"/>
          <w:highlight w:val="green"/>
        </w:rPr>
        <w:t>the</w:t>
      </w:r>
      <w:r w:rsidRPr="00051E63">
        <w:rPr>
          <w:rStyle w:val="StyleUnderline"/>
          <w:color w:val="000000" w:themeColor="text1"/>
          <w:highlight w:val="green"/>
        </w:rPr>
        <w:t xml:space="preserve"> </w:t>
      </w:r>
      <w:r w:rsidRPr="00051E63">
        <w:rPr>
          <w:rStyle w:val="Emphasis"/>
          <w:color w:val="000000" w:themeColor="text1"/>
          <w:highlight w:val="green"/>
        </w:rPr>
        <w:t>security dilemma</w:t>
      </w:r>
      <w:r w:rsidRPr="00051E63">
        <w:rPr>
          <w:rStyle w:val="StyleUnderline"/>
          <w:color w:val="000000" w:themeColor="text1"/>
          <w:highlight w:val="green"/>
        </w:rPr>
        <w:t>, in which</w:t>
      </w:r>
      <w:r w:rsidRPr="00051E63">
        <w:rPr>
          <w:rStyle w:val="StyleUnderline"/>
          <w:color w:val="000000" w:themeColor="text1"/>
        </w:rPr>
        <w:t xml:space="preserve"> what </w:t>
      </w:r>
      <w:r w:rsidRPr="00051E63">
        <w:rPr>
          <w:rStyle w:val="StyleUnderline"/>
          <w:color w:val="000000" w:themeColor="text1"/>
          <w:highlight w:val="green"/>
        </w:rPr>
        <w:t>one</w:t>
      </w:r>
      <w:r w:rsidRPr="00051E63">
        <w:rPr>
          <w:color w:val="000000" w:themeColor="text1"/>
          <w:sz w:val="16"/>
        </w:rPr>
        <w:t xml:space="preserve"> state </w:t>
      </w:r>
      <w:r w:rsidRPr="00051E63">
        <w:rPr>
          <w:rStyle w:val="StyleUnderline"/>
          <w:color w:val="000000" w:themeColor="text1"/>
        </w:rPr>
        <w:t>does for defensive reasons, another</w:t>
      </w:r>
      <w:r w:rsidRPr="00051E63">
        <w:rPr>
          <w:color w:val="000000" w:themeColor="text1"/>
          <w:sz w:val="16"/>
        </w:rPr>
        <w:t xml:space="preserve"> state </w:t>
      </w:r>
      <w:r w:rsidRPr="00051E63">
        <w:rPr>
          <w:rStyle w:val="Emphasis"/>
          <w:color w:val="000000" w:themeColor="text1"/>
          <w:highlight w:val="green"/>
        </w:rPr>
        <w:t>perceives as offensive</w:t>
      </w:r>
      <w:r w:rsidRPr="00051E63">
        <w:rPr>
          <w:color w:val="000000" w:themeColor="text1"/>
          <w:sz w:val="16"/>
        </w:rPr>
        <w:t xml:space="preserve"> and threatening—</w:t>
      </w:r>
      <w:r w:rsidRPr="00051E63">
        <w:rPr>
          <w:rStyle w:val="StyleUnderline"/>
          <w:color w:val="000000" w:themeColor="text1"/>
          <w:highlight w:val="green"/>
        </w:rPr>
        <w:t>and</w:t>
      </w:r>
      <w:r w:rsidRPr="00051E63">
        <w:rPr>
          <w:rStyle w:val="StyleUnderline"/>
          <w:color w:val="000000" w:themeColor="text1"/>
        </w:rPr>
        <w:t xml:space="preserve"> is </w:t>
      </w:r>
      <w:r w:rsidRPr="00051E63">
        <w:rPr>
          <w:rStyle w:val="Emphasis"/>
          <w:color w:val="000000" w:themeColor="text1"/>
        </w:rPr>
        <w:t xml:space="preserve">likely to </w:t>
      </w:r>
      <w:r w:rsidRPr="00051E63">
        <w:rPr>
          <w:rStyle w:val="Emphasis"/>
          <w:color w:val="000000" w:themeColor="text1"/>
          <w:highlight w:val="green"/>
        </w:rPr>
        <w:t>respond</w:t>
      </w:r>
      <w:r w:rsidRPr="00051E63">
        <w:rPr>
          <w:color w:val="000000" w:themeColor="text1"/>
          <w:sz w:val="16"/>
        </w:rPr>
        <w:t xml:space="preserve"> in kind. </w:t>
      </w:r>
      <w:r w:rsidRPr="00051E63">
        <w:rPr>
          <w:rStyle w:val="StyleUnderline"/>
          <w:color w:val="000000" w:themeColor="text1"/>
          <w:highlight w:val="green"/>
        </w:rPr>
        <w:t>This</w:t>
      </w:r>
      <w:r w:rsidRPr="00051E63">
        <w:rPr>
          <w:rStyle w:val="StyleUnderline"/>
          <w:color w:val="000000" w:themeColor="text1"/>
        </w:rPr>
        <w:t xml:space="preserve"> situation </w:t>
      </w:r>
      <w:r w:rsidRPr="00051E63">
        <w:rPr>
          <w:rStyle w:val="StyleUnderline"/>
          <w:color w:val="000000" w:themeColor="text1"/>
          <w:highlight w:val="green"/>
        </w:rPr>
        <w:t>is</w:t>
      </w:r>
      <w:r w:rsidRPr="00051E63">
        <w:rPr>
          <w:color w:val="000000" w:themeColor="text1"/>
          <w:sz w:val="16"/>
        </w:rPr>
        <w:t xml:space="preserve"> increasingly </w:t>
      </w:r>
      <w:r w:rsidRPr="00051E63">
        <w:rPr>
          <w:rStyle w:val="Emphasis"/>
          <w:color w:val="000000" w:themeColor="text1"/>
          <w:highlight w:val="green"/>
        </w:rPr>
        <w:t>applicable to</w:t>
      </w:r>
      <w:r w:rsidRPr="00051E63">
        <w:rPr>
          <w:color w:val="000000" w:themeColor="text1"/>
          <w:sz w:val="16"/>
        </w:rPr>
        <w:t xml:space="preserve"> much of </w:t>
      </w:r>
      <w:r w:rsidRPr="00051E63">
        <w:rPr>
          <w:rStyle w:val="Emphasis"/>
          <w:color w:val="000000" w:themeColor="text1"/>
        </w:rPr>
        <w:t>what the U</w:t>
      </w:r>
      <w:r w:rsidRPr="00051E63">
        <w:rPr>
          <w:color w:val="000000" w:themeColor="text1"/>
          <w:sz w:val="16"/>
        </w:rPr>
        <w:t xml:space="preserve">nited </w:t>
      </w:r>
      <w:r w:rsidRPr="00051E63">
        <w:rPr>
          <w:rStyle w:val="Emphasis"/>
          <w:color w:val="000000" w:themeColor="text1"/>
        </w:rPr>
        <w:t>S</w:t>
      </w:r>
      <w:r w:rsidRPr="00051E63">
        <w:rPr>
          <w:color w:val="000000" w:themeColor="text1"/>
          <w:sz w:val="16"/>
        </w:rPr>
        <w:t xml:space="preserve">tates </w:t>
      </w:r>
      <w:r w:rsidRPr="00051E63">
        <w:rPr>
          <w:rStyle w:val="Emphasis"/>
          <w:color w:val="000000" w:themeColor="text1"/>
        </w:rPr>
        <w:t>is doing with</w:t>
      </w:r>
      <w:r w:rsidRPr="00051E63">
        <w:rPr>
          <w:color w:val="000000" w:themeColor="text1"/>
          <w:sz w:val="16"/>
        </w:rPr>
        <w:t xml:space="preserve"> its </w:t>
      </w:r>
      <w:r w:rsidRPr="00051E63">
        <w:rPr>
          <w:rStyle w:val="Emphasis"/>
          <w:color w:val="000000" w:themeColor="text1"/>
          <w:highlight w:val="green"/>
        </w:rPr>
        <w:t>hard power</w:t>
      </w:r>
      <w:r w:rsidRPr="00051E63">
        <w:rPr>
          <w:rStyle w:val="StyleUnderline"/>
          <w:color w:val="000000" w:themeColor="text1"/>
        </w:rPr>
        <w:t>, given</w:t>
      </w:r>
      <w:r w:rsidRPr="00051E63">
        <w:rPr>
          <w:color w:val="000000" w:themeColor="text1"/>
          <w:sz w:val="16"/>
        </w:rPr>
        <w:t xml:space="preserve"> that it is the most powerful player in the world and that </w:t>
      </w:r>
      <w:r w:rsidRPr="00051E63">
        <w:rPr>
          <w:rStyle w:val="StyleUnderline"/>
          <w:color w:val="000000" w:themeColor="text1"/>
        </w:rPr>
        <w:t>it plays</w:t>
      </w:r>
      <w:r w:rsidRPr="00051E63">
        <w:rPr>
          <w:color w:val="000000" w:themeColor="text1"/>
          <w:sz w:val="16"/>
        </w:rPr>
        <w:t xml:space="preserve"> at least as much </w:t>
      </w:r>
      <w:r w:rsidRPr="00051E63">
        <w:rPr>
          <w:rStyle w:val="StyleUnderline"/>
          <w:color w:val="000000" w:themeColor="text1"/>
        </w:rPr>
        <w:t>in other people’s neighborhoods</w:t>
      </w:r>
      <w:r w:rsidRPr="00051E63">
        <w:rPr>
          <w:color w:val="000000" w:themeColor="text1"/>
          <w:sz w:val="16"/>
        </w:rPr>
        <w:t xml:space="preserve"> as it does in its own. </w:t>
      </w:r>
      <w:r w:rsidRPr="00051E63">
        <w:rPr>
          <w:rStyle w:val="StyleUnderline"/>
          <w:color w:val="000000" w:themeColor="text1"/>
          <w:highlight w:val="green"/>
        </w:rPr>
        <w:t>Security dilemmas</w:t>
      </w:r>
      <w:r w:rsidRPr="00051E63">
        <w:rPr>
          <w:rStyle w:val="StyleUnderline"/>
          <w:color w:val="000000" w:themeColor="text1"/>
        </w:rPr>
        <w:t xml:space="preserve"> can </w:t>
      </w:r>
      <w:r w:rsidRPr="00051E63">
        <w:rPr>
          <w:rStyle w:val="StyleUnderline"/>
          <w:color w:val="000000" w:themeColor="text1"/>
          <w:highlight w:val="green"/>
        </w:rPr>
        <w:t>arise</w:t>
      </w:r>
      <w:r w:rsidRPr="00051E63">
        <w:rPr>
          <w:color w:val="000000" w:themeColor="text1"/>
          <w:sz w:val="16"/>
        </w:rPr>
        <w:t xml:space="preserve"> not only </w:t>
      </w:r>
      <w:r w:rsidRPr="00051E63">
        <w:rPr>
          <w:rStyle w:val="StyleUnderline"/>
          <w:color w:val="000000" w:themeColor="text1"/>
          <w:highlight w:val="green"/>
        </w:rPr>
        <w:t xml:space="preserve">vis-à-vis </w:t>
      </w:r>
      <w:r w:rsidRPr="00051E63">
        <w:rPr>
          <w:rStyle w:val="Emphasis"/>
          <w:color w:val="000000" w:themeColor="text1"/>
          <w:highlight w:val="green"/>
        </w:rPr>
        <w:t>Russia</w:t>
      </w:r>
      <w:r w:rsidRPr="00051E63">
        <w:rPr>
          <w:rStyle w:val="StyleUnderline"/>
          <w:color w:val="000000" w:themeColor="text1"/>
          <w:highlight w:val="green"/>
        </w:rPr>
        <w:t xml:space="preserve"> and </w:t>
      </w:r>
      <w:r w:rsidRPr="00051E63">
        <w:rPr>
          <w:rStyle w:val="Emphasis"/>
          <w:color w:val="000000" w:themeColor="text1"/>
          <w:highlight w:val="green"/>
        </w:rPr>
        <w:t>China</w:t>
      </w:r>
      <w:r w:rsidRPr="00051E63">
        <w:rPr>
          <w:color w:val="000000" w:themeColor="text1"/>
          <w:sz w:val="16"/>
        </w:rPr>
        <w:t xml:space="preserve"> but also with other states that the United States has defined as adversaries. </w:t>
      </w:r>
      <w:r w:rsidRPr="00051E63">
        <w:rPr>
          <w:rStyle w:val="StyleUnderline"/>
          <w:color w:val="000000" w:themeColor="text1"/>
        </w:rPr>
        <w:t xml:space="preserve">The other phenomenon is </w:t>
      </w:r>
      <w:r w:rsidRPr="00051E63">
        <w:rPr>
          <w:rStyle w:val="Emphasis"/>
          <w:color w:val="000000" w:themeColor="text1"/>
        </w:rPr>
        <w:t>arms racing</w:t>
      </w:r>
      <w:r w:rsidRPr="00051E63">
        <w:rPr>
          <w:color w:val="000000" w:themeColor="text1"/>
          <w:sz w:val="16"/>
        </w:rPr>
        <w:t xml:space="preserve">: the responding to an adversary’s military build-up with a build-up of one’s own, </w:t>
      </w:r>
      <w:proofErr w:type="gramStart"/>
      <w:r w:rsidRPr="00051E63">
        <w:rPr>
          <w:color w:val="000000" w:themeColor="text1"/>
          <w:sz w:val="16"/>
        </w:rPr>
        <w:t>in an attempt to</w:t>
      </w:r>
      <w:proofErr w:type="gramEnd"/>
      <w:r w:rsidRPr="00051E63">
        <w:rPr>
          <w:color w:val="000000" w:themeColor="text1"/>
          <w:sz w:val="16"/>
        </w:rPr>
        <w:t xml:space="preserve"> restore the previous balance. And then the adversary builds up some more to try to regain its version of a balance—and so on. </w:t>
      </w:r>
      <w:r w:rsidRPr="00051E63">
        <w:rPr>
          <w:rStyle w:val="StyleUnderline"/>
          <w:color w:val="000000" w:themeColor="text1"/>
          <w:highlight w:val="green"/>
        </w:rPr>
        <w:t>Putin’s show-and-tell was</w:t>
      </w:r>
      <w:r w:rsidRPr="00051E63">
        <w:rPr>
          <w:rStyle w:val="StyleUnderline"/>
          <w:color w:val="000000" w:themeColor="text1"/>
        </w:rPr>
        <w:t xml:space="preserve"> part of an arms race already under way. Russia</w:t>
      </w:r>
      <w:r w:rsidRPr="00051E63">
        <w:rPr>
          <w:color w:val="000000" w:themeColor="text1"/>
          <w:sz w:val="16"/>
        </w:rPr>
        <w:t xml:space="preserve"> explicitly </w:t>
      </w:r>
      <w:r w:rsidRPr="00051E63">
        <w:rPr>
          <w:rStyle w:val="StyleUnderline"/>
          <w:color w:val="000000" w:themeColor="text1"/>
        </w:rPr>
        <w:t>cites the</w:t>
      </w:r>
      <w:r w:rsidRPr="00051E63">
        <w:rPr>
          <w:color w:val="000000" w:themeColor="text1"/>
          <w:sz w:val="16"/>
        </w:rPr>
        <w:t xml:space="preserve"> George W. </w:t>
      </w:r>
      <w:r w:rsidRPr="00051E63">
        <w:rPr>
          <w:rStyle w:val="StyleUnderline"/>
          <w:color w:val="000000" w:themeColor="text1"/>
        </w:rPr>
        <w:t>Bush administration’s withdrawal from</w:t>
      </w:r>
      <w:r w:rsidRPr="00051E63">
        <w:rPr>
          <w:color w:val="000000" w:themeColor="text1"/>
          <w:sz w:val="16"/>
        </w:rPr>
        <w:t xml:space="preserve"> the </w:t>
      </w:r>
      <w:r w:rsidRPr="00051E63">
        <w:rPr>
          <w:rStyle w:val="StyleUnderline"/>
          <w:color w:val="000000" w:themeColor="text1"/>
        </w:rPr>
        <w:t>ballistic missile defense</w:t>
      </w:r>
      <w:r w:rsidRPr="00051E63">
        <w:rPr>
          <w:color w:val="000000" w:themeColor="text1"/>
          <w:sz w:val="16"/>
        </w:rPr>
        <w:t xml:space="preserve"> (ABM) treaty </w:t>
      </w:r>
      <w:r w:rsidRPr="00051E63">
        <w:rPr>
          <w:rStyle w:val="StyleUnderline"/>
          <w:color w:val="000000" w:themeColor="text1"/>
        </w:rPr>
        <w:t xml:space="preserve">as a reason for </w:t>
      </w:r>
      <w:r w:rsidRPr="00051E63">
        <w:rPr>
          <w:rStyle w:val="StyleUnderline"/>
          <w:color w:val="000000" w:themeColor="text1"/>
          <w:highlight w:val="green"/>
        </w:rPr>
        <w:t>developing</w:t>
      </w:r>
      <w:r w:rsidRPr="00051E63">
        <w:rPr>
          <w:color w:val="000000" w:themeColor="text1"/>
          <w:sz w:val="16"/>
        </w:rPr>
        <w:t xml:space="preserve"> the kind of defense-circumventing </w:t>
      </w:r>
      <w:r w:rsidRPr="00051E63">
        <w:rPr>
          <w:rStyle w:val="Emphasis"/>
          <w:color w:val="000000" w:themeColor="text1"/>
          <w:highlight w:val="green"/>
        </w:rPr>
        <w:t>advanced</w:t>
      </w:r>
      <w:r w:rsidRPr="00051E63">
        <w:rPr>
          <w:rStyle w:val="Emphasis"/>
          <w:color w:val="000000" w:themeColor="text1"/>
        </w:rPr>
        <w:t xml:space="preserve"> strategic </w:t>
      </w:r>
      <w:r w:rsidRPr="00051E63">
        <w:rPr>
          <w:rStyle w:val="Emphasis"/>
          <w:color w:val="000000" w:themeColor="text1"/>
          <w:highlight w:val="green"/>
        </w:rPr>
        <w:t>weapons</w:t>
      </w:r>
      <w:r w:rsidRPr="00051E63">
        <w:rPr>
          <w:color w:val="000000" w:themeColor="text1"/>
          <w:sz w:val="16"/>
        </w:rPr>
        <w:t xml:space="preserve"> of which Putin spoke. </w:t>
      </w:r>
      <w:r w:rsidRPr="00051E63">
        <w:rPr>
          <w:rStyle w:val="StyleUnderline"/>
          <w:color w:val="000000" w:themeColor="text1"/>
        </w:rPr>
        <w:t>His government is not making</w:t>
      </w:r>
      <w:r w:rsidRPr="00051E63">
        <w:rPr>
          <w:color w:val="000000" w:themeColor="text1"/>
          <w:sz w:val="16"/>
        </w:rPr>
        <w:t xml:space="preserve"> such </w:t>
      </w:r>
      <w:r w:rsidRPr="00051E63">
        <w:rPr>
          <w:rStyle w:val="StyleUnderline"/>
          <w:color w:val="000000" w:themeColor="text1"/>
        </w:rPr>
        <w:t>efforts just because it is “determined”</w:t>
      </w:r>
      <w:r w:rsidRPr="00051E63">
        <w:rPr>
          <w:color w:val="000000" w:themeColor="text1"/>
          <w:sz w:val="16"/>
        </w:rPr>
        <w:t xml:space="preserve"> to do so, even when </w:t>
      </w:r>
      <w:proofErr w:type="gramStart"/>
      <w:r w:rsidRPr="00051E63">
        <w:rPr>
          <w:color w:val="000000" w:themeColor="text1"/>
          <w:sz w:val="16"/>
        </w:rPr>
        <w:t>taking into account</w:t>
      </w:r>
      <w:proofErr w:type="gramEnd"/>
      <w:r w:rsidRPr="00051E63">
        <w:rPr>
          <w:color w:val="000000" w:themeColor="text1"/>
          <w:sz w:val="16"/>
        </w:rPr>
        <w:t xml:space="preserve"> Putin’s domestic political equities. </w:t>
      </w:r>
      <w:r w:rsidRPr="00051E63">
        <w:rPr>
          <w:rStyle w:val="StyleUnderline"/>
          <w:color w:val="000000" w:themeColor="text1"/>
        </w:rPr>
        <w:t>The ingredients for</w:t>
      </w:r>
      <w:r w:rsidRPr="00051E63">
        <w:rPr>
          <w:color w:val="000000" w:themeColor="text1"/>
          <w:sz w:val="16"/>
        </w:rPr>
        <w:t xml:space="preserve"> similar </w:t>
      </w:r>
      <w:r w:rsidRPr="00051E63">
        <w:rPr>
          <w:rStyle w:val="StyleUnderline"/>
          <w:color w:val="000000" w:themeColor="text1"/>
        </w:rPr>
        <w:t>security dilemmas and arms-races, at the</w:t>
      </w:r>
      <w:r w:rsidRPr="00051E63">
        <w:rPr>
          <w:color w:val="000000" w:themeColor="text1"/>
          <w:sz w:val="16"/>
        </w:rPr>
        <w:t xml:space="preserve"> conventional as well as </w:t>
      </w:r>
      <w:r w:rsidRPr="00051E63">
        <w:rPr>
          <w:rStyle w:val="Emphasis"/>
          <w:color w:val="000000" w:themeColor="text1"/>
        </w:rPr>
        <w:t>nuclear level</w:t>
      </w:r>
      <w:r w:rsidRPr="00051E63">
        <w:rPr>
          <w:rStyle w:val="StyleUnderline"/>
          <w:color w:val="000000" w:themeColor="text1"/>
        </w:rPr>
        <w:t>, between the U</w:t>
      </w:r>
      <w:r w:rsidRPr="00051E63">
        <w:rPr>
          <w:color w:val="000000" w:themeColor="text1"/>
          <w:sz w:val="16"/>
        </w:rPr>
        <w:t xml:space="preserve">nited </w:t>
      </w:r>
      <w:r w:rsidRPr="00051E63">
        <w:rPr>
          <w:rStyle w:val="StyleUnderline"/>
          <w:color w:val="000000" w:themeColor="text1"/>
        </w:rPr>
        <w:t>S</w:t>
      </w:r>
      <w:r w:rsidRPr="00051E63">
        <w:rPr>
          <w:color w:val="000000" w:themeColor="text1"/>
          <w:sz w:val="16"/>
        </w:rPr>
        <w:t xml:space="preserve">tates </w:t>
      </w:r>
      <w:r w:rsidRPr="00051E63">
        <w:rPr>
          <w:rStyle w:val="StyleUnderline"/>
          <w:color w:val="000000" w:themeColor="text1"/>
        </w:rPr>
        <w:t>and China is considerable</w:t>
      </w:r>
      <w:r w:rsidRPr="00051E63">
        <w:rPr>
          <w:color w:val="000000" w:themeColor="text1"/>
          <w:sz w:val="16"/>
        </w:rPr>
        <w:t xml:space="preserve">. And insofar as domestic sentiment in China may influence the actions of Chinese leaders </w:t>
      </w:r>
      <w:r w:rsidRPr="00051E63">
        <w:rPr>
          <w:rStyle w:val="StyleUnderline"/>
          <w:color w:val="000000" w:themeColor="text1"/>
        </w:rPr>
        <w:t>during an international crisis</w:t>
      </w:r>
      <w:r w:rsidRPr="00051E63">
        <w:rPr>
          <w:color w:val="000000" w:themeColor="text1"/>
          <w:sz w:val="16"/>
        </w:rPr>
        <w:t xml:space="preserve">, those </w:t>
      </w:r>
      <w:r w:rsidRPr="00051E63">
        <w:rPr>
          <w:rStyle w:val="StyleUnderline"/>
          <w:color w:val="000000" w:themeColor="text1"/>
          <w:highlight w:val="green"/>
        </w:rPr>
        <w:t xml:space="preserve">leaders are </w:t>
      </w:r>
      <w:r w:rsidRPr="00051E63">
        <w:rPr>
          <w:rStyle w:val="Emphasis"/>
          <w:color w:val="000000" w:themeColor="text1"/>
          <w:highlight w:val="green"/>
        </w:rPr>
        <w:t>less</w:t>
      </w:r>
      <w:r w:rsidRPr="00051E63">
        <w:rPr>
          <w:color w:val="000000" w:themeColor="text1"/>
          <w:sz w:val="16"/>
        </w:rPr>
        <w:t xml:space="preserve">, not more, </w:t>
      </w:r>
      <w:r w:rsidRPr="00051E63">
        <w:rPr>
          <w:rStyle w:val="Emphasis"/>
          <w:color w:val="000000" w:themeColor="text1"/>
          <w:highlight w:val="green"/>
        </w:rPr>
        <w:t>likely to back down</w:t>
      </w:r>
      <w:r w:rsidRPr="00051E63">
        <w:rPr>
          <w:rStyle w:val="StyleUnderline"/>
          <w:color w:val="000000" w:themeColor="text1"/>
        </w:rPr>
        <w:t xml:space="preserve"> in the face of a military threat from the U</w:t>
      </w:r>
      <w:r w:rsidRPr="00051E63">
        <w:rPr>
          <w:color w:val="000000" w:themeColor="text1"/>
          <w:sz w:val="16"/>
        </w:rPr>
        <w:t xml:space="preserve">nited </w:t>
      </w:r>
      <w:r w:rsidRPr="00051E63">
        <w:rPr>
          <w:rStyle w:val="StyleUnderline"/>
          <w:color w:val="000000" w:themeColor="text1"/>
        </w:rPr>
        <w:t>S</w:t>
      </w:r>
      <w:r w:rsidRPr="00051E63">
        <w:rPr>
          <w:color w:val="000000" w:themeColor="text1"/>
          <w:sz w:val="16"/>
        </w:rPr>
        <w:t xml:space="preserve">tates. The multipolarity of today’s world exacerbates security dilemmas and arms races, in ways that extend beyond great powers to middle-level ones. The Bush administration explained its withdrawal from the ABM treaty in terms of a need to defend against “rogue” states. </w:t>
      </w:r>
      <w:r w:rsidRPr="00051E63">
        <w:rPr>
          <w:rStyle w:val="StyleUnderline"/>
          <w:color w:val="000000" w:themeColor="text1"/>
        </w:rPr>
        <w:t>The U</w:t>
      </w:r>
      <w:r w:rsidRPr="00051E63">
        <w:rPr>
          <w:color w:val="000000" w:themeColor="text1"/>
          <w:sz w:val="16"/>
        </w:rPr>
        <w:t xml:space="preserve">nited </w:t>
      </w:r>
      <w:r w:rsidRPr="00051E63">
        <w:rPr>
          <w:rStyle w:val="StyleUnderline"/>
          <w:color w:val="000000" w:themeColor="text1"/>
        </w:rPr>
        <w:t>S</w:t>
      </w:r>
      <w:r w:rsidRPr="00051E63">
        <w:rPr>
          <w:color w:val="000000" w:themeColor="text1"/>
          <w:sz w:val="16"/>
        </w:rPr>
        <w:t xml:space="preserve">tates </w:t>
      </w:r>
      <w:r w:rsidRPr="00051E63">
        <w:rPr>
          <w:rStyle w:val="StyleUnderline"/>
          <w:color w:val="000000" w:themeColor="text1"/>
        </w:rPr>
        <w:t>explained</w:t>
      </w:r>
      <w:r w:rsidRPr="00051E63">
        <w:rPr>
          <w:color w:val="000000" w:themeColor="text1"/>
          <w:sz w:val="16"/>
        </w:rPr>
        <w:t xml:space="preserve"> the later </w:t>
      </w:r>
      <w:r w:rsidRPr="00051E63">
        <w:rPr>
          <w:rStyle w:val="StyleUnderline"/>
          <w:color w:val="000000" w:themeColor="text1"/>
        </w:rPr>
        <w:t>installation of missile defense systems in</w:t>
      </w:r>
      <w:r w:rsidRPr="00051E63">
        <w:rPr>
          <w:color w:val="000000" w:themeColor="text1"/>
          <w:sz w:val="16"/>
        </w:rPr>
        <w:t xml:space="preserve"> Eastern </w:t>
      </w:r>
      <w:r w:rsidRPr="00051E63">
        <w:rPr>
          <w:rStyle w:val="StyleUnderline"/>
          <w:color w:val="000000" w:themeColor="text1"/>
        </w:rPr>
        <w:t>Europe in terms of protecting</w:t>
      </w:r>
      <w:r w:rsidRPr="00051E63">
        <w:rPr>
          <w:color w:val="000000" w:themeColor="text1"/>
          <w:sz w:val="16"/>
        </w:rPr>
        <w:t xml:space="preserve"> Europe </w:t>
      </w:r>
      <w:r w:rsidRPr="00051E63">
        <w:rPr>
          <w:rStyle w:val="StyleUnderline"/>
          <w:color w:val="000000" w:themeColor="text1"/>
        </w:rPr>
        <w:t xml:space="preserve">from Iranian missiles, but </w:t>
      </w:r>
      <w:r w:rsidRPr="00051E63">
        <w:rPr>
          <w:rStyle w:val="StyleUnderline"/>
          <w:color w:val="000000" w:themeColor="text1"/>
          <w:highlight w:val="green"/>
        </w:rPr>
        <w:t xml:space="preserve">Russia </w:t>
      </w:r>
      <w:r w:rsidRPr="00051E63">
        <w:rPr>
          <w:rStyle w:val="Emphasis"/>
          <w:color w:val="000000" w:themeColor="text1"/>
          <w:highlight w:val="green"/>
        </w:rPr>
        <w:t>saw</w:t>
      </w:r>
      <w:r w:rsidRPr="00051E63">
        <w:rPr>
          <w:rStyle w:val="Emphasis"/>
          <w:color w:val="000000" w:themeColor="text1"/>
        </w:rPr>
        <w:t xml:space="preserve"> it as </w:t>
      </w:r>
      <w:r w:rsidRPr="00051E63">
        <w:rPr>
          <w:rStyle w:val="Emphasis"/>
          <w:color w:val="000000" w:themeColor="text1"/>
          <w:highlight w:val="green"/>
        </w:rPr>
        <w:t>a threat</w:t>
      </w:r>
      <w:r w:rsidRPr="00051E63">
        <w:rPr>
          <w:color w:val="000000" w:themeColor="text1"/>
          <w:sz w:val="16"/>
        </w:rPr>
        <w:t xml:space="preserve"> to itself and as an effort to negate the capability of Russian strategic weapons. </w:t>
      </w:r>
      <w:r w:rsidRPr="00051E63">
        <w:rPr>
          <w:rStyle w:val="StyleUnderline"/>
          <w:color w:val="000000" w:themeColor="text1"/>
        </w:rPr>
        <w:t>Some</w:t>
      </w:r>
      <w:r w:rsidRPr="00051E63">
        <w:rPr>
          <w:color w:val="000000" w:themeColor="text1"/>
          <w:sz w:val="16"/>
        </w:rPr>
        <w:t xml:space="preserve"> of those who give thought to the original Cold War </w:t>
      </w:r>
      <w:r w:rsidRPr="00051E63">
        <w:rPr>
          <w:rStyle w:val="StyleUnderline"/>
          <w:color w:val="000000" w:themeColor="text1"/>
        </w:rPr>
        <w:t>may think longingly of how</w:t>
      </w:r>
      <w:r w:rsidRPr="00051E63">
        <w:rPr>
          <w:color w:val="000000" w:themeColor="text1"/>
          <w:sz w:val="16"/>
        </w:rPr>
        <w:t xml:space="preserve"> Ronald </w:t>
      </w:r>
      <w:r w:rsidRPr="00051E63">
        <w:rPr>
          <w:rStyle w:val="StyleUnderline"/>
          <w:color w:val="000000" w:themeColor="text1"/>
        </w:rPr>
        <w:t>Reagan declared an arms race with the USSR and “won”</w:t>
      </w:r>
      <w:r w:rsidRPr="00051E63">
        <w:rPr>
          <w:color w:val="000000" w:themeColor="text1"/>
          <w:sz w:val="16"/>
        </w:rPr>
        <w:t xml:space="preserve"> in the sense of what happened a few years later to the USSR. </w:t>
      </w:r>
      <w:r w:rsidRPr="00051E63">
        <w:rPr>
          <w:rStyle w:val="StyleUnderline"/>
          <w:color w:val="000000" w:themeColor="text1"/>
        </w:rPr>
        <w:t xml:space="preserve">But that is a </w:t>
      </w:r>
      <w:r w:rsidRPr="00051E63">
        <w:rPr>
          <w:rStyle w:val="Emphasis"/>
          <w:color w:val="000000" w:themeColor="text1"/>
        </w:rPr>
        <w:t>wrong lesson</w:t>
      </w:r>
      <w:r w:rsidRPr="00051E63">
        <w:rPr>
          <w:color w:val="000000" w:themeColor="text1"/>
          <w:sz w:val="16"/>
        </w:rPr>
        <w:t xml:space="preserve"> to draw, </w:t>
      </w:r>
      <w:r w:rsidRPr="00051E63">
        <w:rPr>
          <w:rStyle w:val="StyleUnderline"/>
          <w:color w:val="000000" w:themeColor="text1"/>
        </w:rPr>
        <w:t xml:space="preserve">because similar events are </w:t>
      </w:r>
      <w:r w:rsidRPr="00051E63">
        <w:rPr>
          <w:rStyle w:val="Emphasis"/>
          <w:color w:val="000000" w:themeColor="text1"/>
        </w:rPr>
        <w:t xml:space="preserve">not about to </w:t>
      </w:r>
      <w:r w:rsidRPr="00051E63">
        <w:rPr>
          <w:rStyle w:val="Emphasis"/>
          <w:color w:val="000000" w:themeColor="text1"/>
          <w:szCs w:val="22"/>
        </w:rPr>
        <w:t>recur</w:t>
      </w:r>
      <w:r w:rsidRPr="00051E63">
        <w:rPr>
          <w:color w:val="000000" w:themeColor="text1"/>
          <w:szCs w:val="22"/>
          <w:u w:val="single"/>
        </w:rPr>
        <w:t xml:space="preserve">. </w:t>
      </w:r>
      <w:r w:rsidRPr="00051E63">
        <w:rPr>
          <w:rStyle w:val="StyleUnderline"/>
          <w:color w:val="000000" w:themeColor="text1"/>
          <w:szCs w:val="22"/>
        </w:rPr>
        <w:t>Russ</w:t>
      </w:r>
      <w:r w:rsidRPr="00051E63">
        <w:rPr>
          <w:rStyle w:val="StyleUnderline"/>
          <w:color w:val="000000" w:themeColor="text1"/>
        </w:rPr>
        <w:t>ians already</w:t>
      </w:r>
      <w:r w:rsidRPr="00051E63">
        <w:rPr>
          <w:color w:val="000000" w:themeColor="text1"/>
          <w:sz w:val="16"/>
        </w:rPr>
        <w:t xml:space="preserve"> have </w:t>
      </w:r>
      <w:r w:rsidRPr="00051E63">
        <w:rPr>
          <w:rStyle w:val="StyleUnderline"/>
          <w:color w:val="000000" w:themeColor="text1"/>
        </w:rPr>
        <w:t>lived through</w:t>
      </w:r>
      <w:r w:rsidRPr="00051E63">
        <w:rPr>
          <w:color w:val="000000" w:themeColor="text1"/>
          <w:sz w:val="16"/>
        </w:rPr>
        <w:t xml:space="preserve"> their history of </w:t>
      </w:r>
      <w:r w:rsidRPr="00051E63">
        <w:rPr>
          <w:rStyle w:val="StyleUnderline"/>
          <w:color w:val="000000" w:themeColor="text1"/>
        </w:rPr>
        <w:t>the break-up of the union</w:t>
      </w:r>
      <w:r w:rsidRPr="00051E63">
        <w:rPr>
          <w:color w:val="000000" w:themeColor="text1"/>
          <w:sz w:val="16"/>
        </w:rPr>
        <w:t xml:space="preserve">, the </w:t>
      </w:r>
      <w:r w:rsidRPr="00051E63">
        <w:rPr>
          <w:rStyle w:val="StyleUnderline"/>
          <w:color w:val="000000" w:themeColor="text1"/>
        </w:rPr>
        <w:t>disarray of the Yeltsin years, and finding a nationalist vibe that Putin</w:t>
      </w:r>
      <w:r w:rsidRPr="00051E63">
        <w:rPr>
          <w:color w:val="000000" w:themeColor="text1"/>
          <w:sz w:val="16"/>
        </w:rPr>
        <w:t xml:space="preserve"> skillfully expresses and </w:t>
      </w:r>
      <w:r w:rsidRPr="00051E63">
        <w:rPr>
          <w:rStyle w:val="StyleUnderline"/>
          <w:color w:val="000000" w:themeColor="text1"/>
        </w:rPr>
        <w:t>exploits. Putin isn’t going anywhere</w:t>
      </w:r>
      <w:r w:rsidRPr="00051E63">
        <w:rPr>
          <w:color w:val="000000" w:themeColor="text1"/>
          <w:sz w:val="16"/>
        </w:rPr>
        <w:t xml:space="preserve"> soon. </w:t>
      </w:r>
      <w:r w:rsidRPr="00051E63">
        <w:rPr>
          <w:rStyle w:val="StyleUnderline"/>
          <w:color w:val="000000" w:themeColor="text1"/>
        </w:rPr>
        <w:t>Neither</w:t>
      </w:r>
      <w:r w:rsidRPr="00051E63">
        <w:rPr>
          <w:color w:val="000000" w:themeColor="text1"/>
          <w:sz w:val="16"/>
        </w:rPr>
        <w:t xml:space="preserve">, evidently, </w:t>
      </w:r>
      <w:r w:rsidRPr="00051E63">
        <w:rPr>
          <w:rStyle w:val="StyleUnderline"/>
          <w:color w:val="000000" w:themeColor="text1"/>
        </w:rPr>
        <w:t>is Xi</w:t>
      </w:r>
      <w:r w:rsidRPr="00051E63">
        <w:rPr>
          <w:color w:val="000000" w:themeColor="text1"/>
          <w:sz w:val="16"/>
        </w:rPr>
        <w:t xml:space="preserve"> Jinping </w:t>
      </w:r>
      <w:r w:rsidRPr="00051E63">
        <w:rPr>
          <w:rStyle w:val="StyleUnderline"/>
          <w:color w:val="000000" w:themeColor="text1"/>
        </w:rPr>
        <w:t>in China, which shows no sign of becoming like the Soviet Union in 1991</w:t>
      </w:r>
      <w:r w:rsidRPr="00051E63">
        <w:rPr>
          <w:color w:val="000000" w:themeColor="text1"/>
          <w:sz w:val="16"/>
        </w:rPr>
        <w:t xml:space="preserve">. The </w:t>
      </w:r>
      <w:r w:rsidRPr="00051E63">
        <w:rPr>
          <w:rStyle w:val="StyleUnderline"/>
          <w:color w:val="000000" w:themeColor="text1"/>
        </w:rPr>
        <w:t>Trump</w:t>
      </w:r>
      <w:r w:rsidRPr="00051E63">
        <w:rPr>
          <w:color w:val="000000" w:themeColor="text1"/>
          <w:sz w:val="16"/>
        </w:rPr>
        <w:t xml:space="preserve"> administration </w:t>
      </w:r>
      <w:r w:rsidRPr="00051E63">
        <w:rPr>
          <w:rStyle w:val="StyleUnderline"/>
          <w:color w:val="000000" w:themeColor="text1"/>
        </w:rPr>
        <w:t xml:space="preserve">is on course, through </w:t>
      </w:r>
      <w:r w:rsidRPr="00051E63">
        <w:rPr>
          <w:rStyle w:val="Emphasis"/>
          <w:color w:val="000000" w:themeColor="text1"/>
          <w:highlight w:val="green"/>
        </w:rPr>
        <w:t>disregard for</w:t>
      </w:r>
      <w:r w:rsidRPr="00051E63">
        <w:rPr>
          <w:color w:val="000000" w:themeColor="text1"/>
          <w:sz w:val="16"/>
        </w:rPr>
        <w:t xml:space="preserve"> the rest of </w:t>
      </w:r>
      <w:r w:rsidRPr="00051E63">
        <w:rPr>
          <w:rStyle w:val="Emphasis"/>
          <w:color w:val="000000" w:themeColor="text1"/>
          <w:highlight w:val="green"/>
        </w:rPr>
        <w:t>the world’s responses</w:t>
      </w:r>
      <w:r w:rsidRPr="00051E63">
        <w:rPr>
          <w:color w:val="000000" w:themeColor="text1"/>
          <w:sz w:val="16"/>
        </w:rPr>
        <w:t xml:space="preserve"> to its own policies, </w:t>
      </w:r>
      <w:r w:rsidRPr="00051E63">
        <w:rPr>
          <w:rStyle w:val="StyleUnderline"/>
          <w:color w:val="000000" w:themeColor="text1"/>
        </w:rPr>
        <w:t xml:space="preserve">to </w:t>
      </w:r>
      <w:r w:rsidRPr="00051E63">
        <w:rPr>
          <w:rStyle w:val="Emphasis"/>
          <w:color w:val="000000" w:themeColor="text1"/>
          <w:highlight w:val="green"/>
        </w:rPr>
        <w:t>keep adversaries adversarial</w:t>
      </w:r>
      <w:r w:rsidRPr="00051E63">
        <w:rPr>
          <w:rStyle w:val="StyleUnderline"/>
          <w:color w:val="000000" w:themeColor="text1"/>
        </w:rPr>
        <w:t xml:space="preserve">, if not more so, and to keep the world </w:t>
      </w:r>
      <w:r w:rsidRPr="00051E63">
        <w:rPr>
          <w:rStyle w:val="Emphasis"/>
          <w:color w:val="000000" w:themeColor="text1"/>
        </w:rPr>
        <w:t>just as threatening</w:t>
      </w:r>
      <w:r w:rsidRPr="00051E63">
        <w:rPr>
          <w:color w:val="000000" w:themeColor="text1"/>
          <w:sz w:val="16"/>
        </w:rPr>
        <w:t xml:space="preserve"> as ever, </w:t>
      </w:r>
      <w:r w:rsidRPr="00051E63">
        <w:rPr>
          <w:rStyle w:val="StyleUnderline"/>
          <w:color w:val="000000" w:themeColor="text1"/>
        </w:rPr>
        <w:t>if not more so</w:t>
      </w:r>
      <w:r w:rsidRPr="00051E63">
        <w:rPr>
          <w:color w:val="000000" w:themeColor="text1"/>
          <w:sz w:val="16"/>
        </w:rPr>
        <w:t xml:space="preserve">. The </w:t>
      </w:r>
      <w:r w:rsidRPr="00051E63">
        <w:rPr>
          <w:rStyle w:val="StyleUnderline"/>
          <w:color w:val="000000" w:themeColor="text1"/>
        </w:rPr>
        <w:t xml:space="preserve">military spending may become </w:t>
      </w:r>
      <w:proofErr w:type="gramStart"/>
      <w:r w:rsidRPr="00051E63">
        <w:rPr>
          <w:rStyle w:val="StyleUnderline"/>
          <w:color w:val="000000" w:themeColor="text1"/>
        </w:rPr>
        <w:t>higher</w:t>
      </w:r>
      <w:proofErr w:type="gramEnd"/>
      <w:r w:rsidRPr="00051E63">
        <w:rPr>
          <w:rStyle w:val="StyleUnderline"/>
          <w:color w:val="000000" w:themeColor="text1"/>
        </w:rPr>
        <w:t xml:space="preserve"> and</w:t>
      </w:r>
      <w:r w:rsidRPr="00051E63">
        <w:rPr>
          <w:color w:val="000000" w:themeColor="text1"/>
          <w:sz w:val="16"/>
        </w:rPr>
        <w:t xml:space="preserve"> the </w:t>
      </w:r>
      <w:r w:rsidRPr="00051E63">
        <w:rPr>
          <w:rStyle w:val="StyleUnderline"/>
          <w:color w:val="000000" w:themeColor="text1"/>
        </w:rPr>
        <w:t>bluster</w:t>
      </w:r>
      <w:r w:rsidRPr="00051E63">
        <w:rPr>
          <w:color w:val="000000" w:themeColor="text1"/>
          <w:sz w:val="16"/>
        </w:rPr>
        <w:t xml:space="preserve"> may become </w:t>
      </w:r>
      <w:r w:rsidRPr="00051E63">
        <w:rPr>
          <w:rStyle w:val="StyleUnderline"/>
          <w:color w:val="000000" w:themeColor="text1"/>
        </w:rPr>
        <w:t xml:space="preserve">louder, but Americans will be </w:t>
      </w:r>
      <w:r w:rsidRPr="00051E63">
        <w:rPr>
          <w:rStyle w:val="Emphasis"/>
          <w:color w:val="000000" w:themeColor="text1"/>
        </w:rPr>
        <w:t>no safer</w:t>
      </w:r>
      <w:r w:rsidRPr="00051E63">
        <w:rPr>
          <w:color w:val="000000" w:themeColor="text1"/>
          <w:sz w:val="16"/>
        </w:rPr>
        <w:t xml:space="preserve">. </w:t>
      </w:r>
    </w:p>
    <w:p w14:paraId="6088ADAE" w14:textId="77777777" w:rsidR="00FC1A8F" w:rsidRDefault="00FC1A8F" w:rsidP="00FC1A8F">
      <w:pPr>
        <w:rPr>
          <w:sz w:val="44"/>
          <w:szCs w:val="44"/>
        </w:rPr>
      </w:pPr>
    </w:p>
    <w:p w14:paraId="767BE8D0" w14:textId="77777777" w:rsidR="00FC1A8F" w:rsidRPr="00051E63" w:rsidRDefault="00FC1A8F" w:rsidP="00FC1A8F">
      <w:pPr>
        <w:pStyle w:val="Heading3"/>
        <w:rPr>
          <w:color w:val="000000" w:themeColor="text1"/>
        </w:rPr>
      </w:pPr>
      <w:r w:rsidRPr="00051E63">
        <w:rPr>
          <w:color w:val="000000" w:themeColor="text1"/>
        </w:rPr>
        <w:t>1NC---AT: Sino-Russian Alliance</w:t>
      </w:r>
    </w:p>
    <w:p w14:paraId="0A9F7664" w14:textId="77777777" w:rsidR="00FC1A8F" w:rsidRPr="00051E63" w:rsidRDefault="00FC1A8F" w:rsidP="00FC1A8F">
      <w:pPr>
        <w:pStyle w:val="Heading4"/>
        <w:rPr>
          <w:color w:val="000000" w:themeColor="text1"/>
          <w:u w:val="single"/>
        </w:rPr>
      </w:pPr>
      <w:r w:rsidRPr="00051E63">
        <w:rPr>
          <w:color w:val="000000" w:themeColor="text1"/>
        </w:rPr>
        <w:t xml:space="preserve">No war – it’s </w:t>
      </w:r>
      <w:r w:rsidRPr="00051E63">
        <w:rPr>
          <w:color w:val="000000" w:themeColor="text1"/>
          <w:u w:val="single"/>
        </w:rPr>
        <w:t>hype</w:t>
      </w:r>
      <w:r w:rsidRPr="00051E63">
        <w:rPr>
          <w:color w:val="000000" w:themeColor="text1"/>
        </w:rPr>
        <w:t xml:space="preserve"> and </w:t>
      </w:r>
      <w:r w:rsidRPr="00051E63">
        <w:rPr>
          <w:color w:val="000000" w:themeColor="text1"/>
          <w:u w:val="single"/>
        </w:rPr>
        <w:t>systems are redundant</w:t>
      </w:r>
    </w:p>
    <w:p w14:paraId="228D9380" w14:textId="77777777" w:rsidR="00FC1A8F" w:rsidRPr="00051E63" w:rsidRDefault="00FC1A8F" w:rsidP="00FC1A8F">
      <w:pPr>
        <w:rPr>
          <w:color w:val="000000" w:themeColor="text1"/>
          <w:sz w:val="24"/>
        </w:rPr>
      </w:pPr>
      <w:r w:rsidRPr="00051E63">
        <w:rPr>
          <w:rStyle w:val="Style13ptBold"/>
          <w:color w:val="000000" w:themeColor="text1"/>
        </w:rPr>
        <w:t>Johnson-Freese</w:t>
      </w:r>
      <w:r w:rsidRPr="00051E63">
        <w:rPr>
          <w:color w:val="000000" w:themeColor="text1"/>
        </w:rPr>
        <w:t xml:space="preserve"> and Hitchens </w:t>
      </w:r>
      <w:r w:rsidRPr="00051E63">
        <w:rPr>
          <w:rStyle w:val="Style13ptBold"/>
          <w:color w:val="000000" w:themeColor="text1"/>
        </w:rPr>
        <w:t>16</w:t>
      </w:r>
      <w:r w:rsidRPr="00051E63">
        <w:rPr>
          <w:color w:val="000000" w:themeColor="text1"/>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51E63">
        <w:rPr>
          <w:color w:val="000000" w:themeColor="text1"/>
        </w:rPr>
        <w:t>In</w:t>
      </w:r>
      <w:proofErr w:type="gramEnd"/>
      <w:r w:rsidRPr="00051E63">
        <w:rPr>
          <w:color w:val="000000" w:themeColor="text1"/>
        </w:rPr>
        <w:t xml:space="preserve"> Space: The Sky’s Not Falling, Part 1. December 27, 2016. https://breakingdefense.com/2016/12/stop-the-fearmongering-over-war-in-space-the-skys-not-falling-part-1/</w:t>
      </w:r>
      <w:r w:rsidRPr="00051E63">
        <w:rPr>
          <w:color w:val="000000" w:themeColor="text1"/>
          <w:sz w:val="24"/>
        </w:rPr>
        <w:t>]</w:t>
      </w:r>
    </w:p>
    <w:p w14:paraId="2C605FAE" w14:textId="77777777" w:rsidR="00FC1A8F" w:rsidRPr="00051E63" w:rsidRDefault="00FC1A8F" w:rsidP="00FC1A8F">
      <w:pPr>
        <w:rPr>
          <w:color w:val="000000" w:themeColor="text1"/>
          <w:sz w:val="16"/>
        </w:rPr>
      </w:pPr>
      <w:r w:rsidRPr="00051E63">
        <w:rPr>
          <w:color w:val="000000" w:themeColor="text1"/>
          <w:sz w:val="16"/>
        </w:rPr>
        <w:t xml:space="preserve">In the last two years, </w:t>
      </w:r>
      <w:r w:rsidRPr="00051E63">
        <w:rPr>
          <w:color w:val="000000" w:themeColor="text1"/>
          <w:highlight w:val="green"/>
          <w:u w:val="single"/>
        </w:rPr>
        <w:t>we’ve seen</w:t>
      </w:r>
      <w:r w:rsidRPr="00051E63">
        <w:rPr>
          <w:color w:val="000000" w:themeColor="text1"/>
          <w:sz w:val="16"/>
        </w:rPr>
        <w:t xml:space="preserve"> rising </w:t>
      </w:r>
      <w:r w:rsidRPr="00051E63">
        <w:rPr>
          <w:rStyle w:val="Emphasis"/>
          <w:color w:val="000000" w:themeColor="text1"/>
          <w:highlight w:val="green"/>
        </w:rPr>
        <w:t>hysteria</w:t>
      </w:r>
      <w:r w:rsidRPr="00051E63">
        <w:rPr>
          <w:color w:val="000000" w:themeColor="text1"/>
          <w:sz w:val="16"/>
          <w:highlight w:val="green"/>
        </w:rPr>
        <w:t xml:space="preserve"> </w:t>
      </w:r>
      <w:r w:rsidRPr="00051E63">
        <w:rPr>
          <w:color w:val="000000" w:themeColor="text1"/>
          <w:highlight w:val="green"/>
          <w:u w:val="single"/>
        </w:rPr>
        <w:t>over</w:t>
      </w:r>
      <w:r w:rsidRPr="00051E63">
        <w:rPr>
          <w:color w:val="000000" w:themeColor="text1"/>
          <w:u w:val="single"/>
        </w:rPr>
        <w:t xml:space="preserve"> a future </w:t>
      </w:r>
      <w:r w:rsidRPr="00051E63">
        <w:rPr>
          <w:rStyle w:val="Emphasis"/>
          <w:color w:val="000000" w:themeColor="text1"/>
          <w:highlight w:val="green"/>
        </w:rPr>
        <w:t>war in space</w:t>
      </w:r>
      <w:r w:rsidRPr="00051E63">
        <w:rPr>
          <w:color w:val="000000" w:themeColor="text1"/>
          <w:sz w:val="16"/>
        </w:rPr>
        <w:t xml:space="preserve">. </w:t>
      </w:r>
      <w:r w:rsidRPr="00051E63">
        <w:rPr>
          <w:rStyle w:val="Emphasis"/>
          <w:color w:val="000000" w:themeColor="text1"/>
        </w:rPr>
        <w:t>Fanning the flames</w:t>
      </w:r>
      <w:r w:rsidRPr="00051E63">
        <w:rPr>
          <w:color w:val="000000" w:themeColor="text1"/>
          <w:sz w:val="16"/>
        </w:rPr>
        <w:t xml:space="preserve"> </w:t>
      </w:r>
      <w:r w:rsidRPr="00051E63">
        <w:rPr>
          <w:color w:val="000000" w:themeColor="text1"/>
          <w:u w:val="single"/>
        </w:rPr>
        <w:t>are</w:t>
      </w:r>
      <w:r w:rsidRPr="00051E63">
        <w:rPr>
          <w:color w:val="000000" w:themeColor="text1"/>
          <w:sz w:val="16"/>
        </w:rPr>
        <w:t xml:space="preserve"> not only </w:t>
      </w:r>
      <w:r w:rsidRPr="00051E63">
        <w:rPr>
          <w:color w:val="000000" w:themeColor="text1"/>
          <w:u w:val="single"/>
        </w:rPr>
        <w:t xml:space="preserve">dire assessments </w:t>
      </w:r>
      <w:r w:rsidRPr="00051E63">
        <w:rPr>
          <w:color w:val="000000" w:themeColor="text1"/>
          <w:highlight w:val="green"/>
          <w:u w:val="single"/>
        </w:rPr>
        <w:t>from the</w:t>
      </w:r>
      <w:r w:rsidRPr="00051E63">
        <w:rPr>
          <w:color w:val="000000" w:themeColor="text1"/>
          <w:u w:val="single"/>
        </w:rPr>
        <w:t xml:space="preserve"> US </w:t>
      </w:r>
      <w:r w:rsidRPr="00051E63">
        <w:rPr>
          <w:color w:val="000000" w:themeColor="text1"/>
          <w:highlight w:val="green"/>
          <w:u w:val="single"/>
        </w:rPr>
        <w:t>military</w:t>
      </w:r>
      <w:r w:rsidRPr="00051E63">
        <w:rPr>
          <w:color w:val="000000" w:themeColor="text1"/>
          <w:u w:val="single"/>
        </w:rPr>
        <w:t xml:space="preserve">, but also </w:t>
      </w:r>
      <w:r w:rsidRPr="00051E63">
        <w:rPr>
          <w:rStyle w:val="Emphasis"/>
          <w:color w:val="000000" w:themeColor="text1"/>
        </w:rPr>
        <w:t>breathless coverage</w:t>
      </w:r>
      <w:r w:rsidRPr="00051E63">
        <w:rPr>
          <w:color w:val="000000" w:themeColor="text1"/>
          <w:u w:val="single"/>
        </w:rPr>
        <w:t xml:space="preserve"> from a</w:t>
      </w:r>
      <w:r w:rsidRPr="00051E63">
        <w:rPr>
          <w:color w:val="000000" w:themeColor="text1"/>
          <w:sz w:val="16"/>
        </w:rPr>
        <w:t xml:space="preserve"> cooperative </w:t>
      </w:r>
      <w:r w:rsidRPr="00051E63">
        <w:rPr>
          <w:color w:val="000000" w:themeColor="text1"/>
          <w:highlight w:val="green"/>
          <w:u w:val="single"/>
        </w:rPr>
        <w:t>and</w:t>
      </w:r>
      <w:r w:rsidRPr="00051E63">
        <w:rPr>
          <w:color w:val="000000" w:themeColor="text1"/>
          <w:sz w:val="16"/>
        </w:rPr>
        <w:t xml:space="preserve"> </w:t>
      </w:r>
      <w:r w:rsidRPr="00051E63">
        <w:rPr>
          <w:rStyle w:val="Emphasis"/>
          <w:color w:val="000000" w:themeColor="text1"/>
        </w:rPr>
        <w:t xml:space="preserve">credulous </w:t>
      </w:r>
      <w:r w:rsidRPr="00051E63">
        <w:rPr>
          <w:rStyle w:val="Emphasis"/>
          <w:color w:val="000000" w:themeColor="text1"/>
          <w:highlight w:val="green"/>
        </w:rPr>
        <w:t>press</w:t>
      </w:r>
      <w:r w:rsidRPr="00051E63">
        <w:rPr>
          <w:color w:val="000000" w:themeColor="text1"/>
          <w:sz w:val="16"/>
        </w:rPr>
        <w:t xml:space="preserve">. </w:t>
      </w:r>
      <w:r w:rsidRPr="00051E63">
        <w:rPr>
          <w:color w:val="000000" w:themeColor="text1"/>
          <w:highlight w:val="green"/>
          <w:u w:val="single"/>
        </w:rPr>
        <w:t>This</w:t>
      </w:r>
      <w:r w:rsidRPr="00051E63">
        <w:rPr>
          <w:color w:val="000000" w:themeColor="text1"/>
          <w:u w:val="single"/>
        </w:rPr>
        <w:t xml:space="preserve"> reporting</w:t>
      </w:r>
      <w:r w:rsidRPr="00051E63">
        <w:rPr>
          <w:color w:val="000000" w:themeColor="text1"/>
          <w:sz w:val="16"/>
        </w:rPr>
        <w:t xml:space="preserve"> doesn’t only </w:t>
      </w:r>
      <w:r w:rsidRPr="00051E63">
        <w:rPr>
          <w:rStyle w:val="Emphasis"/>
          <w:color w:val="000000" w:themeColor="text1"/>
          <w:highlight w:val="green"/>
        </w:rPr>
        <w:t>muddy</w:t>
      </w:r>
      <w:r w:rsidRPr="00051E63">
        <w:rPr>
          <w:rStyle w:val="Emphasis"/>
          <w:color w:val="000000" w:themeColor="text1"/>
        </w:rPr>
        <w:t xml:space="preserve"> public </w:t>
      </w:r>
      <w:r w:rsidRPr="00051E63">
        <w:rPr>
          <w:rStyle w:val="Emphasis"/>
          <w:color w:val="000000" w:themeColor="text1"/>
          <w:highlight w:val="green"/>
        </w:rPr>
        <w:t>debate</w:t>
      </w:r>
      <w:r w:rsidRPr="00051E63">
        <w:rPr>
          <w:color w:val="000000" w:themeColor="text1"/>
          <w:sz w:val="16"/>
          <w:highlight w:val="green"/>
        </w:rPr>
        <w:t xml:space="preserve"> </w:t>
      </w:r>
      <w:r w:rsidRPr="00051E63">
        <w:rPr>
          <w:color w:val="000000" w:themeColor="text1"/>
          <w:highlight w:val="green"/>
          <w:u w:val="single"/>
        </w:rPr>
        <w:t>over</w:t>
      </w:r>
      <w:r w:rsidRPr="00051E63">
        <w:rPr>
          <w:color w:val="000000" w:themeColor="text1"/>
          <w:sz w:val="16"/>
        </w:rPr>
        <w:t xml:space="preserve"> whether we really need expensive systems. It could also become a self-fulfilling prophecy. The irony is that nothing makes </w:t>
      </w:r>
      <w:r w:rsidRPr="00051E63">
        <w:rPr>
          <w:color w:val="000000" w:themeColor="text1"/>
          <w:highlight w:val="green"/>
          <w:u w:val="single"/>
        </w:rPr>
        <w:t>the</w:t>
      </w:r>
      <w:r w:rsidRPr="00051E63">
        <w:rPr>
          <w:color w:val="000000" w:themeColor="text1"/>
          <w:sz w:val="16"/>
        </w:rPr>
        <w:t xml:space="preserve"> currently </w:t>
      </w:r>
      <w:r w:rsidRPr="00051E63">
        <w:rPr>
          <w:rStyle w:val="Emphasis"/>
          <w:color w:val="000000" w:themeColor="text1"/>
          <w:highlight w:val="green"/>
        </w:rPr>
        <w:t>slim possibility</w:t>
      </w:r>
      <w:r w:rsidRPr="00051E63">
        <w:rPr>
          <w:color w:val="000000" w:themeColor="text1"/>
          <w:highlight w:val="green"/>
          <w:u w:val="single"/>
        </w:rPr>
        <w:t xml:space="preserve"> of </w:t>
      </w:r>
      <w:r w:rsidRPr="00051E63">
        <w:rPr>
          <w:rStyle w:val="Emphasis"/>
          <w:color w:val="000000" w:themeColor="text1"/>
          <w:highlight w:val="green"/>
        </w:rPr>
        <w:t>war in space</w:t>
      </w:r>
      <w:r w:rsidRPr="00051E63">
        <w:rPr>
          <w:color w:val="000000" w:themeColor="text1"/>
          <w:sz w:val="16"/>
        </w:rPr>
        <w:t xml:space="preserve"> more likely than fearmongering over the threat of war in space.</w:t>
      </w:r>
    </w:p>
    <w:p w14:paraId="0843694F" w14:textId="77777777" w:rsidR="00FC1A8F" w:rsidRPr="00051E63" w:rsidRDefault="00FC1A8F" w:rsidP="00FC1A8F">
      <w:pPr>
        <w:rPr>
          <w:color w:val="000000" w:themeColor="text1"/>
          <w:sz w:val="16"/>
        </w:rPr>
      </w:pPr>
      <w:r w:rsidRPr="00051E63">
        <w:rPr>
          <w:color w:val="000000" w:themeColor="text1"/>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051E63">
        <w:rPr>
          <w:color w:val="000000" w:themeColor="text1"/>
          <w:sz w:val="16"/>
        </w:rPr>
        <w:t>Hyten</w:t>
      </w:r>
      <w:proofErr w:type="spellEnd"/>
      <w:r w:rsidRPr="00051E63">
        <w:rPr>
          <w:color w:val="000000" w:themeColor="text1"/>
          <w:sz w:val="16"/>
        </w:rPr>
        <w:t>, the then-chief of U.S. Air Force Space Command, it came across loud and clear that the United States was being forced to prepare for a battle in space — specifically against China — that it really didn’t want.</w:t>
      </w:r>
    </w:p>
    <w:p w14:paraId="1D2BC009" w14:textId="77777777" w:rsidR="00FC1A8F" w:rsidRPr="00051E63" w:rsidRDefault="00FC1A8F" w:rsidP="00FC1A8F">
      <w:pPr>
        <w:rPr>
          <w:color w:val="000000" w:themeColor="text1"/>
          <w:sz w:val="16"/>
        </w:rPr>
      </w:pPr>
      <w:r w:rsidRPr="00051E63">
        <w:rPr>
          <w:color w:val="000000" w:themeColor="text1"/>
          <w:sz w:val="16"/>
        </w:rPr>
        <w:t xml:space="preserve">It was explained by </w:t>
      </w:r>
      <w:proofErr w:type="spellStart"/>
      <w:r w:rsidRPr="00051E63">
        <w:rPr>
          <w:color w:val="000000" w:themeColor="text1"/>
          <w:sz w:val="16"/>
        </w:rPr>
        <w:t>Hyten</w:t>
      </w:r>
      <w:proofErr w:type="spellEnd"/>
      <w:r w:rsidRPr="00051E63">
        <w:rPr>
          <w:color w:val="000000" w:themeColor="text1"/>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272E5EC" w14:textId="77777777" w:rsidR="00FC1A8F" w:rsidRPr="00051E63" w:rsidRDefault="00FC1A8F" w:rsidP="00FC1A8F">
      <w:pPr>
        <w:rPr>
          <w:color w:val="000000" w:themeColor="text1"/>
          <w:sz w:val="16"/>
        </w:rPr>
      </w:pPr>
      <w:r w:rsidRPr="00051E63">
        <w:rPr>
          <w:color w:val="000000" w:themeColor="text1"/>
          <w:sz w:val="16"/>
        </w:rPr>
        <w:t xml:space="preserve">Using terms like “offensive counterspace” as a 1984 </w:t>
      </w:r>
      <w:proofErr w:type="spellStart"/>
      <w:r w:rsidRPr="00051E63">
        <w:rPr>
          <w:color w:val="000000" w:themeColor="text1"/>
          <w:sz w:val="16"/>
        </w:rPr>
        <w:t>NewSpeak</w:t>
      </w:r>
      <w:proofErr w:type="spellEnd"/>
      <w:r w:rsidRPr="00051E63">
        <w:rPr>
          <w:color w:val="000000" w:themeColor="text1"/>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051E63">
        <w:rPr>
          <w:color w:val="000000" w:themeColor="text1"/>
          <w:sz w:val="16"/>
        </w:rPr>
        <w:t>actually distort</w:t>
      </w:r>
      <w:proofErr w:type="gramEnd"/>
      <w:r w:rsidRPr="00051E63">
        <w:rPr>
          <w:color w:val="000000" w:themeColor="text1"/>
          <w:sz w:val="16"/>
        </w:rPr>
        <w:t xml:space="preserve"> facts — just omit facts about current U.S. space capabilities — the segment was basically a cost-free commercial for the military-industrial complex.</w:t>
      </w:r>
    </w:p>
    <w:p w14:paraId="7CEB619A" w14:textId="77777777" w:rsidR="00FC1A8F" w:rsidRPr="00051E63" w:rsidRDefault="00FC1A8F" w:rsidP="00FC1A8F">
      <w:pPr>
        <w:rPr>
          <w:color w:val="000000" w:themeColor="text1"/>
          <w:sz w:val="16"/>
        </w:rPr>
      </w:pPr>
      <w:r w:rsidRPr="00051E63">
        <w:rPr>
          <w:color w:val="000000" w:themeColor="text1"/>
          <w:sz w:val="16"/>
        </w:rPr>
        <w:t xml:space="preserve">In retrospect though, “The Battle Above” was pretty good compared to </w:t>
      </w:r>
      <w:r w:rsidRPr="00051E63">
        <w:rPr>
          <w:color w:val="000000" w:themeColor="text1"/>
          <w:u w:val="single"/>
        </w:rPr>
        <w:t>CNN’s recent special, War in Space</w:t>
      </w:r>
      <w:r w:rsidRPr="00051E63">
        <w:rPr>
          <w:color w:val="000000" w:themeColor="text1"/>
          <w:sz w:val="16"/>
        </w:rPr>
        <w:t xml:space="preserve">: The Next Battlefield. The </w:t>
      </w:r>
      <w:r w:rsidRPr="00051E63">
        <w:rPr>
          <w:color w:val="000000" w:themeColor="text1"/>
          <w:u w:val="single"/>
        </w:rPr>
        <w:t xml:space="preserve">latter might as well have been called </w:t>
      </w:r>
      <w:r w:rsidRPr="00051E63">
        <w:rPr>
          <w:rStyle w:val="Emphasis"/>
          <w:color w:val="000000" w:themeColor="text1"/>
        </w:rPr>
        <w:t>Sharknado in Space</w:t>
      </w:r>
      <w:r w:rsidRPr="00051E63">
        <w:rPr>
          <w:color w:val="000000" w:themeColor="text1"/>
          <w:sz w:val="16"/>
        </w:rPr>
        <w:t xml:space="preserve"> – because the only far-out weapons technology our potential adversaries don’t have, according to the broadcast, seems to be “sharks with </w:t>
      </w:r>
      <w:proofErr w:type="spellStart"/>
      <w:r w:rsidRPr="00051E63">
        <w:rPr>
          <w:color w:val="000000" w:themeColor="text1"/>
          <w:sz w:val="16"/>
        </w:rPr>
        <w:t>frickin</w:t>
      </w:r>
      <w:proofErr w:type="spellEnd"/>
      <w:r w:rsidRPr="00051E63">
        <w:rPr>
          <w:color w:val="000000" w:themeColor="text1"/>
          <w:sz w:val="16"/>
        </w:rPr>
        <w:t>’ laser beams attached to their heads!”</w:t>
      </w:r>
    </w:p>
    <w:p w14:paraId="6D0C4D19" w14:textId="77777777" w:rsidR="00FC1A8F" w:rsidRPr="00051E63" w:rsidRDefault="00FC1A8F" w:rsidP="00FC1A8F">
      <w:pPr>
        <w:rPr>
          <w:color w:val="000000" w:themeColor="text1"/>
          <w:sz w:val="16"/>
        </w:rPr>
      </w:pPr>
      <w:r w:rsidRPr="00051E63">
        <w:rPr>
          <w:color w:val="000000" w:themeColor="text1"/>
          <w:sz w:val="16"/>
        </w:rPr>
        <w:t xml:space="preserve">First, </w:t>
      </w:r>
      <w:r w:rsidRPr="00051E63">
        <w:rPr>
          <w:color w:val="000000" w:themeColor="text1"/>
          <w:u w:val="single"/>
        </w:rPr>
        <w:t xml:space="preserve">CNN needs to hire some </w:t>
      </w:r>
      <w:r w:rsidRPr="00051E63">
        <w:rPr>
          <w:rStyle w:val="Emphasis"/>
          <w:color w:val="000000" w:themeColor="text1"/>
        </w:rPr>
        <w:t>fact checkers</w:t>
      </w:r>
      <w:r w:rsidRPr="00051E63">
        <w:rPr>
          <w:color w:val="000000" w:themeColor="text1"/>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051E63">
        <w:rPr>
          <w:rStyle w:val="Emphasis"/>
          <w:color w:val="000000" w:themeColor="text1"/>
          <w:highlight w:val="green"/>
        </w:rPr>
        <w:t>no country</w:t>
      </w:r>
      <w:r w:rsidRPr="00051E63">
        <w:rPr>
          <w:color w:val="000000" w:themeColor="text1"/>
          <w:u w:val="single"/>
        </w:rPr>
        <w:t xml:space="preserve"> in the world </w:t>
      </w:r>
      <w:r w:rsidRPr="00051E63">
        <w:rPr>
          <w:color w:val="000000" w:themeColor="text1"/>
          <w:highlight w:val="green"/>
          <w:u w:val="single"/>
        </w:rPr>
        <w:t>has</w:t>
      </w:r>
      <w:r w:rsidRPr="00051E63">
        <w:rPr>
          <w:color w:val="000000" w:themeColor="text1"/>
          <w:u w:val="single"/>
        </w:rPr>
        <w:t xml:space="preserve"> yet </w:t>
      </w:r>
      <w:r w:rsidRPr="00051E63">
        <w:rPr>
          <w:rStyle w:val="Emphasis"/>
          <w:color w:val="000000" w:themeColor="text1"/>
          <w:highlight w:val="green"/>
        </w:rPr>
        <w:t>weaponized space</w:t>
      </w:r>
      <w:r w:rsidRPr="00051E63">
        <w:rPr>
          <w:color w:val="000000" w:themeColor="text1"/>
          <w:sz w:val="16"/>
        </w:rPr>
        <w:t xml:space="preserve">. Contrary to CNN, </w:t>
      </w:r>
      <w:r w:rsidRPr="00051E63">
        <w:rPr>
          <w:rStyle w:val="Emphasis"/>
          <w:color w:val="000000" w:themeColor="text1"/>
          <w:highlight w:val="green"/>
        </w:rPr>
        <w:t>stock</w:t>
      </w:r>
      <w:r w:rsidRPr="00051E63">
        <w:rPr>
          <w:color w:val="000000" w:themeColor="text1"/>
          <w:u w:val="single"/>
        </w:rPr>
        <w:t xml:space="preserve"> market </w:t>
      </w:r>
      <w:r w:rsidRPr="00051E63">
        <w:rPr>
          <w:rStyle w:val="Emphasis"/>
          <w:color w:val="000000" w:themeColor="text1"/>
          <w:highlight w:val="green"/>
        </w:rPr>
        <w:t>transactions</w:t>
      </w:r>
      <w:r w:rsidRPr="00051E63">
        <w:rPr>
          <w:color w:val="000000" w:themeColor="text1"/>
          <w:highlight w:val="green"/>
          <w:u w:val="single"/>
        </w:rPr>
        <w:t xml:space="preserve"> are </w:t>
      </w:r>
      <w:r w:rsidRPr="00051E63">
        <w:rPr>
          <w:rStyle w:val="Emphasis"/>
          <w:color w:val="000000" w:themeColor="text1"/>
          <w:highlight w:val="green"/>
        </w:rPr>
        <w:t>not</w:t>
      </w:r>
      <w:r w:rsidRPr="00051E63">
        <w:rPr>
          <w:color w:val="000000" w:themeColor="text1"/>
          <w:u w:val="single"/>
        </w:rPr>
        <w:t xml:space="preserve"> </w:t>
      </w:r>
      <w:r w:rsidRPr="00051E63">
        <w:rPr>
          <w:color w:val="000000" w:themeColor="text1"/>
          <w:sz w:val="16"/>
        </w:rPr>
        <w:t xml:space="preserve">timed nor </w:t>
      </w:r>
      <w:r w:rsidRPr="00051E63">
        <w:rPr>
          <w:color w:val="000000" w:themeColor="text1"/>
          <w:highlight w:val="green"/>
          <w:u w:val="single"/>
        </w:rPr>
        <w:t xml:space="preserve">synchronized through </w:t>
      </w:r>
      <w:r w:rsidRPr="00051E63">
        <w:rPr>
          <w:rStyle w:val="Emphasis"/>
          <w:color w:val="000000" w:themeColor="text1"/>
          <w:highlight w:val="green"/>
        </w:rPr>
        <w:t>GPS</w:t>
      </w:r>
      <w:r w:rsidRPr="00051E63">
        <w:rPr>
          <w:color w:val="000000" w:themeColor="text1"/>
          <w:u w:val="single"/>
        </w:rPr>
        <w:t xml:space="preserve">, but a </w:t>
      </w:r>
      <w:r w:rsidRPr="00051E63">
        <w:rPr>
          <w:rStyle w:val="Emphasis"/>
          <w:color w:val="000000" w:themeColor="text1"/>
        </w:rPr>
        <w:t>closed system</w:t>
      </w:r>
      <w:r w:rsidRPr="00051E63">
        <w:rPr>
          <w:color w:val="000000" w:themeColor="text1"/>
          <w:sz w:val="16"/>
        </w:rPr>
        <w:t xml:space="preserve">. </w:t>
      </w:r>
      <w:r w:rsidRPr="00051E63">
        <w:rPr>
          <w:color w:val="000000" w:themeColor="text1"/>
          <w:u w:val="single"/>
        </w:rPr>
        <w:t xml:space="preserve">Cruise </w:t>
      </w:r>
      <w:r w:rsidRPr="00051E63">
        <w:rPr>
          <w:rStyle w:val="Emphasis"/>
          <w:color w:val="000000" w:themeColor="text1"/>
          <w:highlight w:val="green"/>
        </w:rPr>
        <w:t>missiles</w:t>
      </w:r>
      <w:r w:rsidRPr="00051E63">
        <w:rPr>
          <w:color w:val="000000" w:themeColor="text1"/>
          <w:u w:val="single"/>
        </w:rPr>
        <w:t xml:space="preserve"> can </w:t>
      </w:r>
      <w:r w:rsidRPr="00051E63">
        <w:rPr>
          <w:color w:val="000000" w:themeColor="text1"/>
          <w:highlight w:val="green"/>
          <w:u w:val="single"/>
        </w:rPr>
        <w:t>find their targets</w:t>
      </w:r>
      <w:r w:rsidRPr="00051E63">
        <w:rPr>
          <w:color w:val="000000" w:themeColor="text1"/>
          <w:sz w:val="16"/>
        </w:rPr>
        <w:t xml:space="preserve"> even </w:t>
      </w:r>
      <w:r w:rsidRPr="00051E63">
        <w:rPr>
          <w:rStyle w:val="Emphasis"/>
          <w:color w:val="000000" w:themeColor="text1"/>
          <w:highlight w:val="green"/>
        </w:rPr>
        <w:t>without GP</w:t>
      </w:r>
      <w:r w:rsidRPr="00051E63">
        <w:rPr>
          <w:rStyle w:val="Emphasis"/>
          <w:color w:val="000000" w:themeColor="text1"/>
        </w:rPr>
        <w:t>S</w:t>
      </w:r>
      <w:r w:rsidRPr="00051E63">
        <w:rPr>
          <w:color w:val="000000" w:themeColor="text1"/>
          <w:sz w:val="16"/>
        </w:rPr>
        <w:t xml:space="preserve">, </w:t>
      </w:r>
      <w:r w:rsidRPr="00051E63">
        <w:rPr>
          <w:color w:val="000000" w:themeColor="text1"/>
          <w:u w:val="single"/>
        </w:rPr>
        <w:t>because they have</w:t>
      </w:r>
      <w:r w:rsidRPr="00051E63">
        <w:rPr>
          <w:color w:val="000000" w:themeColor="text1"/>
          <w:sz w:val="16"/>
        </w:rPr>
        <w:t xml:space="preserve"> both GPS and </w:t>
      </w:r>
      <w:r w:rsidRPr="00051E63">
        <w:rPr>
          <w:color w:val="000000" w:themeColor="text1"/>
          <w:u w:val="single"/>
        </w:rPr>
        <w:t>precision inertial measurement units onboard</w:t>
      </w:r>
      <w:r w:rsidRPr="00051E63">
        <w:rPr>
          <w:color w:val="000000" w:themeColor="text1"/>
          <w:sz w:val="16"/>
        </w:rPr>
        <w:t xml:space="preserve">, </w:t>
      </w:r>
      <w:r w:rsidRPr="00051E63">
        <w:rPr>
          <w:color w:val="000000" w:themeColor="text1"/>
          <w:u w:val="single"/>
        </w:rPr>
        <w:t xml:space="preserve">and </w:t>
      </w:r>
      <w:r w:rsidRPr="00051E63">
        <w:rPr>
          <w:rStyle w:val="Emphasis"/>
          <w:color w:val="000000" w:themeColor="text1"/>
          <w:highlight w:val="green"/>
        </w:rPr>
        <w:t>IMUs don’t rely</w:t>
      </w:r>
      <w:r w:rsidRPr="00051E63">
        <w:rPr>
          <w:color w:val="000000" w:themeColor="text1"/>
          <w:highlight w:val="green"/>
          <w:u w:val="single"/>
        </w:rPr>
        <w:t xml:space="preserve"> on </w:t>
      </w:r>
      <w:r w:rsidRPr="00051E63">
        <w:rPr>
          <w:rStyle w:val="Emphasis"/>
          <w:color w:val="000000" w:themeColor="text1"/>
          <w:highlight w:val="green"/>
        </w:rPr>
        <w:t>sat</w:t>
      </w:r>
      <w:r w:rsidRPr="00051E63">
        <w:rPr>
          <w:color w:val="000000" w:themeColor="text1"/>
          <w:u w:val="single"/>
        </w:rPr>
        <w:t xml:space="preserve">ellite </w:t>
      </w:r>
      <w:r w:rsidRPr="00051E63">
        <w:rPr>
          <w:rStyle w:val="Emphasis"/>
          <w:color w:val="000000" w:themeColor="text1"/>
          <w:highlight w:val="green"/>
        </w:rPr>
        <w:t>data</w:t>
      </w:r>
      <w:r w:rsidRPr="00051E63">
        <w:rPr>
          <w:color w:val="000000" w:themeColor="text1"/>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BF6B78A" w14:textId="77777777" w:rsidR="00FC1A8F" w:rsidRPr="00051E63" w:rsidRDefault="00FC1A8F" w:rsidP="00FC1A8F">
      <w:pPr>
        <w:rPr>
          <w:color w:val="000000" w:themeColor="text1"/>
          <w:sz w:val="16"/>
        </w:rPr>
      </w:pPr>
      <w:r w:rsidRPr="00051E63">
        <w:rPr>
          <w:color w:val="000000" w:themeColor="text1"/>
          <w:sz w:val="16"/>
        </w:rPr>
        <w:t>More nefariously, the segment sensationalized nuggets of truth within a barrage of half-truths, backed by a heavy bass, dramatic soundtrack (and gravelly-voiced reporter Jim Sciutto) and accompanied by sexy and scary visuals.</w:t>
      </w:r>
    </w:p>
    <w:p w14:paraId="12EBDB90" w14:textId="77777777" w:rsidR="00FC1A8F" w:rsidRPr="00051E63" w:rsidRDefault="00FC1A8F" w:rsidP="00FC1A8F">
      <w:pPr>
        <w:rPr>
          <w:color w:val="000000" w:themeColor="text1"/>
          <w:sz w:val="16"/>
        </w:rPr>
      </w:pPr>
      <w:r w:rsidRPr="00051E63">
        <w:rPr>
          <w:color w:val="000000" w:themeColor="text1"/>
          <w:sz w:val="16"/>
        </w:rPr>
        <w:t>Make no mistake there are dangers in space, and the United States has the most to lose if space assets are lost. The question is how best to protect them. Here are a few facts CNN omitted.</w:t>
      </w:r>
    </w:p>
    <w:p w14:paraId="7D52E027" w14:textId="77777777" w:rsidR="00FC1A8F" w:rsidRPr="00051E63" w:rsidRDefault="00FC1A8F" w:rsidP="00FC1A8F">
      <w:pPr>
        <w:rPr>
          <w:color w:val="000000" w:themeColor="text1"/>
          <w:sz w:val="16"/>
        </w:rPr>
      </w:pPr>
      <w:r w:rsidRPr="00051E63">
        <w:rPr>
          <w:color w:val="000000" w:themeColor="text1"/>
          <w:sz w:val="16"/>
        </w:rPr>
        <w:t>The Reality</w:t>
      </w:r>
    </w:p>
    <w:p w14:paraId="6F6E24E3" w14:textId="77777777" w:rsidR="00FC1A8F" w:rsidRPr="00051E63" w:rsidRDefault="00FC1A8F" w:rsidP="00FC1A8F">
      <w:pPr>
        <w:rPr>
          <w:color w:val="000000" w:themeColor="text1"/>
          <w:sz w:val="16"/>
        </w:rPr>
      </w:pPr>
      <w:r w:rsidRPr="00051E63">
        <w:rPr>
          <w:color w:val="000000" w:themeColor="text1"/>
          <w:sz w:val="16"/>
        </w:rPr>
        <w:t xml:space="preserve">The U.S. has all of the technologies described on the CNN segment and deemed potentially offensive: maneuverable satellites, </w:t>
      </w:r>
      <w:proofErr w:type="gramStart"/>
      <w:r w:rsidRPr="00051E63">
        <w:rPr>
          <w:color w:val="000000" w:themeColor="text1"/>
          <w:sz w:val="16"/>
        </w:rPr>
        <w:t>nano-satellites</w:t>
      </w:r>
      <w:proofErr w:type="gramEnd"/>
      <w:r w:rsidRPr="00051E63">
        <w:rPr>
          <w:color w:val="000000" w:themeColor="text1"/>
          <w:sz w:val="16"/>
        </w:rPr>
        <w:t>, lasers, jamming capabilities, robotic arms, ballistic missiles that can be used as anti-satellite weapons, etc. In fact, the United States is more technologically advanced than other countries in both military and commercial space.</w:t>
      </w:r>
    </w:p>
    <w:p w14:paraId="6F8A07E1" w14:textId="77777777" w:rsidR="00FC1A8F" w:rsidRPr="00051E63" w:rsidRDefault="00FC1A8F" w:rsidP="00FC1A8F">
      <w:pPr>
        <w:rPr>
          <w:color w:val="000000" w:themeColor="text1"/>
          <w:sz w:val="16"/>
        </w:rPr>
      </w:pPr>
      <w:r w:rsidRPr="00051E63">
        <w:rPr>
          <w:color w:val="000000" w:themeColor="text1"/>
          <w:sz w:val="16"/>
        </w:rPr>
        <w:t xml:space="preserve">That technological superiority scares other countries; just as the U.S. military space community </w:t>
      </w:r>
      <w:proofErr w:type="gramStart"/>
      <w:r w:rsidRPr="00051E63">
        <w:rPr>
          <w:color w:val="000000" w:themeColor="text1"/>
          <w:sz w:val="16"/>
        </w:rPr>
        <w:t>is scared of</w:t>
      </w:r>
      <w:proofErr w:type="gramEnd"/>
      <w:r w:rsidRPr="00051E63">
        <w:rPr>
          <w:color w:val="000000" w:themeColor="text1"/>
          <w:sz w:val="16"/>
        </w:rPr>
        <w:t xml:space="preserve"> other countries obtaining those technologies in the future. The U.S. military space budget is more than 10 times greater than that of all the countries in the world combined. That also causes other countries concern.</w:t>
      </w:r>
    </w:p>
    <w:p w14:paraId="1D5D46D7" w14:textId="77777777" w:rsidR="00FC1A8F" w:rsidRPr="00051E63" w:rsidRDefault="00FC1A8F" w:rsidP="00FC1A8F">
      <w:pPr>
        <w:rPr>
          <w:color w:val="000000" w:themeColor="text1"/>
          <w:sz w:val="16"/>
        </w:rPr>
      </w:pPr>
      <w:r w:rsidRPr="00051E63">
        <w:rPr>
          <w:color w:val="000000" w:themeColor="text1"/>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E736293" w14:textId="77777777" w:rsidR="00FC1A8F" w:rsidRPr="00051E63" w:rsidRDefault="00FC1A8F" w:rsidP="00FC1A8F">
      <w:pPr>
        <w:rPr>
          <w:color w:val="000000" w:themeColor="text1"/>
          <w:sz w:val="16"/>
        </w:rPr>
      </w:pPr>
      <w:r w:rsidRPr="00051E63">
        <w:rPr>
          <w:color w:val="000000" w:themeColor="text1"/>
          <w:sz w:val="16"/>
        </w:rPr>
        <w:t xml:space="preserve">However, it must be remembered that most space-related technologies – </w:t>
      </w:r>
      <w:proofErr w:type="gramStart"/>
      <w:r w:rsidRPr="00051E63">
        <w:rPr>
          <w:color w:val="000000" w:themeColor="text1"/>
          <w:sz w:val="16"/>
        </w:rPr>
        <w:t>with the exception of</w:t>
      </w:r>
      <w:proofErr w:type="gramEnd"/>
      <w:r w:rsidRPr="00051E63">
        <w:rPr>
          <w:color w:val="000000" w:themeColor="text1"/>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B996B48" w14:textId="77777777" w:rsidR="00FC1A8F" w:rsidRPr="00051E63" w:rsidRDefault="00FC1A8F" w:rsidP="00FC1A8F">
      <w:pPr>
        <w:rPr>
          <w:color w:val="000000" w:themeColor="text1"/>
          <w:sz w:val="16"/>
        </w:rPr>
      </w:pPr>
      <w:r w:rsidRPr="00051E63">
        <w:rPr>
          <w:color w:val="000000" w:themeColor="text1"/>
          <w:sz w:val="16"/>
        </w:rPr>
        <w:t xml:space="preserve">Further, </w:t>
      </w:r>
      <w:r w:rsidRPr="00051E63">
        <w:rPr>
          <w:color w:val="000000" w:themeColor="text1"/>
          <w:u w:val="single"/>
        </w:rPr>
        <w:t xml:space="preserve">the </w:t>
      </w:r>
      <w:r w:rsidRPr="00051E63">
        <w:rPr>
          <w:rStyle w:val="Emphasis"/>
          <w:color w:val="000000" w:themeColor="text1"/>
          <w:highlight w:val="green"/>
        </w:rPr>
        <w:t>U</w:t>
      </w:r>
      <w:r w:rsidRPr="00051E63">
        <w:rPr>
          <w:color w:val="000000" w:themeColor="text1"/>
          <w:u w:val="single"/>
        </w:rPr>
        <w:t xml:space="preserve">nited </w:t>
      </w:r>
      <w:r w:rsidRPr="00051E63">
        <w:rPr>
          <w:rStyle w:val="Emphasis"/>
          <w:color w:val="000000" w:themeColor="text1"/>
          <w:highlight w:val="green"/>
        </w:rPr>
        <w:t>S</w:t>
      </w:r>
      <w:r w:rsidRPr="00051E63">
        <w:rPr>
          <w:color w:val="000000" w:themeColor="text1"/>
          <w:u w:val="single"/>
        </w:rPr>
        <w:t xml:space="preserve">tates is </w:t>
      </w:r>
      <w:r w:rsidRPr="00051E63">
        <w:rPr>
          <w:rStyle w:val="Emphasis"/>
          <w:color w:val="000000" w:themeColor="text1"/>
        </w:rPr>
        <w:t>not unable</w:t>
      </w:r>
      <w:r w:rsidRPr="00051E63">
        <w:rPr>
          <w:color w:val="000000" w:themeColor="text1"/>
          <w:u w:val="single"/>
        </w:rPr>
        <w:t xml:space="preserve"> to </w:t>
      </w:r>
      <w:r w:rsidRPr="00051E63">
        <w:rPr>
          <w:rStyle w:val="Emphasis"/>
          <w:color w:val="000000" w:themeColor="text1"/>
        </w:rPr>
        <w:t>protect</w:t>
      </w:r>
      <w:r w:rsidRPr="00051E63">
        <w:rPr>
          <w:color w:val="000000" w:themeColor="text1"/>
          <w:u w:val="single"/>
        </w:rPr>
        <w:t xml:space="preserve"> its </w:t>
      </w:r>
      <w:r w:rsidRPr="00051E63">
        <w:rPr>
          <w:rStyle w:val="Emphasis"/>
          <w:color w:val="000000" w:themeColor="text1"/>
        </w:rPr>
        <w:t>sat</w:t>
      </w:r>
      <w:r w:rsidRPr="00051E63">
        <w:rPr>
          <w:color w:val="000000" w:themeColor="text1"/>
          <w:sz w:val="16"/>
        </w:rPr>
        <w:t>ellite</w:t>
      </w:r>
      <w:r w:rsidRPr="00051E63">
        <w:rPr>
          <w:rStyle w:val="Emphasis"/>
          <w:color w:val="000000" w:themeColor="text1"/>
        </w:rPr>
        <w:t>s</w:t>
      </w:r>
      <w:r w:rsidRPr="00051E63">
        <w:rPr>
          <w:color w:val="000000" w:themeColor="text1"/>
          <w:sz w:val="16"/>
        </w:rPr>
        <w:t xml:space="preserve">, as repeated during the CNN broadcast by various interviewees and the host. Many U.S. government-owned satellites, including precious spy </w:t>
      </w:r>
      <w:r w:rsidRPr="00051E63">
        <w:rPr>
          <w:rStyle w:val="Emphasis"/>
          <w:color w:val="000000" w:themeColor="text1"/>
          <w:highlight w:val="green"/>
        </w:rPr>
        <w:t>sat</w:t>
      </w:r>
      <w:r w:rsidRPr="00051E63">
        <w:rPr>
          <w:color w:val="000000" w:themeColor="text1"/>
          <w:sz w:val="16"/>
        </w:rPr>
        <w:t>ellite</w:t>
      </w:r>
      <w:r w:rsidRPr="00051E63">
        <w:rPr>
          <w:rStyle w:val="Emphasis"/>
          <w:color w:val="000000" w:themeColor="text1"/>
          <w:highlight w:val="green"/>
        </w:rPr>
        <w:t>s</w:t>
      </w:r>
      <w:r w:rsidRPr="00051E63">
        <w:rPr>
          <w:color w:val="000000" w:themeColor="text1"/>
          <w:sz w:val="16"/>
        </w:rPr>
        <w:t xml:space="preserve">, </w:t>
      </w:r>
      <w:r w:rsidRPr="00051E63">
        <w:rPr>
          <w:color w:val="000000" w:themeColor="text1"/>
          <w:highlight w:val="green"/>
          <w:u w:val="single"/>
        </w:rPr>
        <w:t xml:space="preserve">have </w:t>
      </w:r>
      <w:r w:rsidRPr="00051E63">
        <w:rPr>
          <w:rStyle w:val="Emphasis"/>
          <w:color w:val="000000" w:themeColor="text1"/>
          <w:highlight w:val="green"/>
        </w:rPr>
        <w:t>capabilities to maneuver</w:t>
      </w:r>
      <w:r w:rsidRPr="00051E63">
        <w:rPr>
          <w:color w:val="000000" w:themeColor="text1"/>
          <w:sz w:val="16"/>
        </w:rPr>
        <w:t xml:space="preserve">. </w:t>
      </w:r>
      <w:r w:rsidRPr="00051E63">
        <w:rPr>
          <w:color w:val="000000" w:themeColor="text1"/>
          <w:highlight w:val="green"/>
          <w:u w:val="single"/>
        </w:rPr>
        <w:t xml:space="preserve">Many are </w:t>
      </w:r>
      <w:r w:rsidRPr="00051E63">
        <w:rPr>
          <w:rStyle w:val="Emphasis"/>
          <w:color w:val="000000" w:themeColor="text1"/>
          <w:highlight w:val="green"/>
        </w:rPr>
        <w:t>hardened</w:t>
      </w:r>
      <w:r w:rsidRPr="00051E63">
        <w:rPr>
          <w:color w:val="000000" w:themeColor="text1"/>
          <w:sz w:val="16"/>
          <w:highlight w:val="green"/>
        </w:rPr>
        <w:t xml:space="preserve"> </w:t>
      </w:r>
      <w:r w:rsidRPr="00051E63">
        <w:rPr>
          <w:color w:val="000000" w:themeColor="text1"/>
          <w:highlight w:val="green"/>
          <w:u w:val="single"/>
        </w:rPr>
        <w:t xml:space="preserve">against </w:t>
      </w:r>
      <w:r w:rsidRPr="00051E63">
        <w:rPr>
          <w:rStyle w:val="Emphasis"/>
          <w:color w:val="000000" w:themeColor="text1"/>
          <w:highlight w:val="green"/>
        </w:rPr>
        <w:t>e</w:t>
      </w:r>
      <w:r w:rsidRPr="00051E63">
        <w:rPr>
          <w:color w:val="000000" w:themeColor="text1"/>
          <w:u w:val="single"/>
        </w:rPr>
        <w:t>lectro-</w:t>
      </w:r>
      <w:r w:rsidRPr="00051E63">
        <w:rPr>
          <w:rStyle w:val="Emphasis"/>
          <w:color w:val="000000" w:themeColor="text1"/>
          <w:highlight w:val="green"/>
        </w:rPr>
        <w:t>m</w:t>
      </w:r>
      <w:r w:rsidRPr="00051E63">
        <w:rPr>
          <w:color w:val="000000" w:themeColor="text1"/>
          <w:u w:val="single"/>
        </w:rPr>
        <w:t xml:space="preserve">agnetic </w:t>
      </w:r>
      <w:r w:rsidRPr="00051E63">
        <w:rPr>
          <w:rStyle w:val="Emphasis"/>
          <w:color w:val="000000" w:themeColor="text1"/>
          <w:highlight w:val="green"/>
        </w:rPr>
        <w:t>p</w:t>
      </w:r>
      <w:r w:rsidRPr="00051E63">
        <w:rPr>
          <w:color w:val="000000" w:themeColor="text1"/>
          <w:u w:val="single"/>
        </w:rPr>
        <w:t>ulse</w:t>
      </w:r>
      <w:r w:rsidRPr="00051E63">
        <w:rPr>
          <w:color w:val="000000" w:themeColor="text1"/>
          <w:sz w:val="16"/>
        </w:rPr>
        <w:t xml:space="preserve">, </w:t>
      </w:r>
      <w:r w:rsidRPr="00051E63">
        <w:rPr>
          <w:color w:val="000000" w:themeColor="text1"/>
          <w:highlight w:val="green"/>
          <w:u w:val="single"/>
        </w:rPr>
        <w:t xml:space="preserve">sport </w:t>
      </w:r>
      <w:r w:rsidRPr="00051E63">
        <w:rPr>
          <w:rStyle w:val="Emphasis"/>
          <w:color w:val="000000" w:themeColor="text1"/>
          <w:highlight w:val="green"/>
        </w:rPr>
        <w:t>“shutters”</w:t>
      </w:r>
      <w:r w:rsidRPr="00051E63">
        <w:rPr>
          <w:color w:val="000000" w:themeColor="text1"/>
          <w:highlight w:val="green"/>
          <w:u w:val="single"/>
        </w:rPr>
        <w:t xml:space="preserve"> to protect</w:t>
      </w:r>
      <w:r w:rsidRPr="00051E63">
        <w:rPr>
          <w:color w:val="000000" w:themeColor="text1"/>
          <w:u w:val="single"/>
        </w:rPr>
        <w:t xml:space="preserve"> optical “eyes” </w:t>
      </w:r>
      <w:r w:rsidRPr="00051E63">
        <w:rPr>
          <w:color w:val="000000" w:themeColor="text1"/>
          <w:highlight w:val="green"/>
          <w:u w:val="single"/>
        </w:rPr>
        <w:t>from</w:t>
      </w:r>
      <w:r w:rsidRPr="00051E63">
        <w:rPr>
          <w:color w:val="000000" w:themeColor="text1"/>
          <w:u w:val="single"/>
        </w:rPr>
        <w:t xml:space="preserve"> solar </w:t>
      </w:r>
      <w:r w:rsidRPr="00051E63">
        <w:rPr>
          <w:rStyle w:val="Emphasis"/>
          <w:color w:val="000000" w:themeColor="text1"/>
          <w:highlight w:val="green"/>
        </w:rPr>
        <w:t xml:space="preserve">flares and </w:t>
      </w:r>
      <w:proofErr w:type="gramStart"/>
      <w:r w:rsidRPr="00051E63">
        <w:rPr>
          <w:rStyle w:val="Emphasis"/>
          <w:color w:val="000000" w:themeColor="text1"/>
          <w:highlight w:val="green"/>
        </w:rPr>
        <w:t>lasers</w:t>
      </w:r>
      <w:r w:rsidRPr="00051E63">
        <w:rPr>
          <w:color w:val="000000" w:themeColor="text1"/>
          <w:highlight w:val="green"/>
          <w:u w:val="single"/>
        </w:rPr>
        <w:t>, and</w:t>
      </w:r>
      <w:proofErr w:type="gramEnd"/>
      <w:r w:rsidRPr="00051E63">
        <w:rPr>
          <w:color w:val="000000" w:themeColor="text1"/>
          <w:u w:val="single"/>
        </w:rPr>
        <w:t xml:space="preserve"> use radio </w:t>
      </w:r>
      <w:r w:rsidRPr="00051E63">
        <w:rPr>
          <w:rStyle w:val="Emphasis"/>
          <w:color w:val="000000" w:themeColor="text1"/>
          <w:highlight w:val="green"/>
        </w:rPr>
        <w:t>frequency hop</w:t>
      </w:r>
      <w:r w:rsidRPr="00051E63">
        <w:rPr>
          <w:color w:val="000000" w:themeColor="text1"/>
          <w:u w:val="single"/>
        </w:rPr>
        <w:t xml:space="preserve">ping </w:t>
      </w:r>
      <w:r w:rsidRPr="00051E63">
        <w:rPr>
          <w:color w:val="000000" w:themeColor="text1"/>
          <w:highlight w:val="green"/>
          <w:u w:val="single"/>
        </w:rPr>
        <w:t xml:space="preserve">to </w:t>
      </w:r>
      <w:r w:rsidRPr="00051E63">
        <w:rPr>
          <w:rStyle w:val="Emphasis"/>
          <w:color w:val="000000" w:themeColor="text1"/>
          <w:highlight w:val="green"/>
        </w:rPr>
        <w:t>resist jamming</w:t>
      </w:r>
      <w:r w:rsidRPr="00051E63">
        <w:rPr>
          <w:color w:val="000000" w:themeColor="text1"/>
          <w:sz w:val="16"/>
        </w:rPr>
        <w:t>.</w:t>
      </w:r>
    </w:p>
    <w:p w14:paraId="57B586BE" w14:textId="77777777" w:rsidR="00FC1A8F" w:rsidRPr="00051E63" w:rsidRDefault="00FC1A8F" w:rsidP="00FC1A8F">
      <w:pPr>
        <w:rPr>
          <w:color w:val="000000" w:themeColor="text1"/>
          <w:sz w:val="16"/>
        </w:rPr>
      </w:pPr>
      <w:r w:rsidRPr="00051E63">
        <w:rPr>
          <w:color w:val="000000" w:themeColor="text1"/>
          <w:sz w:val="16"/>
        </w:rPr>
        <w:t xml:space="preserve">Offensive weapons, deployed on the ground to attack satellites, or in space, are not a silver bullet. To the contrary, U.S. deployment of such weapons may </w:t>
      </w:r>
      <w:proofErr w:type="gramStart"/>
      <w:r w:rsidRPr="00051E63">
        <w:rPr>
          <w:color w:val="000000" w:themeColor="text1"/>
          <w:sz w:val="16"/>
        </w:rPr>
        <w:t>actually be</w:t>
      </w:r>
      <w:proofErr w:type="gramEnd"/>
      <w:r w:rsidRPr="00051E63">
        <w:rPr>
          <w:color w:val="000000" w:themeColor="text1"/>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69FEFBD7" w14:textId="77777777" w:rsidR="00FC1A8F" w:rsidRPr="00051E63" w:rsidRDefault="00FC1A8F" w:rsidP="00FC1A8F">
      <w:pPr>
        <w:rPr>
          <w:color w:val="000000" w:themeColor="text1"/>
          <w:sz w:val="16"/>
        </w:rPr>
      </w:pPr>
      <w:r w:rsidRPr="00051E63">
        <w:rPr>
          <w:color w:val="000000" w:themeColor="text1"/>
          <w:sz w:val="16"/>
        </w:rPr>
        <w:t>These diplomatic efforts, however, would be undercut by a full-out U.S. pursuit of “space dominance.” This includes dialogue with China, the lack of which Gen. William Shelton, retired commander of Air Force Space Command, lamented in the CNN report.</w:t>
      </w:r>
    </w:p>
    <w:p w14:paraId="7610589E" w14:textId="77777777" w:rsidR="00FC1A8F" w:rsidRPr="00051E63" w:rsidRDefault="00FC1A8F" w:rsidP="00FC1A8F">
      <w:pPr>
        <w:rPr>
          <w:color w:val="000000" w:themeColor="text1"/>
          <w:sz w:val="16"/>
        </w:rPr>
      </w:pPr>
      <w:r w:rsidRPr="00051E63">
        <w:rPr>
          <w:color w:val="000000" w:themeColor="text1"/>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051E63">
        <w:rPr>
          <w:rStyle w:val="Emphasis"/>
          <w:color w:val="000000" w:themeColor="text1"/>
          <w:highlight w:val="green"/>
        </w:rPr>
        <w:t>No</w:t>
      </w:r>
      <w:r w:rsidRPr="00051E63">
        <w:rPr>
          <w:color w:val="000000" w:themeColor="text1"/>
          <w:sz w:val="16"/>
        </w:rPr>
        <w:t xml:space="preserve"> potential </w:t>
      </w:r>
      <w:r w:rsidRPr="00051E63">
        <w:rPr>
          <w:rStyle w:val="Emphasis"/>
          <w:color w:val="000000" w:themeColor="text1"/>
          <w:highlight w:val="green"/>
        </w:rPr>
        <w:t>adversary</w:t>
      </w:r>
      <w:r w:rsidRPr="00051E63">
        <w:rPr>
          <w:color w:val="000000" w:themeColor="text1"/>
          <w:sz w:val="16"/>
          <w:highlight w:val="green"/>
        </w:rPr>
        <w:t xml:space="preserve"> </w:t>
      </w:r>
      <w:r w:rsidRPr="00051E63">
        <w:rPr>
          <w:color w:val="000000" w:themeColor="text1"/>
          <w:highlight w:val="green"/>
          <w:u w:val="single"/>
        </w:rPr>
        <w:t>has</w:t>
      </w:r>
      <w:r w:rsidRPr="00051E63">
        <w:rPr>
          <w:color w:val="000000" w:themeColor="text1"/>
          <w:sz w:val="16"/>
        </w:rPr>
        <w:t xml:space="preserve"> such </w:t>
      </w:r>
      <w:r w:rsidRPr="00051E63">
        <w:rPr>
          <w:color w:val="000000" w:themeColor="text1"/>
          <w:highlight w:val="green"/>
          <w:u w:val="single"/>
        </w:rPr>
        <w:t>capabilities</w:t>
      </w:r>
      <w:r w:rsidRPr="00051E63">
        <w:rPr>
          <w:color w:val="000000" w:themeColor="text1"/>
          <w:sz w:val="16"/>
          <w:highlight w:val="green"/>
        </w:rPr>
        <w:t xml:space="preserve">, </w:t>
      </w:r>
      <w:r w:rsidRPr="00051E63">
        <w:rPr>
          <w:color w:val="000000" w:themeColor="text1"/>
          <w:highlight w:val="green"/>
          <w:u w:val="single"/>
        </w:rPr>
        <w:t xml:space="preserve">nor will they </w:t>
      </w:r>
      <w:r w:rsidRPr="00051E63">
        <w:rPr>
          <w:rStyle w:val="Emphasis"/>
          <w:color w:val="000000" w:themeColor="text1"/>
          <w:highlight w:val="green"/>
        </w:rPr>
        <w:t>ever</w:t>
      </w:r>
      <w:r w:rsidRPr="00051E63">
        <w:rPr>
          <w:color w:val="000000" w:themeColor="text1"/>
          <w:u w:val="single"/>
        </w:rPr>
        <w:t xml:space="preserve"> likely do so</w:t>
      </w:r>
      <w:r w:rsidRPr="00051E63">
        <w:rPr>
          <w:color w:val="000000" w:themeColor="text1"/>
          <w:sz w:val="16"/>
        </w:rPr>
        <w:t xml:space="preserve">. </w:t>
      </w:r>
      <w:r w:rsidRPr="00051E63">
        <w:rPr>
          <w:color w:val="000000" w:themeColor="text1"/>
          <w:highlight w:val="green"/>
          <w:u w:val="single"/>
        </w:rPr>
        <w:t>There is</w:t>
      </w:r>
      <w:r w:rsidRPr="00051E63">
        <w:rPr>
          <w:color w:val="000000" w:themeColor="text1"/>
          <w:u w:val="single"/>
        </w:rPr>
        <w:t xml:space="preserve"> just </w:t>
      </w:r>
      <w:r w:rsidRPr="00051E63">
        <w:rPr>
          <w:rStyle w:val="Emphasis"/>
          <w:color w:val="000000" w:themeColor="text1"/>
          <w:highlight w:val="green"/>
        </w:rPr>
        <w:t>too much redundancy</w:t>
      </w:r>
      <w:r w:rsidRPr="00051E63">
        <w:rPr>
          <w:color w:val="000000" w:themeColor="text1"/>
          <w:u w:val="single"/>
        </w:rPr>
        <w:t xml:space="preserve"> in the system</w:t>
      </w:r>
      <w:r w:rsidRPr="00051E63">
        <w:rPr>
          <w:color w:val="000000" w:themeColor="text1"/>
          <w:sz w:val="16"/>
        </w:rPr>
        <w:t>.</w:t>
      </w:r>
    </w:p>
    <w:p w14:paraId="6C24ACB7" w14:textId="77777777" w:rsidR="00FC1A8F" w:rsidRPr="00051E63" w:rsidRDefault="00FC1A8F" w:rsidP="00FC1A8F">
      <w:pPr>
        <w:pStyle w:val="Heading3"/>
        <w:rPr>
          <w:color w:val="000000" w:themeColor="text1"/>
        </w:rPr>
      </w:pPr>
      <w:r w:rsidRPr="00051E63">
        <w:rPr>
          <w:color w:val="000000" w:themeColor="text1"/>
        </w:rPr>
        <w:t>1NC---Sino-Russia Alliance Good</w:t>
      </w:r>
    </w:p>
    <w:p w14:paraId="5602EA7B" w14:textId="77777777" w:rsidR="00FC1A8F" w:rsidRPr="00051E63" w:rsidRDefault="00FC1A8F" w:rsidP="00FC1A8F">
      <w:pPr>
        <w:pStyle w:val="Heading4"/>
        <w:rPr>
          <w:color w:val="000000" w:themeColor="text1"/>
        </w:rPr>
      </w:pPr>
      <w:r w:rsidRPr="00051E63">
        <w:rPr>
          <w:color w:val="000000" w:themeColor="text1"/>
        </w:rPr>
        <w:t>China-Russia coop solves nuclear war</w:t>
      </w:r>
    </w:p>
    <w:p w14:paraId="48EA5038" w14:textId="77777777" w:rsidR="00FC1A8F" w:rsidRPr="00051E63" w:rsidRDefault="00FC1A8F" w:rsidP="00FC1A8F">
      <w:pPr>
        <w:rPr>
          <w:color w:val="000000" w:themeColor="text1"/>
        </w:rPr>
      </w:pPr>
      <w:r w:rsidRPr="00051E63">
        <w:rPr>
          <w:color w:val="000000" w:themeColor="text1"/>
        </w:rPr>
        <w:t xml:space="preserve">Artyom </w:t>
      </w:r>
      <w:proofErr w:type="spellStart"/>
      <w:r w:rsidRPr="00051E63">
        <w:rPr>
          <w:rStyle w:val="Style13ptBold"/>
          <w:color w:val="000000" w:themeColor="text1"/>
        </w:rPr>
        <w:t>Lukin</w:t>
      </w:r>
      <w:proofErr w:type="spellEnd"/>
      <w:r w:rsidRPr="00051E63">
        <w:rPr>
          <w:rStyle w:val="Style13ptBold"/>
          <w:color w:val="000000" w:themeColor="text1"/>
        </w:rPr>
        <w:t xml:space="preserve"> 20</w:t>
      </w:r>
      <w:r w:rsidRPr="00051E63">
        <w:rPr>
          <w:color w:val="000000" w:themeColor="text1"/>
        </w:rPr>
        <w:t xml:space="preserve"> {Artyom </w:t>
      </w:r>
      <w:proofErr w:type="spellStart"/>
      <w:r w:rsidRPr="00051E63">
        <w:rPr>
          <w:color w:val="000000" w:themeColor="text1"/>
        </w:rPr>
        <w:t>Lukin</w:t>
      </w:r>
      <w:proofErr w:type="spellEnd"/>
      <w:r w:rsidRPr="00051E63">
        <w:rPr>
          <w:color w:val="000000" w:themeColor="text1"/>
        </w:rP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0143E85" w14:textId="77777777" w:rsidR="00FC1A8F" w:rsidRPr="00051E63" w:rsidRDefault="00FC1A8F" w:rsidP="00FC1A8F">
      <w:pPr>
        <w:rPr>
          <w:color w:val="000000" w:themeColor="text1"/>
          <w:sz w:val="16"/>
        </w:rPr>
      </w:pPr>
      <w:r w:rsidRPr="00051E63">
        <w:rPr>
          <w:rStyle w:val="StyleUnderline"/>
          <w:color w:val="000000" w:themeColor="text1"/>
          <w:highlight w:val="green"/>
        </w:rPr>
        <w:t>China and Russia are the two largest</w:t>
      </w:r>
      <w:r w:rsidRPr="00051E63">
        <w:rPr>
          <w:color w:val="000000" w:themeColor="text1"/>
          <w:sz w:val="16"/>
        </w:rPr>
        <w:t xml:space="preserve">—and </w:t>
      </w:r>
      <w:r w:rsidRPr="00051E63">
        <w:rPr>
          <w:rStyle w:val="StyleUnderline"/>
          <w:color w:val="000000" w:themeColor="text1"/>
          <w:highlight w:val="green"/>
        </w:rPr>
        <w:t>neighboring</w:t>
      </w:r>
      <w:r w:rsidRPr="00051E63">
        <w:rPr>
          <w:color w:val="000000" w:themeColor="text1"/>
          <w:sz w:val="16"/>
        </w:rPr>
        <w:t>—</w:t>
      </w:r>
      <w:r w:rsidRPr="00051E63">
        <w:rPr>
          <w:rStyle w:val="StyleUnderline"/>
          <w:color w:val="000000" w:themeColor="text1"/>
          <w:highlight w:val="green"/>
        </w:rPr>
        <w:t>powers of</w:t>
      </w:r>
      <w:r w:rsidRPr="00051E63">
        <w:rPr>
          <w:rStyle w:val="StyleUnderline"/>
          <w:color w:val="000000" w:themeColor="text1"/>
        </w:rPr>
        <w:t xml:space="preserve"> continental </w:t>
      </w:r>
      <w:r w:rsidRPr="00051E63">
        <w:rPr>
          <w:rStyle w:val="StyleUnderline"/>
          <w:color w:val="000000" w:themeColor="text1"/>
          <w:highlight w:val="green"/>
        </w:rPr>
        <w:t>Eurasia. Can two</w:t>
      </w:r>
      <w:r w:rsidRPr="00051E63">
        <w:rPr>
          <w:rStyle w:val="StyleUnderline"/>
          <w:color w:val="000000" w:themeColor="text1"/>
        </w:rPr>
        <w:t xml:space="preserve"> tigers </w:t>
      </w:r>
      <w:r w:rsidRPr="00051E63">
        <w:rPr>
          <w:rStyle w:val="StyleUnderline"/>
          <w:color w:val="000000" w:themeColor="text1"/>
          <w:highlight w:val="green"/>
        </w:rPr>
        <w:t>share the same mountain</w:t>
      </w:r>
      <w:r w:rsidRPr="00051E63">
        <w:rPr>
          <w:rStyle w:val="StyleUnderline"/>
          <w:color w:val="000000" w:themeColor="text1"/>
        </w:rPr>
        <w:t xml:space="preserve">, especially </w:t>
      </w:r>
      <w:r w:rsidRPr="00051E63">
        <w:rPr>
          <w:rStyle w:val="StyleUnderline"/>
          <w:color w:val="000000" w:themeColor="text1"/>
          <w:highlight w:val="green"/>
        </w:rPr>
        <w:t>when</w:t>
      </w:r>
      <w:r w:rsidRPr="00051E63">
        <w:rPr>
          <w:color w:val="000000" w:themeColor="text1"/>
          <w:sz w:val="16"/>
          <w:highlight w:val="green"/>
        </w:rPr>
        <w:t xml:space="preserve"> </w:t>
      </w:r>
      <w:r w:rsidRPr="00051E63">
        <w:rPr>
          <w:rStyle w:val="Emphasis"/>
          <w:color w:val="000000" w:themeColor="text1"/>
          <w:highlight w:val="green"/>
        </w:rPr>
        <w:t>one</w:t>
      </w:r>
      <w:r w:rsidRPr="00051E63">
        <w:rPr>
          <w:rStyle w:val="StyleUnderline"/>
          <w:color w:val="000000" w:themeColor="text1"/>
        </w:rPr>
        <w:t xml:space="preserve"> great power is </w:t>
      </w:r>
      <w:r w:rsidRPr="00051E63">
        <w:rPr>
          <w:rStyle w:val="Emphasis"/>
          <w:color w:val="000000" w:themeColor="text1"/>
          <w:highlight w:val="green"/>
        </w:rPr>
        <w:t xml:space="preserve">rapidly gaining strength </w:t>
      </w:r>
      <w:r w:rsidRPr="00051E63">
        <w:rPr>
          <w:rStyle w:val="StyleUnderline"/>
          <w:color w:val="000000" w:themeColor="text1"/>
          <w:highlight w:val="green"/>
        </w:rPr>
        <w:t xml:space="preserve">and the </w:t>
      </w:r>
      <w:r w:rsidRPr="00051E63">
        <w:rPr>
          <w:rStyle w:val="Emphasis"/>
          <w:color w:val="000000" w:themeColor="text1"/>
          <w:highlight w:val="green"/>
        </w:rPr>
        <w:t>other is in relative decline</w:t>
      </w:r>
      <w:r w:rsidRPr="00051E63">
        <w:rPr>
          <w:rStyle w:val="StyleUnderline"/>
          <w:color w:val="000000" w:themeColor="text1"/>
        </w:rPr>
        <w:t>?</w:t>
      </w:r>
      <w:r w:rsidRPr="00051E63">
        <w:rPr>
          <w:color w:val="000000" w:themeColor="text1"/>
          <w:sz w:val="16"/>
        </w:rPr>
        <w:t xml:space="preserve"> And there </w:t>
      </w:r>
      <w:r w:rsidRPr="00051E63">
        <w:rPr>
          <w:rStyle w:val="StyleUnderline"/>
          <w:color w:val="000000" w:themeColor="text1"/>
        </w:rPr>
        <w:t xml:space="preserve">seems to be a </w:t>
      </w:r>
      <w:r w:rsidRPr="00051E63">
        <w:rPr>
          <w:rStyle w:val="StyleUnderline"/>
          <w:color w:val="000000" w:themeColor="text1"/>
          <w:highlight w:val="green"/>
        </w:rPr>
        <w:t>pattern in</w:t>
      </w:r>
      <w:r w:rsidRPr="00051E63">
        <w:rPr>
          <w:rStyle w:val="StyleUnderline"/>
          <w:color w:val="000000" w:themeColor="text1"/>
        </w:rPr>
        <w:t xml:space="preserve"> the </w:t>
      </w:r>
      <w:r w:rsidRPr="00051E63">
        <w:rPr>
          <w:rStyle w:val="StyleUnderline"/>
          <w:color w:val="000000" w:themeColor="text1"/>
          <w:highlight w:val="green"/>
        </w:rPr>
        <w:t>history</w:t>
      </w:r>
      <w:r w:rsidRPr="00051E63">
        <w:rPr>
          <w:rStyle w:val="StyleUnderline"/>
          <w:color w:val="000000" w:themeColor="text1"/>
        </w:rPr>
        <w:t xml:space="preserve"> of international relations </w:t>
      </w:r>
      <w:r w:rsidRPr="00051E63">
        <w:rPr>
          <w:rStyle w:val="StyleUnderline"/>
          <w:color w:val="000000" w:themeColor="text1"/>
          <w:highlight w:val="green"/>
        </w:rPr>
        <w:t xml:space="preserve">that two ambitious </w:t>
      </w:r>
      <w:r w:rsidRPr="00051E63">
        <w:rPr>
          <w:rStyle w:val="Emphasis"/>
          <w:color w:val="000000" w:themeColor="text1"/>
          <w:highlight w:val="green"/>
        </w:rPr>
        <w:t>major powers that share a land border</w:t>
      </w:r>
      <w:r w:rsidRPr="00051E63">
        <w:rPr>
          <w:rStyle w:val="StyleUnderline"/>
          <w:color w:val="000000" w:themeColor="text1"/>
        </w:rPr>
        <w:t xml:space="preserve"> are less likely to make an alliance, while they are more </w:t>
      </w:r>
      <w:r w:rsidRPr="00051E63">
        <w:rPr>
          <w:rStyle w:val="Emphasis"/>
          <w:color w:val="000000" w:themeColor="text1"/>
          <w:highlight w:val="green"/>
        </w:rPr>
        <w:t>likely to engage in territorial disputes</w:t>
      </w:r>
      <w:r w:rsidRPr="00051E63">
        <w:rPr>
          <w:rStyle w:val="StyleUnderline"/>
          <w:color w:val="000000" w:themeColor="text1"/>
        </w:rPr>
        <w:t xml:space="preserve"> with one another as well </w:t>
      </w:r>
      <w:r w:rsidRPr="00051E63">
        <w:rPr>
          <w:rStyle w:val="StyleUnderline"/>
          <w:color w:val="000000" w:themeColor="text1"/>
          <w:highlight w:val="green"/>
        </w:rPr>
        <w:t>as rivalry over primacy</w:t>
      </w:r>
      <w:r w:rsidRPr="00051E63">
        <w:rPr>
          <w:color w:val="000000" w:themeColor="text1"/>
          <w:sz w:val="16"/>
        </w:rPr>
        <w:t xml:space="preserve"> in their common neighborhood. There are at least </w:t>
      </w:r>
      <w:r w:rsidRPr="00051E63">
        <w:rPr>
          <w:rStyle w:val="StyleUnderline"/>
          <w:color w:val="000000" w:themeColor="text1"/>
          <w:highlight w:val="green"/>
        </w:rPr>
        <w:t>three major parts</w:t>
      </w:r>
      <w:r w:rsidRPr="00051E63">
        <w:rPr>
          <w:rStyle w:val="StyleUnderline"/>
          <w:color w:val="000000" w:themeColor="text1"/>
        </w:rPr>
        <w:t xml:space="preserve"> of Eurasia—</w:t>
      </w:r>
      <w:r w:rsidRPr="00051E63">
        <w:rPr>
          <w:rStyle w:val="StyleUnderline"/>
          <w:color w:val="000000" w:themeColor="text1"/>
          <w:highlight w:val="green"/>
        </w:rPr>
        <w:t>East Asia</w:t>
      </w:r>
      <w:r w:rsidRPr="00051E63">
        <w:rPr>
          <w:color w:val="000000" w:themeColor="text1"/>
          <w:sz w:val="16"/>
        </w:rPr>
        <w:t xml:space="preserve">, the </w:t>
      </w:r>
      <w:r w:rsidRPr="00051E63">
        <w:rPr>
          <w:rStyle w:val="StyleUnderline"/>
          <w:color w:val="000000" w:themeColor="text1"/>
          <w:highlight w:val="green"/>
        </w:rPr>
        <w:t>post-Soviet space</w:t>
      </w:r>
      <w:r w:rsidRPr="00051E63">
        <w:rPr>
          <w:color w:val="000000" w:themeColor="text1"/>
          <w:sz w:val="16"/>
        </w:rPr>
        <w:t xml:space="preserve"> (mainly Central Asia), and </w:t>
      </w:r>
      <w:r w:rsidRPr="00051E63">
        <w:rPr>
          <w:rStyle w:val="StyleUnderline"/>
          <w:color w:val="000000" w:themeColor="text1"/>
          <w:highlight w:val="green"/>
        </w:rPr>
        <w:t>the Arctic</w:t>
      </w:r>
      <w:r w:rsidRPr="00051E63">
        <w:rPr>
          <w:rStyle w:val="StyleUnderline"/>
          <w:color w:val="000000" w:themeColor="text1"/>
        </w:rPr>
        <w:t>—</w:t>
      </w:r>
      <w:r w:rsidRPr="00051E63">
        <w:rPr>
          <w:rStyle w:val="StyleUnderline"/>
          <w:color w:val="000000" w:themeColor="text1"/>
          <w:highlight w:val="green"/>
        </w:rPr>
        <w:t xml:space="preserve">where China’s and Russia’s geopolitical interests intersect, creating </w:t>
      </w:r>
      <w:r w:rsidRPr="00051E63">
        <w:rPr>
          <w:rStyle w:val="Emphasis"/>
          <w:color w:val="000000" w:themeColor="text1"/>
          <w:highlight w:val="green"/>
        </w:rPr>
        <w:t xml:space="preserve">potential for </w:t>
      </w:r>
      <w:r w:rsidRPr="00051E63">
        <w:rPr>
          <w:rStyle w:val="Emphasis"/>
          <w:color w:val="000000" w:themeColor="text1"/>
        </w:rPr>
        <w:t xml:space="preserve">competition and </w:t>
      </w:r>
      <w:r w:rsidRPr="00051E63">
        <w:rPr>
          <w:rStyle w:val="Emphasis"/>
          <w:color w:val="000000" w:themeColor="text1"/>
          <w:highlight w:val="green"/>
        </w:rPr>
        <w:t>conflict</w:t>
      </w:r>
      <w:r w:rsidRPr="00051E63">
        <w:rPr>
          <w:color w:val="000000" w:themeColor="text1"/>
          <w:sz w:val="16"/>
        </w:rPr>
        <w:t xml:space="preserve">. But, on the other hand, </w:t>
      </w:r>
      <w:r w:rsidRPr="00051E63">
        <w:rPr>
          <w:rStyle w:val="StyleUnderline"/>
          <w:color w:val="000000" w:themeColor="text1"/>
          <w:highlight w:val="green"/>
        </w:rPr>
        <w:t>if managed wisely,</w:t>
      </w:r>
      <w:r w:rsidRPr="00051E63">
        <w:rPr>
          <w:rStyle w:val="StyleUnderline"/>
          <w:color w:val="000000" w:themeColor="text1"/>
        </w:rPr>
        <w:t xml:space="preserve"> </w:t>
      </w:r>
      <w:r w:rsidRPr="00051E63">
        <w:rPr>
          <w:rStyle w:val="StyleUnderline"/>
          <w:color w:val="000000" w:themeColor="text1"/>
          <w:highlight w:val="green"/>
        </w:rPr>
        <w:t>overlapping interests</w:t>
      </w:r>
      <w:r w:rsidRPr="00051E63">
        <w:rPr>
          <w:rStyle w:val="StyleUnderline"/>
          <w:color w:val="000000" w:themeColor="text1"/>
        </w:rPr>
        <w:t xml:space="preserve"> and stakes </w:t>
      </w:r>
      <w:r w:rsidRPr="00051E63">
        <w:rPr>
          <w:rStyle w:val="StyleUnderline"/>
          <w:color w:val="000000" w:themeColor="text1"/>
          <w:highlight w:val="green"/>
        </w:rPr>
        <w:t xml:space="preserve">can </w:t>
      </w:r>
      <w:r w:rsidRPr="00051E63">
        <w:rPr>
          <w:rStyle w:val="StyleUnderline"/>
          <w:color w:val="000000" w:themeColor="text1"/>
        </w:rPr>
        <w:t xml:space="preserve">also </w:t>
      </w:r>
      <w:r w:rsidRPr="00051E63">
        <w:rPr>
          <w:rStyle w:val="StyleUnderline"/>
          <w:color w:val="000000" w:themeColor="text1"/>
          <w:highlight w:val="green"/>
        </w:rPr>
        <w:t>generate opportunities for collaboration</w:t>
      </w:r>
      <w:r w:rsidRPr="00051E63">
        <w:rPr>
          <w:color w:val="000000" w:themeColor="text1"/>
          <w:sz w:val="16"/>
        </w:rPr>
        <w:t xml:space="preserve">. The following sections examine how Russia and China are managing to keep their differences in key Eurasian zones under control while displaying a significant degree of </w:t>
      </w:r>
      <w:proofErr w:type="gramStart"/>
      <w:r w:rsidRPr="00051E63">
        <w:rPr>
          <w:color w:val="000000" w:themeColor="text1"/>
          <w:sz w:val="16"/>
        </w:rPr>
        <w:t>mutual cooperation</w:t>
      </w:r>
      <w:proofErr w:type="gramEnd"/>
      <w:r w:rsidRPr="00051E63">
        <w:rPr>
          <w:color w:val="000000" w:themeColor="text1"/>
          <w:sz w:val="16"/>
        </w:rPr>
        <w:t>.</w:t>
      </w:r>
    </w:p>
    <w:p w14:paraId="03AF6DC7" w14:textId="77777777" w:rsidR="00FC1A8F" w:rsidRPr="00051E63" w:rsidRDefault="00FC1A8F" w:rsidP="00FC1A8F">
      <w:pPr>
        <w:rPr>
          <w:color w:val="000000" w:themeColor="text1"/>
          <w:sz w:val="16"/>
        </w:rPr>
      </w:pPr>
      <w:r w:rsidRPr="00051E63">
        <w:rPr>
          <w:color w:val="000000" w:themeColor="text1"/>
          <w:sz w:val="16"/>
        </w:rPr>
        <w:t xml:space="preserve">East Asia This is China’s ‘home region’, but also one where Russia, by virtue of possessing the Far Eastern territories, is a resident power. </w:t>
      </w:r>
      <w:r w:rsidRPr="00051E63">
        <w:rPr>
          <w:rStyle w:val="StyleUnderline"/>
          <w:color w:val="000000" w:themeColor="text1"/>
          <w:highlight w:val="green"/>
        </w:rPr>
        <w:t>Moscow</w:t>
      </w:r>
      <w:r w:rsidRPr="00051E63">
        <w:rPr>
          <w:color w:val="000000" w:themeColor="text1"/>
          <w:sz w:val="16"/>
        </w:rPr>
        <w:t xml:space="preserve">, which has traditionally </w:t>
      </w:r>
      <w:r w:rsidRPr="00051E63">
        <w:rPr>
          <w:rStyle w:val="StyleUnderline"/>
          <w:color w:val="000000" w:themeColor="text1"/>
        </w:rPr>
        <w:t xml:space="preserve">been </w:t>
      </w:r>
      <w:r w:rsidRPr="00051E63">
        <w:rPr>
          <w:rStyle w:val="StyleUnderline"/>
          <w:color w:val="000000" w:themeColor="text1"/>
          <w:highlight w:val="green"/>
        </w:rPr>
        <w:t>concerned with</w:t>
      </w:r>
      <w:r w:rsidRPr="00051E63">
        <w:rPr>
          <w:rStyle w:val="StyleUnderline"/>
          <w:color w:val="000000" w:themeColor="text1"/>
        </w:rPr>
        <w:t xml:space="preserve"> keeping </w:t>
      </w:r>
      <w:r w:rsidRPr="00051E63">
        <w:rPr>
          <w:rStyle w:val="StyleUnderline"/>
          <w:color w:val="000000" w:themeColor="text1"/>
          <w:highlight w:val="green"/>
        </w:rPr>
        <w:t>sovereignty over</w:t>
      </w:r>
      <w:r w:rsidRPr="00051E63">
        <w:rPr>
          <w:rStyle w:val="StyleUnderline"/>
          <w:color w:val="000000" w:themeColor="text1"/>
        </w:rPr>
        <w:t xml:space="preserve"> its vulnerable </w:t>
      </w:r>
      <w:r w:rsidRPr="00051E63">
        <w:rPr>
          <w:rStyle w:val="StyleUnderline"/>
          <w:color w:val="000000" w:themeColor="text1"/>
          <w:highlight w:val="green"/>
        </w:rPr>
        <w:t>Far East</w:t>
      </w:r>
      <w:r w:rsidRPr="00051E63">
        <w:rPr>
          <w:color w:val="000000" w:themeColor="text1"/>
          <w:sz w:val="16"/>
          <w:highlight w:val="green"/>
        </w:rPr>
        <w:t>,</w:t>
      </w:r>
      <w:r w:rsidRPr="00051E63">
        <w:rPr>
          <w:color w:val="000000" w:themeColor="text1"/>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051E63">
        <w:rPr>
          <w:color w:val="000000" w:themeColor="text1"/>
          <w:sz w:val="16"/>
        </w:rPr>
        <w:t>is well aware that</w:t>
      </w:r>
      <w:proofErr w:type="gramEnd"/>
      <w:r w:rsidRPr="00051E63">
        <w:rPr>
          <w:color w:val="000000" w:themeColor="text1"/>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w:t>
      </w:r>
      <w:proofErr w:type="gramStart"/>
      <w:r w:rsidRPr="00051E63">
        <w:rPr>
          <w:color w:val="000000" w:themeColor="text1"/>
          <w:sz w:val="16"/>
        </w:rPr>
        <w:t>In reality, the</w:t>
      </w:r>
      <w:proofErr w:type="gramEnd"/>
      <w:r w:rsidRPr="00051E63">
        <w:rPr>
          <w:color w:val="000000" w:themeColor="text1"/>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7C132FA0" w14:textId="77777777" w:rsidR="00FC1A8F" w:rsidRPr="00051E63" w:rsidRDefault="00FC1A8F" w:rsidP="00FC1A8F">
      <w:pPr>
        <w:rPr>
          <w:color w:val="000000" w:themeColor="text1"/>
          <w:sz w:val="16"/>
          <w:szCs w:val="16"/>
        </w:rPr>
      </w:pPr>
      <w:r w:rsidRPr="00051E63">
        <w:rPr>
          <w:color w:val="000000" w:themeColor="text1"/>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07170025" w14:textId="77777777" w:rsidR="00FC1A8F" w:rsidRPr="00051E63" w:rsidRDefault="00FC1A8F" w:rsidP="00FC1A8F">
      <w:pPr>
        <w:rPr>
          <w:color w:val="000000" w:themeColor="text1"/>
          <w:sz w:val="16"/>
        </w:rPr>
      </w:pPr>
      <w:r w:rsidRPr="00051E63">
        <w:rPr>
          <w:rStyle w:val="Emphasis"/>
          <w:color w:val="000000" w:themeColor="text1"/>
          <w:highlight w:val="green"/>
        </w:rPr>
        <w:t>Russia shares</w:t>
      </w:r>
      <w:r w:rsidRPr="00051E63">
        <w:rPr>
          <w:rStyle w:val="Emphasis"/>
          <w:color w:val="000000" w:themeColor="text1"/>
        </w:rPr>
        <w:t xml:space="preserve"> with </w:t>
      </w:r>
      <w:r w:rsidRPr="00051E63">
        <w:rPr>
          <w:rStyle w:val="Emphasis"/>
          <w:color w:val="000000" w:themeColor="text1"/>
          <w:highlight w:val="green"/>
        </w:rPr>
        <w:t>China</w:t>
      </w:r>
      <w:r w:rsidRPr="00051E63">
        <w:rPr>
          <w:rStyle w:val="Emphasis"/>
          <w:color w:val="000000" w:themeColor="text1"/>
        </w:rPr>
        <w:t xml:space="preserve"> the </w:t>
      </w:r>
      <w:r w:rsidRPr="00051E63">
        <w:rPr>
          <w:rStyle w:val="Emphasis"/>
          <w:color w:val="000000" w:themeColor="text1"/>
          <w:highlight w:val="green"/>
        </w:rPr>
        <w:t>objective of reducing American influence</w:t>
      </w:r>
      <w:r w:rsidRPr="00051E63">
        <w:rPr>
          <w:rStyle w:val="StyleUnderline"/>
          <w:color w:val="000000" w:themeColor="text1"/>
        </w:rPr>
        <w:t xml:space="preserve"> in East Asia and </w:t>
      </w:r>
      <w:r w:rsidRPr="00051E63">
        <w:rPr>
          <w:rStyle w:val="Emphasis"/>
          <w:color w:val="000000" w:themeColor="text1"/>
        </w:rPr>
        <w:t xml:space="preserve">undermining the US-centric alliances </w:t>
      </w:r>
      <w:r w:rsidRPr="00051E63">
        <w:rPr>
          <w:rStyle w:val="StyleUnderline"/>
          <w:color w:val="000000" w:themeColor="text1"/>
        </w:rPr>
        <w:t>in the region</w:t>
      </w:r>
      <w:r w:rsidRPr="00051E63">
        <w:rPr>
          <w:color w:val="000000" w:themeColor="text1"/>
          <w:sz w:val="16"/>
        </w:rPr>
        <w:t xml:space="preserve">. Russian weapon sales are helping China alter the military balance in the Western Pacific to the detriment of the USA and its allies. </w:t>
      </w:r>
      <w:r w:rsidRPr="00051E63">
        <w:rPr>
          <w:rStyle w:val="StyleUnderline"/>
          <w:color w:val="000000" w:themeColor="text1"/>
        </w:rPr>
        <w:t xml:space="preserve">Russia’s </w:t>
      </w:r>
      <w:r w:rsidRPr="00051E63">
        <w:rPr>
          <w:rStyle w:val="StyleUnderline"/>
          <w:color w:val="000000" w:themeColor="text1"/>
          <w:highlight w:val="green"/>
        </w:rPr>
        <w:t>decision to assist China with</w:t>
      </w:r>
      <w:r w:rsidRPr="00051E63">
        <w:rPr>
          <w:rStyle w:val="StyleUnderline"/>
          <w:color w:val="000000" w:themeColor="text1"/>
        </w:rPr>
        <w:t xml:space="preserve"> getting its own </w:t>
      </w:r>
      <w:r w:rsidRPr="00051E63">
        <w:rPr>
          <w:rStyle w:val="StyleUnderline"/>
          <w:color w:val="000000" w:themeColor="text1"/>
          <w:highlight w:val="green"/>
        </w:rPr>
        <w:t>missile attack early warning system</w:t>
      </w:r>
      <w:r w:rsidRPr="00051E63">
        <w:rPr>
          <w:color w:val="000000" w:themeColor="text1"/>
          <w:sz w:val="16"/>
        </w:rPr>
        <w:t xml:space="preserve"> may have </w:t>
      </w:r>
      <w:r w:rsidRPr="00051E63">
        <w:rPr>
          <w:rStyle w:val="StyleUnderline"/>
          <w:color w:val="000000" w:themeColor="text1"/>
        </w:rPr>
        <w:t>also been</w:t>
      </w:r>
      <w:r w:rsidRPr="00051E63">
        <w:rPr>
          <w:color w:val="000000" w:themeColor="text1"/>
          <w:sz w:val="16"/>
        </w:rPr>
        <w:t xml:space="preserve"> partly </w:t>
      </w:r>
      <w:r w:rsidRPr="00051E63">
        <w:rPr>
          <w:rStyle w:val="StyleUnderline"/>
          <w:color w:val="000000" w:themeColor="text1"/>
          <w:highlight w:val="green"/>
        </w:rPr>
        <w:t>motivated by the desire to strengthen</w:t>
      </w:r>
      <w:r w:rsidRPr="00051E63">
        <w:rPr>
          <w:rStyle w:val="StyleUnderline"/>
          <w:color w:val="000000" w:themeColor="text1"/>
        </w:rPr>
        <w:t xml:space="preserve"> China </w:t>
      </w:r>
      <w:r w:rsidRPr="00051E63">
        <w:rPr>
          <w:rStyle w:val="StyleUnderline"/>
          <w:color w:val="000000" w:themeColor="text1"/>
          <w:highlight w:val="green"/>
        </w:rPr>
        <w:t>vis-à-vis the USA</w:t>
      </w:r>
      <w:r w:rsidRPr="00051E63">
        <w:rPr>
          <w:color w:val="000000" w:themeColor="text1"/>
          <w:sz w:val="16"/>
        </w:rPr>
        <w:t xml:space="preserve"> in their rivalry for primacy in East Asia. The Russian ambassador to the US Anatoly Antonov hinted as much by saying that this strategic system will ‘cardinally increase stability and security in East Asia’ (TASS 2019c).</w:t>
      </w:r>
    </w:p>
    <w:p w14:paraId="186D3807" w14:textId="77777777" w:rsidR="00FC1A8F" w:rsidRPr="00051E63" w:rsidRDefault="00FC1A8F" w:rsidP="00FC1A8F">
      <w:pPr>
        <w:rPr>
          <w:color w:val="000000" w:themeColor="text1"/>
          <w:sz w:val="16"/>
        </w:rPr>
      </w:pPr>
      <w:r w:rsidRPr="00051E63">
        <w:rPr>
          <w:rStyle w:val="StyleUnderline"/>
          <w:color w:val="000000" w:themeColor="text1"/>
        </w:rPr>
        <w:t>Russian deference to China</w:t>
      </w:r>
      <w:r w:rsidRPr="00051E63">
        <w:rPr>
          <w:color w:val="000000" w:themeColor="text1"/>
          <w:sz w:val="16"/>
        </w:rPr>
        <w:t xml:space="preserve"> on East Asian issues, </w:t>
      </w:r>
      <w:r w:rsidRPr="00051E63">
        <w:rPr>
          <w:rStyle w:val="StyleUnderline"/>
          <w:color w:val="000000" w:themeColor="text1"/>
        </w:rPr>
        <w:t>albeit somewhat hurting Moscow’s great-power pride, makes geopolitical sense</w:t>
      </w:r>
      <w:r w:rsidRPr="00051E63">
        <w:rPr>
          <w:color w:val="000000" w:themeColor="text1"/>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310B1AF1" w14:textId="77777777" w:rsidR="00FC1A8F" w:rsidRPr="00051E63" w:rsidRDefault="00FC1A8F" w:rsidP="00FC1A8F">
      <w:pPr>
        <w:rPr>
          <w:rStyle w:val="StyleUnderline"/>
          <w:color w:val="000000" w:themeColor="text1"/>
        </w:rPr>
      </w:pPr>
      <w:r w:rsidRPr="00051E63">
        <w:rPr>
          <w:color w:val="000000" w:themeColor="text1"/>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051E63">
        <w:rPr>
          <w:rStyle w:val="StyleUnderline"/>
          <w:color w:val="000000" w:themeColor="text1"/>
        </w:rPr>
        <w:t xml:space="preserve">Albeit a </w:t>
      </w:r>
      <w:r w:rsidRPr="00051E63">
        <w:rPr>
          <w:rStyle w:val="StyleUnderline"/>
          <w:color w:val="000000" w:themeColor="text1"/>
          <w:highlight w:val="green"/>
        </w:rPr>
        <w:t>friction point</w:t>
      </w:r>
      <w:r w:rsidRPr="00051E63">
        <w:rPr>
          <w:rStyle w:val="StyleUnderline"/>
          <w:color w:val="000000" w:themeColor="text1"/>
        </w:rPr>
        <w:t xml:space="preserve"> between Beijing and Moscow, the activities by Russian energy firms in the South China Sea are </w:t>
      </w:r>
      <w:r w:rsidRPr="00051E63">
        <w:rPr>
          <w:rStyle w:val="StyleUnderline"/>
          <w:color w:val="000000" w:themeColor="text1"/>
          <w:highlight w:val="green"/>
        </w:rPr>
        <w:t>unlikely to destabilize the</w:t>
      </w:r>
      <w:r w:rsidRPr="00051E63">
        <w:rPr>
          <w:rStyle w:val="StyleUnderline"/>
          <w:color w:val="000000" w:themeColor="text1"/>
        </w:rPr>
        <w:t xml:space="preserve"> Sino-Russian </w:t>
      </w:r>
      <w:r w:rsidRPr="00051E63">
        <w:rPr>
          <w:rStyle w:val="StyleUnderline"/>
          <w:color w:val="000000" w:themeColor="text1"/>
          <w:highlight w:val="green"/>
        </w:rPr>
        <w:t>entente</w:t>
      </w:r>
      <w:r w:rsidRPr="00051E63">
        <w:rPr>
          <w:rStyle w:val="StyleUnderline"/>
          <w:color w:val="000000" w:themeColor="text1"/>
        </w:rPr>
        <w:t>, since Moscow and Beijing need each other on much bigger issues.</w:t>
      </w:r>
    </w:p>
    <w:p w14:paraId="12156473" w14:textId="77777777" w:rsidR="00FC1A8F" w:rsidRPr="00051E63" w:rsidRDefault="00FC1A8F" w:rsidP="00FC1A8F">
      <w:pPr>
        <w:rPr>
          <w:color w:val="000000" w:themeColor="text1"/>
          <w:sz w:val="16"/>
        </w:rPr>
      </w:pPr>
      <w:r w:rsidRPr="00051E63">
        <w:rPr>
          <w:color w:val="000000" w:themeColor="text1"/>
          <w:sz w:val="16"/>
        </w:rPr>
        <w:t xml:space="preserve">The post-Soviet space </w:t>
      </w:r>
      <w:r w:rsidRPr="00051E63">
        <w:rPr>
          <w:rStyle w:val="StyleUnderline"/>
          <w:color w:val="000000" w:themeColor="text1"/>
          <w:highlight w:val="green"/>
        </w:rPr>
        <w:t xml:space="preserve">Russia has </w:t>
      </w:r>
      <w:r w:rsidRPr="00051E63">
        <w:rPr>
          <w:rStyle w:val="Emphasis"/>
          <w:color w:val="000000" w:themeColor="text1"/>
          <w:highlight w:val="green"/>
        </w:rPr>
        <w:t>vital stakes</w:t>
      </w:r>
      <w:r w:rsidRPr="00051E63">
        <w:rPr>
          <w:rStyle w:val="StyleUnderline"/>
          <w:color w:val="000000" w:themeColor="text1"/>
          <w:highlight w:val="green"/>
        </w:rPr>
        <w:t xml:space="preserve"> in the geopolitical space</w:t>
      </w:r>
      <w:r w:rsidRPr="00051E63">
        <w:rPr>
          <w:rStyle w:val="StyleUnderline"/>
          <w:color w:val="000000" w:themeColor="text1"/>
        </w:rPr>
        <w:t xml:space="preserve"> formerly </w:t>
      </w:r>
      <w:r w:rsidRPr="00051E63">
        <w:rPr>
          <w:rStyle w:val="StyleUnderline"/>
          <w:color w:val="000000" w:themeColor="text1"/>
          <w:highlight w:val="green"/>
        </w:rPr>
        <w:t>occupied by the Soviet Union</w:t>
      </w:r>
      <w:r w:rsidRPr="00051E63">
        <w:rPr>
          <w:rStyle w:val="StyleUnderline"/>
          <w:color w:val="000000" w:themeColor="text1"/>
        </w:rPr>
        <w:t xml:space="preserve"> and is </w:t>
      </w:r>
      <w:r w:rsidRPr="00051E63">
        <w:rPr>
          <w:rStyle w:val="Emphasis"/>
          <w:color w:val="000000" w:themeColor="text1"/>
          <w:highlight w:val="green"/>
        </w:rPr>
        <w:t>willing to go to great lengths to defend those</w:t>
      </w:r>
      <w:r w:rsidRPr="00051E63">
        <w:rPr>
          <w:rStyle w:val="Emphasis"/>
          <w:color w:val="000000" w:themeColor="text1"/>
        </w:rPr>
        <w:t xml:space="preserve"> interests</w:t>
      </w:r>
      <w:r w:rsidRPr="00051E63">
        <w:rPr>
          <w:rStyle w:val="StyleUnderline"/>
          <w:color w:val="000000" w:themeColor="text1"/>
        </w:rPr>
        <w:t>.</w:t>
      </w:r>
      <w:r w:rsidRPr="00051E63">
        <w:rPr>
          <w:color w:val="000000" w:themeColor="text1"/>
          <w:sz w:val="16"/>
        </w:rPr>
        <w:t xml:space="preserve"> It was, after all, a perceived brazen attempt by Brussels and Washington to draw Ukraine into the EU’s and NATO’s orbit that induced Moscow to take drastic action in Crimea and eastern Ukraine, causing a rupture with the West.</w:t>
      </w:r>
    </w:p>
    <w:p w14:paraId="59BB3B89" w14:textId="77777777" w:rsidR="00FC1A8F" w:rsidRPr="00051E63" w:rsidRDefault="00FC1A8F" w:rsidP="00FC1A8F">
      <w:pPr>
        <w:rPr>
          <w:color w:val="000000" w:themeColor="text1"/>
          <w:sz w:val="16"/>
        </w:rPr>
      </w:pPr>
      <w:r w:rsidRPr="00051E63">
        <w:rPr>
          <w:color w:val="000000" w:themeColor="text1"/>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051E63">
        <w:rPr>
          <w:rStyle w:val="StyleUnderline"/>
          <w:color w:val="000000" w:themeColor="text1"/>
        </w:rPr>
        <w:t xml:space="preserve">Russia has </w:t>
      </w:r>
      <w:r w:rsidRPr="00051E63">
        <w:rPr>
          <w:rStyle w:val="StyleUnderline"/>
          <w:color w:val="000000" w:themeColor="text1"/>
          <w:highlight w:val="green"/>
        </w:rPr>
        <w:t>traditionally considered Central Asia as its sphere of influence</w:t>
      </w:r>
      <w:r w:rsidRPr="00051E63">
        <w:rPr>
          <w:color w:val="000000" w:themeColor="text1"/>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7EE7D39A" w14:textId="77777777" w:rsidR="00FC1A8F" w:rsidRPr="00051E63" w:rsidRDefault="00FC1A8F" w:rsidP="00FC1A8F">
      <w:pPr>
        <w:pStyle w:val="Heading3"/>
        <w:rPr>
          <w:color w:val="000000" w:themeColor="text1"/>
        </w:rPr>
      </w:pPr>
      <w:r w:rsidRPr="00051E63">
        <w:rPr>
          <w:color w:val="000000" w:themeColor="text1"/>
        </w:rPr>
        <w:t>1NC---AT: ASAT</w:t>
      </w:r>
    </w:p>
    <w:p w14:paraId="1EADBD2C" w14:textId="77777777" w:rsidR="00FC1A8F" w:rsidRPr="00051E63" w:rsidRDefault="00FC1A8F" w:rsidP="00FC1A8F">
      <w:pPr>
        <w:pStyle w:val="Heading4"/>
        <w:rPr>
          <w:color w:val="000000" w:themeColor="text1"/>
        </w:rPr>
      </w:pPr>
      <w:r w:rsidRPr="00051E63">
        <w:rPr>
          <w:color w:val="000000" w:themeColor="text1"/>
        </w:rPr>
        <w:t>Zero risk of escalation from ASATs</w:t>
      </w:r>
    </w:p>
    <w:p w14:paraId="0A3F0F23" w14:textId="77777777" w:rsidR="00FC1A8F" w:rsidRPr="00051E63" w:rsidRDefault="00FC1A8F" w:rsidP="00FC1A8F">
      <w:pPr>
        <w:rPr>
          <w:color w:val="000000" w:themeColor="text1"/>
        </w:rPr>
      </w:pPr>
      <w:proofErr w:type="spellStart"/>
      <w:r w:rsidRPr="00051E63">
        <w:rPr>
          <w:rFonts w:eastAsiaTheme="majorEastAsia" w:cstheme="majorBidi"/>
          <w:b/>
          <w:iCs/>
          <w:color w:val="000000" w:themeColor="text1"/>
          <w:sz w:val="26"/>
        </w:rPr>
        <w:t>Pavur</w:t>
      </w:r>
      <w:proofErr w:type="spellEnd"/>
      <w:r w:rsidRPr="00051E63">
        <w:rPr>
          <w:rFonts w:eastAsiaTheme="majorEastAsia" w:cstheme="majorBidi"/>
          <w:b/>
          <w:iCs/>
          <w:color w:val="000000" w:themeColor="text1"/>
          <w:sz w:val="26"/>
        </w:rPr>
        <w:t xml:space="preserve"> and Martinovic 19</w:t>
      </w:r>
      <w:r w:rsidRPr="00051E63">
        <w:rPr>
          <w:color w:val="000000" w:themeColor="text1"/>
        </w:rPr>
        <w:t xml:space="preserve"> [James </w:t>
      </w:r>
      <w:proofErr w:type="spellStart"/>
      <w:r w:rsidRPr="00051E63">
        <w:rPr>
          <w:color w:val="000000" w:themeColor="text1"/>
        </w:rPr>
        <w:t>Pavur</w:t>
      </w:r>
      <w:proofErr w:type="spellEnd"/>
      <w:r w:rsidRPr="00051E63">
        <w:rPr>
          <w:color w:val="000000" w:themeColor="text1"/>
        </w:rPr>
        <w:t xml:space="preserve"> and Ivan Martinovic, May 2019, "The Cyber-ASAT: On the Impact of Cyber Weapons in Outer Space," ResearchGate, 11th International Conference on Cyber Conflict: Silent Battle </w:t>
      </w:r>
      <w:hyperlink r:id="rId9" w:history="1">
        <w:r w:rsidRPr="00051E63">
          <w:rPr>
            <w:rStyle w:val="Hyperlink"/>
            <w:color w:val="000000" w:themeColor="text1"/>
          </w:rPr>
          <w:t>https://www.researchgate.net/publication/334422193_The_Cyber-ASAT_On_the_Impact_of_Cyber_Weapons_in_Outer_Space accessed 12/10/21</w:t>
        </w:r>
      </w:hyperlink>
      <w:r w:rsidRPr="00051E63">
        <w:rPr>
          <w:color w:val="000000" w:themeColor="text1"/>
        </w:rPr>
        <w:t>]Adam</w:t>
      </w:r>
    </w:p>
    <w:p w14:paraId="30347680" w14:textId="77777777" w:rsidR="00FC1A8F" w:rsidRPr="00051E63" w:rsidRDefault="00FC1A8F" w:rsidP="00FC1A8F">
      <w:pPr>
        <w:rPr>
          <w:color w:val="000000" w:themeColor="text1"/>
        </w:rPr>
      </w:pPr>
      <w:r w:rsidRPr="00051E63">
        <w:rPr>
          <w:color w:val="000000" w:themeColor="text1"/>
        </w:rPr>
        <w:t xml:space="preserve">A. Limited Accessibility </w:t>
      </w:r>
    </w:p>
    <w:p w14:paraId="67B2DC99" w14:textId="77777777" w:rsidR="00FC1A8F" w:rsidRPr="00051E63" w:rsidRDefault="00FC1A8F" w:rsidP="00FC1A8F">
      <w:pPr>
        <w:rPr>
          <w:color w:val="000000" w:themeColor="text1"/>
        </w:rPr>
      </w:pPr>
      <w:r w:rsidRPr="00051E63">
        <w:rPr>
          <w:rStyle w:val="StyleUnderline"/>
          <w:color w:val="000000" w:themeColor="text1"/>
          <w:highlight w:val="green"/>
        </w:rPr>
        <w:t>Space is difficult</w:t>
      </w:r>
      <w:r w:rsidRPr="00051E63">
        <w:rPr>
          <w:rStyle w:val="StyleUnderline"/>
          <w:color w:val="000000" w:themeColor="text1"/>
        </w:rPr>
        <w:t>.</w:t>
      </w:r>
      <w:r w:rsidRPr="00051E63">
        <w:rPr>
          <w:color w:val="000000" w:themeColor="text1"/>
        </w:rPr>
        <w:t xml:space="preserve"> Over 60 years have passed since the first Sputnik launch and </w:t>
      </w:r>
      <w:r w:rsidRPr="00051E63">
        <w:rPr>
          <w:rStyle w:val="StyleUnderline"/>
          <w:color w:val="000000" w:themeColor="text1"/>
        </w:rPr>
        <w:t>only nine countries (ten including the EU) have orbital launch capabilities</w:t>
      </w:r>
      <w:r w:rsidRPr="00051E63">
        <w:rPr>
          <w:color w:val="000000" w:themeColor="text1"/>
        </w:rPr>
        <w:t xml:space="preserve">. Moreover, a </w:t>
      </w:r>
      <w:r w:rsidRPr="00051E63">
        <w:rPr>
          <w:rStyle w:val="StyleUnderline"/>
          <w:color w:val="000000" w:themeColor="text1"/>
        </w:rPr>
        <w:t xml:space="preserve">launch </w:t>
      </w:r>
      <w:proofErr w:type="spellStart"/>
      <w:r w:rsidRPr="00051E63">
        <w:rPr>
          <w:rStyle w:val="StyleUnderline"/>
          <w:color w:val="000000" w:themeColor="text1"/>
        </w:rPr>
        <w:t>programme</w:t>
      </w:r>
      <w:proofErr w:type="spellEnd"/>
      <w:r w:rsidRPr="00051E63">
        <w:rPr>
          <w:rStyle w:val="StyleUnderline"/>
          <w:color w:val="000000" w:themeColor="text1"/>
        </w:rPr>
        <w:t xml:space="preserve"> alone does not guarantee the resources and precision required to operate a meaningful ASAT capability</w:t>
      </w:r>
      <w:r w:rsidRPr="00051E63">
        <w:rPr>
          <w:color w:val="000000" w:themeColor="text1"/>
        </w:rPr>
        <w:t xml:space="preserve">. Given this, one possible reason why space wars have not broken out is simply because only the US has ever had the ability to fight one [21, p. 402], [22, pp. 419–420]. </w:t>
      </w:r>
    </w:p>
    <w:p w14:paraId="53C5BA17" w14:textId="77777777" w:rsidR="00FC1A8F" w:rsidRPr="00051E63" w:rsidRDefault="00FC1A8F" w:rsidP="00FC1A8F">
      <w:pPr>
        <w:rPr>
          <w:rStyle w:val="StyleUnderline"/>
          <w:color w:val="000000" w:themeColor="text1"/>
        </w:rPr>
      </w:pPr>
      <w:r w:rsidRPr="00051E63">
        <w:rPr>
          <w:color w:val="000000" w:themeColor="text1"/>
        </w:rPr>
        <w:t xml:space="preserve">Although </w:t>
      </w:r>
      <w:r w:rsidRPr="00051E63">
        <w:rPr>
          <w:rStyle w:val="StyleUnderline"/>
          <w:color w:val="000000" w:themeColor="text1"/>
        </w:rPr>
        <w:t>launch technology may become cheaper and easier, it is unclear to what extent these advances will be distributed among presently non-spacefaring nations</w:t>
      </w:r>
      <w:r w:rsidRPr="00051E63">
        <w:rPr>
          <w:color w:val="000000" w:themeColor="text1"/>
        </w:rPr>
        <w:t xml:space="preserve">. </w:t>
      </w:r>
      <w:r w:rsidRPr="00051E63">
        <w:rPr>
          <w:rStyle w:val="StyleUnderline"/>
          <w:color w:val="000000" w:themeColor="text1"/>
          <w:highlight w:val="green"/>
        </w:rPr>
        <w:t>Limited access to orbit</w:t>
      </w:r>
      <w:r w:rsidRPr="00051E63">
        <w:rPr>
          <w:rStyle w:val="StyleUnderline"/>
          <w:color w:val="000000" w:themeColor="text1"/>
        </w:rPr>
        <w:t xml:space="preserve"> necessarily </w:t>
      </w:r>
      <w:r w:rsidRPr="00051E63">
        <w:rPr>
          <w:rStyle w:val="StyleUnderline"/>
          <w:color w:val="000000" w:themeColor="text1"/>
          <w:highlight w:val="green"/>
        </w:rPr>
        <w:t>reduces</w:t>
      </w:r>
      <w:r w:rsidRPr="00051E63">
        <w:rPr>
          <w:rStyle w:val="StyleUnderline"/>
          <w:color w:val="000000" w:themeColor="text1"/>
        </w:rPr>
        <w:t xml:space="preserve"> the </w:t>
      </w:r>
      <w:r w:rsidRPr="00051E63">
        <w:rPr>
          <w:rStyle w:val="StyleUnderline"/>
          <w:color w:val="000000" w:themeColor="text1"/>
          <w:highlight w:val="green"/>
        </w:rPr>
        <w:t>scenarios</w:t>
      </w:r>
      <w:r w:rsidRPr="00051E63">
        <w:rPr>
          <w:rStyle w:val="StyleUnderline"/>
          <w:color w:val="000000" w:themeColor="text1"/>
        </w:rPr>
        <w:t xml:space="preserve"> which could plausibly </w:t>
      </w:r>
      <w:r w:rsidRPr="00051E63">
        <w:rPr>
          <w:rStyle w:val="StyleUnderline"/>
          <w:color w:val="000000" w:themeColor="text1"/>
          <w:highlight w:val="green"/>
        </w:rPr>
        <w:t xml:space="preserve">escalate to ASAT </w:t>
      </w:r>
      <w:r w:rsidRPr="00051E63">
        <w:rPr>
          <w:rStyle w:val="StyleUnderline"/>
          <w:color w:val="000000" w:themeColor="text1"/>
        </w:rPr>
        <w:t>usage.</w:t>
      </w:r>
      <w:r w:rsidRPr="00051E63">
        <w:rPr>
          <w:color w:val="000000" w:themeColor="text1"/>
        </w:rPr>
        <w:t xml:space="preserve"> </w:t>
      </w:r>
      <w:r w:rsidRPr="00051E63">
        <w:rPr>
          <w:rStyle w:val="StyleUnderline"/>
          <w:color w:val="000000" w:themeColor="text1"/>
        </w:rPr>
        <w:t>Only major conflicts between the handful of states with ‘space club’ membership could be considered possible flashpoints.</w:t>
      </w:r>
      <w:r w:rsidRPr="00051E63">
        <w:rPr>
          <w:color w:val="000000" w:themeColor="text1"/>
        </w:rPr>
        <w:t xml:space="preserve"> Even then, </w:t>
      </w:r>
      <w:r w:rsidRPr="00051E63">
        <w:rPr>
          <w:rStyle w:val="StyleUnderline"/>
          <w:color w:val="000000" w:themeColor="text1"/>
        </w:rPr>
        <w:t xml:space="preserve">the </w:t>
      </w:r>
      <w:r w:rsidRPr="00051E63">
        <w:rPr>
          <w:rStyle w:val="StyleUnderline"/>
          <w:color w:val="000000" w:themeColor="text1"/>
          <w:highlight w:val="green"/>
        </w:rPr>
        <w:t>fragility</w:t>
      </w:r>
      <w:r w:rsidRPr="00051E63">
        <w:rPr>
          <w:rStyle w:val="StyleUnderline"/>
          <w:color w:val="000000" w:themeColor="text1"/>
        </w:rPr>
        <w:t xml:space="preserve"> </w:t>
      </w:r>
      <w:r w:rsidRPr="00051E63">
        <w:rPr>
          <w:rStyle w:val="StyleUnderline"/>
          <w:color w:val="000000" w:themeColor="text1"/>
          <w:highlight w:val="green"/>
        </w:rPr>
        <w:t>of</w:t>
      </w:r>
      <w:r w:rsidRPr="00051E63">
        <w:rPr>
          <w:rStyle w:val="StyleUnderline"/>
          <w:color w:val="000000" w:themeColor="text1"/>
        </w:rPr>
        <w:t xml:space="preserve"> an attacker’s own space </w:t>
      </w:r>
      <w:r w:rsidRPr="00051E63">
        <w:rPr>
          <w:rStyle w:val="StyleUnderline"/>
          <w:color w:val="000000" w:themeColor="text1"/>
          <w:highlight w:val="green"/>
        </w:rPr>
        <w:t>assets creates de-escalatory pressures</w:t>
      </w:r>
      <w:r w:rsidRPr="00051E63">
        <w:rPr>
          <w:rStyle w:val="StyleUnderline"/>
          <w:color w:val="000000" w:themeColor="text1"/>
        </w:rPr>
        <w:t xml:space="preserve"> due to the deterrent effect of retaliation. </w:t>
      </w:r>
      <w:r w:rsidRPr="00051E63">
        <w:rPr>
          <w:color w:val="000000" w:themeColor="text1"/>
        </w:rPr>
        <w:t xml:space="preserve">Since the earliest days of the space race, </w:t>
      </w:r>
      <w:r w:rsidRPr="00051E63">
        <w:rPr>
          <w:rStyle w:val="StyleUnderline"/>
          <w:color w:val="000000" w:themeColor="text1"/>
        </w:rPr>
        <w:t xml:space="preserve">dominant powers have recognized this dynamic and </w:t>
      </w:r>
      <w:r w:rsidRPr="00051E63">
        <w:rPr>
          <w:rStyle w:val="StyleUnderline"/>
          <w:color w:val="000000" w:themeColor="text1"/>
          <w:highlight w:val="green"/>
        </w:rPr>
        <w:t>demonstrated</w:t>
      </w:r>
      <w:r w:rsidRPr="00051E63">
        <w:rPr>
          <w:rStyle w:val="StyleUnderline"/>
          <w:color w:val="000000" w:themeColor="text1"/>
        </w:rPr>
        <w:t xml:space="preserve"> an </w:t>
      </w:r>
      <w:r w:rsidRPr="00051E63">
        <w:rPr>
          <w:rStyle w:val="StyleUnderline"/>
          <w:color w:val="000000" w:themeColor="text1"/>
          <w:highlight w:val="green"/>
        </w:rPr>
        <w:t xml:space="preserve">inclination towards </w:t>
      </w:r>
      <w:r w:rsidRPr="00051E63">
        <w:rPr>
          <w:rStyle w:val="StyleUnderline"/>
          <w:color w:val="000000" w:themeColor="text1"/>
        </w:rPr>
        <w:t xml:space="preserve">de-escalatory space </w:t>
      </w:r>
      <w:r w:rsidRPr="00051E63">
        <w:rPr>
          <w:rStyle w:val="StyleUnderline"/>
          <w:color w:val="000000" w:themeColor="text1"/>
          <w:highlight w:val="green"/>
        </w:rPr>
        <w:t>strategies</w:t>
      </w:r>
      <w:r w:rsidRPr="00051E63">
        <w:rPr>
          <w:rStyle w:val="StyleUnderline"/>
          <w:color w:val="000000" w:themeColor="text1"/>
        </w:rPr>
        <w:t xml:space="preserve"> [23]. </w:t>
      </w:r>
    </w:p>
    <w:p w14:paraId="6380DC65" w14:textId="77777777" w:rsidR="00FC1A8F" w:rsidRPr="00051E63" w:rsidRDefault="00FC1A8F" w:rsidP="00FC1A8F">
      <w:pPr>
        <w:rPr>
          <w:color w:val="000000" w:themeColor="text1"/>
        </w:rPr>
      </w:pPr>
      <w:r w:rsidRPr="00051E63">
        <w:rPr>
          <w:color w:val="000000" w:themeColor="text1"/>
        </w:rPr>
        <w:t xml:space="preserve">B. Attributable Norms </w:t>
      </w:r>
    </w:p>
    <w:p w14:paraId="6193F8F0" w14:textId="77777777" w:rsidR="00FC1A8F" w:rsidRPr="00051E63" w:rsidRDefault="00FC1A8F" w:rsidP="00FC1A8F">
      <w:pPr>
        <w:rPr>
          <w:rStyle w:val="StyleUnderline"/>
          <w:color w:val="000000" w:themeColor="text1"/>
        </w:rPr>
      </w:pPr>
      <w:r w:rsidRPr="00051E63">
        <w:rPr>
          <w:color w:val="000000" w:themeColor="text1"/>
        </w:rPr>
        <w:t xml:space="preserve">There also exists a </w:t>
      </w:r>
      <w:r w:rsidRPr="00051E63">
        <w:rPr>
          <w:rStyle w:val="StyleUnderline"/>
          <w:color w:val="000000" w:themeColor="text1"/>
        </w:rPr>
        <w:t xml:space="preserve">long-standing normative framework </w:t>
      </w:r>
      <w:proofErr w:type="spellStart"/>
      <w:r w:rsidRPr="00051E63">
        <w:rPr>
          <w:rStyle w:val="StyleUnderline"/>
          <w:color w:val="000000" w:themeColor="text1"/>
        </w:rPr>
        <w:t>favouring</w:t>
      </w:r>
      <w:proofErr w:type="spellEnd"/>
      <w:r w:rsidRPr="00051E63">
        <w:rPr>
          <w:rStyle w:val="StyleUnderline"/>
          <w:color w:val="000000" w:themeColor="text1"/>
        </w:rPr>
        <w:t xml:space="preserve"> the peaceful use of space. </w:t>
      </w:r>
      <w:r w:rsidRPr="00051E63">
        <w:rPr>
          <w:color w:val="000000" w:themeColor="text1"/>
        </w:rPr>
        <w:t xml:space="preserve">The effectiveness of this regime, </w:t>
      </w:r>
      <w:proofErr w:type="spellStart"/>
      <w:r w:rsidRPr="00051E63">
        <w:rPr>
          <w:color w:val="000000" w:themeColor="text1"/>
        </w:rPr>
        <w:t>centred</w:t>
      </w:r>
      <w:proofErr w:type="spellEnd"/>
      <w:r w:rsidRPr="00051E63">
        <w:rPr>
          <w:color w:val="000000" w:themeColor="text1"/>
        </w:rPr>
        <w:t xml:space="preserve"> around </w:t>
      </w:r>
      <w:r w:rsidRPr="00051E63">
        <w:rPr>
          <w:rStyle w:val="StyleUnderline"/>
          <w:color w:val="000000" w:themeColor="text1"/>
        </w:rPr>
        <w:t>the Outer Space Treaty (</w:t>
      </w:r>
      <w:r w:rsidRPr="00051E63">
        <w:rPr>
          <w:rStyle w:val="StyleUnderline"/>
          <w:color w:val="000000" w:themeColor="text1"/>
          <w:highlight w:val="green"/>
        </w:rPr>
        <w:t>OST</w:t>
      </w:r>
      <w:r w:rsidRPr="00051E63">
        <w:rPr>
          <w:rStyle w:val="StyleUnderline"/>
          <w:color w:val="000000" w:themeColor="text1"/>
        </w:rPr>
        <w:t>),</w:t>
      </w:r>
      <w:r w:rsidRPr="00051E63">
        <w:rPr>
          <w:color w:val="000000" w:themeColor="text1"/>
        </w:rPr>
        <w:t xml:space="preserve"> is </w:t>
      </w:r>
      <w:r w:rsidRPr="00051E63">
        <w:rPr>
          <w:rStyle w:val="StyleUnderline"/>
          <w:color w:val="000000" w:themeColor="text1"/>
        </w:rPr>
        <w:t>highly contentious and many have pointed out its serious legal and political shortcomings</w:t>
      </w:r>
      <w:r w:rsidRPr="00051E63">
        <w:rPr>
          <w:color w:val="000000" w:themeColor="text1"/>
        </w:rPr>
        <w:t xml:space="preserve"> [24]</w:t>
      </w:r>
      <w:proofErr w:type="gramStart"/>
      <w:r w:rsidRPr="00051E63">
        <w:rPr>
          <w:color w:val="000000" w:themeColor="text1"/>
        </w:rPr>
        <w:t>–[</w:t>
      </w:r>
      <w:proofErr w:type="gramEnd"/>
      <w:r w:rsidRPr="00051E63">
        <w:rPr>
          <w:color w:val="000000" w:themeColor="text1"/>
        </w:rPr>
        <w:t xml:space="preserve">26]. Nevertheless, </w:t>
      </w:r>
      <w:r w:rsidRPr="00051E63">
        <w:rPr>
          <w:rStyle w:val="StyleUnderline"/>
          <w:color w:val="000000" w:themeColor="text1"/>
        </w:rPr>
        <w:t xml:space="preserve">this status quo framework has somehow </w:t>
      </w:r>
      <w:r w:rsidRPr="00051E63">
        <w:rPr>
          <w:rStyle w:val="StyleUnderline"/>
          <w:color w:val="000000" w:themeColor="text1"/>
          <w:highlight w:val="green"/>
        </w:rPr>
        <w:t>supported</w:t>
      </w:r>
      <w:r w:rsidRPr="00051E63">
        <w:rPr>
          <w:rStyle w:val="StyleUnderline"/>
          <w:color w:val="000000" w:themeColor="text1"/>
        </w:rPr>
        <w:t xml:space="preserve"> over </w:t>
      </w:r>
      <w:r w:rsidRPr="00051E63">
        <w:rPr>
          <w:rStyle w:val="StyleUnderline"/>
          <w:color w:val="000000" w:themeColor="text1"/>
          <w:highlight w:val="green"/>
        </w:rPr>
        <w:t>six decades of</w:t>
      </w:r>
      <w:r w:rsidRPr="00051E63">
        <w:rPr>
          <w:rStyle w:val="StyleUnderline"/>
          <w:color w:val="000000" w:themeColor="text1"/>
        </w:rPr>
        <w:t xml:space="preserve"> relative </w:t>
      </w:r>
      <w:r w:rsidRPr="00051E63">
        <w:rPr>
          <w:rStyle w:val="StyleUnderline"/>
          <w:color w:val="000000" w:themeColor="text1"/>
          <w:highlight w:val="green"/>
        </w:rPr>
        <w:t>peace</w:t>
      </w:r>
      <w:r w:rsidRPr="00051E63">
        <w:rPr>
          <w:rStyle w:val="StyleUnderline"/>
          <w:color w:val="000000" w:themeColor="text1"/>
        </w:rPr>
        <w:t xml:space="preserve"> in orbit. </w:t>
      </w:r>
    </w:p>
    <w:p w14:paraId="04C1FEC2" w14:textId="77777777" w:rsidR="00FC1A8F" w:rsidRPr="00051E63" w:rsidRDefault="00FC1A8F" w:rsidP="00FC1A8F">
      <w:pPr>
        <w:rPr>
          <w:rStyle w:val="StyleUnderline"/>
          <w:color w:val="000000" w:themeColor="text1"/>
        </w:rPr>
      </w:pPr>
      <w:r w:rsidRPr="00051E63">
        <w:rPr>
          <w:color w:val="000000" w:themeColor="text1"/>
        </w:rPr>
        <w:t xml:space="preserve">Over these six decades, </w:t>
      </w:r>
      <w:r w:rsidRPr="00051E63">
        <w:rPr>
          <w:rStyle w:val="StyleUnderline"/>
          <w:color w:val="000000" w:themeColor="text1"/>
          <w:highlight w:val="green"/>
        </w:rPr>
        <w:t>norms</w:t>
      </w:r>
      <w:r w:rsidRPr="00051E63">
        <w:rPr>
          <w:rStyle w:val="StyleUnderline"/>
          <w:color w:val="000000" w:themeColor="text1"/>
        </w:rPr>
        <w:t xml:space="preserve"> have </w:t>
      </w:r>
      <w:r w:rsidRPr="00051E63">
        <w:rPr>
          <w:rStyle w:val="StyleUnderline"/>
          <w:color w:val="000000" w:themeColor="text1"/>
          <w:highlight w:val="green"/>
        </w:rPr>
        <w:t>become deeply ingrained</w:t>
      </w:r>
      <w:r w:rsidRPr="00051E63">
        <w:rPr>
          <w:rStyle w:val="StyleUnderline"/>
          <w:color w:val="000000" w:themeColor="text1"/>
        </w:rPr>
        <w:t xml:space="preserve"> into the way states describe and perceive space weaponization. </w:t>
      </w:r>
      <w:r w:rsidRPr="00051E63">
        <w:rPr>
          <w:color w:val="000000" w:themeColor="text1"/>
        </w:rPr>
        <w:t xml:space="preserve">This </w:t>
      </w:r>
      <w:r w:rsidRPr="00051E63">
        <w:rPr>
          <w:rStyle w:val="StyleUnderline"/>
          <w:color w:val="000000" w:themeColor="text1"/>
        </w:rPr>
        <w:t>de facto codification was dramatically demonstrated in 2005 when the US found itself on the short end of a 160-1 UN vote after opposing a non-binding resolution on space weaponization.</w:t>
      </w:r>
      <w:r w:rsidRPr="00051E63">
        <w:rPr>
          <w:color w:val="000000" w:themeColor="text1"/>
        </w:rPr>
        <w:t xml:space="preserve"> Although </w:t>
      </w:r>
      <w:r w:rsidRPr="00051E63">
        <w:rPr>
          <w:rStyle w:val="StyleUnderline"/>
          <w:color w:val="000000" w:themeColor="text1"/>
        </w:rPr>
        <w:t>states have occasionally pushed the boundaries of these norms, this has typically occurred through incremental legal re-interpretation rather than outright opposition [27</w:t>
      </w:r>
      <w:r w:rsidRPr="00051E63">
        <w:rPr>
          <w:color w:val="000000" w:themeColor="text1"/>
        </w:rPr>
        <w:t xml:space="preserve">]. </w:t>
      </w:r>
      <w:r w:rsidRPr="00051E63">
        <w:rPr>
          <w:rStyle w:val="StyleUnderline"/>
          <w:color w:val="000000" w:themeColor="text1"/>
        </w:rPr>
        <w:t>Even</w:t>
      </w:r>
      <w:r w:rsidRPr="00051E63">
        <w:rPr>
          <w:color w:val="000000" w:themeColor="text1"/>
        </w:rPr>
        <w:t xml:space="preserve"> the </w:t>
      </w:r>
      <w:r w:rsidRPr="00051E63">
        <w:rPr>
          <w:rStyle w:val="StyleUnderline"/>
          <w:color w:val="000000" w:themeColor="text1"/>
          <w:highlight w:val="green"/>
        </w:rPr>
        <w:t>most notable incidents</w:t>
      </w:r>
      <w:r w:rsidRPr="00051E63">
        <w:rPr>
          <w:color w:val="000000" w:themeColor="text1"/>
        </w:rPr>
        <w:t xml:space="preserve">, such as the 2007-2008 US and Chinese ASAT demonstrations, </w:t>
      </w:r>
      <w:r w:rsidRPr="00051E63">
        <w:rPr>
          <w:rStyle w:val="StyleUnderline"/>
          <w:color w:val="000000" w:themeColor="text1"/>
        </w:rPr>
        <w:t xml:space="preserve">were </w:t>
      </w:r>
      <w:r w:rsidRPr="00051E63">
        <w:rPr>
          <w:rStyle w:val="StyleUnderline"/>
          <w:color w:val="000000" w:themeColor="text1"/>
          <w:highlight w:val="green"/>
        </w:rPr>
        <w:t>couched in rhetoric</w:t>
      </w:r>
      <w:r w:rsidRPr="00051E63">
        <w:rPr>
          <w:rStyle w:val="StyleUnderline"/>
          <w:color w:val="000000" w:themeColor="text1"/>
        </w:rPr>
        <w:t xml:space="preserve"> from both the norm violators and defenders, depicting space as a </w:t>
      </w:r>
      <w:proofErr w:type="gramStart"/>
      <w:r w:rsidRPr="00051E63">
        <w:rPr>
          <w:rStyle w:val="StyleUnderline"/>
          <w:color w:val="000000" w:themeColor="text1"/>
        </w:rPr>
        <w:t>peaceful global commons</w:t>
      </w:r>
      <w:proofErr w:type="gramEnd"/>
      <w:r w:rsidRPr="00051E63">
        <w:rPr>
          <w:color w:val="000000" w:themeColor="text1"/>
        </w:rPr>
        <w:t xml:space="preserve"> [27, p. 56]. Altogether, this suggests that </w:t>
      </w:r>
      <w:r w:rsidRPr="00051E63">
        <w:rPr>
          <w:rStyle w:val="StyleUnderline"/>
          <w:color w:val="000000" w:themeColor="text1"/>
          <w:highlight w:val="green"/>
        </w:rPr>
        <w:t>states perceive real costs</w:t>
      </w:r>
      <w:r w:rsidRPr="00051E63">
        <w:rPr>
          <w:rStyle w:val="StyleUnderline"/>
          <w:color w:val="000000" w:themeColor="text1"/>
        </w:rPr>
        <w:t xml:space="preserve"> to breaking this normative tradition and may even </w:t>
      </w:r>
      <w:r w:rsidRPr="00051E63">
        <w:rPr>
          <w:rStyle w:val="StyleUnderline"/>
          <w:color w:val="000000" w:themeColor="text1"/>
          <w:highlight w:val="green"/>
        </w:rPr>
        <w:t>moderate</w:t>
      </w:r>
      <w:r w:rsidRPr="00051E63">
        <w:rPr>
          <w:rStyle w:val="StyleUnderline"/>
          <w:color w:val="000000" w:themeColor="text1"/>
        </w:rPr>
        <w:t xml:space="preserve"> </w:t>
      </w:r>
      <w:r w:rsidRPr="00051E63">
        <w:rPr>
          <w:rStyle w:val="StyleUnderline"/>
          <w:color w:val="000000" w:themeColor="text1"/>
          <w:highlight w:val="green"/>
        </w:rPr>
        <w:t xml:space="preserve">their </w:t>
      </w:r>
      <w:proofErr w:type="spellStart"/>
      <w:r w:rsidRPr="00051E63">
        <w:rPr>
          <w:rStyle w:val="StyleUnderline"/>
          <w:color w:val="000000" w:themeColor="text1"/>
          <w:highlight w:val="green"/>
        </w:rPr>
        <w:t>behaviours</w:t>
      </w:r>
      <w:proofErr w:type="spellEnd"/>
      <w:r w:rsidRPr="00051E63">
        <w:rPr>
          <w:rStyle w:val="StyleUnderline"/>
          <w:color w:val="000000" w:themeColor="text1"/>
        </w:rPr>
        <w:t xml:space="preserve"> accordingly. </w:t>
      </w:r>
    </w:p>
    <w:p w14:paraId="21571DB6" w14:textId="77777777" w:rsidR="00FC1A8F" w:rsidRPr="00051E63" w:rsidRDefault="00FC1A8F" w:rsidP="00FC1A8F">
      <w:pPr>
        <w:rPr>
          <w:color w:val="000000" w:themeColor="text1"/>
        </w:rPr>
      </w:pPr>
      <w:r w:rsidRPr="00051E63">
        <w:rPr>
          <w:color w:val="000000" w:themeColor="text1"/>
        </w:rPr>
        <w:t xml:space="preserve">One further factor supporting this norms regime is the </w:t>
      </w:r>
      <w:r w:rsidRPr="00051E63">
        <w:rPr>
          <w:rStyle w:val="StyleUnderline"/>
          <w:color w:val="000000" w:themeColor="text1"/>
          <w:highlight w:val="green"/>
        </w:rPr>
        <w:t>high degree of attributability</w:t>
      </w:r>
      <w:r w:rsidRPr="00051E63">
        <w:rPr>
          <w:rStyle w:val="StyleUnderline"/>
          <w:color w:val="000000" w:themeColor="text1"/>
        </w:rPr>
        <w:t xml:space="preserve"> surrounding ASAT weapons.</w:t>
      </w:r>
      <w:r w:rsidRPr="00051E63">
        <w:rPr>
          <w:color w:val="000000" w:themeColor="text1"/>
        </w:rPr>
        <w:t xml:space="preserve"> For </w:t>
      </w:r>
      <w:r w:rsidRPr="00051E63">
        <w:rPr>
          <w:rStyle w:val="StyleUnderline"/>
          <w:color w:val="000000" w:themeColor="text1"/>
        </w:rPr>
        <w:t xml:space="preserve">kinetic ASAT technology, plausible deniability and </w:t>
      </w:r>
      <w:r w:rsidRPr="00051E63">
        <w:rPr>
          <w:rStyle w:val="StyleUnderline"/>
          <w:color w:val="000000" w:themeColor="text1"/>
          <w:highlight w:val="green"/>
        </w:rPr>
        <w:t>stealth</w:t>
      </w:r>
      <w:r w:rsidRPr="00051E63">
        <w:rPr>
          <w:rStyle w:val="StyleUnderline"/>
          <w:color w:val="000000" w:themeColor="text1"/>
        </w:rPr>
        <w:t xml:space="preserve"> are essentially </w:t>
      </w:r>
      <w:r w:rsidRPr="00051E63">
        <w:rPr>
          <w:rStyle w:val="StyleUnderline"/>
          <w:color w:val="000000" w:themeColor="text1"/>
          <w:highlight w:val="green"/>
        </w:rPr>
        <w:t>impossible</w:t>
      </w:r>
      <w:r w:rsidRPr="00051E63">
        <w:rPr>
          <w:rStyle w:val="StyleUnderline"/>
          <w:color w:val="000000" w:themeColor="text1"/>
        </w:rPr>
        <w:t xml:space="preserve">. </w:t>
      </w:r>
      <w:r w:rsidRPr="00051E63">
        <w:rPr>
          <w:color w:val="000000" w:themeColor="text1"/>
        </w:rPr>
        <w:t xml:space="preserve">The </w:t>
      </w:r>
      <w:r w:rsidRPr="00051E63">
        <w:rPr>
          <w:rStyle w:val="StyleUnderline"/>
          <w:color w:val="000000" w:themeColor="text1"/>
        </w:rPr>
        <w:t xml:space="preserve">literally </w:t>
      </w:r>
      <w:r w:rsidRPr="00051E63">
        <w:rPr>
          <w:rStyle w:val="StyleUnderline"/>
          <w:color w:val="000000" w:themeColor="text1"/>
          <w:highlight w:val="green"/>
        </w:rPr>
        <w:t>explosive act of launching</w:t>
      </w:r>
      <w:r w:rsidRPr="00051E63">
        <w:rPr>
          <w:rStyle w:val="StyleUnderline"/>
          <w:color w:val="000000" w:themeColor="text1"/>
        </w:rPr>
        <w:t xml:space="preserve"> a rocket cannot evade detection and, if used offensively, retaliation.</w:t>
      </w:r>
      <w:r w:rsidRPr="00051E63">
        <w:rPr>
          <w:color w:val="000000" w:themeColor="text1"/>
        </w:rPr>
        <w:t xml:space="preserve"> This </w:t>
      </w:r>
      <w:r w:rsidRPr="00051E63">
        <w:rPr>
          <w:rStyle w:val="StyleUnderline"/>
          <w:color w:val="000000" w:themeColor="text1"/>
        </w:rPr>
        <w:t xml:space="preserve">imposes </w:t>
      </w:r>
      <w:r w:rsidRPr="00051E63">
        <w:rPr>
          <w:rStyle w:val="StyleUnderline"/>
          <w:color w:val="000000" w:themeColor="text1"/>
          <w:highlight w:val="green"/>
        </w:rPr>
        <w:t>high</w:t>
      </w:r>
      <w:r w:rsidRPr="00051E63">
        <w:rPr>
          <w:rStyle w:val="StyleUnderline"/>
          <w:color w:val="000000" w:themeColor="text1"/>
        </w:rPr>
        <w:t xml:space="preserve"> </w:t>
      </w:r>
      <w:r w:rsidRPr="00051E63">
        <w:rPr>
          <w:rStyle w:val="StyleUnderline"/>
          <w:color w:val="000000" w:themeColor="text1"/>
          <w:highlight w:val="green"/>
        </w:rPr>
        <w:t>diplomatic costs</w:t>
      </w:r>
      <w:r w:rsidRPr="00051E63">
        <w:rPr>
          <w:rStyle w:val="StyleUnderline"/>
          <w:color w:val="000000" w:themeColor="text1"/>
        </w:rPr>
        <w:t xml:space="preserve"> on ASAT usage and testing,</w:t>
      </w:r>
      <w:r w:rsidRPr="00051E63">
        <w:rPr>
          <w:color w:val="000000" w:themeColor="text1"/>
        </w:rPr>
        <w:t xml:space="preserve"> particularly during peacetime. </w:t>
      </w:r>
    </w:p>
    <w:p w14:paraId="261BA2AA" w14:textId="77777777" w:rsidR="00FC1A8F" w:rsidRPr="00051E63" w:rsidRDefault="00FC1A8F" w:rsidP="00FC1A8F">
      <w:pPr>
        <w:rPr>
          <w:color w:val="000000" w:themeColor="text1"/>
        </w:rPr>
      </w:pPr>
      <w:r w:rsidRPr="00051E63">
        <w:rPr>
          <w:color w:val="000000" w:themeColor="text1"/>
        </w:rPr>
        <w:t xml:space="preserve">C. Environmental Interdependence </w:t>
      </w:r>
    </w:p>
    <w:p w14:paraId="0D3C1B8B" w14:textId="77777777" w:rsidR="00FC1A8F" w:rsidRPr="00051E63" w:rsidRDefault="00FC1A8F" w:rsidP="00FC1A8F">
      <w:pPr>
        <w:rPr>
          <w:color w:val="000000" w:themeColor="text1"/>
        </w:rPr>
      </w:pPr>
      <w:r w:rsidRPr="00051E63">
        <w:rPr>
          <w:color w:val="000000" w:themeColor="text1"/>
        </w:rPr>
        <w:t xml:space="preserve">A </w:t>
      </w:r>
      <w:r w:rsidRPr="00051E63">
        <w:rPr>
          <w:rStyle w:val="StyleUnderline"/>
          <w:color w:val="000000" w:themeColor="text1"/>
        </w:rPr>
        <w:t xml:space="preserve">third stabilizing force relates to the </w:t>
      </w:r>
      <w:r w:rsidRPr="00051E63">
        <w:rPr>
          <w:rStyle w:val="StyleUnderline"/>
          <w:color w:val="000000" w:themeColor="text1"/>
          <w:highlight w:val="green"/>
        </w:rPr>
        <w:t>orbital debris</w:t>
      </w:r>
      <w:r w:rsidRPr="00051E63">
        <w:rPr>
          <w:rStyle w:val="StyleUnderline"/>
          <w:color w:val="000000" w:themeColor="text1"/>
        </w:rPr>
        <w:t xml:space="preserve"> consequences of ASATs</w:t>
      </w:r>
      <w:r w:rsidRPr="00051E63">
        <w:rPr>
          <w:color w:val="000000" w:themeColor="text1"/>
        </w:rPr>
        <w:t xml:space="preserve">. </w:t>
      </w:r>
      <w:r w:rsidRPr="00051E63">
        <w:rPr>
          <w:rStyle w:val="StyleUnderline"/>
          <w:color w:val="000000" w:themeColor="text1"/>
        </w:rPr>
        <w:t>China’s</w:t>
      </w:r>
      <w:r w:rsidRPr="00051E63">
        <w:rPr>
          <w:color w:val="000000" w:themeColor="text1"/>
        </w:rPr>
        <w:t xml:space="preserve"> </w:t>
      </w:r>
      <w:r w:rsidRPr="00051E63">
        <w:rPr>
          <w:rStyle w:val="StyleUnderline"/>
          <w:color w:val="000000" w:themeColor="text1"/>
        </w:rPr>
        <w:t>2007 ASAT demonstration was the largest debris-generating event in history</w:t>
      </w:r>
      <w:r w:rsidRPr="00051E63">
        <w:rPr>
          <w:color w:val="000000" w:themeColor="text1"/>
        </w:rPr>
        <w:t xml:space="preserve">, as the targeted satellite </w:t>
      </w:r>
      <w:r w:rsidRPr="00051E63">
        <w:rPr>
          <w:rStyle w:val="StyleUnderline"/>
          <w:color w:val="000000" w:themeColor="text1"/>
        </w:rPr>
        <w:t>dissipated into thousands of dangerous debris particles</w:t>
      </w:r>
      <w:r w:rsidRPr="00051E63">
        <w:rPr>
          <w:color w:val="000000" w:themeColor="text1"/>
        </w:rPr>
        <w:t xml:space="preserve"> [28, p. 4]. Since debris particles are indiscriminate and unpredictable, they often </w:t>
      </w:r>
      <w:r w:rsidRPr="00051E63">
        <w:rPr>
          <w:rStyle w:val="StyleUnderline"/>
          <w:color w:val="000000" w:themeColor="text1"/>
          <w:highlight w:val="green"/>
        </w:rPr>
        <w:t>threaten</w:t>
      </w:r>
      <w:r w:rsidRPr="00051E63">
        <w:rPr>
          <w:rStyle w:val="StyleUnderline"/>
          <w:color w:val="000000" w:themeColor="text1"/>
        </w:rPr>
        <w:t xml:space="preserve"> the </w:t>
      </w:r>
      <w:r w:rsidRPr="00051E63">
        <w:rPr>
          <w:rStyle w:val="StyleUnderline"/>
          <w:color w:val="000000" w:themeColor="text1"/>
          <w:highlight w:val="green"/>
        </w:rPr>
        <w:t>attacker’s</w:t>
      </w:r>
      <w:r w:rsidRPr="00051E63">
        <w:rPr>
          <w:rStyle w:val="StyleUnderline"/>
          <w:color w:val="000000" w:themeColor="text1"/>
        </w:rPr>
        <w:t xml:space="preserve"> own space </w:t>
      </w:r>
      <w:r w:rsidRPr="00051E63">
        <w:rPr>
          <w:rStyle w:val="StyleUnderline"/>
          <w:color w:val="000000" w:themeColor="text1"/>
          <w:highlight w:val="green"/>
        </w:rPr>
        <w:t>assets</w:t>
      </w:r>
      <w:r w:rsidRPr="00051E63">
        <w:rPr>
          <w:rStyle w:val="StyleUnderline"/>
          <w:color w:val="000000" w:themeColor="text1"/>
        </w:rPr>
        <w:t xml:space="preserve"> </w:t>
      </w:r>
      <w:r w:rsidRPr="00051E63">
        <w:rPr>
          <w:color w:val="000000" w:themeColor="text1"/>
        </w:rPr>
        <w:t xml:space="preserve">[22, p. 420]. This is </w:t>
      </w:r>
      <w:r w:rsidRPr="00051E63">
        <w:rPr>
          <w:rStyle w:val="StyleUnderline"/>
          <w:color w:val="000000" w:themeColor="text1"/>
        </w:rPr>
        <w:t>compounded by Kessler syndrome</w:t>
      </w:r>
      <w:r w:rsidRPr="00051E63">
        <w:rPr>
          <w:color w:val="000000" w:themeColor="text1"/>
        </w:rPr>
        <w:t xml:space="preserve">, a phenomenon whereby orbital debris ‘breeds’ as large pieces of debris collide and disintegrate. As space debris remains in orbit for hundreds of years, the </w:t>
      </w:r>
      <w:r w:rsidRPr="00051E63">
        <w:rPr>
          <w:rStyle w:val="StyleUnderline"/>
          <w:color w:val="000000" w:themeColor="text1"/>
        </w:rPr>
        <w:t xml:space="preserve">cascade effect of an </w:t>
      </w:r>
      <w:r w:rsidRPr="00051E63">
        <w:rPr>
          <w:rStyle w:val="StyleUnderline"/>
          <w:color w:val="000000" w:themeColor="text1"/>
          <w:highlight w:val="green"/>
        </w:rPr>
        <w:t>ASAT attack can constrain</w:t>
      </w:r>
      <w:r w:rsidRPr="00051E63">
        <w:rPr>
          <w:rStyle w:val="StyleUnderline"/>
          <w:color w:val="000000" w:themeColor="text1"/>
        </w:rPr>
        <w:t xml:space="preserve"> the attacker’s </w:t>
      </w:r>
      <w:r w:rsidRPr="00051E63">
        <w:rPr>
          <w:rStyle w:val="StyleUnderline"/>
          <w:color w:val="000000" w:themeColor="text1"/>
          <w:highlight w:val="green"/>
        </w:rPr>
        <w:t>long-term use of space</w:t>
      </w:r>
      <w:r w:rsidRPr="00051E63">
        <w:rPr>
          <w:color w:val="000000" w:themeColor="text1"/>
        </w:rPr>
        <w:t xml:space="preserve"> [29, pp. 295– 296]. </w:t>
      </w:r>
      <w:r w:rsidRPr="00051E63">
        <w:rPr>
          <w:rStyle w:val="StyleUnderline"/>
          <w:color w:val="000000" w:themeColor="text1"/>
        </w:rPr>
        <w:t>Any state with kinetic ASAT capabilities</w:t>
      </w:r>
      <w:r w:rsidRPr="00051E63">
        <w:rPr>
          <w:color w:val="000000" w:themeColor="text1"/>
        </w:rPr>
        <w:t xml:space="preserve"> will </w:t>
      </w:r>
      <w:r w:rsidRPr="00051E63">
        <w:rPr>
          <w:rStyle w:val="StyleUnderline"/>
          <w:color w:val="000000" w:themeColor="text1"/>
        </w:rPr>
        <w:t>likely also operate satellites</w:t>
      </w:r>
      <w:r w:rsidRPr="00051E63">
        <w:rPr>
          <w:color w:val="000000" w:themeColor="text1"/>
        </w:rPr>
        <w:t xml:space="preserve"> of its own, and </w:t>
      </w:r>
      <w:r w:rsidRPr="00051E63">
        <w:rPr>
          <w:rStyle w:val="StyleUnderline"/>
          <w:color w:val="000000" w:themeColor="text1"/>
        </w:rPr>
        <w:t>they are necessarily exposed to this collateral damage threat</w:t>
      </w:r>
      <w:r w:rsidRPr="00051E63">
        <w:rPr>
          <w:color w:val="000000" w:themeColor="text1"/>
        </w:rPr>
        <w:t xml:space="preserve">. Space </w:t>
      </w:r>
      <w:r w:rsidRPr="00051E63">
        <w:rPr>
          <w:rStyle w:val="StyleUnderline"/>
          <w:color w:val="000000" w:themeColor="text1"/>
        </w:rPr>
        <w:t>de</w:t>
      </w:r>
    </w:p>
    <w:p w14:paraId="681C9258" w14:textId="77777777" w:rsidR="001E7A18" w:rsidRDefault="001E7A18" w:rsidP="001E7A18">
      <w:pPr>
        <w:rPr>
          <w:sz w:val="44"/>
          <w:szCs w:val="44"/>
        </w:rPr>
      </w:pPr>
    </w:p>
    <w:p w14:paraId="2B271AA1" w14:textId="77777777" w:rsidR="001E7A18" w:rsidRPr="005810C2" w:rsidRDefault="001E7A18" w:rsidP="001E7A18"/>
    <w:p w14:paraId="1635521B" w14:textId="77777777" w:rsidR="001E7A18" w:rsidRPr="005810C2" w:rsidRDefault="001E7A18" w:rsidP="001E7A18">
      <w:pPr>
        <w:pStyle w:val="Heading1"/>
      </w:pPr>
      <w:proofErr w:type="spellStart"/>
      <w:r>
        <w:t>Acessiable</w:t>
      </w:r>
      <w:proofErr w:type="spellEnd"/>
      <w:r>
        <w:t xml:space="preserve"> </w:t>
      </w:r>
      <w:proofErr w:type="spellStart"/>
      <w:r>
        <w:t>formating</w:t>
      </w:r>
      <w:proofErr w:type="spellEnd"/>
    </w:p>
    <w:p w14:paraId="169B9174" w14:textId="77777777" w:rsidR="001E7A18" w:rsidRPr="00964425" w:rsidRDefault="001E7A18" w:rsidP="001E7A18">
      <w:pPr>
        <w:rPr>
          <w:sz w:val="44"/>
          <w:szCs w:val="44"/>
        </w:rPr>
      </w:pPr>
    </w:p>
    <w:p w14:paraId="6927D918" w14:textId="77777777" w:rsidR="001E7A18" w:rsidRPr="00964425" w:rsidRDefault="001E7A18" w:rsidP="001E7A18">
      <w:pPr>
        <w:rPr>
          <w:sz w:val="44"/>
          <w:szCs w:val="44"/>
        </w:rPr>
      </w:pPr>
    </w:p>
    <w:p w14:paraId="38C05246" w14:textId="77777777" w:rsidR="001E7A18" w:rsidRPr="00964425" w:rsidRDefault="001E7A18" w:rsidP="001E7A18">
      <w:pPr>
        <w:pStyle w:val="Heading3"/>
        <w:rPr>
          <w:sz w:val="44"/>
          <w:szCs w:val="44"/>
        </w:rPr>
      </w:pPr>
      <w:r w:rsidRPr="00964425">
        <w:rPr>
          <w:sz w:val="44"/>
          <w:szCs w:val="44"/>
        </w:rPr>
        <w:t>1</w:t>
      </w:r>
    </w:p>
    <w:p w14:paraId="45211821" w14:textId="77777777" w:rsidR="001E7A18" w:rsidRPr="00964425" w:rsidRDefault="001E7A18" w:rsidP="001E7A18">
      <w:pPr>
        <w:pStyle w:val="Heading4"/>
        <w:rPr>
          <w:rFonts w:cs="Calibri"/>
          <w:color w:val="000000" w:themeColor="text1"/>
          <w:sz w:val="44"/>
          <w:szCs w:val="44"/>
        </w:rPr>
      </w:pPr>
      <w:r w:rsidRPr="00964425">
        <w:rPr>
          <w:color w:val="0E101A"/>
          <w:sz w:val="44"/>
          <w:szCs w:val="44"/>
        </w:rPr>
        <w:t xml:space="preserve">The desire to fill the insatiable lack creates experiences of impairment that structures the disability drive. </w:t>
      </w:r>
      <w:r w:rsidRPr="00964425">
        <w:rPr>
          <w:rFonts w:cs="Calibri"/>
          <w:color w:val="000000" w:themeColor="text1"/>
          <w:sz w:val="44"/>
          <w:szCs w:val="44"/>
        </w:rPr>
        <w:t>The drive is tied up with primary pity which reflects disability upon the ego threatening its ability status – which invokes secondary pity to overcorrect for the shattered-ego necessitating disabled death.</w:t>
      </w:r>
    </w:p>
    <w:p w14:paraId="21A77585" w14:textId="77777777" w:rsidR="001E7A18" w:rsidRPr="00964425" w:rsidRDefault="001E7A18" w:rsidP="001E7A18">
      <w:pPr>
        <w:spacing w:line="276" w:lineRule="auto"/>
        <w:jc w:val="both"/>
        <w:rPr>
          <w:sz w:val="44"/>
          <w:szCs w:val="44"/>
        </w:rPr>
      </w:pPr>
      <w:proofErr w:type="spellStart"/>
      <w:r w:rsidRPr="00964425">
        <w:rPr>
          <w:rStyle w:val="Style13ptBold"/>
          <w:sz w:val="44"/>
          <w:szCs w:val="44"/>
        </w:rPr>
        <w:t>Mollow</w:t>
      </w:r>
      <w:proofErr w:type="spellEnd"/>
      <w:r w:rsidRPr="00964425">
        <w:rPr>
          <w:rStyle w:val="Style13ptBold"/>
          <w:sz w:val="44"/>
          <w:szCs w:val="44"/>
        </w:rPr>
        <w:t xml:space="preserve"> 15</w:t>
      </w:r>
      <w:r w:rsidRPr="00964425">
        <w:rPr>
          <w:sz w:val="44"/>
          <w:szCs w:val="44"/>
        </w:rPr>
        <w:t xml:space="preserve"> [The Disability Drive by Anna </w:t>
      </w:r>
      <w:proofErr w:type="spellStart"/>
      <w:r w:rsidRPr="00964425">
        <w:rPr>
          <w:sz w:val="44"/>
          <w:szCs w:val="44"/>
        </w:rPr>
        <w:t>Mollow</w:t>
      </w:r>
      <w:proofErr w:type="spellEnd"/>
      <w:r w:rsidRPr="00964425">
        <w:rPr>
          <w:sz w:val="44"/>
          <w:szCs w:val="44"/>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64425">
        <w:rPr>
          <w:sz w:val="44"/>
          <w:szCs w:val="44"/>
        </w:rPr>
        <w:t>Langan</w:t>
      </w:r>
      <w:proofErr w:type="spellEnd"/>
      <w:r w:rsidRPr="00964425">
        <w:rPr>
          <w:sz w:val="44"/>
          <w:szCs w:val="44"/>
        </w:rPr>
        <w:t xml:space="preserve"> Professor Melinda Y. Chen Spring 2015 // WHSRS and Lex VM]</w:t>
      </w:r>
    </w:p>
    <w:p w14:paraId="30542664" w14:textId="77777777" w:rsidR="001E7A18" w:rsidRPr="00964425" w:rsidRDefault="001E7A18" w:rsidP="001E7A18">
      <w:pPr>
        <w:rPr>
          <w:sz w:val="44"/>
          <w:szCs w:val="44"/>
        </w:rPr>
      </w:pPr>
      <w:r w:rsidRPr="00964425">
        <w:rPr>
          <w:rStyle w:val="Emphasis"/>
          <w:sz w:val="44"/>
          <w:szCs w:val="44"/>
          <w:highlight w:val="green"/>
        </w:rPr>
        <w:t>primary pity entails a mixing up of self and other such that the ego</w:t>
      </w:r>
      <w:r w:rsidRPr="00964425">
        <w:rPr>
          <w:sz w:val="44"/>
          <w:szCs w:val="44"/>
        </w:rPr>
        <w:t xml:space="preserve"> </w:t>
      </w:r>
      <w:proofErr w:type="gramStart"/>
      <w:r w:rsidRPr="00964425">
        <w:rPr>
          <w:rStyle w:val="Emphasis"/>
          <w:sz w:val="44"/>
          <w:szCs w:val="44"/>
          <w:highlight w:val="green"/>
        </w:rPr>
        <w:t>belong</w:t>
      </w:r>
      <w:proofErr w:type="gramEnd"/>
      <w:r w:rsidRPr="00964425">
        <w:rPr>
          <w:rStyle w:val="Emphasis"/>
          <w:sz w:val="44"/>
          <w:szCs w:val="44"/>
          <w:highlight w:val="green"/>
        </w:rPr>
        <w:t xml:space="preserve"> to “someone else,”</w:t>
      </w:r>
      <w:r w:rsidRPr="00964425">
        <w:rPr>
          <w:sz w:val="44"/>
          <w:szCs w:val="44"/>
        </w:rPr>
        <w:t xml:space="preserve"> </w:t>
      </w:r>
      <w:r w:rsidRPr="00964425">
        <w:rPr>
          <w:rStyle w:val="Emphasis"/>
          <w:sz w:val="44"/>
          <w:szCs w:val="44"/>
          <w:highlight w:val="green"/>
        </w:rPr>
        <w:t>This affective response can feel unbearable</w:t>
      </w:r>
      <w:r w:rsidRPr="00964425">
        <w:rPr>
          <w:sz w:val="44"/>
          <w:szCs w:val="44"/>
        </w:rPr>
        <w:t xml:space="preserve"> </w:t>
      </w:r>
      <w:r w:rsidRPr="00964425">
        <w:rPr>
          <w:rStyle w:val="Emphasis"/>
          <w:sz w:val="44"/>
          <w:szCs w:val="44"/>
          <w:highlight w:val="green"/>
        </w:rPr>
        <w:t>because it involves a drive toward disability</w:t>
      </w:r>
      <w:r w:rsidRPr="00964425">
        <w:rPr>
          <w:sz w:val="44"/>
          <w:szCs w:val="44"/>
        </w:rPr>
        <w:t xml:space="preserve"> </w:t>
      </w:r>
      <w:r w:rsidRPr="00964425">
        <w:rPr>
          <w:rStyle w:val="Emphasis"/>
          <w:sz w:val="44"/>
          <w:szCs w:val="44"/>
          <w:highlight w:val="green"/>
        </w:rPr>
        <w:t xml:space="preserve">which menaces the </w:t>
      </w:r>
      <w:proofErr w:type="spellStart"/>
      <w:r w:rsidRPr="00964425">
        <w:rPr>
          <w:rStyle w:val="Emphasis"/>
          <w:sz w:val="44"/>
          <w:szCs w:val="44"/>
          <w:highlight w:val="green"/>
        </w:rPr>
        <w:t>ego‟s</w:t>
      </w:r>
      <w:proofErr w:type="spellEnd"/>
      <w:r w:rsidRPr="00964425">
        <w:rPr>
          <w:rStyle w:val="Emphasis"/>
          <w:sz w:val="44"/>
          <w:szCs w:val="44"/>
          <w:highlight w:val="green"/>
        </w:rPr>
        <w:t xml:space="preserve"> investments in health,</w:t>
      </w:r>
      <w:r w:rsidRPr="00964425">
        <w:rPr>
          <w:sz w:val="44"/>
          <w:szCs w:val="44"/>
        </w:rPr>
        <w:t xml:space="preserve"> </w:t>
      </w:r>
      <w:r w:rsidRPr="00964425">
        <w:rPr>
          <w:rStyle w:val="Emphasis"/>
          <w:sz w:val="44"/>
          <w:szCs w:val="44"/>
          <w:highlight w:val="green"/>
        </w:rPr>
        <w:t>and control</w:t>
      </w:r>
      <w:r w:rsidRPr="00964425">
        <w:rPr>
          <w:sz w:val="44"/>
          <w:szCs w:val="44"/>
        </w:rPr>
        <w:t xml:space="preserve"> </w:t>
      </w:r>
      <w:r w:rsidRPr="00964425">
        <w:rPr>
          <w:rStyle w:val="Emphasis"/>
          <w:sz w:val="44"/>
          <w:szCs w:val="44"/>
          <w:highlight w:val="green"/>
        </w:rPr>
        <w:t xml:space="preserve">to contemplate another </w:t>
      </w:r>
      <w:proofErr w:type="spellStart"/>
      <w:r w:rsidRPr="00964425">
        <w:rPr>
          <w:rStyle w:val="Emphasis"/>
          <w:sz w:val="44"/>
          <w:szCs w:val="44"/>
          <w:highlight w:val="green"/>
        </w:rPr>
        <w:t>person‟s</w:t>
      </w:r>
      <w:proofErr w:type="spellEnd"/>
      <w:r w:rsidRPr="00964425">
        <w:rPr>
          <w:rStyle w:val="Emphasis"/>
          <w:sz w:val="44"/>
          <w:szCs w:val="44"/>
          <w:highlight w:val="green"/>
        </w:rPr>
        <w:t xml:space="preserve"> suffering is to</w:t>
      </w:r>
      <w:r w:rsidRPr="00964425">
        <w:rPr>
          <w:sz w:val="44"/>
          <w:szCs w:val="44"/>
        </w:rPr>
        <w:t xml:space="preserve"> </w:t>
      </w:r>
      <w:r w:rsidRPr="00964425">
        <w:rPr>
          <w:rStyle w:val="Emphasis"/>
          <w:sz w:val="44"/>
          <w:szCs w:val="44"/>
          <w:highlight w:val="green"/>
        </w:rPr>
        <w:t>question, “Could this happen to me?”</w:t>
      </w:r>
      <w:r w:rsidRPr="00964425">
        <w:rPr>
          <w:sz w:val="44"/>
          <w:szCs w:val="44"/>
        </w:rPr>
        <w:t xml:space="preserve"> </w:t>
      </w:r>
      <w:r w:rsidRPr="00964425">
        <w:rPr>
          <w:rStyle w:val="Emphasis"/>
          <w:sz w:val="44"/>
          <w:szCs w:val="44"/>
          <w:highlight w:val="green"/>
        </w:rPr>
        <w:t>Secondary pity attempts to heal</w:t>
      </w:r>
      <w:r w:rsidRPr="00964425">
        <w:rPr>
          <w:sz w:val="44"/>
          <w:szCs w:val="44"/>
        </w:rPr>
        <w:t xml:space="preserve"> </w:t>
      </w:r>
      <w:r w:rsidRPr="00964425">
        <w:rPr>
          <w:rStyle w:val="Emphasis"/>
          <w:sz w:val="44"/>
          <w:szCs w:val="44"/>
          <w:highlight w:val="green"/>
        </w:rPr>
        <w:t>primary pity</w:t>
      </w:r>
      <w:r w:rsidRPr="00964425">
        <w:rPr>
          <w:sz w:val="44"/>
          <w:szCs w:val="44"/>
        </w:rPr>
        <w:t xml:space="preserve"> </w:t>
      </w:r>
      <w:r w:rsidRPr="00964425">
        <w:rPr>
          <w:rStyle w:val="Emphasis"/>
          <w:sz w:val="44"/>
          <w:szCs w:val="44"/>
          <w:highlight w:val="green"/>
        </w:rPr>
        <w:t>and</w:t>
      </w:r>
      <w:r w:rsidRPr="00964425">
        <w:rPr>
          <w:sz w:val="44"/>
          <w:szCs w:val="44"/>
        </w:rPr>
        <w:t xml:space="preserve"> </w:t>
      </w:r>
      <w:r w:rsidRPr="00964425">
        <w:rPr>
          <w:rStyle w:val="Emphasis"/>
          <w:sz w:val="44"/>
          <w:szCs w:val="44"/>
          <w:highlight w:val="green"/>
        </w:rPr>
        <w:t>defend</w:t>
      </w:r>
      <w:r w:rsidRPr="00964425">
        <w:rPr>
          <w:sz w:val="44"/>
          <w:szCs w:val="44"/>
        </w:rPr>
        <w:t xml:space="preserve"> </w:t>
      </w:r>
      <w:r w:rsidRPr="00964425">
        <w:rPr>
          <w:rStyle w:val="Emphasis"/>
          <w:sz w:val="44"/>
          <w:szCs w:val="44"/>
          <w:highlight w:val="green"/>
        </w:rPr>
        <w:t>the ego</w:t>
      </w:r>
      <w:r w:rsidRPr="00964425">
        <w:rPr>
          <w:sz w:val="44"/>
          <w:szCs w:val="44"/>
        </w:rPr>
        <w:t xml:space="preserve"> </w:t>
      </w:r>
      <w:r w:rsidRPr="00964425">
        <w:rPr>
          <w:rStyle w:val="Emphasis"/>
          <w:sz w:val="44"/>
          <w:szCs w:val="44"/>
          <w:highlight w:val="green"/>
        </w:rPr>
        <w:t xml:space="preserve">at someone </w:t>
      </w:r>
      <w:proofErr w:type="spellStart"/>
      <w:r w:rsidRPr="00964425">
        <w:rPr>
          <w:rStyle w:val="Emphasis"/>
          <w:sz w:val="44"/>
          <w:szCs w:val="44"/>
          <w:highlight w:val="green"/>
        </w:rPr>
        <w:t>else‟s</w:t>
      </w:r>
      <w:proofErr w:type="spellEnd"/>
      <w:r w:rsidRPr="00964425">
        <w:rPr>
          <w:rStyle w:val="Emphasis"/>
          <w:sz w:val="44"/>
          <w:szCs w:val="44"/>
          <w:highlight w:val="green"/>
        </w:rPr>
        <w:t xml:space="preserve"> expense.</w:t>
      </w:r>
      <w:r w:rsidRPr="00964425">
        <w:rPr>
          <w:sz w:val="44"/>
          <w:szCs w:val="44"/>
        </w:rPr>
        <w:t xml:space="preserve"> </w:t>
      </w:r>
      <w:r w:rsidRPr="00964425">
        <w:rPr>
          <w:rStyle w:val="Emphasis"/>
          <w:sz w:val="44"/>
          <w:szCs w:val="44"/>
          <w:highlight w:val="green"/>
        </w:rPr>
        <w:t>secondary pity encompasses</w:t>
      </w:r>
      <w:r w:rsidRPr="00964425">
        <w:rPr>
          <w:sz w:val="44"/>
          <w:szCs w:val="44"/>
        </w:rPr>
        <w:t xml:space="preserve"> </w:t>
      </w:r>
      <w:r w:rsidRPr="00964425">
        <w:rPr>
          <w:rStyle w:val="Emphasis"/>
          <w:sz w:val="44"/>
          <w:szCs w:val="44"/>
          <w:highlight w:val="green"/>
        </w:rPr>
        <w:t>charity, tears, and calls for a cure.</w:t>
      </w:r>
      <w:r w:rsidRPr="00964425">
        <w:rPr>
          <w:sz w:val="44"/>
          <w:szCs w:val="44"/>
        </w:rPr>
        <w:t xml:space="preserve"> </w:t>
      </w:r>
      <w:r w:rsidRPr="00964425">
        <w:rPr>
          <w:rStyle w:val="Emphasis"/>
          <w:sz w:val="44"/>
          <w:szCs w:val="44"/>
          <w:highlight w:val="green"/>
        </w:rPr>
        <w:t>these affects enlarge the ego of the pitier</w:t>
      </w:r>
      <w:r w:rsidRPr="00964425">
        <w:rPr>
          <w:sz w:val="44"/>
          <w:szCs w:val="44"/>
        </w:rPr>
        <w:t xml:space="preserve"> </w:t>
      </w:r>
      <w:r w:rsidRPr="00964425">
        <w:rPr>
          <w:rStyle w:val="Emphasis"/>
          <w:sz w:val="44"/>
          <w:szCs w:val="44"/>
          <w:highlight w:val="green"/>
        </w:rPr>
        <w:t>primary pity is so unsettling that</w:t>
      </w:r>
      <w:r w:rsidRPr="00964425">
        <w:rPr>
          <w:sz w:val="44"/>
          <w:szCs w:val="44"/>
        </w:rPr>
        <w:t xml:space="preserve"> </w:t>
      </w:r>
      <w:r w:rsidRPr="00964425">
        <w:rPr>
          <w:rStyle w:val="Emphasis"/>
          <w:sz w:val="44"/>
          <w:szCs w:val="44"/>
          <w:highlight w:val="green"/>
        </w:rPr>
        <w:t>We have</w:t>
      </w:r>
      <w:r w:rsidRPr="00964425">
        <w:rPr>
          <w:sz w:val="44"/>
          <w:szCs w:val="44"/>
        </w:rPr>
        <w:t xml:space="preserve"> </w:t>
      </w:r>
      <w:r w:rsidRPr="00964425">
        <w:rPr>
          <w:rStyle w:val="Emphasis"/>
          <w:sz w:val="44"/>
          <w:szCs w:val="44"/>
          <w:highlight w:val="green"/>
        </w:rPr>
        <w:t>been driven to lock people in institutions, to</w:t>
      </w:r>
      <w:r w:rsidRPr="00964425">
        <w:rPr>
          <w:sz w:val="44"/>
          <w:szCs w:val="44"/>
        </w:rPr>
        <w:t xml:space="preserve"> </w:t>
      </w:r>
      <w:r w:rsidRPr="00964425">
        <w:rPr>
          <w:rStyle w:val="Emphasis"/>
          <w:sz w:val="44"/>
          <w:szCs w:val="44"/>
          <w:highlight w:val="green"/>
        </w:rPr>
        <w:t>stare, to punish, and</w:t>
      </w:r>
      <w:r w:rsidRPr="00964425">
        <w:rPr>
          <w:sz w:val="44"/>
          <w:szCs w:val="44"/>
        </w:rPr>
        <w:t xml:space="preserve"> </w:t>
      </w:r>
      <w:r w:rsidRPr="00964425">
        <w:rPr>
          <w:rStyle w:val="Emphasis"/>
          <w:sz w:val="44"/>
          <w:szCs w:val="44"/>
          <w:highlight w:val="green"/>
        </w:rPr>
        <w:t>sentimentalize</w:t>
      </w:r>
      <w:r w:rsidRPr="00964425">
        <w:rPr>
          <w:sz w:val="44"/>
          <w:szCs w:val="44"/>
        </w:rPr>
        <w:t xml:space="preserve"> </w:t>
      </w:r>
      <w:r w:rsidRPr="00964425">
        <w:rPr>
          <w:rStyle w:val="Emphasis"/>
          <w:sz w:val="44"/>
          <w:szCs w:val="44"/>
          <w:highlight w:val="green"/>
        </w:rPr>
        <w:t>in</w:t>
      </w:r>
      <w:r w:rsidRPr="00964425">
        <w:rPr>
          <w:sz w:val="44"/>
          <w:szCs w:val="44"/>
        </w:rPr>
        <w:t xml:space="preserve"> </w:t>
      </w:r>
      <w:r w:rsidRPr="00964425">
        <w:rPr>
          <w:rStyle w:val="Emphasis"/>
          <w:sz w:val="44"/>
          <w:szCs w:val="44"/>
          <w:highlight w:val="green"/>
        </w:rPr>
        <w:t>not acknowledging that</w:t>
      </w:r>
      <w:r w:rsidRPr="00964425">
        <w:rPr>
          <w:sz w:val="44"/>
          <w:szCs w:val="44"/>
        </w:rPr>
        <w:t xml:space="preserve"> </w:t>
      </w:r>
      <w:r w:rsidRPr="00964425">
        <w:rPr>
          <w:rStyle w:val="Emphasis"/>
          <w:sz w:val="44"/>
          <w:szCs w:val="44"/>
          <w:highlight w:val="green"/>
        </w:rPr>
        <w:t>pity</w:t>
      </w:r>
      <w:r w:rsidRPr="00964425">
        <w:rPr>
          <w:sz w:val="44"/>
          <w:szCs w:val="44"/>
        </w:rPr>
        <w:t xml:space="preserve"> </w:t>
      </w:r>
      <w:r w:rsidRPr="00964425">
        <w:rPr>
          <w:rStyle w:val="Emphasis"/>
          <w:sz w:val="44"/>
          <w:szCs w:val="44"/>
          <w:highlight w:val="green"/>
        </w:rPr>
        <w:t>Because primary pity is tied up with the disability drive</w:t>
      </w:r>
      <w:r w:rsidRPr="00964425">
        <w:rPr>
          <w:sz w:val="44"/>
          <w:szCs w:val="44"/>
        </w:rPr>
        <w:t xml:space="preserve"> </w:t>
      </w:r>
      <w:r w:rsidRPr="00964425">
        <w:rPr>
          <w:rStyle w:val="Emphasis"/>
          <w:sz w:val="44"/>
          <w:szCs w:val="44"/>
          <w:highlight w:val="green"/>
        </w:rPr>
        <w:t>it must</w:t>
      </w:r>
      <w:r w:rsidRPr="00964425">
        <w:rPr>
          <w:sz w:val="44"/>
          <w:szCs w:val="44"/>
        </w:rPr>
        <w:t xml:space="preserve"> </w:t>
      </w:r>
      <w:r w:rsidRPr="00964425">
        <w:rPr>
          <w:rStyle w:val="Emphasis"/>
          <w:sz w:val="44"/>
          <w:szCs w:val="44"/>
          <w:highlight w:val="green"/>
        </w:rPr>
        <w:t>be</w:t>
      </w:r>
      <w:r w:rsidRPr="00964425">
        <w:rPr>
          <w:sz w:val="44"/>
          <w:szCs w:val="44"/>
        </w:rPr>
        <w:t xml:space="preserve"> </w:t>
      </w:r>
      <w:r w:rsidRPr="00964425">
        <w:rPr>
          <w:rStyle w:val="Emphasis"/>
          <w:sz w:val="44"/>
          <w:szCs w:val="44"/>
          <w:highlight w:val="green"/>
        </w:rPr>
        <w:t>unrepresentable</w:t>
      </w:r>
    </w:p>
    <w:p w14:paraId="27519136" w14:textId="77777777" w:rsidR="001E7A18" w:rsidRPr="00964425" w:rsidRDefault="001E7A18" w:rsidP="001E7A18">
      <w:pPr>
        <w:pStyle w:val="Heading4"/>
        <w:spacing w:line="276" w:lineRule="auto"/>
        <w:rPr>
          <w:rFonts w:cs="Calibri"/>
          <w:sz w:val="44"/>
          <w:szCs w:val="44"/>
        </w:rPr>
      </w:pPr>
      <w:r w:rsidRPr="00964425">
        <w:rPr>
          <w:rFonts w:cs="Calibri"/>
          <w:sz w:val="44"/>
          <w:szCs w:val="44"/>
        </w:rPr>
        <w:t xml:space="preserve">The 1ACs belief of a better future is tied to rehabilitation where the signifier of the Child is placed forward which deems the disabled child a threat to society and is thus eradicated from the political. </w:t>
      </w:r>
    </w:p>
    <w:p w14:paraId="7F3C9802" w14:textId="77777777" w:rsidR="001E7A18" w:rsidRPr="00964425" w:rsidRDefault="001E7A18" w:rsidP="001E7A18">
      <w:pPr>
        <w:spacing w:line="276" w:lineRule="auto"/>
        <w:rPr>
          <w:b/>
          <w:sz w:val="44"/>
          <w:szCs w:val="44"/>
        </w:rPr>
      </w:pPr>
      <w:proofErr w:type="spellStart"/>
      <w:r w:rsidRPr="00964425">
        <w:rPr>
          <w:rStyle w:val="Heading4Char"/>
          <w:rFonts w:cs="Calibri"/>
        </w:rPr>
        <w:t>Mollow</w:t>
      </w:r>
      <w:proofErr w:type="spellEnd"/>
      <w:r w:rsidRPr="00964425">
        <w:rPr>
          <w:rStyle w:val="Heading4Char"/>
          <w:rFonts w:cs="Calibri"/>
        </w:rPr>
        <w:t xml:space="preserve"> 2</w:t>
      </w:r>
      <w:r w:rsidRPr="00964425">
        <w:rPr>
          <w:rStyle w:val="Style13ptBold"/>
          <w:sz w:val="44"/>
          <w:szCs w:val="44"/>
        </w:rPr>
        <w:t xml:space="preserve"> </w:t>
      </w:r>
      <w:r w:rsidRPr="00964425">
        <w:rPr>
          <w:sz w:val="44"/>
          <w:szCs w:val="44"/>
        </w:rPr>
        <w:t xml:space="preserve">[ </w:t>
      </w:r>
    </w:p>
    <w:p w14:paraId="52A08B4C" w14:textId="77777777" w:rsidR="001E7A18" w:rsidRPr="00964425" w:rsidRDefault="001E7A18" w:rsidP="001E7A18">
      <w:pPr>
        <w:rPr>
          <w:sz w:val="44"/>
          <w:szCs w:val="44"/>
        </w:rPr>
      </w:pPr>
      <w:r w:rsidRPr="00964425">
        <w:rPr>
          <w:rStyle w:val="Emphasis"/>
          <w:sz w:val="44"/>
          <w:szCs w:val="44"/>
          <w:highlight w:val="green"/>
        </w:rPr>
        <w:t>the</w:t>
      </w:r>
      <w:r w:rsidRPr="00964425">
        <w:rPr>
          <w:sz w:val="44"/>
          <w:szCs w:val="44"/>
        </w:rPr>
        <w:t xml:space="preserve"> </w:t>
      </w:r>
      <w:r w:rsidRPr="00964425">
        <w:rPr>
          <w:rStyle w:val="Emphasis"/>
          <w:sz w:val="44"/>
          <w:szCs w:val="44"/>
          <w:highlight w:val="green"/>
        </w:rPr>
        <w:t>image of the</w:t>
      </w:r>
      <w:r w:rsidRPr="00964425">
        <w:rPr>
          <w:sz w:val="44"/>
          <w:szCs w:val="44"/>
        </w:rPr>
        <w:t xml:space="preserve"> </w:t>
      </w:r>
      <w:r w:rsidRPr="00964425">
        <w:rPr>
          <w:rStyle w:val="Emphasis"/>
          <w:sz w:val="44"/>
          <w:szCs w:val="44"/>
          <w:highlight w:val="green"/>
        </w:rPr>
        <w:t>Child” is inextricable</w:t>
      </w:r>
      <w:r w:rsidRPr="00964425">
        <w:rPr>
          <w:sz w:val="44"/>
          <w:szCs w:val="44"/>
        </w:rPr>
        <w:t xml:space="preserve"> </w:t>
      </w:r>
      <w:r w:rsidRPr="00964425">
        <w:rPr>
          <w:rStyle w:val="Emphasis"/>
          <w:sz w:val="44"/>
          <w:szCs w:val="44"/>
          <w:highlight w:val="green"/>
        </w:rPr>
        <w:t>from disability</w:t>
      </w:r>
      <w:r w:rsidRPr="00964425">
        <w:rPr>
          <w:sz w:val="44"/>
          <w:szCs w:val="44"/>
        </w:rPr>
        <w:t xml:space="preserve"> </w:t>
      </w:r>
      <w:r w:rsidRPr="00964425">
        <w:rPr>
          <w:rStyle w:val="Emphasis"/>
          <w:sz w:val="44"/>
          <w:szCs w:val="44"/>
          <w:highlight w:val="green"/>
        </w:rPr>
        <w:t>the Child is</w:t>
      </w:r>
      <w:r w:rsidRPr="00964425">
        <w:rPr>
          <w:sz w:val="44"/>
          <w:szCs w:val="44"/>
        </w:rPr>
        <w:t xml:space="preserve"> </w:t>
      </w:r>
      <w:r w:rsidRPr="00964425">
        <w:rPr>
          <w:rStyle w:val="Emphasis"/>
          <w:sz w:val="44"/>
          <w:szCs w:val="44"/>
          <w:highlight w:val="green"/>
        </w:rPr>
        <w:t>a ritual display of pity that demeans disabled people.</w:t>
      </w:r>
      <w:r w:rsidRPr="00964425">
        <w:rPr>
          <w:sz w:val="44"/>
          <w:szCs w:val="44"/>
        </w:rPr>
        <w:t xml:space="preserve"> </w:t>
      </w:r>
      <w:r w:rsidRPr="00964425">
        <w:rPr>
          <w:rStyle w:val="Emphasis"/>
          <w:sz w:val="44"/>
          <w:szCs w:val="44"/>
          <w:highlight w:val="green"/>
        </w:rPr>
        <w:t>the Child makes an excellent alibi for ableism</w:t>
      </w:r>
      <w:r w:rsidRPr="00964425">
        <w:rPr>
          <w:sz w:val="44"/>
          <w:szCs w:val="44"/>
        </w:rPr>
        <w:t xml:space="preserve"> </w:t>
      </w:r>
      <w:r w:rsidRPr="00964425">
        <w:rPr>
          <w:rStyle w:val="Emphasis"/>
          <w:sz w:val="44"/>
          <w:szCs w:val="44"/>
          <w:highlight w:val="green"/>
        </w:rPr>
        <w:t>because</w:t>
      </w:r>
      <w:r w:rsidRPr="00964425">
        <w:rPr>
          <w:sz w:val="44"/>
          <w:szCs w:val="44"/>
        </w:rPr>
        <w:t xml:space="preserve"> </w:t>
      </w:r>
      <w:r w:rsidRPr="00964425">
        <w:rPr>
          <w:rStyle w:val="Emphasis"/>
          <w:sz w:val="44"/>
          <w:szCs w:val="44"/>
          <w:highlight w:val="green"/>
        </w:rPr>
        <w:t>the idea of not fighting</w:t>
      </w:r>
      <w:r w:rsidRPr="00964425">
        <w:rPr>
          <w:sz w:val="44"/>
          <w:szCs w:val="44"/>
        </w:rPr>
        <w:t xml:space="preserve"> </w:t>
      </w:r>
      <w:r w:rsidRPr="00964425">
        <w:rPr>
          <w:rStyle w:val="Emphasis"/>
          <w:sz w:val="44"/>
          <w:szCs w:val="44"/>
          <w:highlight w:val="green"/>
        </w:rPr>
        <w:t>is unthinkable.</w:t>
      </w:r>
      <w:r w:rsidRPr="00964425">
        <w:rPr>
          <w:sz w:val="44"/>
          <w:szCs w:val="44"/>
        </w:rPr>
        <w:t xml:space="preserve"> </w:t>
      </w:r>
      <w:r w:rsidRPr="00964425">
        <w:rPr>
          <w:rStyle w:val="Emphasis"/>
          <w:sz w:val="44"/>
          <w:szCs w:val="44"/>
          <w:highlight w:val="green"/>
        </w:rPr>
        <w:t>Who would</w:t>
      </w:r>
      <w:r w:rsidRPr="00964425">
        <w:rPr>
          <w:sz w:val="44"/>
          <w:szCs w:val="44"/>
        </w:rPr>
        <w:t xml:space="preserve"> </w:t>
      </w:r>
      <w:r w:rsidRPr="00964425">
        <w:rPr>
          <w:rStyle w:val="Emphasis"/>
          <w:sz w:val="44"/>
          <w:szCs w:val="44"/>
          <w:highlight w:val="green"/>
        </w:rPr>
        <w:t>stand against</w:t>
      </w:r>
      <w:r w:rsidRPr="00964425">
        <w:rPr>
          <w:sz w:val="44"/>
          <w:szCs w:val="44"/>
        </w:rPr>
        <w:t xml:space="preserve"> </w:t>
      </w:r>
      <w:r w:rsidRPr="00964425">
        <w:rPr>
          <w:rStyle w:val="Emphasis"/>
          <w:sz w:val="44"/>
          <w:szCs w:val="44"/>
          <w:highlight w:val="green"/>
        </w:rPr>
        <w:t>futurity, and</w:t>
      </w:r>
      <w:r w:rsidRPr="00964425">
        <w:rPr>
          <w:sz w:val="44"/>
          <w:szCs w:val="44"/>
        </w:rPr>
        <w:t xml:space="preserve"> </w:t>
      </w:r>
      <w:r w:rsidRPr="00964425">
        <w:rPr>
          <w:rStyle w:val="Emphasis"/>
          <w:sz w:val="44"/>
          <w:szCs w:val="44"/>
          <w:highlight w:val="green"/>
        </w:rPr>
        <w:t>life</w:t>
      </w:r>
      <w:r w:rsidRPr="00964425">
        <w:rPr>
          <w:sz w:val="44"/>
          <w:szCs w:val="44"/>
        </w:rPr>
        <w:t xml:space="preserve"> </w:t>
      </w:r>
      <w:r w:rsidRPr="00964425">
        <w:rPr>
          <w:rStyle w:val="Emphasis"/>
          <w:sz w:val="44"/>
          <w:szCs w:val="44"/>
          <w:highlight w:val="green"/>
        </w:rPr>
        <w:t>why would anyone come out</w:t>
      </w:r>
      <w:r w:rsidRPr="00964425">
        <w:rPr>
          <w:sz w:val="44"/>
          <w:szCs w:val="44"/>
        </w:rPr>
        <w:t xml:space="preserve"> </w:t>
      </w:r>
      <w:r w:rsidRPr="00964425">
        <w:rPr>
          <w:rStyle w:val="Emphasis"/>
          <w:sz w:val="44"/>
          <w:szCs w:val="44"/>
          <w:highlight w:val="green"/>
        </w:rPr>
        <w:t>against the Child who, without a cure, might never</w:t>
      </w:r>
      <w:r w:rsidRPr="00964425">
        <w:rPr>
          <w:sz w:val="44"/>
          <w:szCs w:val="44"/>
        </w:rPr>
        <w:t xml:space="preserve"> </w:t>
      </w:r>
      <w:r w:rsidRPr="00964425">
        <w:rPr>
          <w:rStyle w:val="Emphasis"/>
          <w:sz w:val="44"/>
          <w:szCs w:val="44"/>
          <w:highlight w:val="green"/>
        </w:rPr>
        <w:t>have a future</w:t>
      </w:r>
      <w:r w:rsidRPr="00964425">
        <w:rPr>
          <w:sz w:val="44"/>
          <w:szCs w:val="44"/>
        </w:rPr>
        <w:t xml:space="preserve"> </w:t>
      </w:r>
      <w:r w:rsidRPr="00964425">
        <w:rPr>
          <w:rStyle w:val="Emphasis"/>
          <w:sz w:val="44"/>
          <w:szCs w:val="44"/>
          <w:highlight w:val="green"/>
        </w:rPr>
        <w:t>The logic</w:t>
      </w:r>
      <w:r w:rsidRPr="00964425">
        <w:rPr>
          <w:sz w:val="44"/>
          <w:szCs w:val="44"/>
        </w:rPr>
        <w:t xml:space="preserve"> </w:t>
      </w:r>
      <w:r w:rsidRPr="00964425">
        <w:rPr>
          <w:rStyle w:val="Emphasis"/>
          <w:sz w:val="44"/>
          <w:szCs w:val="44"/>
          <w:highlight w:val="green"/>
        </w:rPr>
        <w:t>relies on</w:t>
      </w:r>
      <w:r w:rsidRPr="00964425">
        <w:rPr>
          <w:sz w:val="44"/>
          <w:szCs w:val="44"/>
        </w:rPr>
        <w:t xml:space="preserve"> </w:t>
      </w:r>
      <w:r w:rsidRPr="00964425">
        <w:rPr>
          <w:rStyle w:val="Emphasis"/>
          <w:sz w:val="44"/>
          <w:szCs w:val="44"/>
          <w:highlight w:val="green"/>
        </w:rPr>
        <w:t>“rehabilitative futurism,”</w:t>
      </w:r>
      <w:r w:rsidRPr="00964425">
        <w:rPr>
          <w:sz w:val="44"/>
          <w:szCs w:val="44"/>
        </w:rPr>
        <w:t xml:space="preserve"> </w:t>
      </w:r>
      <w:r w:rsidRPr="00964425">
        <w:rPr>
          <w:rStyle w:val="Emphasis"/>
          <w:sz w:val="44"/>
          <w:szCs w:val="44"/>
          <w:highlight w:val="green"/>
        </w:rPr>
        <w:t xml:space="preserve">is envisaged in terms of a </w:t>
      </w:r>
      <w:proofErr w:type="spellStart"/>
      <w:r w:rsidRPr="00964425">
        <w:rPr>
          <w:rStyle w:val="Emphasis"/>
          <w:sz w:val="44"/>
          <w:szCs w:val="44"/>
          <w:highlight w:val="green"/>
        </w:rPr>
        <w:t>fantasmatic</w:t>
      </w:r>
      <w:proofErr w:type="spellEnd"/>
      <w:r w:rsidRPr="00964425">
        <w:rPr>
          <w:rStyle w:val="Emphasis"/>
          <w:sz w:val="44"/>
          <w:szCs w:val="44"/>
          <w:highlight w:val="green"/>
        </w:rPr>
        <w:t xml:space="preserve"> “Child,”</w:t>
      </w:r>
      <w:r w:rsidRPr="00964425">
        <w:rPr>
          <w:sz w:val="44"/>
          <w:szCs w:val="44"/>
        </w:rPr>
        <w:t xml:space="preserve"> </w:t>
      </w:r>
      <w:r w:rsidRPr="00964425">
        <w:rPr>
          <w:rStyle w:val="Emphasis"/>
          <w:sz w:val="44"/>
          <w:szCs w:val="44"/>
          <w:highlight w:val="green"/>
        </w:rPr>
        <w:t>that</w:t>
      </w:r>
      <w:r w:rsidRPr="00964425">
        <w:rPr>
          <w:sz w:val="44"/>
          <w:szCs w:val="44"/>
        </w:rPr>
        <w:t xml:space="preserve"> </w:t>
      </w:r>
      <w:r w:rsidRPr="00964425">
        <w:rPr>
          <w:rStyle w:val="Emphasis"/>
          <w:sz w:val="44"/>
          <w:szCs w:val="44"/>
          <w:highlight w:val="green"/>
        </w:rPr>
        <w:t>eradication of disability: a recovery of a</w:t>
      </w:r>
      <w:r w:rsidRPr="00964425">
        <w:rPr>
          <w:sz w:val="44"/>
          <w:szCs w:val="44"/>
        </w:rPr>
        <w:t xml:space="preserve"> </w:t>
      </w:r>
      <w:r w:rsidRPr="00964425">
        <w:rPr>
          <w:rStyle w:val="Emphasis"/>
          <w:sz w:val="44"/>
          <w:szCs w:val="44"/>
          <w:highlight w:val="green"/>
        </w:rPr>
        <w:t xml:space="preserve">“hobbled” </w:t>
      </w:r>
      <w:proofErr w:type="gramStart"/>
      <w:r w:rsidRPr="00964425">
        <w:rPr>
          <w:rStyle w:val="Emphasis"/>
          <w:sz w:val="44"/>
          <w:szCs w:val="44"/>
          <w:highlight w:val="green"/>
        </w:rPr>
        <w:t>economy</w:t>
      </w:r>
      <w:proofErr w:type="gramEnd"/>
    </w:p>
    <w:p w14:paraId="7EB56658" w14:textId="77777777" w:rsidR="001E7A18" w:rsidRPr="00964425" w:rsidRDefault="001E7A18" w:rsidP="001E7A18">
      <w:pPr>
        <w:spacing w:line="256" w:lineRule="auto"/>
        <w:rPr>
          <w:sz w:val="44"/>
          <w:szCs w:val="44"/>
        </w:rPr>
      </w:pPr>
    </w:p>
    <w:p w14:paraId="102433D6" w14:textId="77777777" w:rsidR="001E7A18" w:rsidRPr="00964425" w:rsidRDefault="001E7A18" w:rsidP="001E7A18">
      <w:pPr>
        <w:spacing w:line="256" w:lineRule="auto"/>
        <w:rPr>
          <w:sz w:val="44"/>
          <w:szCs w:val="44"/>
        </w:rPr>
      </w:pPr>
    </w:p>
    <w:p w14:paraId="57D08DE9" w14:textId="77777777" w:rsidR="00665A02" w:rsidRPr="007C453D" w:rsidRDefault="00665A02" w:rsidP="00665A02">
      <w:pPr>
        <w:pStyle w:val="Heading4"/>
      </w:pPr>
      <w:r w:rsidRPr="007C453D">
        <w:t>Nationalist strategies of hegemony and economics are prefigured by ableist epistemological reduction of the rest of the world.</w:t>
      </w:r>
    </w:p>
    <w:p w14:paraId="76E11229" w14:textId="77777777" w:rsidR="00665A02" w:rsidRPr="007C453D" w:rsidRDefault="00665A02" w:rsidP="00665A02">
      <w:pPr>
        <w:spacing w:after="0"/>
        <w:rPr>
          <w:rFonts w:ascii="Times New Roman" w:hAnsi="Times New Roman"/>
        </w:rPr>
      </w:pPr>
      <w:proofErr w:type="spellStart"/>
      <w:r w:rsidRPr="000C0176">
        <w:rPr>
          <w:rStyle w:val="Style13ptBold"/>
        </w:rPr>
        <w:t>Soldatic</w:t>
      </w:r>
      <w:proofErr w:type="spellEnd"/>
      <w:r w:rsidRPr="000C0176">
        <w:rPr>
          <w:rStyle w:val="Style13ptBold"/>
        </w:rPr>
        <w:t xml:space="preserve"> </w:t>
      </w:r>
      <w:r>
        <w:rPr>
          <w:rStyle w:val="Style13ptBold"/>
        </w:rPr>
        <w:t>&amp;</w:t>
      </w:r>
      <w:r w:rsidRPr="000C0176">
        <w:rPr>
          <w:rStyle w:val="Style13ptBold"/>
        </w:rPr>
        <w:t xml:space="preserve"> </w:t>
      </w:r>
      <w:proofErr w:type="spellStart"/>
      <w:r w:rsidRPr="000C0176">
        <w:rPr>
          <w:rStyle w:val="Style13ptBold"/>
        </w:rPr>
        <w:t>Biyanwila</w:t>
      </w:r>
      <w:proofErr w:type="spellEnd"/>
      <w:r w:rsidRPr="000C0176">
        <w:rPr>
          <w:rStyle w:val="Style13ptBold"/>
        </w:rPr>
        <w:t xml:space="preserve"> 06</w:t>
      </w:r>
      <w:r w:rsidRPr="007C453D">
        <w:rPr>
          <w:rFonts w:ascii="Times New Roman" w:hAnsi="Times New Roman"/>
        </w:rPr>
        <w:t xml:space="preserve"> </w:t>
      </w:r>
      <w:r w:rsidRPr="00A6556A">
        <w:t xml:space="preserve">[Karen and Janaka Graduate School of Education; Organizational and </w:t>
      </w:r>
      <w:proofErr w:type="spellStart"/>
      <w:r w:rsidRPr="00A6556A">
        <w:t>Labour</w:t>
      </w:r>
      <w:proofErr w:type="spellEnd"/>
      <w:r w:rsidRPr="00A6556A">
        <w:t xml:space="preserve"> Studies; University of Western Australia, disability and Development: A Critical Southern </w:t>
      </w:r>
      <w:proofErr w:type="spellStart"/>
      <w:r w:rsidRPr="00A6556A">
        <w:t>Standpointon</w:t>
      </w:r>
      <w:proofErr w:type="spellEnd"/>
      <w:r w:rsidRPr="00A6556A">
        <w:t xml:space="preserve"> Able-Bodied Masculinity, T ASA Conference 2006, University of Western Australia &amp; Murdoch University, 4-7 December 2006 TASA 2006 Conference Proceedings] //Lex </w:t>
      </w:r>
      <w:proofErr w:type="spellStart"/>
      <w:r w:rsidRPr="00A6556A">
        <w:t>AKo</w:t>
      </w:r>
      <w:proofErr w:type="spellEnd"/>
    </w:p>
    <w:p w14:paraId="0BBB2090" w14:textId="405FD83D" w:rsidR="00C66BE3" w:rsidRDefault="00C66BE3" w:rsidP="00C66BE3">
      <w:r w:rsidRPr="0071177A">
        <w:rPr>
          <w:rFonts w:asciiTheme="minorHAnsi" w:hAnsiTheme="minorHAnsi" w:cstheme="minorHAnsi"/>
          <w:b/>
          <w:bCs/>
          <w:highlight w:val="green"/>
          <w:u w:val="single"/>
        </w:rPr>
        <w:t>state’s attempts to gain legitimacy</w:t>
      </w:r>
      <w:r w:rsidR="009644BF">
        <w:t xml:space="preserve"> </w:t>
      </w:r>
      <w:r w:rsidRPr="0071177A">
        <w:rPr>
          <w:rFonts w:asciiTheme="minorHAnsi" w:hAnsiTheme="minorHAnsi" w:cstheme="minorHAnsi"/>
          <w:b/>
          <w:bCs/>
          <w:highlight w:val="green"/>
          <w:u w:val="single"/>
        </w:rPr>
        <w:t>on</w:t>
      </w:r>
      <w:r w:rsidR="009644BF">
        <w:t xml:space="preserve"> </w:t>
      </w:r>
      <w:r w:rsidRPr="0071177A">
        <w:rPr>
          <w:rFonts w:asciiTheme="minorHAnsi" w:hAnsiTheme="minorHAnsi" w:cstheme="minorHAnsi"/>
          <w:b/>
          <w:bCs/>
          <w:highlight w:val="green"/>
          <w:u w:val="single"/>
        </w:rPr>
        <w:t>nationalist strategies</w:t>
      </w:r>
      <w:r w:rsidRPr="0071177A">
        <w:rPr>
          <w:rFonts w:asciiTheme="minorHAnsi" w:hAnsiTheme="minorHAnsi" w:cstheme="minorHAnsi"/>
          <w:sz w:val="8"/>
          <w:highlight w:val="green"/>
        </w:rPr>
        <w:t>. I</w:t>
      </w:r>
      <w:r w:rsidR="009644BF">
        <w:t xml:space="preserve"> </w:t>
      </w:r>
      <w:r w:rsidRPr="0071177A">
        <w:rPr>
          <w:rFonts w:asciiTheme="minorHAnsi" w:hAnsiTheme="minorHAnsi" w:cstheme="minorHAnsi"/>
          <w:b/>
          <w:bCs/>
          <w:highlight w:val="green"/>
          <w:u w:val="single"/>
        </w:rPr>
        <w:t>discourse</w:t>
      </w:r>
      <w:r w:rsidR="009644BF">
        <w:t xml:space="preserve"> </w:t>
      </w:r>
      <w:r w:rsidRPr="0071177A">
        <w:rPr>
          <w:rFonts w:asciiTheme="minorHAnsi" w:hAnsiTheme="minorHAnsi" w:cstheme="minorHAnsi"/>
          <w:b/>
          <w:bCs/>
          <w:highlight w:val="green"/>
          <w:u w:val="single"/>
        </w:rPr>
        <w:t>committed to market</w:t>
      </w:r>
      <w:r w:rsidR="009644BF">
        <w:t xml:space="preserve"> </w:t>
      </w:r>
      <w:r w:rsidRPr="0071177A">
        <w:rPr>
          <w:rFonts w:asciiTheme="minorHAnsi" w:hAnsiTheme="minorHAnsi" w:cstheme="minorHAnsi"/>
          <w:b/>
          <w:bCs/>
          <w:highlight w:val="green"/>
          <w:u w:val="single"/>
        </w:rPr>
        <w:t>politics</w:t>
      </w:r>
      <w:r w:rsidR="009644BF">
        <w:t xml:space="preserve"> </w:t>
      </w:r>
      <w:r w:rsidRPr="0071177A">
        <w:rPr>
          <w:rFonts w:asciiTheme="minorHAnsi" w:hAnsiTheme="minorHAnsi" w:cstheme="minorHAnsi"/>
          <w:b/>
          <w:bCs/>
          <w:highlight w:val="green"/>
          <w:u w:val="single"/>
        </w:rPr>
        <w:t>grounded in able-bodied</w:t>
      </w:r>
      <w:r w:rsidR="009644BF">
        <w:t xml:space="preserve"> </w:t>
      </w:r>
      <w:r w:rsidRPr="0071177A">
        <w:rPr>
          <w:rFonts w:asciiTheme="minorHAnsi" w:hAnsiTheme="minorHAnsi" w:cstheme="minorHAnsi"/>
          <w:b/>
          <w:bCs/>
          <w:highlight w:val="green"/>
          <w:u w:val="single"/>
        </w:rPr>
        <w:t>constructions of nationhood</w:t>
      </w:r>
      <w:r w:rsidR="009644BF">
        <w:t xml:space="preserve"> </w:t>
      </w:r>
      <w:r w:rsidRPr="0071177A">
        <w:rPr>
          <w:rFonts w:asciiTheme="minorHAnsi" w:hAnsiTheme="minorHAnsi" w:cstheme="minorHAnsi"/>
          <w:b/>
          <w:bCs/>
          <w:highlight w:val="green"/>
          <w:u w:val="single"/>
        </w:rPr>
        <w:t>as masculine</w:t>
      </w:r>
      <w:r w:rsidR="009644BF">
        <w:t xml:space="preserve"> </w:t>
      </w:r>
      <w:r w:rsidRPr="0071177A">
        <w:rPr>
          <w:rFonts w:asciiTheme="minorHAnsi" w:hAnsiTheme="minorHAnsi" w:cstheme="minorHAnsi"/>
          <w:b/>
          <w:bCs/>
          <w:highlight w:val="green"/>
          <w:u w:val="single"/>
        </w:rPr>
        <w:t>emphasis on ability relates</w:t>
      </w:r>
      <w:r w:rsidR="009644BF">
        <w:t xml:space="preserve"> </w:t>
      </w:r>
      <w:r w:rsidRPr="0071177A">
        <w:rPr>
          <w:rFonts w:asciiTheme="minorHAnsi" w:hAnsiTheme="minorHAnsi" w:cstheme="minorHAnsi"/>
          <w:b/>
          <w:bCs/>
          <w:highlight w:val="green"/>
          <w:u w:val="single"/>
        </w:rPr>
        <w:t>economic activities</w:t>
      </w:r>
      <w:r w:rsidR="009644BF">
        <w:t xml:space="preserve"> </w:t>
      </w:r>
      <w:r w:rsidRPr="0071177A">
        <w:rPr>
          <w:rFonts w:asciiTheme="minorHAnsi" w:hAnsiTheme="minorHAnsi" w:cstheme="minorHAnsi"/>
          <w:b/>
          <w:bCs/>
          <w:highlight w:val="green"/>
          <w:u w:val="single"/>
        </w:rPr>
        <w:t>nationalist projects are</w:t>
      </w:r>
      <w:r w:rsidR="009644BF">
        <w:rPr>
          <w:rFonts w:asciiTheme="minorHAnsi" w:hAnsiTheme="minorHAnsi" w:cstheme="minorHAnsi"/>
          <w:b/>
          <w:bCs/>
          <w:highlight w:val="green"/>
          <w:u w:val="single"/>
        </w:rPr>
        <w:t xml:space="preserve"> </w:t>
      </w:r>
      <w:r w:rsidRPr="0071177A">
        <w:rPr>
          <w:rFonts w:asciiTheme="minorHAnsi" w:hAnsiTheme="minorHAnsi" w:cstheme="minorHAnsi"/>
          <w:b/>
          <w:bCs/>
          <w:highlight w:val="green"/>
          <w:u w:val="single"/>
        </w:rPr>
        <w:t>able-bodied masculinity</w:t>
      </w:r>
      <w:r w:rsidR="009644BF">
        <w:t xml:space="preserve"> </w:t>
      </w:r>
      <w:r w:rsidRPr="0071177A">
        <w:rPr>
          <w:rFonts w:asciiTheme="minorHAnsi" w:hAnsiTheme="minorHAnsi" w:cstheme="minorHAnsi"/>
          <w:highlight w:val="green"/>
          <w:u w:val="single"/>
        </w:rPr>
        <w:t>evading</w:t>
      </w:r>
      <w:r w:rsidR="009644BF">
        <w:t xml:space="preserve"> </w:t>
      </w:r>
      <w:r w:rsidRPr="0071177A">
        <w:rPr>
          <w:rFonts w:asciiTheme="minorHAnsi" w:hAnsiTheme="minorHAnsi" w:cstheme="minorHAnsi"/>
          <w:highlight w:val="green"/>
          <w:u w:val="single"/>
        </w:rPr>
        <w:t>frailty of</w:t>
      </w:r>
      <w:r w:rsidR="009644BF">
        <w:t xml:space="preserve"> </w:t>
      </w:r>
      <w:r w:rsidRPr="0071177A">
        <w:rPr>
          <w:rFonts w:asciiTheme="minorHAnsi" w:hAnsiTheme="minorHAnsi" w:cstheme="minorHAnsi"/>
          <w:b/>
          <w:bCs/>
          <w:highlight w:val="green"/>
          <w:u w:val="single"/>
        </w:rPr>
        <w:t>social beings</w:t>
      </w:r>
      <w:r w:rsidRPr="0071177A">
        <w:rPr>
          <w:rFonts w:asciiTheme="minorHAnsi" w:hAnsiTheme="minorHAnsi" w:cstheme="minorHAnsi"/>
          <w:sz w:val="8"/>
          <w:highlight w:val="green"/>
        </w:rPr>
        <w:t>(</w:t>
      </w:r>
      <w:r w:rsidR="009644BF">
        <w:t xml:space="preserve"> </w:t>
      </w:r>
      <w:r w:rsidRPr="0071177A">
        <w:rPr>
          <w:rFonts w:asciiTheme="minorHAnsi" w:hAnsiTheme="minorHAnsi" w:cstheme="minorHAnsi"/>
          <w:highlight w:val="green"/>
          <w:u w:val="single"/>
        </w:rPr>
        <w:t>bodily performance</w:t>
      </w:r>
      <w:r w:rsidR="009644BF">
        <w:t xml:space="preserve"> </w:t>
      </w:r>
      <w:r w:rsidRPr="0071177A">
        <w:rPr>
          <w:rFonts w:asciiTheme="minorHAnsi" w:hAnsiTheme="minorHAnsi" w:cstheme="minorHAnsi"/>
          <w:highlight w:val="green"/>
          <w:u w:val="single"/>
        </w:rPr>
        <w:t>de-valuation of the disabled</w:t>
      </w:r>
      <w:r w:rsidR="009644BF">
        <w:t xml:space="preserve"> </w:t>
      </w:r>
      <w:r w:rsidRPr="0071177A">
        <w:rPr>
          <w:rFonts w:asciiTheme="minorHAnsi" w:hAnsiTheme="minorHAnsi" w:cstheme="minorHAnsi"/>
          <w:b/>
          <w:bCs/>
          <w:highlight w:val="green"/>
          <w:u w:val="single"/>
        </w:rPr>
        <w:t>nationalist projects overlaps with fascist tendencies</w:t>
      </w:r>
      <w:r w:rsidR="009644BF">
        <w:t xml:space="preserve"> </w:t>
      </w:r>
      <w:proofErr w:type="spellStart"/>
      <w:r w:rsidRPr="0071177A">
        <w:rPr>
          <w:rFonts w:asciiTheme="minorHAnsi" w:hAnsiTheme="minorHAnsi" w:cstheme="minorHAnsi"/>
          <w:b/>
          <w:bCs/>
          <w:highlight w:val="green"/>
          <w:u w:val="single"/>
        </w:rPr>
        <w:t>wom</w:t>
      </w:r>
      <w:proofErr w:type="spellEnd"/>
      <w:r w:rsidRPr="0071177A">
        <w:rPr>
          <w:rFonts w:asciiTheme="minorHAnsi" w:hAnsiTheme="minorHAnsi" w:cstheme="minorHAnsi"/>
          <w:b/>
          <w:bCs/>
          <w:highlight w:val="green"/>
          <w:u w:val="single"/>
        </w:rPr>
        <w:t>[x]n with disabilities</w:t>
      </w:r>
      <w:r w:rsidR="009644BF">
        <w:t xml:space="preserve"> </w:t>
      </w:r>
      <w:r w:rsidRPr="0071177A">
        <w:rPr>
          <w:rFonts w:asciiTheme="minorHAnsi" w:hAnsiTheme="minorHAnsi" w:cstheme="minorHAnsi"/>
          <w:b/>
          <w:bCs/>
          <w:highlight w:val="green"/>
          <w:u w:val="single"/>
        </w:rPr>
        <w:t>regarded as unfit to reproduce</w:t>
      </w:r>
      <w:r w:rsidR="009644BF">
        <w:t xml:space="preserve"> </w:t>
      </w:r>
      <w:r w:rsidRPr="0071177A">
        <w:rPr>
          <w:rFonts w:asciiTheme="minorHAnsi" w:hAnsiTheme="minorHAnsi" w:cstheme="minorHAnsi"/>
          <w:b/>
          <w:bCs/>
          <w:highlight w:val="green"/>
          <w:u w:val="single"/>
        </w:rPr>
        <w:t>humanity’ of the imperial</w:t>
      </w:r>
      <w:r w:rsidR="009644BF">
        <w:rPr>
          <w:rFonts w:asciiTheme="minorHAnsi" w:hAnsiTheme="minorHAnsi" w:cstheme="minorHAnsi"/>
          <w:b/>
          <w:bCs/>
          <w:highlight w:val="green"/>
          <w:u w:val="single"/>
        </w:rPr>
        <w:t xml:space="preserve"> </w:t>
      </w:r>
      <w:r w:rsidRPr="0071177A">
        <w:rPr>
          <w:rFonts w:asciiTheme="minorHAnsi" w:hAnsiTheme="minorHAnsi" w:cstheme="minorHAnsi"/>
          <w:b/>
          <w:bCs/>
          <w:highlight w:val="green"/>
          <w:u w:val="single"/>
        </w:rPr>
        <w:t>able-bodied</w:t>
      </w:r>
      <w:r w:rsidR="009644BF">
        <w:t xml:space="preserve"> </w:t>
      </w:r>
      <w:r w:rsidRPr="0071177A">
        <w:rPr>
          <w:rFonts w:asciiTheme="minorHAnsi" w:hAnsiTheme="minorHAnsi" w:cstheme="minorHAnsi"/>
          <w:b/>
          <w:bCs/>
          <w:highlight w:val="green"/>
          <w:u w:val="single"/>
        </w:rPr>
        <w:t>separate</w:t>
      </w:r>
      <w:r w:rsidR="009644BF">
        <w:t xml:space="preserve"> </w:t>
      </w:r>
      <w:r w:rsidRPr="0071177A">
        <w:rPr>
          <w:rFonts w:asciiTheme="minorHAnsi" w:hAnsiTheme="minorHAnsi" w:cstheme="minorHAnsi"/>
          <w:b/>
          <w:bCs/>
          <w:highlight w:val="green"/>
          <w:u w:val="single"/>
        </w:rPr>
        <w:t>inhumanity of</w:t>
      </w:r>
      <w:r w:rsidR="009644BF">
        <w:t xml:space="preserve"> </w:t>
      </w:r>
      <w:r w:rsidRPr="0071177A">
        <w:rPr>
          <w:rFonts w:asciiTheme="minorHAnsi" w:hAnsiTheme="minorHAnsi" w:cstheme="minorHAnsi"/>
          <w:b/>
          <w:bCs/>
          <w:highlight w:val="green"/>
          <w:u w:val="single"/>
        </w:rPr>
        <w:t>that continue to reproduce disabling structures</w:t>
      </w:r>
    </w:p>
    <w:p w14:paraId="57E54194" w14:textId="77777777" w:rsidR="001E7A18" w:rsidRPr="00964425" w:rsidRDefault="001E7A18" w:rsidP="001E7A18">
      <w:pPr>
        <w:pStyle w:val="Heading4"/>
        <w:rPr>
          <w:sz w:val="44"/>
          <w:szCs w:val="44"/>
        </w:rPr>
      </w:pPr>
    </w:p>
    <w:p w14:paraId="1111A462" w14:textId="77777777" w:rsidR="001E7A18" w:rsidRPr="00964425" w:rsidRDefault="001E7A18" w:rsidP="001E7A18">
      <w:pPr>
        <w:pStyle w:val="Heading4"/>
        <w:rPr>
          <w:sz w:val="44"/>
          <w:szCs w:val="44"/>
        </w:rPr>
      </w:pPr>
      <w:r w:rsidRPr="00964425">
        <w:rPr>
          <w:sz w:val="44"/>
          <w:szCs w:val="44"/>
        </w:rPr>
        <w:t>The alternative is to analyze the disability drive — it comes to terms with the existence of the drive and shatters the fantasy of the ego. Anything else only displaces the lack onto other oppressed groups. The ROTB is to question ideological optimism in the classroom.</w:t>
      </w:r>
    </w:p>
    <w:p w14:paraId="6CDC005E" w14:textId="77777777" w:rsidR="001E7A18" w:rsidRPr="00964425" w:rsidRDefault="001E7A18" w:rsidP="001E7A18">
      <w:pPr>
        <w:spacing w:line="276" w:lineRule="auto"/>
        <w:jc w:val="both"/>
        <w:rPr>
          <w:sz w:val="44"/>
          <w:szCs w:val="44"/>
        </w:rPr>
      </w:pPr>
      <w:proofErr w:type="spellStart"/>
      <w:r w:rsidRPr="00964425">
        <w:rPr>
          <w:rStyle w:val="Style13ptBold"/>
          <w:sz w:val="44"/>
          <w:szCs w:val="44"/>
        </w:rPr>
        <w:t>Mollow</w:t>
      </w:r>
      <w:proofErr w:type="spellEnd"/>
      <w:r w:rsidRPr="00964425">
        <w:rPr>
          <w:rStyle w:val="Style13ptBold"/>
          <w:sz w:val="44"/>
          <w:szCs w:val="44"/>
        </w:rPr>
        <w:t xml:space="preserve"> 3</w:t>
      </w:r>
      <w:r w:rsidRPr="00964425">
        <w:rPr>
          <w:sz w:val="44"/>
          <w:szCs w:val="44"/>
        </w:rPr>
        <w:t xml:space="preserve"> [</w:t>
      </w:r>
    </w:p>
    <w:p w14:paraId="4F06FBE7" w14:textId="77777777" w:rsidR="001E7A18" w:rsidRPr="00964425" w:rsidRDefault="001E7A18" w:rsidP="001E7A18">
      <w:pPr>
        <w:rPr>
          <w:sz w:val="44"/>
          <w:szCs w:val="44"/>
        </w:rPr>
      </w:pPr>
      <w:r w:rsidRPr="00964425">
        <w:rPr>
          <w:sz w:val="44"/>
          <w:szCs w:val="44"/>
          <w:highlight w:val="green"/>
          <w:u w:val="single"/>
        </w:rPr>
        <w:t>I have</w:t>
      </w:r>
      <w:r w:rsidRPr="00964425">
        <w:rPr>
          <w:sz w:val="44"/>
          <w:szCs w:val="44"/>
        </w:rPr>
        <w:t xml:space="preserve"> </w:t>
      </w:r>
      <w:r w:rsidRPr="00964425">
        <w:rPr>
          <w:sz w:val="44"/>
          <w:szCs w:val="44"/>
          <w:highlight w:val="green"/>
          <w:u w:val="single"/>
        </w:rPr>
        <w:t>laid out a</w:t>
      </w:r>
      <w:r w:rsidRPr="00964425">
        <w:rPr>
          <w:sz w:val="44"/>
          <w:szCs w:val="44"/>
        </w:rPr>
        <w:t xml:space="preserve"> </w:t>
      </w:r>
      <w:r w:rsidRPr="00964425">
        <w:rPr>
          <w:sz w:val="44"/>
          <w:szCs w:val="44"/>
          <w:highlight w:val="green"/>
          <w:u w:val="single"/>
        </w:rPr>
        <w:t>program for developing an understanding of the</w:t>
      </w:r>
      <w:r w:rsidRPr="00964425">
        <w:rPr>
          <w:sz w:val="44"/>
          <w:szCs w:val="44"/>
        </w:rPr>
        <w:t xml:space="preserve"> </w:t>
      </w:r>
      <w:r w:rsidRPr="00964425">
        <w:rPr>
          <w:sz w:val="44"/>
          <w:szCs w:val="44"/>
          <w:highlight w:val="green"/>
          <w:u w:val="single"/>
        </w:rPr>
        <w:t>drive</w:t>
      </w:r>
      <w:r w:rsidRPr="00964425">
        <w:rPr>
          <w:sz w:val="44"/>
          <w:szCs w:val="44"/>
        </w:rPr>
        <w:t xml:space="preserve"> </w:t>
      </w:r>
      <w:r w:rsidRPr="00964425">
        <w:rPr>
          <w:sz w:val="44"/>
          <w:szCs w:val="44"/>
          <w:highlight w:val="green"/>
          <w:u w:val="single"/>
        </w:rPr>
        <w:t>and</w:t>
      </w:r>
      <w:r w:rsidRPr="00964425">
        <w:rPr>
          <w:sz w:val="44"/>
          <w:szCs w:val="44"/>
        </w:rPr>
        <w:t xml:space="preserve"> </w:t>
      </w:r>
      <w:proofErr w:type="spellStart"/>
      <w:r w:rsidRPr="00964425">
        <w:rPr>
          <w:sz w:val="44"/>
          <w:szCs w:val="44"/>
          <w:highlight w:val="green"/>
          <w:u w:val="single"/>
        </w:rPr>
        <w:t>violences</w:t>
      </w:r>
      <w:proofErr w:type="spellEnd"/>
      <w:r w:rsidRPr="00964425">
        <w:rPr>
          <w:sz w:val="44"/>
          <w:szCs w:val="44"/>
        </w:rPr>
        <w:t xml:space="preserve"> </w:t>
      </w:r>
      <w:r w:rsidRPr="00964425">
        <w:rPr>
          <w:sz w:val="44"/>
          <w:szCs w:val="44"/>
          <w:highlight w:val="green"/>
          <w:u w:val="single"/>
        </w:rPr>
        <w:t>from</w:t>
      </w:r>
      <w:r w:rsidRPr="00964425">
        <w:rPr>
          <w:sz w:val="44"/>
          <w:szCs w:val="44"/>
        </w:rPr>
        <w:t xml:space="preserve"> </w:t>
      </w:r>
      <w:r w:rsidRPr="00964425">
        <w:rPr>
          <w:rStyle w:val="StyleUnderline"/>
          <w:sz w:val="44"/>
          <w:szCs w:val="44"/>
          <w:highlight w:val="green"/>
        </w:rPr>
        <w:t>misrecognitions</w:t>
      </w:r>
      <w:r w:rsidRPr="00964425">
        <w:rPr>
          <w:sz w:val="44"/>
          <w:szCs w:val="44"/>
        </w:rPr>
        <w:t xml:space="preserve"> </w:t>
      </w:r>
      <w:r w:rsidRPr="00964425">
        <w:rPr>
          <w:sz w:val="44"/>
          <w:szCs w:val="44"/>
          <w:highlight w:val="green"/>
          <w:u w:val="single"/>
        </w:rPr>
        <w:t>facilitate</w:t>
      </w:r>
      <w:r w:rsidRPr="00964425">
        <w:rPr>
          <w:sz w:val="44"/>
          <w:szCs w:val="44"/>
        </w:rPr>
        <w:t xml:space="preserve"> </w:t>
      </w:r>
      <w:r w:rsidRPr="00964425">
        <w:rPr>
          <w:sz w:val="44"/>
          <w:szCs w:val="44"/>
          <w:highlight w:val="green"/>
          <w:u w:val="single"/>
        </w:rPr>
        <w:t>how we conceive</w:t>
      </w:r>
      <w:r w:rsidRPr="00964425">
        <w:rPr>
          <w:sz w:val="44"/>
          <w:szCs w:val="44"/>
        </w:rPr>
        <w:t xml:space="preserve"> </w:t>
      </w:r>
      <w:r w:rsidRPr="00964425">
        <w:rPr>
          <w:sz w:val="44"/>
          <w:szCs w:val="44"/>
          <w:highlight w:val="green"/>
          <w:u w:val="single"/>
        </w:rPr>
        <w:t>subjectivities</w:t>
      </w:r>
      <w:r w:rsidRPr="00964425">
        <w:rPr>
          <w:sz w:val="44"/>
          <w:szCs w:val="44"/>
        </w:rPr>
        <w:t xml:space="preserve"> </w:t>
      </w:r>
      <w:r w:rsidRPr="00964425">
        <w:rPr>
          <w:sz w:val="44"/>
          <w:szCs w:val="44"/>
          <w:highlight w:val="green"/>
          <w:u w:val="single"/>
        </w:rPr>
        <w:t>changing</w:t>
      </w:r>
      <w:r w:rsidRPr="00964425">
        <w:rPr>
          <w:sz w:val="44"/>
          <w:szCs w:val="44"/>
        </w:rPr>
        <w:t xml:space="preserve"> </w:t>
      </w:r>
      <w:r w:rsidRPr="00964425">
        <w:rPr>
          <w:sz w:val="44"/>
          <w:szCs w:val="44"/>
          <w:highlight w:val="green"/>
          <w:u w:val="single"/>
        </w:rPr>
        <w:t>our “insides,”</w:t>
      </w:r>
      <w:r w:rsidRPr="00964425">
        <w:rPr>
          <w:sz w:val="44"/>
          <w:szCs w:val="44"/>
        </w:rPr>
        <w:t xml:space="preserve"> </w:t>
      </w:r>
      <w:proofErr w:type="spellStart"/>
      <w:r w:rsidRPr="00964425">
        <w:rPr>
          <w:sz w:val="44"/>
          <w:szCs w:val="44"/>
          <w:highlight w:val="green"/>
          <w:u w:val="single"/>
        </w:rPr>
        <w:t>chang</w:t>
      </w:r>
      <w:proofErr w:type="spellEnd"/>
      <w:r w:rsidRPr="00964425">
        <w:rPr>
          <w:sz w:val="44"/>
          <w:szCs w:val="44"/>
        </w:rPr>
        <w:t xml:space="preserve"> </w:t>
      </w:r>
      <w:r w:rsidRPr="00964425">
        <w:rPr>
          <w:sz w:val="44"/>
          <w:szCs w:val="44"/>
          <w:highlight w:val="green"/>
          <w:u w:val="single"/>
        </w:rPr>
        <w:t>ways that, “outside,”</w:t>
      </w:r>
      <w:r w:rsidRPr="00964425">
        <w:rPr>
          <w:sz w:val="44"/>
          <w:szCs w:val="44"/>
        </w:rPr>
        <w:t xml:space="preserve"> </w:t>
      </w:r>
      <w:r w:rsidRPr="00964425">
        <w:rPr>
          <w:sz w:val="44"/>
          <w:szCs w:val="44"/>
          <w:highlight w:val="green"/>
          <w:u w:val="single"/>
        </w:rPr>
        <w:t>relate</w:t>
      </w:r>
      <w:r w:rsidRPr="00964425">
        <w:rPr>
          <w:sz w:val="44"/>
          <w:szCs w:val="44"/>
        </w:rPr>
        <w:t xml:space="preserve"> </w:t>
      </w:r>
      <w:r w:rsidRPr="00964425">
        <w:rPr>
          <w:sz w:val="44"/>
          <w:szCs w:val="44"/>
          <w:highlight w:val="green"/>
          <w:u w:val="single"/>
        </w:rPr>
        <w:t>We are the drive!</w:t>
      </w:r>
      <w:r w:rsidRPr="00964425">
        <w:rPr>
          <w:sz w:val="44"/>
          <w:szCs w:val="44"/>
        </w:rPr>
        <w:t xml:space="preserve"> </w:t>
      </w:r>
      <w:r w:rsidRPr="00964425">
        <w:rPr>
          <w:sz w:val="44"/>
          <w:szCs w:val="44"/>
          <w:highlight w:val="green"/>
          <w:u w:val="single"/>
        </w:rPr>
        <w:t>performs a fantasy of overcoming the drive</w:t>
      </w:r>
      <w:r w:rsidRPr="00964425">
        <w:rPr>
          <w:sz w:val="44"/>
          <w:szCs w:val="44"/>
        </w:rPr>
        <w:t xml:space="preserve"> </w:t>
      </w:r>
      <w:r w:rsidRPr="00964425">
        <w:rPr>
          <w:sz w:val="44"/>
          <w:szCs w:val="44"/>
          <w:highlight w:val="green"/>
          <w:u w:val="single"/>
        </w:rPr>
        <w:t>it would go</w:t>
      </w:r>
      <w:r w:rsidRPr="00964425">
        <w:rPr>
          <w:sz w:val="44"/>
          <w:szCs w:val="44"/>
        </w:rPr>
        <w:t xml:space="preserve"> </w:t>
      </w:r>
      <w:r w:rsidRPr="00964425">
        <w:rPr>
          <w:sz w:val="44"/>
          <w:szCs w:val="44"/>
          <w:highlight w:val="green"/>
          <w:u w:val="single"/>
        </w:rPr>
        <w:t>like</w:t>
      </w:r>
      <w:r w:rsidRPr="00964425">
        <w:rPr>
          <w:sz w:val="44"/>
          <w:szCs w:val="44"/>
        </w:rPr>
        <w:t xml:space="preserve"> </w:t>
      </w:r>
      <w:r w:rsidRPr="00964425">
        <w:rPr>
          <w:sz w:val="44"/>
          <w:szCs w:val="44"/>
          <w:highlight w:val="green"/>
          <w:u w:val="single"/>
        </w:rPr>
        <w:t>where are my keys!?”</w:t>
      </w:r>
      <w:r w:rsidRPr="00964425">
        <w:rPr>
          <w:sz w:val="44"/>
          <w:szCs w:val="44"/>
        </w:rPr>
        <w:t xml:space="preserve"> </w:t>
      </w:r>
      <w:r w:rsidRPr="00964425">
        <w:rPr>
          <w:sz w:val="44"/>
          <w:szCs w:val="44"/>
          <w:highlight w:val="green"/>
          <w:u w:val="single"/>
        </w:rPr>
        <w:t>Look for someone to blame!</w:t>
      </w:r>
      <w:r w:rsidRPr="00964425">
        <w:rPr>
          <w:sz w:val="44"/>
          <w:szCs w:val="44"/>
        </w:rPr>
        <w:t xml:space="preserve"> </w:t>
      </w:r>
      <w:r w:rsidRPr="00964425">
        <w:rPr>
          <w:sz w:val="44"/>
          <w:szCs w:val="44"/>
          <w:highlight w:val="green"/>
          <w:u w:val="single"/>
        </w:rPr>
        <w:t>no</w:t>
      </w:r>
      <w:r w:rsidRPr="00964425">
        <w:rPr>
          <w:sz w:val="44"/>
          <w:szCs w:val="44"/>
        </w:rPr>
        <w:t xml:space="preserve"> </w:t>
      </w:r>
      <w:r w:rsidRPr="00964425">
        <w:rPr>
          <w:sz w:val="44"/>
          <w:szCs w:val="44"/>
          <w:highlight w:val="green"/>
          <w:u w:val="single"/>
        </w:rPr>
        <w:t>getting over this</w:t>
      </w:r>
      <w:r w:rsidRPr="00964425">
        <w:rPr>
          <w:sz w:val="44"/>
          <w:szCs w:val="44"/>
        </w:rPr>
        <w:t xml:space="preserve"> </w:t>
      </w:r>
      <w:r w:rsidRPr="00964425">
        <w:rPr>
          <w:sz w:val="44"/>
          <w:szCs w:val="44"/>
          <w:highlight w:val="green"/>
          <w:u w:val="single"/>
        </w:rPr>
        <w:t>but</w:t>
      </w:r>
      <w:r w:rsidRPr="00964425">
        <w:rPr>
          <w:sz w:val="44"/>
          <w:szCs w:val="44"/>
        </w:rPr>
        <w:t xml:space="preserve"> </w:t>
      </w:r>
      <w:r w:rsidRPr="00964425">
        <w:rPr>
          <w:sz w:val="44"/>
          <w:szCs w:val="44"/>
          <w:highlight w:val="green"/>
          <w:u w:val="single"/>
        </w:rPr>
        <w:t>think</w:t>
      </w:r>
      <w:r w:rsidRPr="00964425">
        <w:rPr>
          <w:sz w:val="44"/>
          <w:szCs w:val="44"/>
        </w:rPr>
        <w:t xml:space="preserve"> </w:t>
      </w:r>
      <w:r w:rsidRPr="00964425">
        <w:rPr>
          <w:sz w:val="44"/>
          <w:szCs w:val="44"/>
          <w:highlight w:val="green"/>
          <w:u w:val="single"/>
        </w:rPr>
        <w:t>the psychic</w:t>
      </w:r>
      <w:r w:rsidRPr="00964425">
        <w:rPr>
          <w:sz w:val="44"/>
          <w:szCs w:val="44"/>
        </w:rPr>
        <w:t xml:space="preserve"> </w:t>
      </w:r>
      <w:r w:rsidRPr="00964425">
        <w:rPr>
          <w:sz w:val="44"/>
          <w:szCs w:val="44"/>
          <w:highlight w:val="green"/>
          <w:u w:val="single"/>
        </w:rPr>
        <w:t>equivalent</w:t>
      </w:r>
      <w:r w:rsidRPr="00964425">
        <w:rPr>
          <w:sz w:val="44"/>
          <w:szCs w:val="44"/>
        </w:rPr>
        <w:t xml:space="preserve"> </w:t>
      </w:r>
      <w:r w:rsidRPr="00964425">
        <w:rPr>
          <w:sz w:val="44"/>
          <w:szCs w:val="44"/>
          <w:highlight w:val="green"/>
          <w:u w:val="single"/>
        </w:rPr>
        <w:t>of losing</w:t>
      </w:r>
      <w:r w:rsidRPr="00964425">
        <w:rPr>
          <w:sz w:val="44"/>
          <w:szCs w:val="44"/>
        </w:rPr>
        <w:t xml:space="preserve"> </w:t>
      </w:r>
      <w:r w:rsidRPr="00964425">
        <w:rPr>
          <w:sz w:val="44"/>
          <w:szCs w:val="44"/>
          <w:highlight w:val="green"/>
          <w:u w:val="single"/>
        </w:rPr>
        <w:t>keys</w:t>
      </w:r>
      <w:r w:rsidRPr="00964425">
        <w:rPr>
          <w:sz w:val="44"/>
          <w:szCs w:val="44"/>
        </w:rPr>
        <w:t xml:space="preserve"> </w:t>
      </w:r>
      <w:r w:rsidRPr="00964425">
        <w:rPr>
          <w:sz w:val="44"/>
          <w:szCs w:val="44"/>
          <w:highlight w:val="green"/>
          <w:u w:val="single"/>
        </w:rPr>
        <w:t>the impetus to blame someone else</w:t>
      </w:r>
      <w:r w:rsidRPr="00964425">
        <w:rPr>
          <w:sz w:val="44"/>
          <w:szCs w:val="44"/>
        </w:rPr>
        <w:t xml:space="preserve"> </w:t>
      </w:r>
      <w:r w:rsidRPr="00964425">
        <w:rPr>
          <w:sz w:val="44"/>
          <w:szCs w:val="44"/>
          <w:highlight w:val="green"/>
          <w:u w:val="single"/>
        </w:rPr>
        <w:t>ill people dismissed as “hysterical</w:t>
      </w:r>
      <w:r w:rsidRPr="00964425">
        <w:rPr>
          <w:sz w:val="44"/>
          <w:szCs w:val="44"/>
        </w:rPr>
        <w:t xml:space="preserve"> </w:t>
      </w:r>
      <w:r w:rsidRPr="00964425">
        <w:rPr>
          <w:sz w:val="44"/>
          <w:szCs w:val="44"/>
          <w:highlight w:val="green"/>
          <w:u w:val="single"/>
        </w:rPr>
        <w:t>the intolerable feeling that arises when we lose keys</w:t>
      </w:r>
      <w:r w:rsidRPr="00964425">
        <w:rPr>
          <w:sz w:val="44"/>
          <w:szCs w:val="44"/>
        </w:rPr>
        <w:t xml:space="preserve"> </w:t>
      </w:r>
      <w:r w:rsidRPr="00964425">
        <w:rPr>
          <w:sz w:val="44"/>
          <w:szCs w:val="44"/>
          <w:highlight w:val="green"/>
          <w:u w:val="single"/>
        </w:rPr>
        <w:t>originates</w:t>
      </w:r>
      <w:r w:rsidRPr="00964425">
        <w:rPr>
          <w:sz w:val="44"/>
          <w:szCs w:val="44"/>
        </w:rPr>
        <w:t xml:space="preserve"> </w:t>
      </w:r>
      <w:r w:rsidRPr="00964425">
        <w:rPr>
          <w:sz w:val="44"/>
          <w:szCs w:val="44"/>
          <w:highlight w:val="green"/>
          <w:u w:val="single"/>
        </w:rPr>
        <w:t>from within</w:t>
      </w:r>
      <w:r w:rsidRPr="00964425">
        <w:rPr>
          <w:sz w:val="44"/>
          <w:szCs w:val="44"/>
        </w:rPr>
        <w:t xml:space="preserve"> </w:t>
      </w:r>
      <w:r w:rsidRPr="00964425">
        <w:rPr>
          <w:sz w:val="44"/>
          <w:szCs w:val="44"/>
          <w:highlight w:val="green"/>
          <w:u w:val="single"/>
        </w:rPr>
        <w:t>the drive</w:t>
      </w:r>
      <w:r w:rsidRPr="00964425">
        <w:rPr>
          <w:sz w:val="44"/>
          <w:szCs w:val="44"/>
        </w:rPr>
        <w:t xml:space="preserve"> </w:t>
      </w:r>
      <w:r w:rsidRPr="00964425">
        <w:rPr>
          <w:sz w:val="44"/>
          <w:szCs w:val="44"/>
          <w:highlight w:val="green"/>
          <w:u w:val="single"/>
        </w:rPr>
        <w:t>always has its keys in hand</w:t>
      </w:r>
    </w:p>
    <w:p w14:paraId="51DC6433" w14:textId="67B5C595" w:rsidR="001E7A18" w:rsidRPr="00964425" w:rsidRDefault="001E7A18" w:rsidP="001E7A18">
      <w:pPr>
        <w:rPr>
          <w:sz w:val="44"/>
          <w:szCs w:val="44"/>
        </w:rPr>
      </w:pPr>
    </w:p>
    <w:p w14:paraId="0EFCD3DE" w14:textId="4C101A8D" w:rsidR="001E7A18" w:rsidRDefault="001E7A18" w:rsidP="001E7A18">
      <w:pPr>
        <w:pStyle w:val="Heading3"/>
        <w:rPr>
          <w:sz w:val="44"/>
          <w:szCs w:val="44"/>
        </w:rPr>
      </w:pPr>
      <w:r w:rsidRPr="00964425">
        <w:rPr>
          <w:sz w:val="44"/>
          <w:szCs w:val="44"/>
        </w:rPr>
        <w:t>Case</w:t>
      </w:r>
    </w:p>
    <w:p w14:paraId="20D77C20" w14:textId="05C1967E" w:rsidR="00FC1A8F" w:rsidRDefault="00FC1A8F" w:rsidP="00FC1A8F"/>
    <w:p w14:paraId="02B1D5AC" w14:textId="08649D8D" w:rsidR="00FC1A8F" w:rsidRPr="002D5B93" w:rsidRDefault="00FC1A8F" w:rsidP="00FC1A8F">
      <w:pPr>
        <w:pStyle w:val="Heading4"/>
        <w:rPr>
          <w:sz w:val="48"/>
          <w:szCs w:val="48"/>
        </w:rPr>
      </w:pPr>
      <w:r w:rsidRPr="002D5B93">
        <w:rPr>
          <w:sz w:val="48"/>
          <w:szCs w:val="48"/>
        </w:rPr>
        <w:t xml:space="preserve">Now </w:t>
      </w:r>
      <w:r w:rsidRPr="002D5B93">
        <w:rPr>
          <w:sz w:val="48"/>
          <w:szCs w:val="48"/>
          <w:u w:val="single"/>
        </w:rPr>
        <w:t>do not</w:t>
      </w:r>
      <w:r w:rsidRPr="002D5B93">
        <w:rPr>
          <w:sz w:val="48"/>
          <w:szCs w:val="48"/>
        </w:rPr>
        <w:t xml:space="preserve"> let them weigh case – </w:t>
      </w:r>
      <w:r>
        <w:rPr>
          <w:sz w:val="48"/>
          <w:szCs w:val="48"/>
          <w:u w:val="single"/>
        </w:rPr>
        <w:t>3</w:t>
      </w:r>
      <w:r w:rsidRPr="002D5B93">
        <w:rPr>
          <w:sz w:val="48"/>
          <w:szCs w:val="48"/>
          <w:u w:val="single"/>
        </w:rPr>
        <w:t xml:space="preserve"> answers</w:t>
      </w:r>
      <w:r w:rsidRPr="002D5B93">
        <w:rPr>
          <w:sz w:val="48"/>
          <w:szCs w:val="48"/>
        </w:rPr>
        <w:t xml:space="preserve"> – </w:t>
      </w:r>
    </w:p>
    <w:p w14:paraId="7B5EE200" w14:textId="77777777" w:rsidR="00FC1A8F" w:rsidRPr="002D5B93" w:rsidRDefault="00FC1A8F" w:rsidP="00FC1A8F">
      <w:pPr>
        <w:pStyle w:val="Heading4"/>
        <w:rPr>
          <w:sz w:val="48"/>
          <w:szCs w:val="48"/>
        </w:rPr>
      </w:pPr>
      <w:r w:rsidRPr="002D5B93">
        <w:rPr>
          <w:sz w:val="48"/>
          <w:szCs w:val="48"/>
        </w:rPr>
        <w:t xml:space="preserve">[1] </w:t>
      </w:r>
      <w:r w:rsidRPr="002D5B93">
        <w:rPr>
          <w:sz w:val="48"/>
          <w:szCs w:val="48"/>
          <w:u w:val="single"/>
        </w:rPr>
        <w:t>Perm solves</w:t>
      </w:r>
      <w:r w:rsidRPr="002D5B93">
        <w:rPr>
          <w:sz w:val="48"/>
          <w:szCs w:val="48"/>
        </w:rPr>
        <w:t xml:space="preserve"> – comparative worlds can be true in OTHER instances but if we prove their rhetoric is invested in ableist communicative manners you should bracket out substance. </w:t>
      </w:r>
    </w:p>
    <w:p w14:paraId="021114E4" w14:textId="77777777" w:rsidR="00FC1A8F" w:rsidRPr="002D5B93" w:rsidRDefault="00FC1A8F" w:rsidP="00FC1A8F">
      <w:pPr>
        <w:pStyle w:val="Heading4"/>
        <w:rPr>
          <w:sz w:val="48"/>
          <w:szCs w:val="48"/>
        </w:rPr>
      </w:pPr>
      <w:r w:rsidRPr="002D5B93">
        <w:rPr>
          <w:sz w:val="48"/>
          <w:szCs w:val="48"/>
        </w:rPr>
        <w:t xml:space="preserve">[2] Link </w:t>
      </w:r>
      <w:proofErr w:type="gramStart"/>
      <w:r w:rsidRPr="002D5B93">
        <w:rPr>
          <w:sz w:val="48"/>
          <w:szCs w:val="48"/>
        </w:rPr>
        <w:t>turns</w:t>
      </w:r>
      <w:proofErr w:type="gramEnd"/>
      <w:r w:rsidRPr="002D5B93">
        <w:rPr>
          <w:sz w:val="48"/>
          <w:szCs w:val="48"/>
        </w:rPr>
        <w:t xml:space="preserve"> and de-links </w:t>
      </w:r>
      <w:r w:rsidRPr="002D5B93">
        <w:rPr>
          <w:sz w:val="48"/>
          <w:szCs w:val="48"/>
          <w:u w:val="single"/>
        </w:rPr>
        <w:t>DEFINITELY</w:t>
      </w:r>
      <w:r w:rsidRPr="002D5B93">
        <w:rPr>
          <w:sz w:val="48"/>
          <w:szCs w:val="48"/>
        </w:rPr>
        <w:t xml:space="preserve"> solve because you can gain offense against the K off the link debate or you can de-link and collapse to the </w:t>
      </w:r>
      <w:proofErr w:type="spellStart"/>
      <w:r w:rsidRPr="002D5B93">
        <w:rPr>
          <w:sz w:val="48"/>
          <w:szCs w:val="48"/>
        </w:rPr>
        <w:t>aff</w:t>
      </w:r>
      <w:proofErr w:type="spellEnd"/>
      <w:r w:rsidRPr="002D5B93">
        <w:rPr>
          <w:sz w:val="48"/>
          <w:szCs w:val="48"/>
        </w:rPr>
        <w:t xml:space="preserve"> leaving the K with a floating alternative</w:t>
      </w:r>
    </w:p>
    <w:p w14:paraId="645B0ED2" w14:textId="3BFA88AA" w:rsidR="00FC1A8F" w:rsidRDefault="00FC1A8F" w:rsidP="00FC1A8F">
      <w:pPr>
        <w:pStyle w:val="Heading4"/>
        <w:rPr>
          <w:sz w:val="48"/>
          <w:szCs w:val="48"/>
        </w:rPr>
      </w:pPr>
      <w:r w:rsidRPr="002D5B93">
        <w:rPr>
          <w:sz w:val="48"/>
          <w:szCs w:val="48"/>
        </w:rPr>
        <w:t xml:space="preserve">[3] </w:t>
      </w:r>
      <w:r w:rsidRPr="002D5B93">
        <w:rPr>
          <w:sz w:val="48"/>
          <w:szCs w:val="48"/>
          <w:u w:val="single"/>
        </w:rPr>
        <w:t>Dialogue turn</w:t>
      </w:r>
      <w:r w:rsidRPr="002D5B93">
        <w:rPr>
          <w:sz w:val="48"/>
          <w:szCs w:val="48"/>
        </w:rPr>
        <w:t xml:space="preserve"> – there’s </w:t>
      </w:r>
      <w:r w:rsidRPr="002D5B93">
        <w:rPr>
          <w:sz w:val="48"/>
          <w:szCs w:val="48"/>
          <w:u w:val="single"/>
        </w:rPr>
        <w:t>infinite consequences</w:t>
      </w:r>
      <w:r w:rsidRPr="002D5B93">
        <w:rPr>
          <w:sz w:val="48"/>
          <w:szCs w:val="48"/>
        </w:rPr>
        <w:t xml:space="preserve"> based upon plan as a cause can have </w:t>
      </w:r>
      <w:r w:rsidRPr="002D5B93">
        <w:rPr>
          <w:sz w:val="48"/>
          <w:szCs w:val="48"/>
          <w:u w:val="single"/>
        </w:rPr>
        <w:t>endless effects</w:t>
      </w:r>
      <w:r w:rsidRPr="002D5B93">
        <w:rPr>
          <w:sz w:val="48"/>
          <w:szCs w:val="48"/>
        </w:rPr>
        <w:t xml:space="preserve">, their will to set neg ground based on hypotheticals is an attempt at negotiation the least change since it centers stasis upon </w:t>
      </w:r>
      <w:r w:rsidRPr="002D5B93">
        <w:rPr>
          <w:sz w:val="48"/>
          <w:szCs w:val="48"/>
          <w:u w:val="single"/>
        </w:rPr>
        <w:t>WHAT</w:t>
      </w:r>
      <w:r w:rsidRPr="002D5B93">
        <w:rPr>
          <w:sz w:val="48"/>
          <w:szCs w:val="48"/>
        </w:rPr>
        <w:t xml:space="preserve"> debate is rather than </w:t>
      </w:r>
      <w:r w:rsidRPr="002D5B93">
        <w:rPr>
          <w:sz w:val="48"/>
          <w:szCs w:val="48"/>
          <w:u w:val="single"/>
        </w:rPr>
        <w:t>should be</w:t>
      </w:r>
      <w:r w:rsidRPr="002D5B93">
        <w:rPr>
          <w:sz w:val="48"/>
          <w:szCs w:val="48"/>
        </w:rPr>
        <w:t xml:space="preserve"> – disabled liberation is a </w:t>
      </w:r>
      <w:r w:rsidRPr="002D5B93">
        <w:rPr>
          <w:sz w:val="48"/>
          <w:szCs w:val="48"/>
          <w:u w:val="single"/>
        </w:rPr>
        <w:t>continuous project</w:t>
      </w:r>
      <w:r w:rsidRPr="002D5B93">
        <w:rPr>
          <w:sz w:val="48"/>
          <w:szCs w:val="48"/>
        </w:rPr>
        <w:t xml:space="preserve"> – the name of good intentions cements abled complacency.</w:t>
      </w:r>
    </w:p>
    <w:p w14:paraId="1559A8CB" w14:textId="2BAD2EB7" w:rsidR="00FC1A8F" w:rsidRDefault="00FC1A8F" w:rsidP="00FC1A8F"/>
    <w:p w14:paraId="2DE5FA73" w14:textId="6AC5CAB1" w:rsidR="00FC1A8F" w:rsidRDefault="00FC1A8F" w:rsidP="00FC1A8F"/>
    <w:p w14:paraId="40FDDBFE" w14:textId="65ED6421" w:rsidR="00FC1A8F" w:rsidRDefault="00FC1A8F" w:rsidP="00FC1A8F"/>
    <w:p w14:paraId="00523C43" w14:textId="77777777" w:rsidR="00FC1A8F" w:rsidRPr="000C1146" w:rsidRDefault="00FC1A8F" w:rsidP="00FC1A8F"/>
    <w:p w14:paraId="6DDE8864" w14:textId="77777777" w:rsidR="00FC1A8F" w:rsidRPr="000C1146" w:rsidRDefault="00FC1A8F" w:rsidP="00FC1A8F">
      <w:pPr>
        <w:pStyle w:val="Heading4"/>
      </w:pPr>
      <w:r w:rsidRPr="000C1146">
        <w:t xml:space="preserve">[1] Self-sacrificing Actions Objection – Util necessitates </w:t>
      </w:r>
      <w:proofErr w:type="spellStart"/>
      <w:r w:rsidRPr="000C1146">
        <w:t>self sacrifices</w:t>
      </w:r>
      <w:proofErr w:type="spellEnd"/>
      <w:r w:rsidRPr="000C1146">
        <w:t xml:space="preserve"> because util judges that it is impermissible to devote a more than minimal time to oneself killing your happiness. This guts happiness providing no binding reason for action.</w:t>
      </w:r>
    </w:p>
    <w:p w14:paraId="0D234B0F" w14:textId="77777777" w:rsidR="00FC1A8F" w:rsidRPr="000C1146" w:rsidRDefault="00FC1A8F" w:rsidP="00FC1A8F">
      <w:pPr>
        <w:pStyle w:val="Heading4"/>
      </w:pPr>
      <w:r w:rsidRPr="000C1146">
        <w:t xml:space="preserve">[2] Manipulation Objection – Util treats people on their capacity for happiness. People with Anhedonia cannot feel physical happiness which means they are exploitable and executed under util to increase total aggregated pleasure. </w:t>
      </w:r>
    </w:p>
    <w:p w14:paraId="1E034183" w14:textId="77777777" w:rsidR="00FC1A8F" w:rsidRPr="000C1146" w:rsidRDefault="00FC1A8F" w:rsidP="00FC1A8F">
      <w:pPr>
        <w:pStyle w:val="Heading4"/>
      </w:pPr>
      <w:r w:rsidRPr="000C1146">
        <w:t xml:space="preserve">[3] Naturalistic Fallacy –util is morally incoherent – they have no definition of what constitutes a “good” or “bad” besides </w:t>
      </w:r>
      <w:r w:rsidRPr="000C1146">
        <w:rPr>
          <w:u w:val="single"/>
        </w:rPr>
        <w:t>pain</w:t>
      </w:r>
      <w:r w:rsidRPr="000C1146">
        <w:t xml:space="preserve"> or </w:t>
      </w:r>
      <w:r w:rsidRPr="000C1146">
        <w:rPr>
          <w:u w:val="single"/>
        </w:rPr>
        <w:t>pleasure</w:t>
      </w:r>
      <w:r w:rsidRPr="000C1146">
        <w:t xml:space="preserve"> BUT then says </w:t>
      </w:r>
      <w:r w:rsidRPr="000C1146">
        <w:rPr>
          <w:u w:val="single"/>
        </w:rPr>
        <w:t>pleasure</w:t>
      </w:r>
      <w:r w:rsidRPr="000C1146">
        <w:t xml:space="preserve"> is what constitutes goodness which is tautological. Proves it is unwarranted.</w:t>
      </w:r>
    </w:p>
    <w:p w14:paraId="7DF507DE" w14:textId="77777777" w:rsidR="00FC1A8F" w:rsidRPr="000C1146" w:rsidRDefault="00FC1A8F" w:rsidP="00FC1A8F">
      <w:pPr>
        <w:pStyle w:val="Heading4"/>
      </w:pPr>
      <w:r w:rsidRPr="000C1146">
        <w:t xml:space="preserve">[4] Subjective Value Objection - </w:t>
      </w:r>
      <w:r w:rsidRPr="000C1146">
        <w:rPr>
          <w:rFonts w:eastAsia="Calibri"/>
        </w:rPr>
        <w:t>States don’t know what citizens “interests” really are. Citizens have different pleasures based on their own experiences – means states can’t guide action</w:t>
      </w:r>
    </w:p>
    <w:p w14:paraId="5F27436B" w14:textId="77777777" w:rsidR="00FC1A8F" w:rsidRPr="00FC1A8F" w:rsidRDefault="00FC1A8F" w:rsidP="00FC1A8F"/>
    <w:p w14:paraId="6EB72275" w14:textId="77777777" w:rsidR="00FC1A8F" w:rsidRPr="00FC1A8F" w:rsidRDefault="00FC1A8F" w:rsidP="00FC1A8F"/>
    <w:p w14:paraId="1BAF28FF" w14:textId="77777777" w:rsidR="00665A02" w:rsidRPr="00865F12" w:rsidRDefault="00665A02" w:rsidP="00665A02">
      <w:pPr>
        <w:pStyle w:val="Heading3"/>
        <w:spacing w:before="0" w:line="240" w:lineRule="auto"/>
        <w:rPr>
          <w:rFonts w:asciiTheme="minorHAnsi" w:eastAsia="Calibri" w:hAnsiTheme="minorHAnsi" w:cstheme="minorHAnsi"/>
        </w:rPr>
      </w:pPr>
      <w:r>
        <w:rPr>
          <w:rFonts w:asciiTheme="minorHAnsi" w:eastAsia="Calibri" w:hAnsiTheme="minorHAnsi" w:cstheme="minorHAnsi"/>
        </w:rPr>
        <w:t>AT:</w:t>
      </w:r>
      <w:r w:rsidRPr="00865F12">
        <w:rPr>
          <w:rFonts w:asciiTheme="minorHAnsi" w:eastAsia="Calibri" w:hAnsiTheme="minorHAnsi" w:cstheme="minorHAnsi"/>
        </w:rPr>
        <w:t xml:space="preserve"> </w:t>
      </w:r>
      <w:proofErr w:type="spellStart"/>
      <w:r w:rsidRPr="00865F12">
        <w:rPr>
          <w:rFonts w:asciiTheme="minorHAnsi" w:eastAsia="Calibri" w:hAnsiTheme="minorHAnsi" w:cstheme="minorHAnsi"/>
        </w:rPr>
        <w:t>Sinhababu</w:t>
      </w:r>
      <w:proofErr w:type="spellEnd"/>
      <w:r>
        <w:rPr>
          <w:rFonts w:asciiTheme="minorHAnsi" w:eastAsia="Calibri" w:hAnsiTheme="minorHAnsi" w:cstheme="minorHAnsi"/>
        </w:rPr>
        <w:t>/Phenomenal Introspection</w:t>
      </w:r>
    </w:p>
    <w:p w14:paraId="29C48645" w14:textId="77777777" w:rsidR="00665A02" w:rsidRPr="00865F12" w:rsidRDefault="00665A02" w:rsidP="00665A02">
      <w:pPr>
        <w:pStyle w:val="Heading4"/>
        <w:rPr>
          <w:rFonts w:asciiTheme="minorHAnsi" w:hAnsiTheme="minorHAnsi" w:cstheme="minorHAnsi"/>
        </w:rPr>
      </w:pPr>
      <w:r w:rsidRPr="00865F12">
        <w:rPr>
          <w:rFonts w:asciiTheme="minorHAnsi" w:eastAsia="Calibri" w:hAnsiTheme="minorHAnsi" w:cstheme="minorHAnsi"/>
        </w:rPr>
        <w:t>[1] Not normative: Introspection just points out that I feel X and other could too, not that I have an obligation to do it.</w:t>
      </w:r>
    </w:p>
    <w:p w14:paraId="735FD16A" w14:textId="77777777" w:rsidR="00665A02" w:rsidRPr="00865F12" w:rsidRDefault="00665A02" w:rsidP="00665A02">
      <w:pPr>
        <w:pStyle w:val="Heading4"/>
        <w:rPr>
          <w:rFonts w:asciiTheme="minorHAnsi" w:hAnsiTheme="minorHAnsi" w:cstheme="minorHAnsi"/>
        </w:rPr>
      </w:pPr>
      <w:r w:rsidRPr="00865F12">
        <w:rPr>
          <w:rFonts w:asciiTheme="minorHAnsi" w:eastAsia="Calibri" w:hAnsiTheme="minorHAnsi" w:cstheme="minorHAnsi"/>
        </w:rPr>
        <w:t>[2] Phenomenal introspection is unreliable: We can never view ourselves outside of ourselves, so all conclusions are influenced by subjective biased.</w:t>
      </w:r>
    </w:p>
    <w:p w14:paraId="3DF1D33B" w14:textId="77777777" w:rsidR="00665A02" w:rsidRPr="00865F12" w:rsidRDefault="00665A02" w:rsidP="00665A02">
      <w:pPr>
        <w:pStyle w:val="Heading4"/>
        <w:rPr>
          <w:rFonts w:asciiTheme="minorHAnsi" w:hAnsiTheme="minorHAnsi" w:cstheme="minorHAnsi"/>
        </w:rPr>
      </w:pPr>
      <w:r w:rsidRPr="00865F12">
        <w:rPr>
          <w:rFonts w:asciiTheme="minorHAnsi" w:eastAsia="Calibri" w:hAnsiTheme="minorHAnsi" w:cstheme="minorHAnsi"/>
        </w:rPr>
        <w:t xml:space="preserve">[3] Doesn’t prove util: Different people like masochists derive pleasure and pain from different sensations, this proves that it’s impossible to find one </w:t>
      </w:r>
      <w:proofErr w:type="gramStart"/>
      <w:r w:rsidRPr="00865F12">
        <w:rPr>
          <w:rFonts w:asciiTheme="minorHAnsi" w:eastAsia="Calibri" w:hAnsiTheme="minorHAnsi" w:cstheme="minorHAnsi"/>
        </w:rPr>
        <w:t>particular definition</w:t>
      </w:r>
      <w:proofErr w:type="gramEnd"/>
      <w:r w:rsidRPr="00865F12">
        <w:rPr>
          <w:rFonts w:asciiTheme="minorHAnsi" w:eastAsia="Calibri" w:hAnsiTheme="minorHAnsi" w:cstheme="minorHAnsi"/>
        </w:rPr>
        <w:t xml:space="preserve"> of the good to aggregate.</w:t>
      </w:r>
    </w:p>
    <w:p w14:paraId="014164DD" w14:textId="77777777" w:rsidR="00665A02" w:rsidRPr="00865F12" w:rsidRDefault="00665A02" w:rsidP="00665A02">
      <w:pPr>
        <w:pStyle w:val="Heading4"/>
        <w:rPr>
          <w:rFonts w:asciiTheme="minorHAnsi" w:hAnsiTheme="minorHAnsi" w:cstheme="minorHAnsi"/>
        </w:rPr>
      </w:pPr>
      <w:r w:rsidRPr="00865F12">
        <w:rPr>
          <w:rFonts w:asciiTheme="minorHAnsi" w:eastAsia="Calibri" w:hAnsiTheme="minorHAnsi" w:cstheme="minorHAnsi"/>
        </w:rPr>
        <w:t>[4] Its impossible for us to verify if other’s feel pain as well and if they do how much they feel, this makes trying to calculate under introspection impossible.</w:t>
      </w:r>
    </w:p>
    <w:p w14:paraId="44C73160" w14:textId="77777777" w:rsidR="00665A02" w:rsidRPr="00865F12" w:rsidRDefault="00665A02" w:rsidP="00665A02">
      <w:pPr>
        <w:pStyle w:val="Heading4"/>
        <w:rPr>
          <w:rFonts w:asciiTheme="minorHAnsi" w:hAnsiTheme="minorHAnsi" w:cstheme="minorHAnsi"/>
        </w:rPr>
      </w:pPr>
      <w:r w:rsidRPr="00865F12">
        <w:rPr>
          <w:rFonts w:asciiTheme="minorHAnsi" w:eastAsia="Calibri" w:hAnsiTheme="minorHAnsi" w:cstheme="minorHAnsi"/>
          <w:color w:val="FF0000"/>
        </w:rPr>
        <w:t xml:space="preserve">[5] Reading </w:t>
      </w:r>
      <w:proofErr w:type="spellStart"/>
      <w:r w:rsidRPr="00865F12">
        <w:rPr>
          <w:rFonts w:asciiTheme="minorHAnsi" w:eastAsia="Calibri" w:hAnsiTheme="minorHAnsi" w:cstheme="minorHAnsi"/>
          <w:color w:val="FF0000"/>
        </w:rPr>
        <w:t>Sinhababu</w:t>
      </w:r>
      <w:proofErr w:type="spellEnd"/>
      <w:r w:rsidRPr="00865F12">
        <w:rPr>
          <w:rFonts w:asciiTheme="minorHAnsi" w:eastAsia="Calibri" w:hAnsiTheme="minorHAnsi" w:cstheme="minorHAnsi"/>
          <w:color w:val="FF0000"/>
        </w:rPr>
        <w:t xml:space="preserve"> evidence is a voting issue he is a sexual harasser and taking a stance with the ballot shows that endorsing his work is not acceptable in philosophy or our community.</w:t>
      </w:r>
    </w:p>
    <w:p w14:paraId="28BE0778" w14:textId="77777777" w:rsidR="00665A02" w:rsidRPr="00865F12" w:rsidRDefault="00665A02" w:rsidP="00665A02">
      <w:pPr>
        <w:spacing w:line="240" w:lineRule="auto"/>
        <w:jc w:val="both"/>
        <w:rPr>
          <w:rFonts w:asciiTheme="minorHAnsi" w:hAnsiTheme="minorHAnsi" w:cstheme="minorHAnsi"/>
        </w:rPr>
      </w:pPr>
      <w:r w:rsidRPr="00865F12">
        <w:rPr>
          <w:rFonts w:asciiTheme="minorHAnsi" w:eastAsia="Calibri" w:hAnsiTheme="minorHAnsi" w:cstheme="minorHAnsi"/>
          <w:b/>
          <w:sz w:val="26"/>
          <w:szCs w:val="26"/>
        </w:rPr>
        <w:t>Clark-Younger 18.</w:t>
      </w:r>
      <w:r w:rsidRPr="00865F12">
        <w:rPr>
          <w:rFonts w:asciiTheme="minorHAnsi" w:eastAsia="Calibri" w:hAnsiTheme="minorHAnsi" w:cstheme="minorHAnsi"/>
          <w:sz w:val="16"/>
          <w:szCs w:val="16"/>
        </w:rPr>
        <w:t xml:space="preserve"> Hannah Clark-Younger, “Neil </w:t>
      </w:r>
      <w:proofErr w:type="spellStart"/>
      <w:r w:rsidRPr="00865F12">
        <w:rPr>
          <w:rFonts w:asciiTheme="minorHAnsi" w:eastAsia="Calibri" w:hAnsiTheme="minorHAnsi" w:cstheme="minorHAnsi"/>
          <w:sz w:val="16"/>
          <w:szCs w:val="16"/>
        </w:rPr>
        <w:t>Sinhababu</w:t>
      </w:r>
      <w:proofErr w:type="spellEnd"/>
      <w:r w:rsidRPr="00865F12">
        <w:rPr>
          <w:rFonts w:asciiTheme="minorHAnsi" w:eastAsia="Calibri" w:hAnsiTheme="minorHAnsi" w:cstheme="minorHAnsi"/>
          <w:sz w:val="16"/>
          <w:szCs w:val="16"/>
        </w:rPr>
        <w:t xml:space="preserve">,” </w:t>
      </w:r>
      <w:proofErr w:type="spellStart"/>
      <w:r w:rsidRPr="00865F12">
        <w:rPr>
          <w:rFonts w:asciiTheme="minorHAnsi" w:eastAsia="Calibri" w:hAnsiTheme="minorHAnsi" w:cstheme="minorHAnsi"/>
          <w:sz w:val="16"/>
          <w:szCs w:val="16"/>
        </w:rPr>
        <w:t>philosophicalmisconduct</w:t>
      </w:r>
      <w:proofErr w:type="spellEnd"/>
      <w:r w:rsidRPr="00865F12">
        <w:rPr>
          <w:rFonts w:asciiTheme="minorHAnsi" w:eastAsia="Calibri" w:hAnsiTheme="minorHAnsi" w:cstheme="minorHAnsi"/>
          <w:sz w:val="16"/>
          <w:szCs w:val="16"/>
        </w:rPr>
        <w:t>, January 22</w:t>
      </w:r>
      <w:r w:rsidRPr="00865F12">
        <w:rPr>
          <w:rFonts w:asciiTheme="minorHAnsi" w:eastAsia="Calibri" w:hAnsiTheme="minorHAnsi" w:cstheme="minorHAnsi"/>
          <w:sz w:val="16"/>
          <w:szCs w:val="16"/>
          <w:vertAlign w:val="superscript"/>
        </w:rPr>
        <w:t>nd</w:t>
      </w:r>
      <w:r w:rsidRPr="00865F12">
        <w:rPr>
          <w:rFonts w:asciiTheme="minorHAnsi" w:eastAsia="Calibri" w:hAnsiTheme="minorHAnsi" w:cstheme="minorHAnsi"/>
          <w:sz w:val="16"/>
          <w:szCs w:val="16"/>
        </w:rPr>
        <w:t xml:space="preserve">, 2018, </w:t>
      </w:r>
      <w:hyperlink r:id="rId10">
        <w:r w:rsidRPr="00865F12">
          <w:rPr>
            <w:rStyle w:val="Hyperlink"/>
            <w:rFonts w:asciiTheme="minorHAnsi" w:eastAsia="Calibri" w:hAnsiTheme="minorHAnsi" w:cstheme="minorHAnsi"/>
            <w:sz w:val="16"/>
            <w:szCs w:val="16"/>
          </w:rPr>
          <w:t>https://philosophicalmisconduct.wordpress.com/2018/01/22/neil-sinhababu/</w:t>
        </w:r>
      </w:hyperlink>
      <w:r w:rsidRPr="00865F12">
        <w:rPr>
          <w:rFonts w:asciiTheme="minorHAnsi" w:eastAsia="Calibri" w:hAnsiTheme="minorHAnsi" w:cstheme="minorHAnsi"/>
          <w:sz w:val="16"/>
          <w:szCs w:val="16"/>
        </w:rPr>
        <w:t>. NK.</w:t>
      </w:r>
    </w:p>
    <w:p w14:paraId="1D315280" w14:textId="77777777" w:rsidR="00665A02" w:rsidRPr="00254E58" w:rsidRDefault="00665A02" w:rsidP="00665A02">
      <w:pPr>
        <w:spacing w:line="240" w:lineRule="auto"/>
        <w:jc w:val="both"/>
        <w:rPr>
          <w:rFonts w:asciiTheme="minorHAnsi" w:hAnsiTheme="minorHAnsi" w:cstheme="minorHAnsi"/>
          <w:sz w:val="18"/>
          <w:szCs w:val="18"/>
        </w:rPr>
      </w:pPr>
      <w:r w:rsidRPr="00254E58">
        <w:rPr>
          <w:rFonts w:asciiTheme="minorHAnsi" w:eastAsia="Calibri" w:hAnsiTheme="minorHAnsi" w:cstheme="minorHAnsi"/>
          <w:color w:val="3A4145"/>
          <w:sz w:val="10"/>
          <w:szCs w:val="10"/>
        </w:rPr>
        <w:t xml:space="preserve">To be honest, </w:t>
      </w:r>
      <w:r w:rsidRPr="0071177A">
        <w:rPr>
          <w:rFonts w:asciiTheme="minorHAnsi" w:eastAsia="Calibri" w:hAnsiTheme="minorHAnsi" w:cstheme="minorHAnsi"/>
          <w:b/>
          <w:highlight w:val="green"/>
          <w:u w:val="single"/>
        </w:rPr>
        <w:t>Neil</w:t>
      </w:r>
      <w:r w:rsidRPr="00254E58">
        <w:rPr>
          <w:rFonts w:asciiTheme="minorHAnsi" w:eastAsia="Calibri" w:hAnsiTheme="minorHAnsi" w:cstheme="minorHAnsi"/>
          <w:b/>
          <w:u w:val="single"/>
        </w:rPr>
        <w:t xml:space="preserve">, I am quite sick of seeing your moralistic </w:t>
      </w:r>
      <w:proofErr w:type="spellStart"/>
      <w:r w:rsidRPr="00254E58">
        <w:rPr>
          <w:rFonts w:asciiTheme="minorHAnsi" w:eastAsia="Calibri" w:hAnsiTheme="minorHAnsi" w:cstheme="minorHAnsi"/>
          <w:b/>
          <w:u w:val="single"/>
        </w:rPr>
        <w:t>facebook</w:t>
      </w:r>
      <w:proofErr w:type="spellEnd"/>
      <w:r w:rsidRPr="00254E58">
        <w:rPr>
          <w:rFonts w:asciiTheme="minorHAnsi" w:eastAsia="Calibri" w:hAnsiTheme="minorHAnsi" w:cstheme="minorHAnsi"/>
          <w:b/>
          <w:u w:val="single"/>
        </w:rPr>
        <w:t xml:space="preserve"> posts about this issue</w:t>
      </w:r>
      <w:r w:rsidRPr="00254E58">
        <w:rPr>
          <w:rFonts w:asciiTheme="minorHAnsi" w:eastAsia="Calibri" w:hAnsiTheme="minorHAnsi" w:cstheme="minorHAnsi"/>
          <w:color w:val="3A4145"/>
          <w:sz w:val="10"/>
          <w:szCs w:val="10"/>
        </w:rPr>
        <w:t xml:space="preserve">, given that </w:t>
      </w:r>
      <w:r w:rsidRPr="00254E58">
        <w:rPr>
          <w:rFonts w:asciiTheme="minorHAnsi" w:eastAsia="Calibri" w:hAnsiTheme="minorHAnsi" w:cstheme="minorHAnsi"/>
          <w:b/>
          <w:u w:val="single"/>
        </w:rPr>
        <w:t xml:space="preserve">you </w:t>
      </w:r>
      <w:r w:rsidRPr="0071177A">
        <w:rPr>
          <w:rFonts w:asciiTheme="minorHAnsi" w:eastAsia="Calibri" w:hAnsiTheme="minorHAnsi" w:cstheme="minorHAnsi"/>
          <w:b/>
          <w:highlight w:val="green"/>
          <w:u w:val="single"/>
        </w:rPr>
        <w:t>sexually harassed me and</w:t>
      </w:r>
      <w:r w:rsidRPr="00254E58">
        <w:rPr>
          <w:rFonts w:asciiTheme="minorHAnsi" w:eastAsia="Calibri" w:hAnsiTheme="minorHAnsi" w:cstheme="minorHAnsi"/>
          <w:b/>
          <w:u w:val="single"/>
        </w:rPr>
        <w:t xml:space="preserve"> are one of the well-known creeps at philosophy events. When I tell my story</w:t>
      </w:r>
      <w:r w:rsidRPr="00254E58">
        <w:rPr>
          <w:rFonts w:asciiTheme="minorHAnsi" w:eastAsia="Calibri" w:hAnsiTheme="minorHAnsi" w:cstheme="minorHAnsi"/>
          <w:color w:val="3A4145"/>
          <w:sz w:val="10"/>
          <w:szCs w:val="10"/>
        </w:rPr>
        <w:t xml:space="preserve"> to people who know you, </w:t>
      </w:r>
      <w:r w:rsidRPr="00254E58">
        <w:rPr>
          <w:rFonts w:asciiTheme="minorHAnsi" w:eastAsia="Calibri" w:hAnsiTheme="minorHAnsi" w:cstheme="minorHAnsi"/>
          <w:b/>
          <w:u w:val="single"/>
        </w:rPr>
        <w:t>the response is</w:t>
      </w:r>
      <w:r w:rsidRPr="00254E58">
        <w:rPr>
          <w:rFonts w:asciiTheme="minorHAnsi" w:eastAsia="Calibri" w:hAnsiTheme="minorHAnsi" w:cstheme="minorHAnsi"/>
          <w:color w:val="3A4145"/>
          <w:sz w:val="10"/>
          <w:szCs w:val="10"/>
        </w:rPr>
        <w:t xml:space="preserve"> usually “</w:t>
      </w:r>
      <w:r w:rsidRPr="00254E58">
        <w:rPr>
          <w:rFonts w:asciiTheme="minorHAnsi" w:eastAsia="Calibri" w:hAnsiTheme="minorHAnsi" w:cstheme="minorHAnsi"/>
          <w:b/>
          <w:u w:val="single"/>
        </w:rPr>
        <w:t xml:space="preserve">oh I’m not surprised, </w:t>
      </w:r>
      <w:r w:rsidRPr="0071177A">
        <w:rPr>
          <w:rFonts w:asciiTheme="minorHAnsi" w:eastAsia="Calibri" w:hAnsiTheme="minorHAnsi" w:cstheme="minorHAnsi"/>
          <w:b/>
          <w:highlight w:val="green"/>
          <w:u w:val="single"/>
        </w:rPr>
        <w:t>he’s a creep</w:t>
      </w:r>
      <w:r w:rsidRPr="00254E58">
        <w:rPr>
          <w:rFonts w:asciiTheme="minorHAnsi" w:eastAsia="Calibri" w:hAnsiTheme="minorHAnsi" w:cstheme="minorHAnsi"/>
          <w:color w:val="3A4145"/>
          <w:sz w:val="10"/>
          <w:szCs w:val="10"/>
        </w:rPr>
        <w:t xml:space="preserve">”, which leads me to believe </w:t>
      </w:r>
      <w:r w:rsidRPr="00254E58">
        <w:rPr>
          <w:rFonts w:asciiTheme="minorHAnsi" w:eastAsia="Calibri" w:hAnsiTheme="minorHAnsi" w:cstheme="minorHAnsi"/>
          <w:b/>
          <w:u w:val="single"/>
        </w:rPr>
        <w:t xml:space="preserve">I’m not the only one with a story like this. </w:t>
      </w:r>
      <w:r w:rsidRPr="0071177A">
        <w:rPr>
          <w:rFonts w:asciiTheme="minorHAnsi" w:eastAsia="Calibri" w:hAnsiTheme="minorHAnsi" w:cstheme="minorHAnsi"/>
          <w:b/>
          <w:highlight w:val="green"/>
          <w:u w:val="single"/>
        </w:rPr>
        <w:t>Many</w:t>
      </w:r>
      <w:r w:rsidRPr="00254E58">
        <w:rPr>
          <w:rFonts w:asciiTheme="minorHAnsi" w:eastAsia="Calibri" w:hAnsiTheme="minorHAnsi" w:cstheme="minorHAnsi"/>
          <w:color w:val="3A4145"/>
          <w:sz w:val="10"/>
          <w:szCs w:val="10"/>
        </w:rPr>
        <w:t xml:space="preserve"> of them report, </w:t>
      </w:r>
      <w:r w:rsidRPr="00254E58">
        <w:rPr>
          <w:rFonts w:asciiTheme="minorHAnsi" w:eastAsia="Calibri" w:hAnsiTheme="minorHAnsi" w:cstheme="minorHAnsi"/>
          <w:b/>
          <w:u w:val="single"/>
        </w:rPr>
        <w:t xml:space="preserve">and I </w:t>
      </w:r>
      <w:r w:rsidRPr="0071177A">
        <w:rPr>
          <w:rFonts w:asciiTheme="minorHAnsi" w:eastAsia="Calibri" w:hAnsiTheme="minorHAnsi" w:cstheme="minorHAnsi"/>
          <w:b/>
          <w:highlight w:val="green"/>
          <w:u w:val="single"/>
        </w:rPr>
        <w:t>have overheard, you</w:t>
      </w:r>
      <w:r w:rsidRPr="00254E58">
        <w:rPr>
          <w:rFonts w:asciiTheme="minorHAnsi" w:eastAsia="Calibri" w:hAnsiTheme="minorHAnsi" w:cstheme="minorHAnsi"/>
          <w:b/>
          <w:u w:val="single"/>
        </w:rPr>
        <w:t xml:space="preserve"> </w:t>
      </w:r>
      <w:proofErr w:type="gramStart"/>
      <w:r w:rsidRPr="0071177A">
        <w:rPr>
          <w:rFonts w:asciiTheme="minorHAnsi" w:eastAsia="Calibri" w:hAnsiTheme="minorHAnsi" w:cstheme="minorHAnsi"/>
          <w:b/>
          <w:highlight w:val="green"/>
          <w:u w:val="single"/>
        </w:rPr>
        <w:t>saying</w:t>
      </w:r>
      <w:proofErr w:type="gramEnd"/>
      <w:r w:rsidRPr="00254E58">
        <w:rPr>
          <w:rFonts w:asciiTheme="minorHAnsi" w:eastAsia="Calibri" w:hAnsiTheme="minorHAnsi" w:cstheme="minorHAnsi"/>
          <w:b/>
          <w:u w:val="single"/>
        </w:rPr>
        <w:t xml:space="preserve"> that</w:t>
      </w:r>
      <w:r w:rsidRPr="00254E58">
        <w:rPr>
          <w:rFonts w:asciiTheme="minorHAnsi" w:eastAsia="Calibri" w:hAnsiTheme="minorHAnsi" w:cstheme="minorHAnsi"/>
          <w:color w:val="3A4145"/>
          <w:sz w:val="10"/>
          <w:szCs w:val="10"/>
        </w:rPr>
        <w:t xml:space="preserve"> one of </w:t>
      </w:r>
      <w:r w:rsidRPr="0071177A">
        <w:rPr>
          <w:rFonts w:asciiTheme="minorHAnsi" w:eastAsia="Calibri" w:hAnsiTheme="minorHAnsi" w:cstheme="minorHAnsi"/>
          <w:b/>
          <w:highlight w:val="green"/>
          <w:u w:val="single"/>
        </w:rPr>
        <w:t xml:space="preserve">your </w:t>
      </w:r>
      <w:proofErr w:type="spellStart"/>
      <w:r w:rsidRPr="0071177A">
        <w:rPr>
          <w:rFonts w:asciiTheme="minorHAnsi" w:eastAsia="Calibri" w:hAnsiTheme="minorHAnsi" w:cstheme="minorHAnsi"/>
          <w:b/>
          <w:highlight w:val="green"/>
          <w:u w:val="single"/>
        </w:rPr>
        <w:t>favourite</w:t>
      </w:r>
      <w:proofErr w:type="spellEnd"/>
      <w:r w:rsidRPr="00254E58">
        <w:rPr>
          <w:rFonts w:asciiTheme="minorHAnsi" w:eastAsia="Calibri" w:hAnsiTheme="minorHAnsi" w:cstheme="minorHAnsi"/>
          <w:b/>
          <w:u w:val="single"/>
        </w:rPr>
        <w:t xml:space="preserve"> things </w:t>
      </w:r>
      <w:r w:rsidRPr="0071177A">
        <w:rPr>
          <w:rFonts w:asciiTheme="minorHAnsi" w:eastAsia="Calibri" w:hAnsiTheme="minorHAnsi" w:cstheme="minorHAnsi"/>
          <w:b/>
          <w:highlight w:val="green"/>
          <w:u w:val="single"/>
        </w:rPr>
        <w:t>about philosophy conferences is flirting with</w:t>
      </w:r>
      <w:r w:rsidRPr="00254E58">
        <w:rPr>
          <w:rFonts w:asciiTheme="minorHAnsi" w:eastAsia="Calibri" w:hAnsiTheme="minorHAnsi" w:cstheme="minorHAnsi"/>
          <w:color w:val="3A4145"/>
          <w:sz w:val="10"/>
          <w:szCs w:val="10"/>
        </w:rPr>
        <w:t xml:space="preserve"> the </w:t>
      </w:r>
      <w:r w:rsidRPr="0071177A">
        <w:rPr>
          <w:rFonts w:asciiTheme="minorHAnsi" w:eastAsia="Calibri" w:hAnsiTheme="minorHAnsi" w:cstheme="minorHAnsi"/>
          <w:b/>
          <w:highlight w:val="green"/>
          <w:u w:val="single"/>
        </w:rPr>
        <w:t>female</w:t>
      </w:r>
      <w:r w:rsidRPr="00254E58">
        <w:rPr>
          <w:rFonts w:asciiTheme="minorHAnsi" w:eastAsia="Calibri" w:hAnsiTheme="minorHAnsi" w:cstheme="minorHAnsi"/>
          <w:color w:val="3A4145"/>
          <w:sz w:val="10"/>
          <w:szCs w:val="10"/>
        </w:rPr>
        <w:t xml:space="preserve"> graduate </w:t>
      </w:r>
      <w:r w:rsidRPr="0071177A">
        <w:rPr>
          <w:rFonts w:asciiTheme="minorHAnsi" w:eastAsia="Calibri" w:hAnsiTheme="minorHAnsi" w:cstheme="minorHAnsi"/>
          <w:b/>
          <w:highlight w:val="green"/>
          <w:u w:val="single"/>
        </w:rPr>
        <w:t>students</w:t>
      </w:r>
      <w:r w:rsidRPr="00254E58">
        <w:rPr>
          <w:rFonts w:asciiTheme="minorHAnsi" w:eastAsia="Calibri" w:hAnsiTheme="minorHAnsi" w:cstheme="minorHAnsi"/>
          <w:color w:val="3A4145"/>
          <w:sz w:val="10"/>
          <w:szCs w:val="10"/>
        </w:rPr>
        <w:t xml:space="preserve">. At the 2011 AAP, </w:t>
      </w:r>
      <w:r w:rsidRPr="0071177A">
        <w:rPr>
          <w:rFonts w:asciiTheme="minorHAnsi" w:eastAsia="Calibri" w:hAnsiTheme="minorHAnsi" w:cstheme="minorHAnsi"/>
          <w:b/>
          <w:highlight w:val="green"/>
          <w:u w:val="single"/>
        </w:rPr>
        <w:t>when I was a</w:t>
      </w:r>
      <w:r w:rsidRPr="00254E58">
        <w:rPr>
          <w:rFonts w:asciiTheme="minorHAnsi" w:eastAsia="Calibri" w:hAnsiTheme="minorHAnsi" w:cstheme="minorHAnsi"/>
          <w:color w:val="3A4145"/>
          <w:sz w:val="10"/>
          <w:szCs w:val="10"/>
        </w:rPr>
        <w:t xml:space="preserve"> PhD </w:t>
      </w:r>
      <w:r w:rsidRPr="0071177A">
        <w:rPr>
          <w:rFonts w:asciiTheme="minorHAnsi" w:eastAsia="Calibri" w:hAnsiTheme="minorHAnsi" w:cstheme="minorHAnsi"/>
          <w:b/>
          <w:highlight w:val="green"/>
          <w:u w:val="single"/>
        </w:rPr>
        <w:t>student, you groped my breast</w:t>
      </w:r>
      <w:r w:rsidRPr="0071177A">
        <w:rPr>
          <w:rFonts w:asciiTheme="minorHAnsi" w:eastAsia="Calibri" w:hAnsiTheme="minorHAnsi" w:cstheme="minorHAnsi"/>
          <w:b/>
          <w:highlight w:val="green"/>
        </w:rPr>
        <w:t>s</w:t>
      </w:r>
      <w:r w:rsidRPr="00254E58">
        <w:rPr>
          <w:rFonts w:asciiTheme="minorHAnsi" w:eastAsia="Calibri" w:hAnsiTheme="minorHAnsi" w:cstheme="minorHAnsi"/>
          <w:color w:val="3A4145"/>
          <w:sz w:val="10"/>
          <w:szCs w:val="10"/>
        </w:rPr>
        <w:t xml:space="preserve"> one night when we were out with a bunch of philosophers, </w:t>
      </w:r>
      <w:r w:rsidRPr="00254E58">
        <w:rPr>
          <w:rFonts w:asciiTheme="minorHAnsi" w:eastAsia="Calibri" w:hAnsiTheme="minorHAnsi" w:cstheme="minorHAnsi"/>
          <w:b/>
          <w:u w:val="single"/>
        </w:rPr>
        <w:t>then continued</w:t>
      </w:r>
      <w:r w:rsidRPr="00254E58">
        <w:rPr>
          <w:rFonts w:asciiTheme="minorHAnsi" w:eastAsia="Calibri" w:hAnsiTheme="minorHAnsi" w:cstheme="minorHAnsi"/>
          <w:color w:val="3A4145"/>
          <w:sz w:val="10"/>
          <w:szCs w:val="10"/>
        </w:rPr>
        <w:t xml:space="preserve"> to do so at least two more times </w:t>
      </w:r>
      <w:r w:rsidRPr="00254E58">
        <w:rPr>
          <w:rFonts w:asciiTheme="minorHAnsi" w:eastAsia="Calibri" w:hAnsiTheme="minorHAnsi" w:cstheme="minorHAnsi"/>
          <w:b/>
          <w:u w:val="single"/>
        </w:rPr>
        <w:t>after I extracted myself</w:t>
      </w:r>
      <w:r w:rsidRPr="00254E58">
        <w:rPr>
          <w:rFonts w:asciiTheme="minorHAnsi" w:eastAsia="Calibri" w:hAnsiTheme="minorHAnsi" w:cstheme="minorHAnsi"/>
          <w:color w:val="3A4145"/>
          <w:sz w:val="10"/>
          <w:szCs w:val="10"/>
        </w:rPr>
        <w:t xml:space="preserve"> and moved away. When I went to leave the bar, you got up to leave right away, so a friend walked me home because we both felt </w:t>
      </w:r>
      <w:r w:rsidRPr="0071177A">
        <w:rPr>
          <w:rFonts w:asciiTheme="minorHAnsi" w:eastAsia="Calibri" w:hAnsiTheme="minorHAnsi" w:cstheme="minorHAnsi"/>
          <w:b/>
          <w:highlight w:val="green"/>
          <w:u w:val="single"/>
        </w:rPr>
        <w:t>you were a threat</w:t>
      </w:r>
      <w:r w:rsidRPr="00254E58">
        <w:rPr>
          <w:rFonts w:asciiTheme="minorHAnsi" w:eastAsia="Calibri" w:hAnsiTheme="minorHAnsi" w:cstheme="minorHAnsi"/>
          <w:color w:val="3A4145"/>
          <w:sz w:val="10"/>
          <w:szCs w:val="10"/>
        </w:rPr>
        <w:t xml:space="preserve">. If I gave you the wrong idea, I’m not sure how, as we had met for the first time the night before, and we had discussed how I was going to find out whether the woman I liked was interested in women (and me). </w:t>
      </w:r>
    </w:p>
    <w:p w14:paraId="1458AF3D" w14:textId="77777777" w:rsidR="001E7A18" w:rsidRPr="00964425" w:rsidRDefault="001E7A18" w:rsidP="001E7A18">
      <w:pPr>
        <w:rPr>
          <w:sz w:val="44"/>
          <w:szCs w:val="44"/>
        </w:rPr>
      </w:pPr>
    </w:p>
    <w:p w14:paraId="1B27AF49" w14:textId="4C654D6E" w:rsidR="001E7A18" w:rsidRDefault="001E7A18" w:rsidP="001E7A18">
      <w:pPr>
        <w:rPr>
          <w:sz w:val="44"/>
          <w:szCs w:val="44"/>
        </w:rPr>
      </w:pPr>
    </w:p>
    <w:p w14:paraId="655864C1" w14:textId="77777777" w:rsidR="00665A02" w:rsidRPr="00964425" w:rsidRDefault="00665A02" w:rsidP="001E7A18">
      <w:pPr>
        <w:rPr>
          <w:sz w:val="44"/>
          <w:szCs w:val="44"/>
        </w:rPr>
      </w:pPr>
    </w:p>
    <w:p w14:paraId="707BE81D" w14:textId="0B1E1A41" w:rsidR="001E7A18" w:rsidRDefault="001E7A18" w:rsidP="001E7A18">
      <w:pPr>
        <w:rPr>
          <w:sz w:val="44"/>
          <w:szCs w:val="44"/>
        </w:rPr>
      </w:pPr>
    </w:p>
    <w:p w14:paraId="1CE1F6CC" w14:textId="23C5B904" w:rsidR="00665A02" w:rsidRDefault="00665A02" w:rsidP="001E7A18">
      <w:pPr>
        <w:rPr>
          <w:sz w:val="44"/>
          <w:szCs w:val="44"/>
        </w:rPr>
      </w:pPr>
    </w:p>
    <w:p w14:paraId="035C0862" w14:textId="77777777" w:rsidR="00665A02" w:rsidRPr="00865F12" w:rsidRDefault="00665A02" w:rsidP="00665A02">
      <w:pPr>
        <w:pStyle w:val="Heading4"/>
      </w:pPr>
      <w:r w:rsidRPr="00865F12">
        <w:t>[</w:t>
      </w: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7CBA3798" w14:textId="77777777" w:rsidR="00665A02" w:rsidRPr="008F63D0" w:rsidRDefault="00665A02" w:rsidP="00665A02">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w:t>
      </w:r>
      <w:proofErr w:type="gramStart"/>
      <w:r>
        <w:t>are scared of</w:t>
      </w:r>
      <w:proofErr w:type="gramEnd"/>
      <w:r>
        <w:t xml:space="preserve"> our bodily security to </w:t>
      </w:r>
      <w:r w:rsidRPr="003C2975">
        <w:rPr>
          <w:u w:val="single"/>
        </w:rPr>
        <w:t>debate in this round</w:t>
      </w:r>
      <w:r>
        <w:t>.</w:t>
      </w:r>
    </w:p>
    <w:p w14:paraId="0EF3B191" w14:textId="77777777" w:rsidR="00665A02" w:rsidRDefault="00665A02" w:rsidP="00665A02">
      <w:pPr>
        <w:pStyle w:val="Heading4"/>
      </w:pPr>
      <w:r>
        <w:t>[A] Util dehumanizes disability and the curing of secondary pity to increase the disabled’s “welfare”</w:t>
      </w:r>
    </w:p>
    <w:p w14:paraId="35EFB828" w14:textId="02A69EC8" w:rsidR="00665A02" w:rsidRDefault="00665A02" w:rsidP="00665A02">
      <w:pPr>
        <w:spacing w:after="0"/>
      </w:pPr>
      <w:r w:rsidRPr="00807ABF">
        <w:rPr>
          <w:rStyle w:val="Style13ptBold"/>
        </w:rPr>
        <w:t>Stein 01</w:t>
      </w:r>
      <w:r>
        <w:t xml:space="preserve"> </w:t>
      </w:r>
    </w:p>
    <w:p w14:paraId="65B3404D" w14:textId="383920A8" w:rsidR="00FC1A8F" w:rsidRDefault="00FC1A8F" w:rsidP="00FC1A8F">
      <w:r w:rsidRPr="0071177A">
        <w:rPr>
          <w:b/>
          <w:bCs/>
          <w:highlight w:val="green"/>
          <w:u w:val="single"/>
        </w:rPr>
        <w:t>If</w:t>
      </w:r>
      <w:r>
        <w:t xml:space="preserve"> </w:t>
      </w:r>
      <w:r w:rsidRPr="0071177A">
        <w:rPr>
          <w:b/>
          <w:bCs/>
          <w:highlight w:val="green"/>
          <w:u w:val="single"/>
        </w:rPr>
        <w:t>disabled have</w:t>
      </w:r>
      <w:r>
        <w:t xml:space="preserve"> </w:t>
      </w:r>
      <w:r w:rsidRPr="0071177A">
        <w:rPr>
          <w:b/>
          <w:bCs/>
          <w:highlight w:val="green"/>
          <w:u w:val="single"/>
        </w:rPr>
        <w:t>less welfare</w:t>
      </w:r>
      <w:r>
        <w:t xml:space="preserve"> </w:t>
      </w:r>
      <w:r w:rsidRPr="0071177A">
        <w:rPr>
          <w:highlight w:val="green"/>
          <w:u w:val="single"/>
        </w:rPr>
        <w:t>it seems</w:t>
      </w:r>
      <w:r>
        <w:t xml:space="preserve"> </w:t>
      </w:r>
      <w:r w:rsidRPr="0071177A">
        <w:rPr>
          <w:highlight w:val="green"/>
          <w:u w:val="single"/>
        </w:rPr>
        <w:t>the disabled benefit less from</w:t>
      </w:r>
      <w:r>
        <w:t xml:space="preserve"> </w:t>
      </w:r>
      <w:r w:rsidRPr="0071177A">
        <w:rPr>
          <w:highlight w:val="green"/>
          <w:u w:val="single"/>
        </w:rPr>
        <w:t>life</w:t>
      </w:r>
      <w:r>
        <w:t xml:space="preserve"> </w:t>
      </w:r>
      <w:proofErr w:type="spellStart"/>
      <w:r w:rsidRPr="0071177A">
        <w:rPr>
          <w:b/>
          <w:bCs/>
          <w:highlight w:val="green"/>
          <w:u w:val="single"/>
        </w:rPr>
        <w:t>Utili</w:t>
      </w:r>
      <w:proofErr w:type="spellEnd"/>
      <w:r>
        <w:t xml:space="preserve"> </w:t>
      </w:r>
      <w:r w:rsidRPr="0071177A">
        <w:rPr>
          <w:b/>
          <w:bCs/>
          <w:highlight w:val="green"/>
          <w:u w:val="single"/>
        </w:rPr>
        <w:t>would</w:t>
      </w:r>
      <w:r>
        <w:t xml:space="preserve"> </w:t>
      </w:r>
      <w:r w:rsidRPr="0071177A">
        <w:rPr>
          <w:b/>
          <w:bCs/>
          <w:highlight w:val="green"/>
          <w:u w:val="single"/>
        </w:rPr>
        <w:t>place</w:t>
      </w:r>
      <w:r>
        <w:t xml:space="preserve"> </w:t>
      </w:r>
      <w:r w:rsidRPr="0071177A">
        <w:rPr>
          <w:b/>
          <w:bCs/>
          <w:highlight w:val="green"/>
          <w:u w:val="single"/>
        </w:rPr>
        <w:t>lower value on disabled life</w:t>
      </w:r>
      <w:r>
        <w:t xml:space="preserve"> </w:t>
      </w:r>
      <w:r w:rsidRPr="0071177A">
        <w:rPr>
          <w:b/>
          <w:bCs/>
          <w:highlight w:val="green"/>
          <w:u w:val="single"/>
        </w:rPr>
        <w:t>proportional to the</w:t>
      </w:r>
      <w:r>
        <w:t xml:space="preserve"> </w:t>
      </w:r>
      <w:r w:rsidRPr="0071177A">
        <w:rPr>
          <w:b/>
          <w:bCs/>
          <w:highlight w:val="green"/>
          <w:u w:val="single"/>
        </w:rPr>
        <w:t>preference in</w:t>
      </w:r>
      <w:r>
        <w:t xml:space="preserve"> </w:t>
      </w:r>
      <w:r w:rsidRPr="0071177A">
        <w:rPr>
          <w:b/>
          <w:bCs/>
          <w:highlight w:val="green"/>
          <w:u w:val="single"/>
        </w:rPr>
        <w:t>distribution of resources</w:t>
      </w:r>
      <w:r>
        <w:t xml:space="preserve"> </w:t>
      </w:r>
      <w:r w:rsidRPr="0071177A">
        <w:rPr>
          <w:rStyle w:val="StyleUnderline"/>
          <w:bCs/>
          <w:highlight w:val="green"/>
        </w:rPr>
        <w:t>to cure a</w:t>
      </w:r>
      <w:r>
        <w:t xml:space="preserve"> </w:t>
      </w:r>
      <w:r w:rsidRPr="0071177A">
        <w:rPr>
          <w:rStyle w:val="StyleUnderline"/>
          <w:bCs/>
          <w:highlight w:val="green"/>
        </w:rPr>
        <w:t>disabled person</w:t>
      </w:r>
      <w:r w:rsidRPr="0071177A">
        <w:rPr>
          <w:rStyle w:val="StyleUnderline"/>
          <w:highlight w:val="green"/>
        </w:rPr>
        <w:t xml:space="preserve">, </w:t>
      </w:r>
      <w:r w:rsidRPr="0071177A">
        <w:rPr>
          <w:rStyle w:val="StyleUnderline"/>
          <w:bCs/>
          <w:highlight w:val="green"/>
        </w:rPr>
        <w:t>increasing</w:t>
      </w:r>
      <w:r>
        <w:t xml:space="preserve"> </w:t>
      </w:r>
      <w:r w:rsidRPr="0071177A">
        <w:rPr>
          <w:rStyle w:val="StyleUnderline"/>
          <w:bCs/>
          <w:highlight w:val="green"/>
        </w:rPr>
        <w:t>welfare</w:t>
      </w:r>
    </w:p>
    <w:p w14:paraId="5652BDDE" w14:textId="77777777" w:rsidR="00665A02" w:rsidRPr="00CA13A2" w:rsidRDefault="00665A02" w:rsidP="00665A02">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3F4AD340" w14:textId="77777777" w:rsidR="00665A02" w:rsidRPr="0019656B" w:rsidRDefault="00665A02" w:rsidP="00665A02">
      <w:pPr>
        <w:spacing w:after="0"/>
      </w:pPr>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230FAEB2" w14:textId="1ADF0CB0" w:rsidR="00FC1A8F" w:rsidRDefault="00FC1A8F" w:rsidP="00FC1A8F">
      <w:r w:rsidRPr="0071177A">
        <w:rPr>
          <w:rStyle w:val="Emphasis"/>
          <w:highlight w:val="green"/>
        </w:rPr>
        <w:t>utilitarianism</w:t>
      </w:r>
      <w:r>
        <w:t xml:space="preserve"> </w:t>
      </w:r>
      <w:r w:rsidRPr="0071177A">
        <w:rPr>
          <w:rStyle w:val="Emphasis"/>
          <w:highlight w:val="green"/>
        </w:rPr>
        <w:t>treats people</w:t>
      </w:r>
      <w:r>
        <w:rPr>
          <w:rStyle w:val="Emphasis"/>
          <w:highlight w:val="green"/>
        </w:rPr>
        <w:t xml:space="preserve"> </w:t>
      </w:r>
      <w:r w:rsidRPr="0071177A">
        <w:rPr>
          <w:rStyle w:val="Emphasis"/>
          <w:highlight w:val="green"/>
        </w:rPr>
        <w:t>on</w:t>
      </w:r>
      <w:r>
        <w:rPr>
          <w:rStyle w:val="Emphasis"/>
          <w:highlight w:val="green"/>
        </w:rPr>
        <w:t xml:space="preserve"> </w:t>
      </w:r>
      <w:r w:rsidRPr="0071177A">
        <w:rPr>
          <w:rStyle w:val="Emphasis"/>
          <w:highlight w:val="green"/>
        </w:rPr>
        <w:t>capacity for happiness</w:t>
      </w:r>
      <w:r>
        <w:t xml:space="preserve"> </w:t>
      </w:r>
      <w:r w:rsidRPr="0071177A">
        <w:rPr>
          <w:rStyle w:val="Emphasis"/>
          <w:highlight w:val="green"/>
        </w:rPr>
        <w:t>those who have no capacity</w:t>
      </w:r>
      <w:r>
        <w:rPr>
          <w:rStyle w:val="Emphasis"/>
          <w:highlight w:val="green"/>
        </w:rPr>
        <w:t xml:space="preserve"> </w:t>
      </w:r>
      <w:r w:rsidRPr="0071177A">
        <w:rPr>
          <w:rStyle w:val="Emphasis"/>
          <w:highlight w:val="green"/>
        </w:rPr>
        <w:t>wouldn’t count;</w:t>
      </w:r>
      <w:r>
        <w:rPr>
          <w:rStyle w:val="Emphasis"/>
          <w:highlight w:val="green"/>
        </w:rPr>
        <w:t xml:space="preserve"> </w:t>
      </w:r>
      <w:r w:rsidRPr="0071177A">
        <w:rPr>
          <w:rStyle w:val="Emphasis"/>
          <w:highlight w:val="green"/>
        </w:rPr>
        <w:t>we would be free to exploit them,</w:t>
      </w:r>
      <w:r>
        <w:rPr>
          <w:rStyle w:val="Emphasis"/>
          <w:highlight w:val="green"/>
        </w:rPr>
        <w:t xml:space="preserve"> </w:t>
      </w:r>
      <w:r w:rsidRPr="0071177A">
        <w:rPr>
          <w:rStyle w:val="Emphasis"/>
          <w:highlight w:val="green"/>
        </w:rPr>
        <w:t>treated unfairly are</w:t>
      </w:r>
      <w:r>
        <w:rPr>
          <w:rStyle w:val="Emphasis"/>
          <w:highlight w:val="green"/>
        </w:rPr>
        <w:t xml:space="preserve"> </w:t>
      </w:r>
      <w:r w:rsidRPr="0071177A">
        <w:rPr>
          <w:rStyle w:val="Emphasis"/>
          <w:highlight w:val="green"/>
        </w:rPr>
        <w:t>who are in</w:t>
      </w:r>
      <w:r>
        <w:rPr>
          <w:rStyle w:val="Emphasis"/>
          <w:highlight w:val="green"/>
        </w:rPr>
        <w:t xml:space="preserve"> </w:t>
      </w:r>
      <w:r w:rsidRPr="0071177A">
        <w:rPr>
          <w:rStyle w:val="Emphasis"/>
          <w:highlight w:val="green"/>
        </w:rPr>
        <w:t>permanent</w:t>
      </w:r>
      <w:r>
        <w:rPr>
          <w:rStyle w:val="Emphasis"/>
          <w:highlight w:val="green"/>
        </w:rPr>
        <w:t xml:space="preserve"> </w:t>
      </w:r>
      <w:r w:rsidRPr="0071177A">
        <w:rPr>
          <w:rStyle w:val="Emphasis"/>
          <w:highlight w:val="green"/>
        </w:rPr>
        <w:t>unhappiness.</w:t>
      </w:r>
      <w:r>
        <w:t xml:space="preserve"> </w:t>
      </w:r>
      <w:r w:rsidRPr="0071177A">
        <w:rPr>
          <w:rStyle w:val="Emphasis"/>
          <w:highlight w:val="green"/>
        </w:rPr>
        <w:t>util</w:t>
      </w:r>
      <w:r>
        <w:t xml:space="preserve"> </w:t>
      </w:r>
      <w:r w:rsidRPr="0071177A">
        <w:rPr>
          <w:rStyle w:val="Emphasis"/>
          <w:highlight w:val="green"/>
        </w:rPr>
        <w:t>system would</w:t>
      </w:r>
      <w:r>
        <w:t xml:space="preserve"> </w:t>
      </w:r>
      <w:r w:rsidRPr="0071177A">
        <w:rPr>
          <w:rStyle w:val="Emphasis"/>
          <w:highlight w:val="green"/>
        </w:rPr>
        <w:t>execute them</w:t>
      </w:r>
      <w:r>
        <w:t xml:space="preserve"> </w:t>
      </w:r>
      <w:r w:rsidRPr="0071177A">
        <w:rPr>
          <w:rStyle w:val="Emphasis"/>
          <w:highlight w:val="green"/>
        </w:rPr>
        <w:t>since</w:t>
      </w:r>
      <w:r>
        <w:t xml:space="preserve"> </w:t>
      </w:r>
      <w:r w:rsidRPr="0071177A">
        <w:rPr>
          <w:rStyle w:val="Emphasis"/>
          <w:highlight w:val="green"/>
        </w:rPr>
        <w:t>eliminating</w:t>
      </w:r>
      <w:r>
        <w:t xml:space="preserve"> </w:t>
      </w:r>
      <w:r w:rsidRPr="0071177A">
        <w:rPr>
          <w:rStyle w:val="Emphasis"/>
          <w:highlight w:val="green"/>
        </w:rPr>
        <w:t>would increase</w:t>
      </w:r>
      <w:r>
        <w:rPr>
          <w:rStyle w:val="Emphasis"/>
          <w:highlight w:val="green"/>
        </w:rPr>
        <w:t xml:space="preserve"> </w:t>
      </w:r>
      <w:r w:rsidRPr="0071177A">
        <w:rPr>
          <w:rStyle w:val="Emphasis"/>
          <w:highlight w:val="green"/>
        </w:rPr>
        <w:t>happiness</w:t>
      </w:r>
    </w:p>
    <w:p w14:paraId="0A81FCCF" w14:textId="77777777" w:rsidR="00665A02" w:rsidRPr="000E353F" w:rsidRDefault="00665A02" w:rsidP="00665A02">
      <w:pPr>
        <w:pStyle w:val="Heading4"/>
      </w:pPr>
      <w:r>
        <w:t xml:space="preserve">[1] </w:t>
      </w:r>
      <w:r w:rsidRPr="002B686A">
        <w:rPr>
          <w:highlight w:val="magenta"/>
        </w:rPr>
        <w:t>[subpoint]</w:t>
      </w:r>
      <w:r>
        <w:t xml:space="preserve"> and extinction – this is </w:t>
      </w:r>
      <w:r>
        <w:rPr>
          <w:u w:val="single"/>
        </w:rPr>
        <w:t>totally irrelevant</w:t>
      </w:r>
      <w:r>
        <w:t xml:space="preserve"> because we read a </w:t>
      </w:r>
      <w:r>
        <w:rPr>
          <w:u w:val="single"/>
        </w:rPr>
        <w:t>fiat K</w:t>
      </w:r>
      <w:r>
        <w:t xml:space="preserve"> which means you can’t weigh </w:t>
      </w:r>
      <w:r>
        <w:rPr>
          <w:u w:val="single"/>
        </w:rPr>
        <w:t>hypotheticals</w:t>
      </w:r>
      <w:r>
        <w:t xml:space="preserve"> BUT even if you intervene and let them.</w:t>
      </w:r>
    </w:p>
    <w:p w14:paraId="37CC34DE" w14:textId="77777777" w:rsidR="00665A02" w:rsidRPr="00D62314" w:rsidRDefault="00665A02" w:rsidP="00665A02">
      <w:pPr>
        <w:pStyle w:val="Heading4"/>
      </w:pPr>
      <w:r>
        <w:t xml:space="preserve">[2] </w:t>
      </w:r>
      <w:r w:rsidRPr="008829DC">
        <w:rPr>
          <w:u w:val="single"/>
        </w:rPr>
        <w:t>VTL</w:t>
      </w:r>
      <w:r w:rsidRPr="008829DC">
        <w:t xml:space="preserve"> is </w:t>
      </w:r>
      <w:proofErr w:type="spellStart"/>
      <w:r w:rsidRPr="008829DC">
        <w:t>non</w:t>
      </w:r>
      <w:proofErr w:type="spellEnd"/>
      <w:r w:rsidRPr="008829DC">
        <w:t xml:space="preserve"> unique for </w:t>
      </w:r>
      <w:r>
        <w:t>disabled folk</w:t>
      </w:r>
      <w:r w:rsidRPr="008829DC">
        <w:t xml:space="preserve"> who are </w:t>
      </w:r>
      <w:r w:rsidRPr="008829DC">
        <w:rPr>
          <w:u w:val="single"/>
        </w:rPr>
        <w:t>antagonism</w:t>
      </w:r>
      <w:r w:rsidRPr="008829DC">
        <w:t xml:space="preserve"> to civil society that produce </w:t>
      </w:r>
      <w:r>
        <w:rPr>
          <w:u w:val="single"/>
        </w:rPr>
        <w:t>able-</w:t>
      </w:r>
      <w:proofErr w:type="spellStart"/>
      <w:r>
        <w:rPr>
          <w:u w:val="single"/>
        </w:rPr>
        <w:t>bodiness</w:t>
      </w:r>
      <w:proofErr w:type="spellEnd"/>
      <w:r w:rsidRPr="008829DC">
        <w:t xml:space="preserve">. ONLY this </w:t>
      </w:r>
      <w:r w:rsidRPr="008829DC">
        <w:rPr>
          <w:u w:val="single"/>
        </w:rPr>
        <w:t>leap</w:t>
      </w:r>
      <w:r w:rsidRPr="008829DC">
        <w:t xml:space="preserve"> in the name of </w:t>
      </w:r>
      <w:r>
        <w:t xml:space="preserve">preventing future eradication </w:t>
      </w:r>
      <w:r w:rsidRPr="008829DC">
        <w:t xml:space="preserve">can risk clearing the grounds for future generations of </w:t>
      </w:r>
      <w:r>
        <w:rPr>
          <w:u w:val="single"/>
        </w:rPr>
        <w:t>disabled</w:t>
      </w:r>
      <w:r w:rsidRPr="008829DC">
        <w:rPr>
          <w:u w:val="single"/>
        </w:rPr>
        <w:t xml:space="preserve"> life</w:t>
      </w:r>
      <w:r w:rsidRPr="008829DC">
        <w:t xml:space="preserve"> their project is </w:t>
      </w:r>
      <w:r w:rsidRPr="008829DC">
        <w:rPr>
          <w:u w:val="single"/>
        </w:rPr>
        <w:t>parasitic</w:t>
      </w:r>
      <w:r w:rsidRPr="008829DC">
        <w:t xml:space="preserve"> because it furthers the occupation of </w:t>
      </w:r>
      <w:r>
        <w:t>abled bodies</w:t>
      </w:r>
      <w:r w:rsidRPr="008829DC">
        <w:t xml:space="preserve"> at the expense of </w:t>
      </w:r>
      <w:r>
        <w:t>disabled folk</w:t>
      </w:r>
      <w:r w:rsidRPr="008829DC">
        <w:t xml:space="preserve"> – that’s </w:t>
      </w:r>
      <w:proofErr w:type="spellStart"/>
      <w:r>
        <w:rPr>
          <w:u w:val="single"/>
        </w:rPr>
        <w:t>Mollow</w:t>
      </w:r>
      <w:proofErr w:type="spellEnd"/>
      <w:r w:rsidRPr="008829DC">
        <w:t xml:space="preserve">. </w:t>
      </w:r>
    </w:p>
    <w:p w14:paraId="3014EDCF" w14:textId="77777777" w:rsidR="00665A02" w:rsidRDefault="00665A02" w:rsidP="00665A02">
      <w:pPr>
        <w:pStyle w:val="Heading4"/>
      </w:pPr>
      <w:r>
        <w:t xml:space="preserve">[2] Justifying extinction first is an independent voter – </w:t>
      </w:r>
    </w:p>
    <w:p w14:paraId="2DF3EAC7" w14:textId="77777777" w:rsidR="00665A02" w:rsidRPr="00760CD3" w:rsidRDefault="00665A02" w:rsidP="00665A02">
      <w:pPr>
        <w:pStyle w:val="ListParagraph"/>
        <w:numPr>
          <w:ilvl w:val="0"/>
          <w:numId w:val="12"/>
        </w:numPr>
      </w:pPr>
      <w:r w:rsidRPr="00760CD3">
        <w:t xml:space="preserve">It justifies atrocities since it allows us to harm some for the benefit of others </w:t>
      </w:r>
    </w:p>
    <w:p w14:paraId="0182A033" w14:textId="77777777" w:rsidR="00665A02" w:rsidRPr="00D537F0" w:rsidRDefault="00665A02" w:rsidP="00665A02">
      <w:pPr>
        <w:pStyle w:val="ListParagraph"/>
        <w:numPr>
          <w:ilvl w:val="0"/>
          <w:numId w:val="12"/>
        </w:numPr>
        <w:spacing w:after="0"/>
      </w:pPr>
      <w:r w:rsidRPr="00760CD3">
        <w:t>Reject ethics based in preservation–it creates a survival-at-all-costs mentality that justifies violence and makes debate unsafe–comes first since safety is a prior question to people being in debate</w:t>
      </w:r>
      <w:r w:rsidRPr="00D537F0">
        <w:t xml:space="preserve">. </w:t>
      </w:r>
    </w:p>
    <w:p w14:paraId="0B487815" w14:textId="77777777" w:rsidR="00665A02" w:rsidRPr="00435059" w:rsidRDefault="00665A02" w:rsidP="00665A02">
      <w:pPr>
        <w:spacing w:after="0" w:line="240" w:lineRule="auto"/>
      </w:pPr>
      <w:r w:rsidRPr="00435059">
        <w:rPr>
          <w:rStyle w:val="Style13ptBold"/>
        </w:rPr>
        <w:t xml:space="preserve">Callahan 73 </w:t>
      </w:r>
      <w:r w:rsidRPr="00435059">
        <w:t>Daniel Callahan, Fellow at the Institute of Society and Ethics, 1973 The Tyranny of Survival, Pages 91-93) SJCP//JG</w:t>
      </w:r>
    </w:p>
    <w:p w14:paraId="214C4295" w14:textId="77777777" w:rsidR="00FC1A8F" w:rsidRDefault="00FC1A8F" w:rsidP="00FC1A8F">
      <w:r w:rsidRPr="0071177A">
        <w:rPr>
          <w:rStyle w:val="Emphasis"/>
          <w:highlight w:val="green"/>
          <w:lang w:eastAsia="zh-CN"/>
        </w:rPr>
        <w:t>In</w:t>
      </w:r>
    </w:p>
    <w:p w14:paraId="05A31504" w14:textId="77777777" w:rsidR="00FC1A8F" w:rsidRDefault="00FC1A8F" w:rsidP="00FC1A8F">
      <w:r w:rsidRPr="0071177A">
        <w:rPr>
          <w:rStyle w:val="Emphasis"/>
          <w:highlight w:val="green"/>
          <w:lang w:eastAsia="zh-CN"/>
        </w:rPr>
        <w:t>name of survival</w:t>
      </w:r>
    </w:p>
    <w:p w14:paraId="5C69E77C" w14:textId="77777777" w:rsidR="00FC1A8F" w:rsidRDefault="00FC1A8F" w:rsidP="00FC1A8F">
      <w:r w:rsidRPr="0071177A">
        <w:rPr>
          <w:rStyle w:val="Emphasis"/>
          <w:highlight w:val="green"/>
          <w:lang w:eastAsia="zh-CN"/>
        </w:rPr>
        <w:t>evils have been committed</w:t>
      </w:r>
    </w:p>
    <w:p w14:paraId="65E26041" w14:textId="77777777" w:rsidR="00FC1A8F" w:rsidRDefault="00FC1A8F" w:rsidP="00FC1A8F">
      <w:r w:rsidRPr="0071177A">
        <w:rPr>
          <w:rStyle w:val="Emphasis"/>
          <w:highlight w:val="green"/>
          <w:lang w:eastAsia="zh-CN"/>
        </w:rPr>
        <w:t>including</w:t>
      </w:r>
    </w:p>
    <w:p w14:paraId="38938025" w14:textId="77777777" w:rsidR="00FC1A8F" w:rsidRDefault="00FC1A8F" w:rsidP="00FC1A8F">
      <w:r w:rsidRPr="0071177A">
        <w:rPr>
          <w:rStyle w:val="Emphasis"/>
          <w:highlight w:val="green"/>
          <w:lang w:eastAsia="zh-CN"/>
        </w:rPr>
        <w:t>right to life.</w:t>
      </w:r>
    </w:p>
    <w:p w14:paraId="0DA7DFD0" w14:textId="77777777" w:rsidR="00FC1A8F" w:rsidRDefault="00FC1A8F" w:rsidP="00FC1A8F">
      <w:r w:rsidRPr="0071177A">
        <w:rPr>
          <w:rStyle w:val="Emphasis"/>
          <w:highlight w:val="green"/>
          <w:lang w:eastAsia="zh-CN"/>
        </w:rPr>
        <w:t>can justify acts</w:t>
      </w:r>
    </w:p>
    <w:p w14:paraId="7C41F644" w14:textId="77777777" w:rsidR="00FC1A8F" w:rsidRDefault="00FC1A8F" w:rsidP="00FC1A8F">
      <w:r w:rsidRPr="0071177A">
        <w:rPr>
          <w:rStyle w:val="Emphasis"/>
          <w:highlight w:val="green"/>
          <w:lang w:eastAsia="zh-CN"/>
        </w:rPr>
        <w:t>unjustifiable</w:t>
      </w:r>
    </w:p>
    <w:p w14:paraId="09918864" w14:textId="77777777" w:rsidR="00FC1A8F" w:rsidRDefault="00FC1A8F" w:rsidP="00FC1A8F">
      <w:r w:rsidRPr="0071177A">
        <w:rPr>
          <w:rStyle w:val="Emphasis"/>
          <w:highlight w:val="green"/>
          <w:lang w:eastAsia="zh-CN"/>
        </w:rPr>
        <w:t>survival of the Aryan race was</w:t>
      </w:r>
    </w:p>
    <w:p w14:paraId="2F2A1735" w14:textId="77777777" w:rsidR="00FC1A8F" w:rsidRDefault="00FC1A8F" w:rsidP="00FC1A8F">
      <w:r w:rsidRPr="0071177A">
        <w:rPr>
          <w:rStyle w:val="Emphasis"/>
          <w:highlight w:val="green"/>
          <w:lang w:eastAsia="zh-CN"/>
        </w:rPr>
        <w:t>Nazism</w:t>
      </w:r>
    </w:p>
    <w:p w14:paraId="7CC90C8A" w14:textId="77777777" w:rsidR="00FC1A8F" w:rsidRDefault="00FC1A8F" w:rsidP="00FC1A8F">
      <w:r w:rsidRPr="0071177A">
        <w:rPr>
          <w:rStyle w:val="Emphasis"/>
          <w:highlight w:val="green"/>
          <w:lang w:eastAsia="zh-CN"/>
        </w:rPr>
        <w:t xml:space="preserve">South Africa imposed </w:t>
      </w:r>
    </w:p>
    <w:p w14:paraId="47F3047E" w14:textId="77777777" w:rsidR="00FC1A8F" w:rsidRDefault="00FC1A8F" w:rsidP="00FC1A8F">
      <w:r w:rsidRPr="0071177A">
        <w:rPr>
          <w:rStyle w:val="Emphasis"/>
          <w:highlight w:val="green"/>
          <w:lang w:eastAsia="zh-CN"/>
        </w:rPr>
        <w:t>apartheid</w:t>
      </w:r>
    </w:p>
    <w:p w14:paraId="51002113" w14:textId="77777777" w:rsidR="00FC1A8F" w:rsidRDefault="00FC1A8F" w:rsidP="00FC1A8F">
      <w:r w:rsidRPr="0071177A">
        <w:rPr>
          <w:rStyle w:val="Emphasis"/>
          <w:highlight w:val="green"/>
          <w:lang w:eastAsia="zh-CN"/>
        </w:rPr>
        <w:t>survival requires</w:t>
      </w:r>
    </w:p>
    <w:p w14:paraId="0D01C4CD" w14:textId="77777777" w:rsidR="00FC1A8F" w:rsidRDefault="00FC1A8F" w:rsidP="00FC1A8F">
      <w:r w:rsidRPr="0071177A">
        <w:rPr>
          <w:rStyle w:val="Emphasis"/>
          <w:highlight w:val="green"/>
          <w:lang w:eastAsia="zh-CN"/>
        </w:rPr>
        <w:t>we overthrow</w:t>
      </w:r>
    </w:p>
    <w:p w14:paraId="17E7995C" w14:textId="77777777" w:rsidR="00FC1A8F" w:rsidRDefault="00FC1A8F" w:rsidP="00FC1A8F">
      <w:r w:rsidRPr="0071177A">
        <w:rPr>
          <w:rStyle w:val="Emphasis"/>
          <w:highlight w:val="green"/>
          <w:lang w:eastAsia="zh-CN"/>
        </w:rPr>
        <w:t>ethical</w:t>
      </w:r>
    </w:p>
    <w:p w14:paraId="2AF30A55" w14:textId="77777777" w:rsidR="00FC1A8F" w:rsidRDefault="00FC1A8F" w:rsidP="00FC1A8F">
      <w:r w:rsidRPr="0071177A">
        <w:rPr>
          <w:rStyle w:val="Emphasis"/>
          <w:highlight w:val="green"/>
          <w:lang w:eastAsia="zh-CN"/>
        </w:rPr>
        <w:t>system</w:t>
      </w:r>
    </w:p>
    <w:p w14:paraId="2E58F80D" w14:textId="77777777" w:rsidR="00665A02" w:rsidRPr="00865F12" w:rsidRDefault="00665A02" w:rsidP="00665A02">
      <w:pPr>
        <w:rPr>
          <w:rFonts w:asciiTheme="minorHAnsi" w:hAnsiTheme="minorHAnsi" w:cstheme="minorHAnsi"/>
        </w:rPr>
      </w:pPr>
    </w:p>
    <w:p w14:paraId="2630E803" w14:textId="77777777" w:rsidR="00665A02" w:rsidRPr="00833962" w:rsidRDefault="00665A02" w:rsidP="00665A02">
      <w:pPr>
        <w:pStyle w:val="Heading4"/>
        <w:spacing w:before="0"/>
        <w:rPr>
          <w:rFonts w:cs="Times New Roman"/>
        </w:rPr>
      </w:pPr>
      <w:r w:rsidRPr="00833962">
        <w:rPr>
          <w:rFonts w:cs="Calibri"/>
        </w:rPr>
        <w:t xml:space="preserve">Extinction outweighs sets the bar too low and </w:t>
      </w:r>
      <w:r>
        <w:rPr>
          <w:rFonts w:cs="Calibri"/>
        </w:rPr>
        <w:t>relate to lenient attitudes toward moral transgressions</w:t>
      </w:r>
    </w:p>
    <w:p w14:paraId="3D417409" w14:textId="60F4A4EF" w:rsidR="00665A02" w:rsidRPr="00833962" w:rsidRDefault="00665A02" w:rsidP="00665A02">
      <w:pPr>
        <w:spacing w:after="0"/>
      </w:pPr>
      <w:proofErr w:type="spellStart"/>
      <w:r w:rsidRPr="00833962">
        <w:rPr>
          <w:b/>
          <w:bCs/>
          <w:sz w:val="26"/>
          <w:szCs w:val="26"/>
        </w:rPr>
        <w:t>Kahane</w:t>
      </w:r>
      <w:proofErr w:type="spellEnd"/>
      <w:r w:rsidRPr="00833962">
        <w:rPr>
          <w:b/>
          <w:bCs/>
          <w:sz w:val="26"/>
          <w:szCs w:val="26"/>
        </w:rPr>
        <w:t xml:space="preserve"> et al 15</w:t>
      </w:r>
      <w:r w:rsidRPr="00833962">
        <w:t> </w:t>
      </w:r>
    </w:p>
    <w:p w14:paraId="5FDABBD2" w14:textId="7026EB3A" w:rsidR="00FC1A8F" w:rsidRDefault="00FC1A8F" w:rsidP="00FC1A8F">
      <w:r w:rsidRPr="0071177A">
        <w:rPr>
          <w:rStyle w:val="Emphasis"/>
          <w:highlight w:val="green"/>
        </w:rPr>
        <w:t>sacrificial dilemmas are merely one context in which util</w:t>
      </w:r>
      <w:r>
        <w:t xml:space="preserve"> </w:t>
      </w:r>
      <w:r w:rsidRPr="0071177A">
        <w:rPr>
          <w:rStyle w:val="Emphasis"/>
          <w:highlight w:val="green"/>
        </w:rPr>
        <w:t>conflict with</w:t>
      </w:r>
      <w:r>
        <w:t xml:space="preserve"> </w:t>
      </w:r>
      <w:r w:rsidRPr="0071177A">
        <w:rPr>
          <w:rStyle w:val="Emphasis"/>
          <w:highlight w:val="green"/>
        </w:rPr>
        <w:t>moral views</w:t>
      </w:r>
      <w:r>
        <w:t xml:space="preserve"> </w:t>
      </w:r>
      <w:r w:rsidRPr="0071177A">
        <w:rPr>
          <w:rStyle w:val="Emphasis"/>
          <w:highlight w:val="green"/>
        </w:rPr>
        <w:t>studies</w:t>
      </w:r>
      <w:r>
        <w:t xml:space="preserve"> </w:t>
      </w:r>
      <w:r w:rsidRPr="0071177A">
        <w:rPr>
          <w:rStyle w:val="Emphasis"/>
          <w:highlight w:val="green"/>
        </w:rPr>
        <w:t>tested this</w:t>
      </w:r>
      <w:r>
        <w:t xml:space="preserve"> </w:t>
      </w:r>
      <w:r w:rsidRPr="0071177A">
        <w:rPr>
          <w:rStyle w:val="Emphasis"/>
          <w:highlight w:val="green"/>
        </w:rPr>
        <w:t>by investigating the relation</w:t>
      </w:r>
      <w:r>
        <w:t xml:space="preserve"> </w:t>
      </w:r>
      <w:r w:rsidRPr="0071177A">
        <w:rPr>
          <w:rStyle w:val="Emphasis"/>
          <w:highlight w:val="green"/>
        </w:rPr>
        <w:t>between</w:t>
      </w:r>
      <w:r>
        <w:t xml:space="preserve"> </w:t>
      </w:r>
      <w:r w:rsidRPr="0071177A">
        <w:rPr>
          <w:rStyle w:val="Emphasis"/>
          <w:highlight w:val="green"/>
        </w:rPr>
        <w:t>util</w:t>
      </w:r>
      <w:r>
        <w:t xml:space="preserve"> </w:t>
      </w:r>
      <w:r w:rsidRPr="0071177A">
        <w:rPr>
          <w:rStyle w:val="Emphasis"/>
          <w:highlight w:val="green"/>
        </w:rPr>
        <w:t>and</w:t>
      </w:r>
      <w:r>
        <w:rPr>
          <w:rStyle w:val="Emphasis"/>
          <w:highlight w:val="green"/>
        </w:rPr>
        <w:t xml:space="preserve"> </w:t>
      </w:r>
      <w:r w:rsidRPr="0071177A">
        <w:rPr>
          <w:rStyle w:val="Emphasis"/>
          <w:highlight w:val="green"/>
        </w:rPr>
        <w:t>genuine</w:t>
      </w:r>
      <w:r>
        <w:t xml:space="preserve"> </w:t>
      </w:r>
      <w:r w:rsidRPr="0071177A">
        <w:rPr>
          <w:rStyle w:val="Emphasis"/>
          <w:highlight w:val="green"/>
        </w:rPr>
        <w:t>concern for the greater good</w:t>
      </w:r>
      <w:r>
        <w:t xml:space="preserve"> </w:t>
      </w:r>
      <w:r w:rsidRPr="0071177A">
        <w:rPr>
          <w:rStyle w:val="Emphasis"/>
          <w:highlight w:val="green"/>
        </w:rPr>
        <w:t>tendency to endorse the</w:t>
      </w:r>
      <w:r>
        <w:t xml:space="preserve"> </w:t>
      </w:r>
      <w:r w:rsidRPr="0071177A">
        <w:rPr>
          <w:rStyle w:val="Emphasis"/>
          <w:highlight w:val="green"/>
        </w:rPr>
        <w:t>sacrifice of one</w:t>
      </w:r>
      <w:r>
        <w:rPr>
          <w:rStyle w:val="Emphasis"/>
          <w:highlight w:val="green"/>
        </w:rPr>
        <w:t xml:space="preserve"> </w:t>
      </w:r>
      <w:r w:rsidRPr="0071177A">
        <w:rPr>
          <w:rStyle w:val="Emphasis"/>
          <w:highlight w:val="green"/>
        </w:rPr>
        <w:t>to save a greater number was not (or</w:t>
      </w:r>
      <w:r>
        <w:t xml:space="preserve"> </w:t>
      </w:r>
      <w:r w:rsidRPr="0071177A">
        <w:rPr>
          <w:rStyle w:val="Emphasis"/>
          <w:highlight w:val="green"/>
        </w:rPr>
        <w:t>negatively) associated</w:t>
      </w:r>
      <w:r>
        <w:t xml:space="preserve"> </w:t>
      </w:r>
      <w:r w:rsidRPr="0071177A">
        <w:rPr>
          <w:rStyle w:val="Emphasis"/>
          <w:highlight w:val="green"/>
        </w:rPr>
        <w:t>concern</w:t>
      </w:r>
      <w:r>
        <w:t xml:space="preserve"> </w:t>
      </w:r>
      <w:r w:rsidRPr="0071177A">
        <w:rPr>
          <w:rStyle w:val="Emphasis"/>
          <w:highlight w:val="green"/>
        </w:rPr>
        <w:t>responses designated as ‘utilitarian’</w:t>
      </w:r>
      <w:r>
        <w:t xml:space="preserve"> </w:t>
      </w:r>
      <w:r w:rsidRPr="0071177A">
        <w:rPr>
          <w:rStyle w:val="Emphasis"/>
          <w:highlight w:val="green"/>
        </w:rPr>
        <w:t>were strongly associated with</w:t>
      </w:r>
      <w:r>
        <w:t xml:space="preserve"> </w:t>
      </w:r>
      <w:r w:rsidRPr="0071177A">
        <w:rPr>
          <w:rStyle w:val="Emphasis"/>
          <w:highlight w:val="green"/>
        </w:rPr>
        <w:t>egoism</w:t>
      </w:r>
      <w:r>
        <w:t xml:space="preserve"> </w:t>
      </w:r>
      <w:r w:rsidRPr="0071177A">
        <w:rPr>
          <w:rStyle w:val="Emphasis"/>
          <w:highlight w:val="green"/>
        </w:rPr>
        <w:t>and</w:t>
      </w:r>
      <w:r>
        <w:rPr>
          <w:rStyle w:val="Emphasis"/>
          <w:highlight w:val="green"/>
        </w:rPr>
        <w:t xml:space="preserve"> </w:t>
      </w:r>
      <w:r w:rsidRPr="0071177A">
        <w:rPr>
          <w:rStyle w:val="Emphasis"/>
          <w:highlight w:val="green"/>
        </w:rPr>
        <w:t>lenient attitude toward</w:t>
      </w:r>
      <w:r>
        <w:rPr>
          <w:rStyle w:val="Emphasis"/>
          <w:highlight w:val="green"/>
        </w:rPr>
        <w:t xml:space="preserve"> </w:t>
      </w:r>
      <w:r w:rsidRPr="0071177A">
        <w:rPr>
          <w:rStyle w:val="Emphasis"/>
          <w:highlight w:val="green"/>
        </w:rPr>
        <w:t>moral transgressions</w:t>
      </w:r>
      <w:r>
        <w:t xml:space="preserve"> </w:t>
      </w:r>
      <w:r w:rsidRPr="0071177A">
        <w:rPr>
          <w:rStyle w:val="Emphasis"/>
          <w:highlight w:val="green"/>
        </w:rPr>
        <w:t>opposed to the</w:t>
      </w:r>
      <w:r>
        <w:t xml:space="preserve"> </w:t>
      </w:r>
      <w:r w:rsidRPr="0071177A">
        <w:rPr>
          <w:rStyle w:val="Emphasis"/>
          <w:highlight w:val="green"/>
        </w:rPr>
        <w:t>heart of util</w:t>
      </w:r>
    </w:p>
    <w:p w14:paraId="02189BBE" w14:textId="2F4491CB" w:rsidR="00665A02" w:rsidRDefault="00665A02" w:rsidP="00665A02">
      <w:pPr>
        <w:rPr>
          <w:rFonts w:asciiTheme="minorHAnsi" w:hAnsiTheme="minorHAnsi" w:cstheme="minorHAnsi"/>
        </w:rPr>
      </w:pPr>
    </w:p>
    <w:p w14:paraId="7499F115" w14:textId="50C2B8C0" w:rsidR="00665A02" w:rsidRDefault="00665A02" w:rsidP="00665A02">
      <w:pPr>
        <w:rPr>
          <w:rFonts w:asciiTheme="minorHAnsi" w:hAnsiTheme="minorHAnsi" w:cstheme="minorHAnsi"/>
        </w:rPr>
      </w:pPr>
    </w:p>
    <w:p w14:paraId="1A65A438" w14:textId="77777777" w:rsidR="00665A02" w:rsidRPr="00865F12" w:rsidRDefault="00665A02" w:rsidP="00665A02">
      <w:pPr>
        <w:pStyle w:val="Heading3"/>
        <w:spacing w:before="0" w:line="240" w:lineRule="auto"/>
        <w:rPr>
          <w:rFonts w:asciiTheme="minorHAnsi" w:hAnsiTheme="minorHAnsi" w:cstheme="minorHAnsi"/>
        </w:rPr>
      </w:pPr>
      <w:r>
        <w:rPr>
          <w:rFonts w:asciiTheme="minorHAnsi" w:eastAsia="Calibri" w:hAnsiTheme="minorHAnsi" w:cstheme="minorHAnsi"/>
        </w:rPr>
        <w:t>AT:</w:t>
      </w:r>
      <w:r w:rsidRPr="00865F12">
        <w:rPr>
          <w:rFonts w:asciiTheme="minorHAnsi" w:eastAsia="Calibri" w:hAnsiTheme="minorHAnsi" w:cstheme="minorHAnsi"/>
        </w:rPr>
        <w:t xml:space="preserve"> Actor Spec</w:t>
      </w:r>
    </w:p>
    <w:p w14:paraId="4859B58F" w14:textId="77777777" w:rsidR="00665A02" w:rsidRDefault="00665A02" w:rsidP="00665A02">
      <w:pPr>
        <w:pStyle w:val="Heading4"/>
      </w:pPr>
      <w:r>
        <w:t xml:space="preserve">[1] Is ought fallacy – just because </w:t>
      </w:r>
      <w:r>
        <w:rPr>
          <w:u w:val="single"/>
        </w:rPr>
        <w:t>policies</w:t>
      </w:r>
      <w:r>
        <w:t xml:space="preserve"> use it doesn’t mean they </w:t>
      </w:r>
      <w:r>
        <w:rPr>
          <w:u w:val="single"/>
        </w:rPr>
        <w:t>should</w:t>
      </w:r>
      <w:r>
        <w:t xml:space="preserve"> – it’s not </w:t>
      </w:r>
      <w:r>
        <w:rPr>
          <w:u w:val="single"/>
        </w:rPr>
        <w:t>unfeasible</w:t>
      </w:r>
      <w:r>
        <w:t xml:space="preserve"> to K politics one can demand </w:t>
      </w:r>
      <w:r>
        <w:rPr>
          <w:u w:val="single"/>
        </w:rPr>
        <w:t>radical change</w:t>
      </w:r>
      <w:r>
        <w:t xml:space="preserve"> through </w:t>
      </w:r>
      <w:r>
        <w:rPr>
          <w:u w:val="single"/>
        </w:rPr>
        <w:t>infiltrating politics</w:t>
      </w:r>
      <w:r>
        <w:t xml:space="preserve">. </w:t>
      </w:r>
    </w:p>
    <w:p w14:paraId="34971826" w14:textId="77777777" w:rsidR="00665A02" w:rsidRPr="00D62314" w:rsidRDefault="00665A02" w:rsidP="00665A02">
      <w:pPr>
        <w:pStyle w:val="Heading4"/>
      </w:pPr>
      <w:r>
        <w:t xml:space="preserve">[2] That’s a link – </w:t>
      </w:r>
    </w:p>
    <w:p w14:paraId="59367CFC" w14:textId="77777777" w:rsidR="00665A02" w:rsidRPr="00865F12" w:rsidRDefault="00665A02" w:rsidP="00665A02">
      <w:pPr>
        <w:rPr>
          <w:rFonts w:asciiTheme="minorHAnsi" w:hAnsiTheme="minorHAnsi" w:cstheme="minorHAnsi"/>
        </w:rPr>
      </w:pPr>
    </w:p>
    <w:p w14:paraId="0A229028" w14:textId="77777777" w:rsidR="00665A02" w:rsidRPr="00865F12" w:rsidRDefault="00665A02" w:rsidP="00665A02">
      <w:pPr>
        <w:pStyle w:val="Heading3"/>
        <w:spacing w:before="0" w:line="240" w:lineRule="auto"/>
        <w:rPr>
          <w:rFonts w:asciiTheme="minorHAnsi" w:eastAsia="Calibri" w:hAnsiTheme="minorHAnsi" w:cstheme="minorHAnsi"/>
          <w:sz w:val="44"/>
          <w:szCs w:val="44"/>
        </w:rPr>
      </w:pPr>
      <w:r>
        <w:rPr>
          <w:rFonts w:asciiTheme="minorHAnsi" w:hAnsiTheme="minorHAnsi" w:cstheme="minorHAnsi"/>
        </w:rPr>
        <w:t>TJFs – O/V</w:t>
      </w:r>
    </w:p>
    <w:p w14:paraId="6B010500" w14:textId="77777777" w:rsidR="00665A02" w:rsidRPr="00865F12" w:rsidRDefault="00665A02" w:rsidP="00665A02">
      <w:pPr>
        <w:pStyle w:val="Heading4"/>
        <w:rPr>
          <w:rFonts w:asciiTheme="minorHAnsi" w:hAnsiTheme="minorHAnsi" w:cstheme="minorHAnsi"/>
        </w:rPr>
      </w:pPr>
      <w:r w:rsidRPr="00865F12">
        <w:rPr>
          <w:rFonts w:asciiTheme="minorHAnsi" w:hAnsiTheme="minorHAnsi" w:cstheme="minorHAnsi"/>
        </w:rPr>
        <w:t xml:space="preserve">[1] TJFs are a voting issue – they kill all </w:t>
      </w:r>
      <w:proofErr w:type="spellStart"/>
      <w:r w:rsidRPr="00865F12">
        <w:rPr>
          <w:rFonts w:asciiTheme="minorHAnsi" w:hAnsiTheme="minorHAnsi" w:cstheme="minorHAnsi"/>
        </w:rPr>
        <w:t>phil</w:t>
      </w:r>
      <w:proofErr w:type="spellEnd"/>
      <w:r w:rsidRPr="00865F12">
        <w:rPr>
          <w:rFonts w:asciiTheme="minorHAnsi" w:hAnsiTheme="minorHAnsi" w:cstheme="minorHAnsi"/>
        </w:rPr>
        <w:t xml:space="preserve"> education because people don’t have to explain why your </w:t>
      </w:r>
      <w:proofErr w:type="spellStart"/>
      <w:r w:rsidRPr="00865F12">
        <w:rPr>
          <w:rFonts w:asciiTheme="minorHAnsi" w:hAnsiTheme="minorHAnsi" w:cstheme="minorHAnsi"/>
        </w:rPr>
        <w:t>fwk</w:t>
      </w:r>
      <w:proofErr w:type="spellEnd"/>
      <w:r w:rsidRPr="00865F12">
        <w:rPr>
          <w:rFonts w:asciiTheme="minorHAnsi" w:hAnsiTheme="minorHAnsi" w:cstheme="minorHAnsi"/>
        </w:rPr>
        <w:t xml:space="preserve"> is good. Phil ed o/w since its unique to LD and most specific to the context of us as LD debaters.</w:t>
      </w:r>
    </w:p>
    <w:p w14:paraId="2129D33A" w14:textId="77777777" w:rsidR="00665A02" w:rsidRPr="00865F12" w:rsidRDefault="00665A02" w:rsidP="00665A02">
      <w:pPr>
        <w:pStyle w:val="Heading4"/>
        <w:rPr>
          <w:rFonts w:asciiTheme="minorHAnsi" w:hAnsiTheme="minorHAnsi" w:cstheme="minorHAnsi"/>
        </w:rPr>
      </w:pPr>
      <w:r w:rsidRPr="00865F12">
        <w:rPr>
          <w:rFonts w:asciiTheme="minorHAnsi" w:hAnsiTheme="minorHAnsi" w:cstheme="minorHAnsi"/>
        </w:rPr>
        <w:t xml:space="preserve">[2] Jurisdiction – if we prove your framework is incoherent its illogical for the judges to vote on it. </w:t>
      </w:r>
    </w:p>
    <w:p w14:paraId="73579E2D" w14:textId="77777777" w:rsidR="00665A02" w:rsidRDefault="00665A02" w:rsidP="001E7A18">
      <w:pPr>
        <w:rPr>
          <w:sz w:val="44"/>
          <w:szCs w:val="44"/>
        </w:rPr>
      </w:pPr>
    </w:p>
    <w:p w14:paraId="5ADDCFA6" w14:textId="77777777" w:rsidR="00051E63" w:rsidRPr="002E2E24" w:rsidRDefault="00051E63" w:rsidP="00051E63">
      <w:pPr>
        <w:pStyle w:val="Heading4"/>
        <w:rPr>
          <w:rFonts w:asciiTheme="minorHAnsi" w:hAnsiTheme="minorHAnsi" w:cstheme="minorHAnsi"/>
        </w:rPr>
      </w:pPr>
      <w:r w:rsidRPr="002E2E24">
        <w:rPr>
          <w:rFonts w:asciiTheme="minorHAnsi" w:hAnsiTheme="minorHAnsi" w:cstheme="minorHAnsi"/>
        </w:rPr>
        <w:t xml:space="preserve">Maintaining US hegemony makes war with China inevitable – rising military and economic capabilities, regional rivalries, alliances, will escalate to great power war – Multipolarity from US </w:t>
      </w:r>
      <w:proofErr w:type="spellStart"/>
      <w:r w:rsidRPr="002E2E24">
        <w:rPr>
          <w:rFonts w:asciiTheme="minorHAnsi" w:hAnsiTheme="minorHAnsi" w:cstheme="minorHAnsi"/>
        </w:rPr>
        <w:t>hege</w:t>
      </w:r>
      <w:proofErr w:type="spellEnd"/>
      <w:r w:rsidRPr="002E2E24">
        <w:rPr>
          <w:rFonts w:asciiTheme="minorHAnsi" w:hAnsiTheme="minorHAnsi" w:cstheme="minorHAnsi"/>
        </w:rPr>
        <w:t xml:space="preserve"> decline preserves some influence while allowing cooperation with China over mutual interest such as economic growth, international security and non-proliferation that ensure peace</w:t>
      </w:r>
    </w:p>
    <w:p w14:paraId="0A74087F" w14:textId="6F31D128" w:rsidR="00051E63" w:rsidRPr="002E2E24" w:rsidRDefault="00051E63" w:rsidP="00051E63">
      <w:pPr>
        <w:rPr>
          <w:rStyle w:val="Style13ptBold"/>
          <w:rFonts w:asciiTheme="minorHAnsi" w:hAnsiTheme="minorHAnsi" w:cstheme="minorHAnsi"/>
        </w:rPr>
      </w:pPr>
      <w:proofErr w:type="spellStart"/>
      <w:r w:rsidRPr="002E2E24">
        <w:rPr>
          <w:rStyle w:val="Style13ptBold"/>
          <w:rFonts w:asciiTheme="minorHAnsi" w:hAnsiTheme="minorHAnsi" w:cstheme="minorHAnsi"/>
        </w:rPr>
        <w:t>Keay</w:t>
      </w:r>
      <w:proofErr w:type="spellEnd"/>
      <w:r w:rsidRPr="002E2E24">
        <w:rPr>
          <w:rStyle w:val="Style13ptBold"/>
          <w:rFonts w:asciiTheme="minorHAnsi" w:hAnsiTheme="minorHAnsi" w:cstheme="minorHAnsi"/>
        </w:rPr>
        <w:t xml:space="preserve"> 18</w:t>
      </w:r>
      <w:r w:rsidRPr="002E2E24">
        <w:rPr>
          <w:rFonts w:asciiTheme="minorHAnsi" w:hAnsiTheme="minorHAnsi" w:cstheme="minorHAnsi"/>
        </w:rPr>
        <w:t xml:space="preserve"> </w:t>
      </w:r>
    </w:p>
    <w:p w14:paraId="7D0F0C17" w14:textId="3E564FDE" w:rsidR="00E443F1" w:rsidRDefault="00E443F1" w:rsidP="00E443F1">
      <w:r w:rsidRPr="002E2E24">
        <w:rPr>
          <w:rStyle w:val="StyleUnderline"/>
          <w:rFonts w:asciiTheme="minorHAnsi" w:hAnsiTheme="minorHAnsi" w:cstheme="minorHAnsi"/>
          <w:highlight w:val="green"/>
        </w:rPr>
        <w:t>China is America’s chief competitor</w:t>
      </w:r>
      <w:r>
        <w:t xml:space="preserve"> </w:t>
      </w:r>
      <w:r w:rsidRPr="002E2E24">
        <w:rPr>
          <w:rStyle w:val="StyleUnderline"/>
          <w:rFonts w:asciiTheme="minorHAnsi" w:hAnsiTheme="minorHAnsi" w:cstheme="minorHAnsi"/>
          <w:highlight w:val="green"/>
        </w:rPr>
        <w:t>the growth of a rising power’s capabilities relative to those of a ruling power greatly increases the probability of war</w:t>
      </w:r>
      <w:r>
        <w:t xml:space="preserve"> </w:t>
      </w:r>
      <w:r w:rsidRPr="002E2E24">
        <w:rPr>
          <w:rStyle w:val="StyleUnderline"/>
          <w:rFonts w:asciiTheme="minorHAnsi" w:hAnsiTheme="minorHAnsi" w:cstheme="minorHAnsi"/>
          <w:highlight w:val="green"/>
        </w:rPr>
        <w:t>Trump</w:t>
      </w:r>
      <w:r>
        <w:t xml:space="preserve"> </w:t>
      </w:r>
      <w:r w:rsidRPr="002E2E24">
        <w:rPr>
          <w:rStyle w:val="StyleUnderline"/>
          <w:rFonts w:asciiTheme="minorHAnsi" w:hAnsiTheme="minorHAnsi" w:cstheme="minorHAnsi"/>
          <w:highlight w:val="green"/>
        </w:rPr>
        <w:t>engage</w:t>
      </w:r>
      <w:r>
        <w:t xml:space="preserve"> </w:t>
      </w:r>
      <w:r w:rsidRPr="002E2E24">
        <w:rPr>
          <w:rStyle w:val="StyleUnderline"/>
          <w:rFonts w:asciiTheme="minorHAnsi" w:hAnsiTheme="minorHAnsi" w:cstheme="minorHAnsi"/>
          <w:highlight w:val="green"/>
        </w:rPr>
        <w:t>in “a geopolitical competition between free and repressive visions of world order</w:t>
      </w:r>
      <w:r>
        <w:t xml:space="preserve"> </w:t>
      </w:r>
      <w:r w:rsidRPr="002E2E24">
        <w:rPr>
          <w:rStyle w:val="StyleUnderline"/>
          <w:rFonts w:asciiTheme="minorHAnsi" w:hAnsiTheme="minorHAnsi" w:cstheme="minorHAnsi"/>
          <w:highlight w:val="green"/>
        </w:rPr>
        <w:t>alliance commitments</w:t>
      </w:r>
      <w:r>
        <w:t xml:space="preserve"> </w:t>
      </w:r>
      <w:r w:rsidRPr="002E2E24">
        <w:rPr>
          <w:rStyle w:val="StyleUnderline"/>
          <w:rFonts w:asciiTheme="minorHAnsi" w:hAnsiTheme="minorHAnsi" w:cstheme="minorHAnsi"/>
          <w:highlight w:val="green"/>
        </w:rPr>
        <w:t>further intensify its rivalry with Beijing</w:t>
      </w:r>
      <w:r>
        <w:t xml:space="preserve"> </w:t>
      </w:r>
      <w:r w:rsidRPr="002E2E24">
        <w:rPr>
          <w:rStyle w:val="StyleUnderline"/>
          <w:rFonts w:asciiTheme="minorHAnsi" w:hAnsiTheme="minorHAnsi" w:cstheme="minorHAnsi"/>
          <w:highlight w:val="green"/>
        </w:rPr>
        <w:t>America</w:t>
      </w:r>
      <w:r>
        <w:t xml:space="preserve"> </w:t>
      </w:r>
      <w:r w:rsidRPr="002E2E24">
        <w:rPr>
          <w:rStyle w:val="StyleUnderline"/>
          <w:rFonts w:asciiTheme="minorHAnsi" w:hAnsiTheme="minorHAnsi" w:cstheme="minorHAnsi"/>
          <w:highlight w:val="green"/>
        </w:rPr>
        <w:t>appears to be suffering from</w:t>
      </w:r>
      <w:r>
        <w:t xml:space="preserve"> </w:t>
      </w:r>
      <w:r w:rsidRPr="002E2E24">
        <w:rPr>
          <w:rStyle w:val="StyleUnderline"/>
          <w:rFonts w:asciiTheme="minorHAnsi" w:hAnsiTheme="minorHAnsi" w:cstheme="minorHAnsi"/>
          <w:highlight w:val="green"/>
        </w:rPr>
        <w:t>ruling power syndrome</w:t>
      </w:r>
      <w:r>
        <w:t xml:space="preserve"> </w:t>
      </w:r>
      <w:r w:rsidRPr="002E2E24">
        <w:rPr>
          <w:rStyle w:val="StyleUnderline"/>
          <w:rFonts w:asciiTheme="minorHAnsi" w:hAnsiTheme="minorHAnsi" w:cstheme="minorHAnsi"/>
          <w:highlight w:val="green"/>
        </w:rPr>
        <w:t>Rigid alliance structures also magnify the risks of great power conflict</w:t>
      </w:r>
      <w:r>
        <w:t xml:space="preserve"> </w:t>
      </w:r>
      <w:r w:rsidRPr="002E2E24">
        <w:rPr>
          <w:rStyle w:val="Emphasis"/>
          <w:rFonts w:asciiTheme="minorHAnsi" w:hAnsiTheme="minorHAnsi" w:cstheme="minorHAnsi"/>
          <w:highlight w:val="green"/>
        </w:rPr>
        <w:t>The US must cease to aspire to global hegemony</w:t>
      </w:r>
      <w:r>
        <w:t xml:space="preserve"> </w:t>
      </w:r>
      <w:r w:rsidRPr="002E2E24">
        <w:rPr>
          <w:rStyle w:val="Emphasis"/>
          <w:rFonts w:asciiTheme="minorHAnsi" w:hAnsiTheme="minorHAnsi" w:cstheme="minorHAnsi"/>
          <w:highlight w:val="green"/>
        </w:rPr>
        <w:t>Washington should ultimately be prepared to cede ascendancy in East Asia to Beijing</w:t>
      </w:r>
      <w:r>
        <w:t xml:space="preserve"> </w:t>
      </w:r>
      <w:r w:rsidRPr="002E2E24">
        <w:rPr>
          <w:rStyle w:val="Emphasis"/>
          <w:rFonts w:asciiTheme="minorHAnsi" w:hAnsiTheme="minorHAnsi" w:cstheme="minorHAnsi"/>
          <w:highlight w:val="green"/>
        </w:rPr>
        <w:t>Not only would the US avoid war with China, it would be better placed to secure Beijing’s cooperation over numerous issues of mutual interest, chiefly economic growth, international security and nuclear non-proliferation</w:t>
      </w:r>
    </w:p>
    <w:p w14:paraId="02EE0A05" w14:textId="77777777" w:rsidR="00051E63" w:rsidRPr="002E2E24" w:rsidRDefault="00051E63" w:rsidP="00051E63">
      <w:pPr>
        <w:pStyle w:val="Heading4"/>
        <w:rPr>
          <w:rFonts w:asciiTheme="minorHAnsi" w:hAnsiTheme="minorHAnsi" w:cstheme="minorHAnsi"/>
          <w:lang w:val="pt-BR"/>
        </w:rPr>
      </w:pPr>
      <w:proofErr w:type="spellStart"/>
      <w:r w:rsidRPr="002E2E24">
        <w:rPr>
          <w:rFonts w:asciiTheme="minorHAnsi" w:hAnsiTheme="minorHAnsi" w:cstheme="minorHAnsi"/>
          <w:lang w:val="pt-BR"/>
        </w:rPr>
        <w:t>Unipolarity</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is</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responsible</w:t>
      </w:r>
      <w:proofErr w:type="spellEnd"/>
      <w:r w:rsidRPr="002E2E24">
        <w:rPr>
          <w:rFonts w:asciiTheme="minorHAnsi" w:hAnsiTheme="minorHAnsi" w:cstheme="minorHAnsi"/>
          <w:lang w:val="pt-BR"/>
        </w:rPr>
        <w:t xml:space="preserve"> for global </w:t>
      </w:r>
      <w:proofErr w:type="spellStart"/>
      <w:r w:rsidRPr="002E2E24">
        <w:rPr>
          <w:rFonts w:asciiTheme="minorHAnsi" w:hAnsiTheme="minorHAnsi" w:cstheme="minorHAnsi"/>
          <w:lang w:val="pt-BR"/>
        </w:rPr>
        <w:t>terrorism</w:t>
      </w:r>
      <w:proofErr w:type="spellEnd"/>
      <w:r w:rsidRPr="002E2E24">
        <w:rPr>
          <w:rFonts w:asciiTheme="minorHAnsi" w:hAnsiTheme="minorHAnsi" w:cstheme="minorHAnsi"/>
          <w:lang w:val="pt-BR"/>
        </w:rPr>
        <w:t xml:space="preserve"> – </w:t>
      </w:r>
      <w:proofErr w:type="spellStart"/>
      <w:r w:rsidRPr="002E2E24">
        <w:rPr>
          <w:rFonts w:asciiTheme="minorHAnsi" w:hAnsiTheme="minorHAnsi" w:cstheme="minorHAnsi"/>
          <w:lang w:val="pt-BR"/>
        </w:rPr>
        <w:t>those</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continuted</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assymmetric</w:t>
      </w:r>
      <w:proofErr w:type="spellEnd"/>
      <w:r w:rsidRPr="002E2E24">
        <w:rPr>
          <w:rFonts w:asciiTheme="minorHAnsi" w:hAnsiTheme="minorHAnsi" w:cstheme="minorHAnsi"/>
          <w:lang w:val="pt-BR"/>
        </w:rPr>
        <w:t xml:space="preserve"> responses </w:t>
      </w:r>
      <w:proofErr w:type="spellStart"/>
      <w:r w:rsidRPr="002E2E24">
        <w:rPr>
          <w:rFonts w:asciiTheme="minorHAnsi" w:hAnsiTheme="minorHAnsi" w:cstheme="minorHAnsi"/>
          <w:lang w:val="pt-BR"/>
        </w:rPr>
        <w:t>make</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hegemony</w:t>
      </w:r>
      <w:proofErr w:type="spellEnd"/>
      <w:r w:rsidRPr="002E2E24">
        <w:rPr>
          <w:rFonts w:asciiTheme="minorHAnsi" w:hAnsiTheme="minorHAnsi" w:cstheme="minorHAnsi"/>
          <w:lang w:val="pt-BR"/>
        </w:rPr>
        <w:t xml:space="preserve"> </w:t>
      </w:r>
      <w:proofErr w:type="spellStart"/>
      <w:r w:rsidRPr="002E2E24">
        <w:rPr>
          <w:rFonts w:asciiTheme="minorHAnsi" w:hAnsiTheme="minorHAnsi" w:cstheme="minorHAnsi"/>
          <w:lang w:val="pt-BR"/>
        </w:rPr>
        <w:t>unsustainalbe</w:t>
      </w:r>
      <w:proofErr w:type="spellEnd"/>
    </w:p>
    <w:p w14:paraId="01031F56" w14:textId="77777777" w:rsidR="00051E63" w:rsidRPr="002E2E24" w:rsidRDefault="00051E63" w:rsidP="00051E63">
      <w:pPr>
        <w:spacing w:after="0"/>
        <w:rPr>
          <w:rFonts w:asciiTheme="minorHAnsi" w:hAnsiTheme="minorHAnsi" w:cstheme="minorHAnsi"/>
        </w:rPr>
      </w:pPr>
      <w:proofErr w:type="spellStart"/>
      <w:r w:rsidRPr="002E2E24">
        <w:rPr>
          <w:rFonts w:asciiTheme="minorHAnsi" w:hAnsiTheme="minorHAnsi" w:cstheme="minorHAnsi"/>
          <w:b/>
          <w:bCs/>
        </w:rPr>
        <w:t>Ibrahimi</w:t>
      </w:r>
      <w:proofErr w:type="spellEnd"/>
      <w:r w:rsidRPr="002E2E24">
        <w:rPr>
          <w:rFonts w:asciiTheme="minorHAnsi" w:hAnsiTheme="minorHAnsi" w:cstheme="minorHAnsi"/>
          <w:b/>
          <w:bCs/>
        </w:rPr>
        <w:t xml:space="preserve"> 18</w:t>
      </w:r>
      <w:r w:rsidRPr="002E2E24">
        <w:rPr>
          <w:rFonts w:asciiTheme="minorHAnsi" w:hAnsiTheme="minorHAnsi" w:cstheme="minorHAnsi"/>
        </w:rPr>
        <w:t xml:space="preserve"> a researcher and instructor of political science. </w:t>
      </w:r>
      <w:proofErr w:type="spellStart"/>
      <w:r w:rsidRPr="002E2E24">
        <w:rPr>
          <w:rFonts w:asciiTheme="minorHAnsi" w:hAnsiTheme="minorHAnsi" w:cstheme="minorHAnsi"/>
        </w:rPr>
        <w:t>Ibrahimi</w:t>
      </w:r>
      <w:proofErr w:type="spellEnd"/>
      <w:r w:rsidRPr="002E2E24">
        <w:rPr>
          <w:rFonts w:asciiTheme="minorHAnsi" w:hAnsiTheme="minorHAnsi" w:cstheme="minorHAnsi"/>
        </w:rPr>
        <w:t xml:space="preserve"> received his PhD from Carleton University. His research interests include international relations, international security, terrorism, conflict Analysis, political development in the Middles East and South Asia, and Afghanistan. His articles have appeared in Small Wars and Insurgencies, Behavioral Sciences of Terrorism and Political Aggression, Dynamics of Asymmetric Conflict, and elsewhere. (2/19/18; S. </w:t>
      </w:r>
      <w:proofErr w:type="spellStart"/>
      <w:r w:rsidRPr="002E2E24">
        <w:rPr>
          <w:rFonts w:asciiTheme="minorHAnsi" w:hAnsiTheme="minorHAnsi" w:cstheme="minorHAnsi"/>
        </w:rPr>
        <w:t>Yaqub</w:t>
      </w:r>
      <w:proofErr w:type="spellEnd"/>
      <w:r w:rsidRPr="002E2E24">
        <w:rPr>
          <w:rFonts w:asciiTheme="minorHAnsi" w:hAnsiTheme="minorHAnsi" w:cstheme="minorHAnsi"/>
        </w:rPr>
        <w:t xml:space="preserve"> </w:t>
      </w:r>
      <w:proofErr w:type="spellStart"/>
      <w:r w:rsidRPr="002E2E24">
        <w:rPr>
          <w:rFonts w:asciiTheme="minorHAnsi" w:hAnsiTheme="minorHAnsi" w:cstheme="minorHAnsi"/>
        </w:rPr>
        <w:t>Ibrahimi</w:t>
      </w:r>
      <w:proofErr w:type="spellEnd"/>
      <w:r w:rsidRPr="002E2E24">
        <w:rPr>
          <w:rFonts w:asciiTheme="minorHAnsi" w:hAnsiTheme="minorHAnsi" w:cstheme="minorHAnsi"/>
        </w:rPr>
        <w:t xml:space="preserve">; “Unipolar politics and global peace: a structural explanation of the globalizing jihad”; </w:t>
      </w:r>
      <w:proofErr w:type="spellStart"/>
      <w:r w:rsidRPr="002E2E24">
        <w:rPr>
          <w:rFonts w:asciiTheme="minorHAnsi" w:hAnsiTheme="minorHAnsi" w:cstheme="minorHAnsi"/>
        </w:rPr>
        <w:t>taylor</w:t>
      </w:r>
      <w:proofErr w:type="spellEnd"/>
      <w:r w:rsidRPr="002E2E24">
        <w:rPr>
          <w:rFonts w:asciiTheme="minorHAnsi" w:hAnsiTheme="minorHAnsi" w:cstheme="minorHAnsi"/>
        </w:rPr>
        <w:t xml:space="preserve"> and </w:t>
      </w:r>
      <w:proofErr w:type="spellStart"/>
      <w:r w:rsidRPr="002E2E24">
        <w:rPr>
          <w:rFonts w:asciiTheme="minorHAnsi" w:hAnsiTheme="minorHAnsi" w:cstheme="minorHAnsi"/>
        </w:rPr>
        <w:t>francis</w:t>
      </w:r>
      <w:proofErr w:type="spellEnd"/>
      <w:r w:rsidRPr="002E2E24">
        <w:rPr>
          <w:rFonts w:asciiTheme="minorHAnsi" w:hAnsiTheme="minorHAnsi" w:cstheme="minorHAnsi"/>
        </w:rPr>
        <w:t xml:space="preserve"> https://www.tandfonline.com/doi/pdf/10.1080/17467586.2018.1428763?needAccess=true)</w:t>
      </w:r>
    </w:p>
    <w:p w14:paraId="6ED3E6AD" w14:textId="77777777" w:rsidR="00E443F1" w:rsidRDefault="00E443F1" w:rsidP="00E443F1">
      <w:r w:rsidRPr="002E2E24">
        <w:rPr>
          <w:rStyle w:val="Emphasis"/>
          <w:rFonts w:asciiTheme="minorHAnsi" w:hAnsiTheme="minorHAnsi" w:cstheme="minorHAnsi"/>
          <w:highlight w:val="yellow"/>
        </w:rPr>
        <w:t>. Unipolarity</w:t>
      </w:r>
    </w:p>
    <w:p w14:paraId="52456C37" w14:textId="77777777" w:rsidR="00E443F1" w:rsidRDefault="00E443F1" w:rsidP="00E443F1">
      <w:r w:rsidRPr="002E2E24">
        <w:rPr>
          <w:rStyle w:val="Emphasis"/>
          <w:rFonts w:asciiTheme="minorHAnsi" w:hAnsiTheme="minorHAnsi" w:cstheme="minorHAnsi"/>
          <w:highlight w:val="yellow"/>
        </w:rPr>
        <w:t>has generated conflict-producing mechanisms</w:t>
      </w:r>
    </w:p>
    <w:p w14:paraId="4C554D13" w14:textId="77777777" w:rsidR="00E443F1" w:rsidRDefault="00E443F1" w:rsidP="00E443F1">
      <w:r w:rsidRPr="002E2E24">
        <w:rPr>
          <w:rStyle w:val="Emphasis"/>
          <w:rFonts w:asciiTheme="minorHAnsi" w:hAnsiTheme="minorHAnsi" w:cstheme="minorHAnsi"/>
          <w:highlight w:val="yellow"/>
        </w:rPr>
        <w:t>unipolarity transformed Islamist-oriented terrorism from domestic to global</w:t>
      </w:r>
    </w:p>
    <w:p w14:paraId="7F7ABC99" w14:textId="77777777" w:rsidR="00E443F1" w:rsidRDefault="00E443F1" w:rsidP="00E443F1">
      <w:r w:rsidRPr="002E2E24">
        <w:rPr>
          <w:rStyle w:val="Emphasis"/>
          <w:rFonts w:asciiTheme="minorHAnsi" w:hAnsiTheme="minorHAnsi" w:cstheme="minorHAnsi"/>
          <w:highlight w:val="yellow"/>
        </w:rPr>
        <w:t>the U</w:t>
      </w:r>
    </w:p>
    <w:p w14:paraId="22A22C99" w14:textId="77777777" w:rsidR="00E443F1" w:rsidRDefault="00E443F1" w:rsidP="00E443F1">
      <w:r w:rsidRPr="002E2E24">
        <w:rPr>
          <w:rStyle w:val="Emphasis"/>
          <w:rFonts w:asciiTheme="minorHAnsi" w:hAnsiTheme="minorHAnsi" w:cstheme="minorHAnsi"/>
          <w:highlight w:val="yellow"/>
        </w:rPr>
        <w:t>S</w:t>
      </w:r>
    </w:p>
    <w:p w14:paraId="4295BC87" w14:textId="77777777" w:rsidR="00E443F1" w:rsidRDefault="00E443F1" w:rsidP="00E443F1">
      <w:r w:rsidRPr="002E2E24">
        <w:rPr>
          <w:rStyle w:val="Emphasis"/>
          <w:rFonts w:asciiTheme="minorHAnsi" w:hAnsiTheme="minorHAnsi" w:cstheme="minorHAnsi"/>
          <w:highlight w:val="yellow"/>
        </w:rPr>
        <w:t>unipolar policies in Muslim regions transformed the traditional near-enemy-centric narrative of jihad into a far-enemy-centric ideology</w:t>
      </w:r>
    </w:p>
    <w:p w14:paraId="056E63CF" w14:textId="77777777" w:rsidR="00E443F1" w:rsidRDefault="00E443F1" w:rsidP="00E443F1">
      <w:r w:rsidRPr="002E2E24">
        <w:rPr>
          <w:rStyle w:val="Emphasis"/>
          <w:rFonts w:asciiTheme="minorHAnsi" w:hAnsiTheme="minorHAnsi" w:cstheme="minorHAnsi"/>
          <w:highlight w:val="yellow"/>
        </w:rPr>
        <w:t>US interventionism, due to the absence of a challenging great power</w:t>
      </w:r>
    </w:p>
    <w:p w14:paraId="76F7AABA" w14:textId="77777777" w:rsidR="00E443F1" w:rsidRDefault="00E443F1" w:rsidP="00E443F1">
      <w:r w:rsidRPr="002E2E24">
        <w:rPr>
          <w:rStyle w:val="Emphasis"/>
          <w:rFonts w:asciiTheme="minorHAnsi" w:hAnsiTheme="minorHAnsi" w:cstheme="minorHAnsi"/>
          <w:highlight w:val="yellow"/>
        </w:rPr>
        <w:t>would engage the US in asymmetric warfare with nonstate actors that</w:t>
      </w:r>
    </w:p>
    <w:p w14:paraId="165D9A0F" w14:textId="77777777" w:rsidR="00E443F1" w:rsidRDefault="00E443F1" w:rsidP="00E443F1">
      <w:r w:rsidRPr="002E2E24">
        <w:rPr>
          <w:rStyle w:val="Emphasis"/>
          <w:rFonts w:asciiTheme="minorHAnsi" w:hAnsiTheme="minorHAnsi" w:cstheme="minorHAnsi"/>
          <w:highlight w:val="yellow"/>
        </w:rPr>
        <w:t>disrupt</w:t>
      </w:r>
    </w:p>
    <w:p w14:paraId="1FEBE7ED" w14:textId="77777777" w:rsidR="00E443F1" w:rsidRDefault="00E443F1" w:rsidP="00E443F1">
      <w:r w:rsidRPr="002E2E24">
        <w:rPr>
          <w:rStyle w:val="Emphasis"/>
          <w:rFonts w:asciiTheme="minorHAnsi" w:hAnsiTheme="minorHAnsi" w:cstheme="minorHAnsi"/>
          <w:highlight w:val="yellow"/>
        </w:rPr>
        <w:t>hegemony through insurgency, terrorism, and other forms of violence</w:t>
      </w:r>
    </w:p>
    <w:p w14:paraId="3E4C4872" w14:textId="77777777" w:rsidR="00051E63" w:rsidRPr="00CD3B07" w:rsidRDefault="00051E63" w:rsidP="00051E63">
      <w:pPr>
        <w:pStyle w:val="Heading4"/>
        <w:rPr>
          <w:rFonts w:cs="Calibri"/>
        </w:rPr>
      </w:pPr>
      <w:r>
        <w:rPr>
          <w:rFonts w:cs="Calibri"/>
        </w:rPr>
        <w:t>Attempting to sustain unipolarity in an already-multipolar world causes great power war.</w:t>
      </w:r>
    </w:p>
    <w:p w14:paraId="0F840F8A" w14:textId="76FF2D92" w:rsidR="00051E63" w:rsidRPr="00CD3B07" w:rsidRDefault="00051E63" w:rsidP="00051E63">
      <w:r w:rsidRPr="00CD3B07">
        <w:rPr>
          <w:rStyle w:val="Style13ptBold"/>
        </w:rPr>
        <w:t xml:space="preserve">Pillar </w:t>
      </w:r>
      <w:r>
        <w:rPr>
          <w:rStyle w:val="Style13ptBold"/>
        </w:rPr>
        <w:t>’18</w:t>
      </w:r>
      <w:r w:rsidRPr="00CD3B07">
        <w:t xml:space="preserve"> </w:t>
      </w:r>
      <w:r w:rsidRPr="00CD3B07">
        <w:rPr>
          <w:sz w:val="16"/>
          <w:szCs w:val="16"/>
        </w:rPr>
        <w:t>(</w:t>
      </w:r>
    </w:p>
    <w:p w14:paraId="1ABC70E7" w14:textId="77777777" w:rsidR="00E443F1" w:rsidRDefault="00E443F1" w:rsidP="00E443F1">
      <w:r w:rsidRPr="00051E63">
        <w:rPr>
          <w:rStyle w:val="StyleUnderline"/>
          <w:color w:val="000000" w:themeColor="text1"/>
          <w:highlight w:val="green"/>
        </w:rPr>
        <w:t>maintenance of</w:t>
      </w:r>
    </w:p>
    <w:p w14:paraId="4A441A7F" w14:textId="77777777" w:rsidR="00E443F1" w:rsidRDefault="00E443F1" w:rsidP="00E443F1">
      <w:r w:rsidRPr="00051E63">
        <w:rPr>
          <w:rStyle w:val="StyleUnderline"/>
          <w:color w:val="000000" w:themeColor="text1"/>
          <w:highlight w:val="green"/>
        </w:rPr>
        <w:t>superiority</w:t>
      </w:r>
    </w:p>
    <w:p w14:paraId="31B9460A" w14:textId="77777777" w:rsidR="00E443F1" w:rsidRDefault="00E443F1" w:rsidP="00E443F1">
      <w:r w:rsidRPr="00051E63">
        <w:rPr>
          <w:rStyle w:val="Emphasis"/>
          <w:color w:val="000000" w:themeColor="text1"/>
          <w:highlight w:val="green"/>
        </w:rPr>
        <w:t>disregard</w:t>
      </w:r>
    </w:p>
    <w:p w14:paraId="2BC0C78C" w14:textId="77777777" w:rsidR="00E443F1" w:rsidRDefault="00E443F1" w:rsidP="00E443F1">
      <w:r w:rsidRPr="00051E63">
        <w:rPr>
          <w:rStyle w:val="Emphasis"/>
          <w:color w:val="000000" w:themeColor="text1"/>
          <w:highlight w:val="green"/>
        </w:rPr>
        <w:t>how other</w:t>
      </w:r>
    </w:p>
    <w:p w14:paraId="1DB41E81" w14:textId="77777777" w:rsidR="00E443F1" w:rsidRDefault="00E443F1" w:rsidP="00E443F1">
      <w:r w:rsidRPr="00051E63">
        <w:rPr>
          <w:rStyle w:val="Emphasis"/>
          <w:color w:val="000000" w:themeColor="text1"/>
          <w:highlight w:val="green"/>
        </w:rPr>
        <w:t>respond assertively</w:t>
      </w:r>
    </w:p>
    <w:p w14:paraId="2202E9C5" w14:textId="77777777" w:rsidR="00E443F1" w:rsidRDefault="00E443F1" w:rsidP="00E443F1">
      <w:r w:rsidRPr="00051E63">
        <w:rPr>
          <w:rStyle w:val="StyleUnderline"/>
          <w:color w:val="000000" w:themeColor="text1"/>
          <w:szCs w:val="22"/>
          <w:highlight w:val="green"/>
        </w:rPr>
        <w:t>the</w:t>
      </w:r>
      <w:r w:rsidRPr="00051E63">
        <w:rPr>
          <w:rStyle w:val="StyleUnderline"/>
          <w:color w:val="000000" w:themeColor="text1"/>
          <w:highlight w:val="green"/>
        </w:rPr>
        <w:t xml:space="preserve"> </w:t>
      </w:r>
      <w:r w:rsidRPr="00051E63">
        <w:rPr>
          <w:rStyle w:val="Emphasis"/>
          <w:color w:val="000000" w:themeColor="text1"/>
          <w:highlight w:val="green"/>
        </w:rPr>
        <w:t>security dilemma</w:t>
      </w:r>
      <w:r w:rsidRPr="00051E63">
        <w:rPr>
          <w:rStyle w:val="StyleUnderline"/>
          <w:color w:val="000000" w:themeColor="text1"/>
          <w:highlight w:val="green"/>
        </w:rPr>
        <w:t>, in which</w:t>
      </w:r>
    </w:p>
    <w:p w14:paraId="64CEF92A" w14:textId="77777777" w:rsidR="00E443F1" w:rsidRDefault="00E443F1" w:rsidP="00E443F1">
      <w:r w:rsidRPr="00051E63">
        <w:rPr>
          <w:rStyle w:val="StyleUnderline"/>
          <w:color w:val="000000" w:themeColor="text1"/>
          <w:highlight w:val="green"/>
        </w:rPr>
        <w:t>one</w:t>
      </w:r>
    </w:p>
    <w:p w14:paraId="7339AED9" w14:textId="77777777" w:rsidR="00E443F1" w:rsidRDefault="00E443F1" w:rsidP="00E443F1">
      <w:r w:rsidRPr="00051E63">
        <w:rPr>
          <w:rStyle w:val="Emphasis"/>
          <w:color w:val="000000" w:themeColor="text1"/>
          <w:highlight w:val="green"/>
        </w:rPr>
        <w:t>perceives as offensive</w:t>
      </w:r>
    </w:p>
    <w:p w14:paraId="06F5BEEF" w14:textId="77777777" w:rsidR="00E443F1" w:rsidRDefault="00E443F1" w:rsidP="00E443F1">
      <w:r w:rsidRPr="00051E63">
        <w:rPr>
          <w:rStyle w:val="StyleUnderline"/>
          <w:color w:val="000000" w:themeColor="text1"/>
          <w:highlight w:val="green"/>
        </w:rPr>
        <w:t>and</w:t>
      </w:r>
    </w:p>
    <w:p w14:paraId="1CAA934B" w14:textId="77777777" w:rsidR="00E443F1" w:rsidRDefault="00E443F1" w:rsidP="00E443F1">
      <w:r w:rsidRPr="00051E63">
        <w:rPr>
          <w:rStyle w:val="Emphasis"/>
          <w:color w:val="000000" w:themeColor="text1"/>
          <w:highlight w:val="green"/>
        </w:rPr>
        <w:t>respond</w:t>
      </w:r>
    </w:p>
    <w:p w14:paraId="56E16E20" w14:textId="77777777" w:rsidR="00E443F1" w:rsidRDefault="00E443F1" w:rsidP="00E443F1">
      <w:r w:rsidRPr="00051E63">
        <w:rPr>
          <w:rStyle w:val="StyleUnderline"/>
          <w:color w:val="000000" w:themeColor="text1"/>
          <w:highlight w:val="green"/>
        </w:rPr>
        <w:t>This</w:t>
      </w:r>
    </w:p>
    <w:p w14:paraId="214A9F36" w14:textId="77777777" w:rsidR="00E443F1" w:rsidRDefault="00E443F1" w:rsidP="00E443F1">
      <w:r w:rsidRPr="00051E63">
        <w:rPr>
          <w:rStyle w:val="StyleUnderline"/>
          <w:color w:val="000000" w:themeColor="text1"/>
          <w:highlight w:val="green"/>
        </w:rPr>
        <w:t>is</w:t>
      </w:r>
    </w:p>
    <w:p w14:paraId="46CAAF70" w14:textId="77777777" w:rsidR="00E443F1" w:rsidRDefault="00E443F1" w:rsidP="00E443F1">
      <w:r w:rsidRPr="00051E63">
        <w:rPr>
          <w:rStyle w:val="Emphasis"/>
          <w:color w:val="000000" w:themeColor="text1"/>
          <w:highlight w:val="green"/>
        </w:rPr>
        <w:t>applicable to</w:t>
      </w:r>
    </w:p>
    <w:p w14:paraId="68B926D7" w14:textId="77777777" w:rsidR="00E443F1" w:rsidRDefault="00E443F1" w:rsidP="00E443F1">
      <w:r w:rsidRPr="00051E63">
        <w:rPr>
          <w:rStyle w:val="Emphasis"/>
          <w:color w:val="000000" w:themeColor="text1"/>
          <w:highlight w:val="green"/>
        </w:rPr>
        <w:t>hard power</w:t>
      </w:r>
    </w:p>
    <w:p w14:paraId="2213E711" w14:textId="77777777" w:rsidR="00E443F1" w:rsidRDefault="00E443F1" w:rsidP="00E443F1">
      <w:r w:rsidRPr="00051E63">
        <w:rPr>
          <w:rStyle w:val="StyleUnderline"/>
          <w:color w:val="000000" w:themeColor="text1"/>
          <w:highlight w:val="green"/>
        </w:rPr>
        <w:t>Security dilemmas</w:t>
      </w:r>
    </w:p>
    <w:p w14:paraId="70942C4C" w14:textId="77777777" w:rsidR="00E443F1" w:rsidRDefault="00E443F1" w:rsidP="00E443F1">
      <w:r w:rsidRPr="00051E63">
        <w:rPr>
          <w:rStyle w:val="StyleUnderline"/>
          <w:color w:val="000000" w:themeColor="text1"/>
          <w:highlight w:val="green"/>
        </w:rPr>
        <w:t>arise</w:t>
      </w:r>
    </w:p>
    <w:p w14:paraId="7F74577E" w14:textId="77777777" w:rsidR="00E443F1" w:rsidRDefault="00E443F1" w:rsidP="00E443F1">
      <w:r w:rsidRPr="00051E63">
        <w:rPr>
          <w:rStyle w:val="StyleUnderline"/>
          <w:color w:val="000000" w:themeColor="text1"/>
          <w:highlight w:val="green"/>
        </w:rPr>
        <w:t xml:space="preserve">vis-à-vis </w:t>
      </w:r>
      <w:r w:rsidRPr="00051E63">
        <w:rPr>
          <w:rStyle w:val="Emphasis"/>
          <w:color w:val="000000" w:themeColor="text1"/>
          <w:highlight w:val="green"/>
        </w:rPr>
        <w:t>Russia</w:t>
      </w:r>
      <w:r w:rsidRPr="00051E63">
        <w:rPr>
          <w:rStyle w:val="StyleUnderline"/>
          <w:color w:val="000000" w:themeColor="text1"/>
          <w:highlight w:val="green"/>
        </w:rPr>
        <w:t xml:space="preserve"> and </w:t>
      </w:r>
      <w:r w:rsidRPr="00051E63">
        <w:rPr>
          <w:rStyle w:val="Emphasis"/>
          <w:color w:val="000000" w:themeColor="text1"/>
          <w:highlight w:val="green"/>
        </w:rPr>
        <w:t>China</w:t>
      </w:r>
    </w:p>
    <w:p w14:paraId="2D4D6E97" w14:textId="77777777" w:rsidR="00E443F1" w:rsidRDefault="00E443F1" w:rsidP="00E443F1">
      <w:r w:rsidRPr="00051E63">
        <w:rPr>
          <w:rStyle w:val="StyleUnderline"/>
          <w:color w:val="000000" w:themeColor="text1"/>
          <w:highlight w:val="green"/>
        </w:rPr>
        <w:t>Putin’s show-and-tell was</w:t>
      </w:r>
    </w:p>
    <w:p w14:paraId="0E986D67" w14:textId="77777777" w:rsidR="00E443F1" w:rsidRDefault="00E443F1" w:rsidP="00E443F1">
      <w:r w:rsidRPr="00051E63">
        <w:rPr>
          <w:rStyle w:val="StyleUnderline"/>
          <w:color w:val="000000" w:themeColor="text1"/>
          <w:highlight w:val="green"/>
        </w:rPr>
        <w:t>developing</w:t>
      </w:r>
    </w:p>
    <w:p w14:paraId="08A9B408" w14:textId="77777777" w:rsidR="00E443F1" w:rsidRDefault="00E443F1" w:rsidP="00E443F1">
      <w:r w:rsidRPr="00051E63">
        <w:rPr>
          <w:rStyle w:val="Emphasis"/>
          <w:color w:val="000000" w:themeColor="text1"/>
          <w:highlight w:val="green"/>
        </w:rPr>
        <w:t>advanced</w:t>
      </w:r>
    </w:p>
    <w:p w14:paraId="716C3F71" w14:textId="77777777" w:rsidR="00E443F1" w:rsidRDefault="00E443F1" w:rsidP="00E443F1">
      <w:r w:rsidRPr="00051E63">
        <w:rPr>
          <w:rStyle w:val="Emphasis"/>
          <w:color w:val="000000" w:themeColor="text1"/>
          <w:highlight w:val="green"/>
        </w:rPr>
        <w:t>weapons</w:t>
      </w:r>
    </w:p>
    <w:p w14:paraId="60CAB627" w14:textId="77777777" w:rsidR="00E443F1" w:rsidRDefault="00E443F1" w:rsidP="00E443F1">
      <w:r w:rsidRPr="00051E63">
        <w:rPr>
          <w:rStyle w:val="StyleUnderline"/>
          <w:color w:val="000000" w:themeColor="text1"/>
          <w:highlight w:val="green"/>
        </w:rPr>
        <w:t xml:space="preserve">leaders are </w:t>
      </w:r>
      <w:r w:rsidRPr="00051E63">
        <w:rPr>
          <w:rStyle w:val="Emphasis"/>
          <w:color w:val="000000" w:themeColor="text1"/>
          <w:highlight w:val="green"/>
        </w:rPr>
        <w:t>less</w:t>
      </w:r>
    </w:p>
    <w:p w14:paraId="5BBAE9C8" w14:textId="77777777" w:rsidR="00E443F1" w:rsidRDefault="00E443F1" w:rsidP="00E443F1">
      <w:r w:rsidRPr="00051E63">
        <w:rPr>
          <w:rStyle w:val="Emphasis"/>
          <w:color w:val="000000" w:themeColor="text1"/>
          <w:highlight w:val="green"/>
        </w:rPr>
        <w:t>likely to back down</w:t>
      </w:r>
    </w:p>
    <w:p w14:paraId="2CA781E9" w14:textId="77777777" w:rsidR="00E443F1" w:rsidRDefault="00E443F1" w:rsidP="00E443F1">
      <w:r w:rsidRPr="00051E63">
        <w:rPr>
          <w:rStyle w:val="StyleUnderline"/>
          <w:color w:val="000000" w:themeColor="text1"/>
          <w:highlight w:val="green"/>
        </w:rPr>
        <w:t xml:space="preserve">Russia </w:t>
      </w:r>
      <w:r w:rsidRPr="00051E63">
        <w:rPr>
          <w:rStyle w:val="Emphasis"/>
          <w:color w:val="000000" w:themeColor="text1"/>
          <w:highlight w:val="green"/>
        </w:rPr>
        <w:t>saw</w:t>
      </w:r>
    </w:p>
    <w:p w14:paraId="312FA2D5" w14:textId="77777777" w:rsidR="00E443F1" w:rsidRDefault="00E443F1" w:rsidP="00E443F1">
      <w:r w:rsidRPr="00051E63">
        <w:rPr>
          <w:rStyle w:val="Emphasis"/>
          <w:color w:val="000000" w:themeColor="text1"/>
          <w:highlight w:val="green"/>
        </w:rPr>
        <w:t>a threat</w:t>
      </w:r>
    </w:p>
    <w:p w14:paraId="0B86A165" w14:textId="77777777" w:rsidR="00E443F1" w:rsidRDefault="00E443F1" w:rsidP="00E443F1">
      <w:r w:rsidRPr="00051E63">
        <w:rPr>
          <w:rStyle w:val="Emphasis"/>
          <w:color w:val="000000" w:themeColor="text1"/>
          <w:highlight w:val="green"/>
        </w:rPr>
        <w:t>disregard for</w:t>
      </w:r>
    </w:p>
    <w:p w14:paraId="46EA5544" w14:textId="77777777" w:rsidR="00E443F1" w:rsidRDefault="00E443F1" w:rsidP="00E443F1">
      <w:r w:rsidRPr="00051E63">
        <w:rPr>
          <w:rStyle w:val="Emphasis"/>
          <w:color w:val="000000" w:themeColor="text1"/>
          <w:highlight w:val="green"/>
        </w:rPr>
        <w:t>the world’s responses</w:t>
      </w:r>
    </w:p>
    <w:p w14:paraId="26D5E6AC" w14:textId="77777777" w:rsidR="00E443F1" w:rsidRDefault="00E443F1" w:rsidP="00E443F1">
      <w:r w:rsidRPr="00051E63">
        <w:rPr>
          <w:rStyle w:val="Emphasis"/>
          <w:color w:val="000000" w:themeColor="text1"/>
          <w:highlight w:val="green"/>
        </w:rPr>
        <w:t>keep adversaries adversarial</w:t>
      </w:r>
    </w:p>
    <w:p w14:paraId="5C8490A0" w14:textId="49A7D822" w:rsidR="001E7A18" w:rsidRDefault="001E7A18" w:rsidP="001E7A18">
      <w:pPr>
        <w:rPr>
          <w:sz w:val="44"/>
          <w:szCs w:val="44"/>
        </w:rPr>
      </w:pPr>
    </w:p>
    <w:p w14:paraId="021BE799" w14:textId="77777777" w:rsidR="00051E63" w:rsidRPr="00051E63" w:rsidRDefault="00051E63" w:rsidP="00051E63">
      <w:pPr>
        <w:pStyle w:val="Heading3"/>
        <w:rPr>
          <w:color w:val="000000" w:themeColor="text1"/>
        </w:rPr>
      </w:pPr>
      <w:r w:rsidRPr="00051E63">
        <w:rPr>
          <w:color w:val="000000" w:themeColor="text1"/>
        </w:rPr>
        <w:t>1NC---AT: Sino-Russian Alliance</w:t>
      </w:r>
    </w:p>
    <w:p w14:paraId="03908312" w14:textId="77777777" w:rsidR="00051E63" w:rsidRPr="00051E63" w:rsidRDefault="00051E63" w:rsidP="00051E63">
      <w:pPr>
        <w:pStyle w:val="Heading4"/>
        <w:rPr>
          <w:color w:val="000000" w:themeColor="text1"/>
          <w:u w:val="single"/>
        </w:rPr>
      </w:pPr>
      <w:bookmarkStart w:id="1" w:name="_Hlk30232566"/>
      <w:r w:rsidRPr="00051E63">
        <w:rPr>
          <w:color w:val="000000" w:themeColor="text1"/>
        </w:rPr>
        <w:t xml:space="preserve">No war – it’s </w:t>
      </w:r>
      <w:r w:rsidRPr="00051E63">
        <w:rPr>
          <w:color w:val="000000" w:themeColor="text1"/>
          <w:u w:val="single"/>
        </w:rPr>
        <w:t>hype</w:t>
      </w:r>
      <w:r w:rsidRPr="00051E63">
        <w:rPr>
          <w:color w:val="000000" w:themeColor="text1"/>
        </w:rPr>
        <w:t xml:space="preserve"> and </w:t>
      </w:r>
      <w:r w:rsidRPr="00051E63">
        <w:rPr>
          <w:color w:val="000000" w:themeColor="text1"/>
          <w:u w:val="single"/>
        </w:rPr>
        <w:t>systems are redundant</w:t>
      </w:r>
    </w:p>
    <w:p w14:paraId="5A00FCA4" w14:textId="77777777" w:rsidR="00051E63" w:rsidRPr="00051E63" w:rsidRDefault="00051E63" w:rsidP="00051E63">
      <w:pPr>
        <w:rPr>
          <w:color w:val="000000" w:themeColor="text1"/>
          <w:sz w:val="24"/>
        </w:rPr>
      </w:pPr>
      <w:r w:rsidRPr="00051E63">
        <w:rPr>
          <w:rStyle w:val="Style13ptBold"/>
          <w:color w:val="000000" w:themeColor="text1"/>
        </w:rPr>
        <w:t>Johnson-Freese</w:t>
      </w:r>
      <w:r w:rsidRPr="00051E63">
        <w:rPr>
          <w:color w:val="000000" w:themeColor="text1"/>
        </w:rPr>
        <w:t xml:space="preserve"> and Hitchens </w:t>
      </w:r>
      <w:r w:rsidRPr="00051E63">
        <w:rPr>
          <w:rStyle w:val="Style13ptBold"/>
          <w:color w:val="000000" w:themeColor="text1"/>
        </w:rPr>
        <w:t>16</w:t>
      </w:r>
      <w:r w:rsidRPr="00051E63">
        <w:rPr>
          <w:color w:val="000000" w:themeColor="text1"/>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51E63">
        <w:rPr>
          <w:color w:val="000000" w:themeColor="text1"/>
        </w:rPr>
        <w:t>In</w:t>
      </w:r>
      <w:proofErr w:type="gramEnd"/>
      <w:r w:rsidRPr="00051E63">
        <w:rPr>
          <w:color w:val="000000" w:themeColor="text1"/>
        </w:rPr>
        <w:t xml:space="preserve"> Space: The Sky’s Not Falling, Part 1. December 27, 2016. https://breakingdefense.com/2016/12/stop-the-fearmongering-over-war-in-space-the-skys-not-falling-part-1/</w:t>
      </w:r>
      <w:r w:rsidRPr="00051E63">
        <w:rPr>
          <w:color w:val="000000" w:themeColor="text1"/>
          <w:sz w:val="24"/>
        </w:rPr>
        <w:t>]</w:t>
      </w:r>
    </w:p>
    <w:p w14:paraId="72E90BC3" w14:textId="77777777" w:rsidR="00051E63" w:rsidRPr="00051E63" w:rsidRDefault="00051E63" w:rsidP="00051E63">
      <w:pPr>
        <w:rPr>
          <w:color w:val="000000" w:themeColor="text1"/>
          <w:sz w:val="16"/>
        </w:rPr>
      </w:pPr>
      <w:r w:rsidRPr="00051E63">
        <w:rPr>
          <w:color w:val="000000" w:themeColor="text1"/>
          <w:sz w:val="16"/>
        </w:rPr>
        <w:t xml:space="preserve">In the last two years, </w:t>
      </w:r>
      <w:r w:rsidRPr="00051E63">
        <w:rPr>
          <w:color w:val="000000" w:themeColor="text1"/>
          <w:highlight w:val="green"/>
          <w:u w:val="single"/>
        </w:rPr>
        <w:t>we’ve seen</w:t>
      </w:r>
      <w:r w:rsidRPr="00051E63">
        <w:rPr>
          <w:color w:val="000000" w:themeColor="text1"/>
          <w:sz w:val="16"/>
        </w:rPr>
        <w:t xml:space="preserve"> rising </w:t>
      </w:r>
      <w:r w:rsidRPr="00051E63">
        <w:rPr>
          <w:rStyle w:val="Emphasis"/>
          <w:color w:val="000000" w:themeColor="text1"/>
          <w:highlight w:val="green"/>
        </w:rPr>
        <w:t>hysteria</w:t>
      </w:r>
      <w:r w:rsidRPr="00051E63">
        <w:rPr>
          <w:color w:val="000000" w:themeColor="text1"/>
          <w:sz w:val="16"/>
          <w:highlight w:val="green"/>
        </w:rPr>
        <w:t xml:space="preserve"> </w:t>
      </w:r>
      <w:r w:rsidRPr="00051E63">
        <w:rPr>
          <w:color w:val="000000" w:themeColor="text1"/>
          <w:highlight w:val="green"/>
          <w:u w:val="single"/>
        </w:rPr>
        <w:t>over</w:t>
      </w:r>
      <w:r w:rsidRPr="00051E63">
        <w:rPr>
          <w:color w:val="000000" w:themeColor="text1"/>
          <w:u w:val="single"/>
        </w:rPr>
        <w:t xml:space="preserve"> a future </w:t>
      </w:r>
      <w:r w:rsidRPr="00051E63">
        <w:rPr>
          <w:rStyle w:val="Emphasis"/>
          <w:color w:val="000000" w:themeColor="text1"/>
          <w:highlight w:val="green"/>
        </w:rPr>
        <w:t>war in space</w:t>
      </w:r>
      <w:r w:rsidRPr="00051E63">
        <w:rPr>
          <w:color w:val="000000" w:themeColor="text1"/>
          <w:sz w:val="16"/>
        </w:rPr>
        <w:t xml:space="preserve">. </w:t>
      </w:r>
      <w:r w:rsidRPr="00051E63">
        <w:rPr>
          <w:rStyle w:val="Emphasis"/>
          <w:color w:val="000000" w:themeColor="text1"/>
        </w:rPr>
        <w:t>Fanning the flames</w:t>
      </w:r>
      <w:r w:rsidRPr="00051E63">
        <w:rPr>
          <w:color w:val="000000" w:themeColor="text1"/>
          <w:sz w:val="16"/>
        </w:rPr>
        <w:t xml:space="preserve"> </w:t>
      </w:r>
      <w:r w:rsidRPr="00051E63">
        <w:rPr>
          <w:color w:val="000000" w:themeColor="text1"/>
          <w:u w:val="single"/>
        </w:rPr>
        <w:t>are</w:t>
      </w:r>
      <w:r w:rsidRPr="00051E63">
        <w:rPr>
          <w:color w:val="000000" w:themeColor="text1"/>
          <w:sz w:val="16"/>
        </w:rPr>
        <w:t xml:space="preserve"> not only </w:t>
      </w:r>
      <w:r w:rsidRPr="00051E63">
        <w:rPr>
          <w:color w:val="000000" w:themeColor="text1"/>
          <w:u w:val="single"/>
        </w:rPr>
        <w:t xml:space="preserve">dire assessments </w:t>
      </w:r>
      <w:r w:rsidRPr="00051E63">
        <w:rPr>
          <w:color w:val="000000" w:themeColor="text1"/>
          <w:highlight w:val="green"/>
          <w:u w:val="single"/>
        </w:rPr>
        <w:t>from the</w:t>
      </w:r>
      <w:r w:rsidRPr="00051E63">
        <w:rPr>
          <w:color w:val="000000" w:themeColor="text1"/>
          <w:u w:val="single"/>
        </w:rPr>
        <w:t xml:space="preserve"> US </w:t>
      </w:r>
      <w:r w:rsidRPr="00051E63">
        <w:rPr>
          <w:color w:val="000000" w:themeColor="text1"/>
          <w:highlight w:val="green"/>
          <w:u w:val="single"/>
        </w:rPr>
        <w:t>military</w:t>
      </w:r>
      <w:r w:rsidRPr="00051E63">
        <w:rPr>
          <w:color w:val="000000" w:themeColor="text1"/>
          <w:u w:val="single"/>
        </w:rPr>
        <w:t xml:space="preserve">, but also </w:t>
      </w:r>
      <w:r w:rsidRPr="00051E63">
        <w:rPr>
          <w:rStyle w:val="Emphasis"/>
          <w:color w:val="000000" w:themeColor="text1"/>
        </w:rPr>
        <w:t>breathless coverage</w:t>
      </w:r>
      <w:r w:rsidRPr="00051E63">
        <w:rPr>
          <w:color w:val="000000" w:themeColor="text1"/>
          <w:u w:val="single"/>
        </w:rPr>
        <w:t xml:space="preserve"> from a</w:t>
      </w:r>
      <w:r w:rsidRPr="00051E63">
        <w:rPr>
          <w:color w:val="000000" w:themeColor="text1"/>
          <w:sz w:val="16"/>
        </w:rPr>
        <w:t xml:space="preserve"> cooperative </w:t>
      </w:r>
      <w:r w:rsidRPr="00051E63">
        <w:rPr>
          <w:color w:val="000000" w:themeColor="text1"/>
          <w:highlight w:val="green"/>
          <w:u w:val="single"/>
        </w:rPr>
        <w:t>and</w:t>
      </w:r>
      <w:r w:rsidRPr="00051E63">
        <w:rPr>
          <w:color w:val="000000" w:themeColor="text1"/>
          <w:sz w:val="16"/>
        </w:rPr>
        <w:t xml:space="preserve"> </w:t>
      </w:r>
      <w:r w:rsidRPr="00051E63">
        <w:rPr>
          <w:rStyle w:val="Emphasis"/>
          <w:color w:val="000000" w:themeColor="text1"/>
        </w:rPr>
        <w:t xml:space="preserve">credulous </w:t>
      </w:r>
      <w:r w:rsidRPr="00051E63">
        <w:rPr>
          <w:rStyle w:val="Emphasis"/>
          <w:color w:val="000000" w:themeColor="text1"/>
          <w:highlight w:val="green"/>
        </w:rPr>
        <w:t>press</w:t>
      </w:r>
      <w:r w:rsidRPr="00051E63">
        <w:rPr>
          <w:color w:val="000000" w:themeColor="text1"/>
          <w:sz w:val="16"/>
        </w:rPr>
        <w:t xml:space="preserve">. </w:t>
      </w:r>
      <w:r w:rsidRPr="00051E63">
        <w:rPr>
          <w:color w:val="000000" w:themeColor="text1"/>
          <w:highlight w:val="green"/>
          <w:u w:val="single"/>
        </w:rPr>
        <w:t>This</w:t>
      </w:r>
      <w:r w:rsidRPr="00051E63">
        <w:rPr>
          <w:color w:val="000000" w:themeColor="text1"/>
          <w:u w:val="single"/>
        </w:rPr>
        <w:t xml:space="preserve"> reporting</w:t>
      </w:r>
      <w:r w:rsidRPr="00051E63">
        <w:rPr>
          <w:color w:val="000000" w:themeColor="text1"/>
          <w:sz w:val="16"/>
        </w:rPr>
        <w:t xml:space="preserve"> doesn’t only </w:t>
      </w:r>
      <w:r w:rsidRPr="00051E63">
        <w:rPr>
          <w:rStyle w:val="Emphasis"/>
          <w:color w:val="000000" w:themeColor="text1"/>
          <w:highlight w:val="green"/>
        </w:rPr>
        <w:t>muddy</w:t>
      </w:r>
      <w:r w:rsidRPr="00051E63">
        <w:rPr>
          <w:rStyle w:val="Emphasis"/>
          <w:color w:val="000000" w:themeColor="text1"/>
        </w:rPr>
        <w:t xml:space="preserve"> public </w:t>
      </w:r>
      <w:r w:rsidRPr="00051E63">
        <w:rPr>
          <w:rStyle w:val="Emphasis"/>
          <w:color w:val="000000" w:themeColor="text1"/>
          <w:highlight w:val="green"/>
        </w:rPr>
        <w:t>debate</w:t>
      </w:r>
      <w:r w:rsidRPr="00051E63">
        <w:rPr>
          <w:color w:val="000000" w:themeColor="text1"/>
          <w:sz w:val="16"/>
          <w:highlight w:val="green"/>
        </w:rPr>
        <w:t xml:space="preserve"> </w:t>
      </w:r>
      <w:r w:rsidRPr="00051E63">
        <w:rPr>
          <w:color w:val="000000" w:themeColor="text1"/>
          <w:highlight w:val="green"/>
          <w:u w:val="single"/>
        </w:rPr>
        <w:t>over</w:t>
      </w:r>
      <w:r w:rsidRPr="00051E63">
        <w:rPr>
          <w:color w:val="000000" w:themeColor="text1"/>
          <w:sz w:val="16"/>
        </w:rPr>
        <w:t xml:space="preserve"> whether we really need expensive systems. It could also become a self-fulfilling prophecy. The irony is that nothing makes </w:t>
      </w:r>
      <w:r w:rsidRPr="00051E63">
        <w:rPr>
          <w:color w:val="000000" w:themeColor="text1"/>
          <w:highlight w:val="green"/>
          <w:u w:val="single"/>
        </w:rPr>
        <w:t>the</w:t>
      </w:r>
      <w:r w:rsidRPr="00051E63">
        <w:rPr>
          <w:color w:val="000000" w:themeColor="text1"/>
          <w:sz w:val="16"/>
        </w:rPr>
        <w:t xml:space="preserve"> currently </w:t>
      </w:r>
      <w:r w:rsidRPr="00051E63">
        <w:rPr>
          <w:rStyle w:val="Emphasis"/>
          <w:color w:val="000000" w:themeColor="text1"/>
          <w:highlight w:val="green"/>
        </w:rPr>
        <w:t>slim possibility</w:t>
      </w:r>
      <w:r w:rsidRPr="00051E63">
        <w:rPr>
          <w:color w:val="000000" w:themeColor="text1"/>
          <w:highlight w:val="green"/>
          <w:u w:val="single"/>
        </w:rPr>
        <w:t xml:space="preserve"> of </w:t>
      </w:r>
      <w:r w:rsidRPr="00051E63">
        <w:rPr>
          <w:rStyle w:val="Emphasis"/>
          <w:color w:val="000000" w:themeColor="text1"/>
          <w:highlight w:val="green"/>
        </w:rPr>
        <w:t>war in space</w:t>
      </w:r>
      <w:r w:rsidRPr="00051E63">
        <w:rPr>
          <w:color w:val="000000" w:themeColor="text1"/>
          <w:sz w:val="16"/>
        </w:rPr>
        <w:t xml:space="preserve"> more likely than fearmongering over the threat of war in space.</w:t>
      </w:r>
    </w:p>
    <w:p w14:paraId="717533D8" w14:textId="77777777" w:rsidR="00051E63" w:rsidRPr="00051E63" w:rsidRDefault="00051E63" w:rsidP="00051E63">
      <w:pPr>
        <w:rPr>
          <w:color w:val="000000" w:themeColor="text1"/>
          <w:sz w:val="16"/>
        </w:rPr>
      </w:pPr>
      <w:r w:rsidRPr="00051E63">
        <w:rPr>
          <w:color w:val="000000" w:themeColor="text1"/>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051E63">
        <w:rPr>
          <w:color w:val="000000" w:themeColor="text1"/>
          <w:sz w:val="16"/>
        </w:rPr>
        <w:t>Hyten</w:t>
      </w:r>
      <w:proofErr w:type="spellEnd"/>
      <w:r w:rsidRPr="00051E63">
        <w:rPr>
          <w:color w:val="000000" w:themeColor="text1"/>
          <w:sz w:val="16"/>
        </w:rPr>
        <w:t>, the then-chief of U.S. Air Force Space Command, it came across loud and clear that the United States was being forced to prepare for a battle in space — specifically against China — that it really didn’t want.</w:t>
      </w:r>
    </w:p>
    <w:p w14:paraId="3852D6FC" w14:textId="77777777" w:rsidR="00051E63" w:rsidRPr="00051E63" w:rsidRDefault="00051E63" w:rsidP="00051E63">
      <w:pPr>
        <w:rPr>
          <w:color w:val="000000" w:themeColor="text1"/>
          <w:sz w:val="16"/>
        </w:rPr>
      </w:pPr>
      <w:r w:rsidRPr="00051E63">
        <w:rPr>
          <w:color w:val="000000" w:themeColor="text1"/>
          <w:sz w:val="16"/>
        </w:rPr>
        <w:t xml:space="preserve">It was explained by </w:t>
      </w:r>
      <w:proofErr w:type="spellStart"/>
      <w:r w:rsidRPr="00051E63">
        <w:rPr>
          <w:color w:val="000000" w:themeColor="text1"/>
          <w:sz w:val="16"/>
        </w:rPr>
        <w:t>Hyten</w:t>
      </w:r>
      <w:proofErr w:type="spellEnd"/>
      <w:r w:rsidRPr="00051E63">
        <w:rPr>
          <w:color w:val="000000" w:themeColor="text1"/>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D0E6294" w14:textId="77777777" w:rsidR="00051E63" w:rsidRPr="00051E63" w:rsidRDefault="00051E63" w:rsidP="00051E63">
      <w:pPr>
        <w:rPr>
          <w:color w:val="000000" w:themeColor="text1"/>
          <w:sz w:val="16"/>
        </w:rPr>
      </w:pPr>
      <w:r w:rsidRPr="00051E63">
        <w:rPr>
          <w:color w:val="000000" w:themeColor="text1"/>
          <w:sz w:val="16"/>
        </w:rPr>
        <w:t xml:space="preserve">Using terms like “offensive counterspace” as a 1984 </w:t>
      </w:r>
      <w:proofErr w:type="spellStart"/>
      <w:r w:rsidRPr="00051E63">
        <w:rPr>
          <w:color w:val="000000" w:themeColor="text1"/>
          <w:sz w:val="16"/>
        </w:rPr>
        <w:t>NewSpeak</w:t>
      </w:r>
      <w:proofErr w:type="spellEnd"/>
      <w:r w:rsidRPr="00051E63">
        <w:rPr>
          <w:color w:val="000000" w:themeColor="text1"/>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051E63">
        <w:rPr>
          <w:color w:val="000000" w:themeColor="text1"/>
          <w:sz w:val="16"/>
        </w:rPr>
        <w:t>actually distort</w:t>
      </w:r>
      <w:proofErr w:type="gramEnd"/>
      <w:r w:rsidRPr="00051E63">
        <w:rPr>
          <w:color w:val="000000" w:themeColor="text1"/>
          <w:sz w:val="16"/>
        </w:rPr>
        <w:t xml:space="preserve"> facts — just omit facts about current U.S. space capabilities — the segment was basically a cost-free commercial for the military-industrial complex.</w:t>
      </w:r>
    </w:p>
    <w:p w14:paraId="0BE8AA3A" w14:textId="77777777" w:rsidR="00051E63" w:rsidRPr="00051E63" w:rsidRDefault="00051E63" w:rsidP="00051E63">
      <w:pPr>
        <w:rPr>
          <w:color w:val="000000" w:themeColor="text1"/>
          <w:sz w:val="16"/>
        </w:rPr>
      </w:pPr>
      <w:r w:rsidRPr="00051E63">
        <w:rPr>
          <w:color w:val="000000" w:themeColor="text1"/>
          <w:sz w:val="16"/>
        </w:rPr>
        <w:t xml:space="preserve">In retrospect though, “The Battle Above” was pretty good compared to </w:t>
      </w:r>
      <w:r w:rsidRPr="00051E63">
        <w:rPr>
          <w:color w:val="000000" w:themeColor="text1"/>
          <w:u w:val="single"/>
        </w:rPr>
        <w:t>CNN’s recent special, War in Space</w:t>
      </w:r>
      <w:r w:rsidRPr="00051E63">
        <w:rPr>
          <w:color w:val="000000" w:themeColor="text1"/>
          <w:sz w:val="16"/>
        </w:rPr>
        <w:t xml:space="preserve">: The Next Battlefield. The </w:t>
      </w:r>
      <w:r w:rsidRPr="00051E63">
        <w:rPr>
          <w:color w:val="000000" w:themeColor="text1"/>
          <w:u w:val="single"/>
        </w:rPr>
        <w:t xml:space="preserve">latter might as well have been called </w:t>
      </w:r>
      <w:r w:rsidRPr="00051E63">
        <w:rPr>
          <w:rStyle w:val="Emphasis"/>
          <w:color w:val="000000" w:themeColor="text1"/>
        </w:rPr>
        <w:t>Sharknado in Space</w:t>
      </w:r>
      <w:r w:rsidRPr="00051E63">
        <w:rPr>
          <w:color w:val="000000" w:themeColor="text1"/>
          <w:sz w:val="16"/>
        </w:rPr>
        <w:t xml:space="preserve"> – because the only far-out weapons technology our potential adversaries don’t have, according to the broadcast, seems to be “sharks with </w:t>
      </w:r>
      <w:proofErr w:type="spellStart"/>
      <w:r w:rsidRPr="00051E63">
        <w:rPr>
          <w:color w:val="000000" w:themeColor="text1"/>
          <w:sz w:val="16"/>
        </w:rPr>
        <w:t>frickin</w:t>
      </w:r>
      <w:proofErr w:type="spellEnd"/>
      <w:r w:rsidRPr="00051E63">
        <w:rPr>
          <w:color w:val="000000" w:themeColor="text1"/>
          <w:sz w:val="16"/>
        </w:rPr>
        <w:t>’ laser beams attached to their heads!”</w:t>
      </w:r>
    </w:p>
    <w:p w14:paraId="77D71A1B" w14:textId="77777777" w:rsidR="00051E63" w:rsidRPr="00051E63" w:rsidRDefault="00051E63" w:rsidP="00051E63">
      <w:pPr>
        <w:rPr>
          <w:color w:val="000000" w:themeColor="text1"/>
          <w:sz w:val="16"/>
        </w:rPr>
      </w:pPr>
      <w:r w:rsidRPr="00051E63">
        <w:rPr>
          <w:color w:val="000000" w:themeColor="text1"/>
          <w:sz w:val="16"/>
        </w:rPr>
        <w:t xml:space="preserve">First, </w:t>
      </w:r>
      <w:r w:rsidRPr="00051E63">
        <w:rPr>
          <w:color w:val="000000" w:themeColor="text1"/>
          <w:u w:val="single"/>
        </w:rPr>
        <w:t xml:space="preserve">CNN needs to hire some </w:t>
      </w:r>
      <w:r w:rsidRPr="00051E63">
        <w:rPr>
          <w:rStyle w:val="Emphasis"/>
          <w:color w:val="000000" w:themeColor="text1"/>
        </w:rPr>
        <w:t>fact checkers</w:t>
      </w:r>
      <w:r w:rsidRPr="00051E63">
        <w:rPr>
          <w:color w:val="000000" w:themeColor="text1"/>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051E63">
        <w:rPr>
          <w:rStyle w:val="Emphasis"/>
          <w:color w:val="000000" w:themeColor="text1"/>
          <w:highlight w:val="green"/>
        </w:rPr>
        <w:t>no country</w:t>
      </w:r>
      <w:r w:rsidRPr="00051E63">
        <w:rPr>
          <w:color w:val="000000" w:themeColor="text1"/>
          <w:u w:val="single"/>
        </w:rPr>
        <w:t xml:space="preserve"> in the world </w:t>
      </w:r>
      <w:r w:rsidRPr="00051E63">
        <w:rPr>
          <w:color w:val="000000" w:themeColor="text1"/>
          <w:highlight w:val="green"/>
          <w:u w:val="single"/>
        </w:rPr>
        <w:t>has</w:t>
      </w:r>
      <w:r w:rsidRPr="00051E63">
        <w:rPr>
          <w:color w:val="000000" w:themeColor="text1"/>
          <w:u w:val="single"/>
        </w:rPr>
        <w:t xml:space="preserve"> yet </w:t>
      </w:r>
      <w:r w:rsidRPr="00051E63">
        <w:rPr>
          <w:rStyle w:val="Emphasis"/>
          <w:color w:val="000000" w:themeColor="text1"/>
          <w:highlight w:val="green"/>
        </w:rPr>
        <w:t>weaponized space</w:t>
      </w:r>
      <w:r w:rsidRPr="00051E63">
        <w:rPr>
          <w:color w:val="000000" w:themeColor="text1"/>
          <w:sz w:val="16"/>
        </w:rPr>
        <w:t xml:space="preserve">. Contrary to CNN, </w:t>
      </w:r>
      <w:r w:rsidRPr="00051E63">
        <w:rPr>
          <w:rStyle w:val="Emphasis"/>
          <w:color w:val="000000" w:themeColor="text1"/>
          <w:highlight w:val="green"/>
        </w:rPr>
        <w:t>stock</w:t>
      </w:r>
      <w:r w:rsidRPr="00051E63">
        <w:rPr>
          <w:color w:val="000000" w:themeColor="text1"/>
          <w:u w:val="single"/>
        </w:rPr>
        <w:t xml:space="preserve"> market </w:t>
      </w:r>
      <w:r w:rsidRPr="00051E63">
        <w:rPr>
          <w:rStyle w:val="Emphasis"/>
          <w:color w:val="000000" w:themeColor="text1"/>
          <w:highlight w:val="green"/>
        </w:rPr>
        <w:t>transactions</w:t>
      </w:r>
      <w:r w:rsidRPr="00051E63">
        <w:rPr>
          <w:color w:val="000000" w:themeColor="text1"/>
          <w:highlight w:val="green"/>
          <w:u w:val="single"/>
        </w:rPr>
        <w:t xml:space="preserve"> are </w:t>
      </w:r>
      <w:r w:rsidRPr="00051E63">
        <w:rPr>
          <w:rStyle w:val="Emphasis"/>
          <w:color w:val="000000" w:themeColor="text1"/>
          <w:highlight w:val="green"/>
        </w:rPr>
        <w:t>not</w:t>
      </w:r>
      <w:r w:rsidRPr="00051E63">
        <w:rPr>
          <w:color w:val="000000" w:themeColor="text1"/>
          <w:u w:val="single"/>
        </w:rPr>
        <w:t xml:space="preserve"> </w:t>
      </w:r>
      <w:r w:rsidRPr="00051E63">
        <w:rPr>
          <w:color w:val="000000" w:themeColor="text1"/>
          <w:sz w:val="16"/>
        </w:rPr>
        <w:t xml:space="preserve">timed nor </w:t>
      </w:r>
      <w:r w:rsidRPr="00051E63">
        <w:rPr>
          <w:color w:val="000000" w:themeColor="text1"/>
          <w:highlight w:val="green"/>
          <w:u w:val="single"/>
        </w:rPr>
        <w:t xml:space="preserve">synchronized through </w:t>
      </w:r>
      <w:r w:rsidRPr="00051E63">
        <w:rPr>
          <w:rStyle w:val="Emphasis"/>
          <w:color w:val="000000" w:themeColor="text1"/>
          <w:highlight w:val="green"/>
        </w:rPr>
        <w:t>GPS</w:t>
      </w:r>
      <w:r w:rsidRPr="00051E63">
        <w:rPr>
          <w:color w:val="000000" w:themeColor="text1"/>
          <w:u w:val="single"/>
        </w:rPr>
        <w:t xml:space="preserve">, but a </w:t>
      </w:r>
      <w:r w:rsidRPr="00051E63">
        <w:rPr>
          <w:rStyle w:val="Emphasis"/>
          <w:color w:val="000000" w:themeColor="text1"/>
        </w:rPr>
        <w:t>closed system</w:t>
      </w:r>
      <w:r w:rsidRPr="00051E63">
        <w:rPr>
          <w:color w:val="000000" w:themeColor="text1"/>
          <w:sz w:val="16"/>
        </w:rPr>
        <w:t xml:space="preserve">. </w:t>
      </w:r>
      <w:r w:rsidRPr="00051E63">
        <w:rPr>
          <w:color w:val="000000" w:themeColor="text1"/>
          <w:u w:val="single"/>
        </w:rPr>
        <w:t xml:space="preserve">Cruise </w:t>
      </w:r>
      <w:r w:rsidRPr="00051E63">
        <w:rPr>
          <w:rStyle w:val="Emphasis"/>
          <w:color w:val="000000" w:themeColor="text1"/>
          <w:highlight w:val="green"/>
        </w:rPr>
        <w:t>missiles</w:t>
      </w:r>
      <w:r w:rsidRPr="00051E63">
        <w:rPr>
          <w:color w:val="000000" w:themeColor="text1"/>
          <w:u w:val="single"/>
        </w:rPr>
        <w:t xml:space="preserve"> can </w:t>
      </w:r>
      <w:r w:rsidRPr="00051E63">
        <w:rPr>
          <w:color w:val="000000" w:themeColor="text1"/>
          <w:highlight w:val="green"/>
          <w:u w:val="single"/>
        </w:rPr>
        <w:t>find their targets</w:t>
      </w:r>
      <w:r w:rsidRPr="00051E63">
        <w:rPr>
          <w:color w:val="000000" w:themeColor="text1"/>
          <w:sz w:val="16"/>
        </w:rPr>
        <w:t xml:space="preserve"> even </w:t>
      </w:r>
      <w:r w:rsidRPr="00051E63">
        <w:rPr>
          <w:rStyle w:val="Emphasis"/>
          <w:color w:val="000000" w:themeColor="text1"/>
          <w:highlight w:val="green"/>
        </w:rPr>
        <w:t>without GP</w:t>
      </w:r>
      <w:r w:rsidRPr="00051E63">
        <w:rPr>
          <w:rStyle w:val="Emphasis"/>
          <w:color w:val="000000" w:themeColor="text1"/>
        </w:rPr>
        <w:t>S</w:t>
      </w:r>
      <w:r w:rsidRPr="00051E63">
        <w:rPr>
          <w:color w:val="000000" w:themeColor="text1"/>
          <w:sz w:val="16"/>
        </w:rPr>
        <w:t xml:space="preserve">, </w:t>
      </w:r>
      <w:r w:rsidRPr="00051E63">
        <w:rPr>
          <w:color w:val="000000" w:themeColor="text1"/>
          <w:u w:val="single"/>
        </w:rPr>
        <w:t>because they have</w:t>
      </w:r>
      <w:r w:rsidRPr="00051E63">
        <w:rPr>
          <w:color w:val="000000" w:themeColor="text1"/>
          <w:sz w:val="16"/>
        </w:rPr>
        <w:t xml:space="preserve"> both GPS and </w:t>
      </w:r>
      <w:r w:rsidRPr="00051E63">
        <w:rPr>
          <w:color w:val="000000" w:themeColor="text1"/>
          <w:u w:val="single"/>
        </w:rPr>
        <w:t>precision inertial measurement units onboard</w:t>
      </w:r>
      <w:r w:rsidRPr="00051E63">
        <w:rPr>
          <w:color w:val="000000" w:themeColor="text1"/>
          <w:sz w:val="16"/>
        </w:rPr>
        <w:t xml:space="preserve">, </w:t>
      </w:r>
      <w:r w:rsidRPr="00051E63">
        <w:rPr>
          <w:color w:val="000000" w:themeColor="text1"/>
          <w:u w:val="single"/>
        </w:rPr>
        <w:t xml:space="preserve">and </w:t>
      </w:r>
      <w:r w:rsidRPr="00051E63">
        <w:rPr>
          <w:rStyle w:val="Emphasis"/>
          <w:color w:val="000000" w:themeColor="text1"/>
          <w:highlight w:val="green"/>
        </w:rPr>
        <w:t>IMUs don’t rely</w:t>
      </w:r>
      <w:r w:rsidRPr="00051E63">
        <w:rPr>
          <w:color w:val="000000" w:themeColor="text1"/>
          <w:highlight w:val="green"/>
          <w:u w:val="single"/>
        </w:rPr>
        <w:t xml:space="preserve"> on </w:t>
      </w:r>
      <w:r w:rsidRPr="00051E63">
        <w:rPr>
          <w:rStyle w:val="Emphasis"/>
          <w:color w:val="000000" w:themeColor="text1"/>
          <w:highlight w:val="green"/>
        </w:rPr>
        <w:t>sat</w:t>
      </w:r>
      <w:r w:rsidRPr="00051E63">
        <w:rPr>
          <w:color w:val="000000" w:themeColor="text1"/>
          <w:u w:val="single"/>
        </w:rPr>
        <w:t xml:space="preserve">ellite </w:t>
      </w:r>
      <w:r w:rsidRPr="00051E63">
        <w:rPr>
          <w:rStyle w:val="Emphasis"/>
          <w:color w:val="000000" w:themeColor="text1"/>
          <w:highlight w:val="green"/>
        </w:rPr>
        <w:t>data</w:t>
      </w:r>
      <w:r w:rsidRPr="00051E63">
        <w:rPr>
          <w:color w:val="000000" w:themeColor="text1"/>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2117001" w14:textId="77777777" w:rsidR="00051E63" w:rsidRPr="00051E63" w:rsidRDefault="00051E63" w:rsidP="00051E63">
      <w:pPr>
        <w:rPr>
          <w:color w:val="000000" w:themeColor="text1"/>
          <w:sz w:val="16"/>
        </w:rPr>
      </w:pPr>
      <w:r w:rsidRPr="00051E63">
        <w:rPr>
          <w:color w:val="000000" w:themeColor="text1"/>
          <w:sz w:val="16"/>
        </w:rPr>
        <w:t>More nefariously, the segment sensationalized nuggets of truth within a barrage of half-truths, backed by a heavy bass, dramatic soundtrack (and gravelly-voiced reporter Jim Sciutto) and accompanied by sexy and scary visuals.</w:t>
      </w:r>
    </w:p>
    <w:p w14:paraId="420282F2" w14:textId="77777777" w:rsidR="00051E63" w:rsidRPr="00051E63" w:rsidRDefault="00051E63" w:rsidP="00051E63">
      <w:pPr>
        <w:rPr>
          <w:color w:val="000000" w:themeColor="text1"/>
          <w:sz w:val="16"/>
        </w:rPr>
      </w:pPr>
      <w:r w:rsidRPr="00051E63">
        <w:rPr>
          <w:color w:val="000000" w:themeColor="text1"/>
          <w:sz w:val="16"/>
        </w:rPr>
        <w:t>Make no mistake there are dangers in space, and the United States has the most to lose if space assets are lost. The question is how best to protect them. Here are a few facts CNN omitted.</w:t>
      </w:r>
    </w:p>
    <w:p w14:paraId="75665AAC" w14:textId="77777777" w:rsidR="00051E63" w:rsidRPr="00051E63" w:rsidRDefault="00051E63" w:rsidP="00051E63">
      <w:pPr>
        <w:rPr>
          <w:color w:val="000000" w:themeColor="text1"/>
          <w:sz w:val="16"/>
        </w:rPr>
      </w:pPr>
      <w:r w:rsidRPr="00051E63">
        <w:rPr>
          <w:color w:val="000000" w:themeColor="text1"/>
          <w:sz w:val="16"/>
        </w:rPr>
        <w:t>The Reality</w:t>
      </w:r>
    </w:p>
    <w:p w14:paraId="72B173BD" w14:textId="77777777" w:rsidR="00051E63" w:rsidRPr="00051E63" w:rsidRDefault="00051E63" w:rsidP="00051E63">
      <w:pPr>
        <w:rPr>
          <w:color w:val="000000" w:themeColor="text1"/>
          <w:sz w:val="16"/>
        </w:rPr>
      </w:pPr>
      <w:r w:rsidRPr="00051E63">
        <w:rPr>
          <w:color w:val="000000" w:themeColor="text1"/>
          <w:sz w:val="16"/>
        </w:rPr>
        <w:t xml:space="preserve">The U.S. has all of the technologies described on the CNN segment and deemed potentially offensive: maneuverable satellites, </w:t>
      </w:r>
      <w:proofErr w:type="gramStart"/>
      <w:r w:rsidRPr="00051E63">
        <w:rPr>
          <w:color w:val="000000" w:themeColor="text1"/>
          <w:sz w:val="16"/>
        </w:rPr>
        <w:t>nano-satellites</w:t>
      </w:r>
      <w:proofErr w:type="gramEnd"/>
      <w:r w:rsidRPr="00051E63">
        <w:rPr>
          <w:color w:val="000000" w:themeColor="text1"/>
          <w:sz w:val="16"/>
        </w:rPr>
        <w:t>, lasers, jamming capabilities, robotic arms, ballistic missiles that can be used as anti-satellite weapons, etc. In fact, the United States is more technologically advanced than other countries in both military and commercial space.</w:t>
      </w:r>
    </w:p>
    <w:p w14:paraId="1CB21239" w14:textId="77777777" w:rsidR="00051E63" w:rsidRPr="00051E63" w:rsidRDefault="00051E63" w:rsidP="00051E63">
      <w:pPr>
        <w:rPr>
          <w:color w:val="000000" w:themeColor="text1"/>
          <w:sz w:val="16"/>
        </w:rPr>
      </w:pPr>
      <w:r w:rsidRPr="00051E63">
        <w:rPr>
          <w:color w:val="000000" w:themeColor="text1"/>
          <w:sz w:val="16"/>
        </w:rPr>
        <w:t xml:space="preserve">That technological superiority scares other countries; just as the U.S. military space community </w:t>
      </w:r>
      <w:proofErr w:type="gramStart"/>
      <w:r w:rsidRPr="00051E63">
        <w:rPr>
          <w:color w:val="000000" w:themeColor="text1"/>
          <w:sz w:val="16"/>
        </w:rPr>
        <w:t>is scared of</w:t>
      </w:r>
      <w:proofErr w:type="gramEnd"/>
      <w:r w:rsidRPr="00051E63">
        <w:rPr>
          <w:color w:val="000000" w:themeColor="text1"/>
          <w:sz w:val="16"/>
        </w:rPr>
        <w:t xml:space="preserve"> other countries obtaining those technologies in the future. The U.S. military space budget is more than 10 times greater than that of all the countries in the world combined. That also causes other countries concern.</w:t>
      </w:r>
    </w:p>
    <w:p w14:paraId="7671D238" w14:textId="77777777" w:rsidR="00051E63" w:rsidRPr="00051E63" w:rsidRDefault="00051E63" w:rsidP="00051E63">
      <w:pPr>
        <w:rPr>
          <w:color w:val="000000" w:themeColor="text1"/>
          <w:sz w:val="16"/>
        </w:rPr>
      </w:pPr>
      <w:r w:rsidRPr="00051E63">
        <w:rPr>
          <w:color w:val="000000" w:themeColor="text1"/>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79AB36C" w14:textId="77777777" w:rsidR="00051E63" w:rsidRPr="00051E63" w:rsidRDefault="00051E63" w:rsidP="00051E63">
      <w:pPr>
        <w:rPr>
          <w:color w:val="000000" w:themeColor="text1"/>
          <w:sz w:val="16"/>
        </w:rPr>
      </w:pPr>
      <w:r w:rsidRPr="00051E63">
        <w:rPr>
          <w:color w:val="000000" w:themeColor="text1"/>
          <w:sz w:val="16"/>
        </w:rPr>
        <w:t xml:space="preserve">However, it must be remembered that most space-related technologies – </w:t>
      </w:r>
      <w:proofErr w:type="gramStart"/>
      <w:r w:rsidRPr="00051E63">
        <w:rPr>
          <w:color w:val="000000" w:themeColor="text1"/>
          <w:sz w:val="16"/>
        </w:rPr>
        <w:t>with the exception of</w:t>
      </w:r>
      <w:proofErr w:type="gramEnd"/>
      <w:r w:rsidRPr="00051E63">
        <w:rPr>
          <w:color w:val="000000" w:themeColor="text1"/>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4E1DA20" w14:textId="77777777" w:rsidR="00051E63" w:rsidRPr="00051E63" w:rsidRDefault="00051E63" w:rsidP="00051E63">
      <w:pPr>
        <w:rPr>
          <w:color w:val="000000" w:themeColor="text1"/>
          <w:sz w:val="16"/>
        </w:rPr>
      </w:pPr>
      <w:r w:rsidRPr="00051E63">
        <w:rPr>
          <w:color w:val="000000" w:themeColor="text1"/>
          <w:sz w:val="16"/>
        </w:rPr>
        <w:t xml:space="preserve">Further, </w:t>
      </w:r>
      <w:r w:rsidRPr="00051E63">
        <w:rPr>
          <w:color w:val="000000" w:themeColor="text1"/>
          <w:u w:val="single"/>
        </w:rPr>
        <w:t xml:space="preserve">the </w:t>
      </w:r>
      <w:r w:rsidRPr="00051E63">
        <w:rPr>
          <w:rStyle w:val="Emphasis"/>
          <w:color w:val="000000" w:themeColor="text1"/>
          <w:highlight w:val="green"/>
        </w:rPr>
        <w:t>U</w:t>
      </w:r>
      <w:r w:rsidRPr="00051E63">
        <w:rPr>
          <w:color w:val="000000" w:themeColor="text1"/>
          <w:u w:val="single"/>
        </w:rPr>
        <w:t xml:space="preserve">nited </w:t>
      </w:r>
      <w:r w:rsidRPr="00051E63">
        <w:rPr>
          <w:rStyle w:val="Emphasis"/>
          <w:color w:val="000000" w:themeColor="text1"/>
          <w:highlight w:val="green"/>
        </w:rPr>
        <w:t>S</w:t>
      </w:r>
      <w:r w:rsidRPr="00051E63">
        <w:rPr>
          <w:color w:val="000000" w:themeColor="text1"/>
          <w:u w:val="single"/>
        </w:rPr>
        <w:t xml:space="preserve">tates is </w:t>
      </w:r>
      <w:r w:rsidRPr="00051E63">
        <w:rPr>
          <w:rStyle w:val="Emphasis"/>
          <w:color w:val="000000" w:themeColor="text1"/>
        </w:rPr>
        <w:t>not unable</w:t>
      </w:r>
      <w:r w:rsidRPr="00051E63">
        <w:rPr>
          <w:color w:val="000000" w:themeColor="text1"/>
          <w:u w:val="single"/>
        </w:rPr>
        <w:t xml:space="preserve"> to </w:t>
      </w:r>
      <w:r w:rsidRPr="00051E63">
        <w:rPr>
          <w:rStyle w:val="Emphasis"/>
          <w:color w:val="000000" w:themeColor="text1"/>
        </w:rPr>
        <w:t>protect</w:t>
      </w:r>
      <w:r w:rsidRPr="00051E63">
        <w:rPr>
          <w:color w:val="000000" w:themeColor="text1"/>
          <w:u w:val="single"/>
        </w:rPr>
        <w:t xml:space="preserve"> its </w:t>
      </w:r>
      <w:r w:rsidRPr="00051E63">
        <w:rPr>
          <w:rStyle w:val="Emphasis"/>
          <w:color w:val="000000" w:themeColor="text1"/>
        </w:rPr>
        <w:t>sat</w:t>
      </w:r>
      <w:r w:rsidRPr="00051E63">
        <w:rPr>
          <w:color w:val="000000" w:themeColor="text1"/>
          <w:sz w:val="16"/>
        </w:rPr>
        <w:t>ellite</w:t>
      </w:r>
      <w:r w:rsidRPr="00051E63">
        <w:rPr>
          <w:rStyle w:val="Emphasis"/>
          <w:color w:val="000000" w:themeColor="text1"/>
        </w:rPr>
        <w:t>s</w:t>
      </w:r>
      <w:r w:rsidRPr="00051E63">
        <w:rPr>
          <w:color w:val="000000" w:themeColor="text1"/>
          <w:sz w:val="16"/>
        </w:rPr>
        <w:t xml:space="preserve">, as repeated during the CNN broadcast by various interviewees and the host. Many U.S. government-owned satellites, including precious spy </w:t>
      </w:r>
      <w:r w:rsidRPr="00051E63">
        <w:rPr>
          <w:rStyle w:val="Emphasis"/>
          <w:color w:val="000000" w:themeColor="text1"/>
          <w:highlight w:val="green"/>
        </w:rPr>
        <w:t>sat</w:t>
      </w:r>
      <w:r w:rsidRPr="00051E63">
        <w:rPr>
          <w:color w:val="000000" w:themeColor="text1"/>
          <w:sz w:val="16"/>
        </w:rPr>
        <w:t>ellite</w:t>
      </w:r>
      <w:r w:rsidRPr="00051E63">
        <w:rPr>
          <w:rStyle w:val="Emphasis"/>
          <w:color w:val="000000" w:themeColor="text1"/>
          <w:highlight w:val="green"/>
        </w:rPr>
        <w:t>s</w:t>
      </w:r>
      <w:r w:rsidRPr="00051E63">
        <w:rPr>
          <w:color w:val="000000" w:themeColor="text1"/>
          <w:sz w:val="16"/>
        </w:rPr>
        <w:t xml:space="preserve">, </w:t>
      </w:r>
      <w:r w:rsidRPr="00051E63">
        <w:rPr>
          <w:color w:val="000000" w:themeColor="text1"/>
          <w:highlight w:val="green"/>
          <w:u w:val="single"/>
        </w:rPr>
        <w:t xml:space="preserve">have </w:t>
      </w:r>
      <w:r w:rsidRPr="00051E63">
        <w:rPr>
          <w:rStyle w:val="Emphasis"/>
          <w:color w:val="000000" w:themeColor="text1"/>
          <w:highlight w:val="green"/>
        </w:rPr>
        <w:t>capabilities to maneuver</w:t>
      </w:r>
      <w:r w:rsidRPr="00051E63">
        <w:rPr>
          <w:color w:val="000000" w:themeColor="text1"/>
          <w:sz w:val="16"/>
        </w:rPr>
        <w:t xml:space="preserve">. </w:t>
      </w:r>
      <w:r w:rsidRPr="00051E63">
        <w:rPr>
          <w:color w:val="000000" w:themeColor="text1"/>
          <w:highlight w:val="green"/>
          <w:u w:val="single"/>
        </w:rPr>
        <w:t xml:space="preserve">Many are </w:t>
      </w:r>
      <w:r w:rsidRPr="00051E63">
        <w:rPr>
          <w:rStyle w:val="Emphasis"/>
          <w:color w:val="000000" w:themeColor="text1"/>
          <w:highlight w:val="green"/>
        </w:rPr>
        <w:t>hardened</w:t>
      </w:r>
      <w:r w:rsidRPr="00051E63">
        <w:rPr>
          <w:color w:val="000000" w:themeColor="text1"/>
          <w:sz w:val="16"/>
          <w:highlight w:val="green"/>
        </w:rPr>
        <w:t xml:space="preserve"> </w:t>
      </w:r>
      <w:r w:rsidRPr="00051E63">
        <w:rPr>
          <w:color w:val="000000" w:themeColor="text1"/>
          <w:highlight w:val="green"/>
          <w:u w:val="single"/>
        </w:rPr>
        <w:t xml:space="preserve">against </w:t>
      </w:r>
      <w:r w:rsidRPr="00051E63">
        <w:rPr>
          <w:rStyle w:val="Emphasis"/>
          <w:color w:val="000000" w:themeColor="text1"/>
          <w:highlight w:val="green"/>
        </w:rPr>
        <w:t>e</w:t>
      </w:r>
      <w:r w:rsidRPr="00051E63">
        <w:rPr>
          <w:color w:val="000000" w:themeColor="text1"/>
          <w:u w:val="single"/>
        </w:rPr>
        <w:t>lectro-</w:t>
      </w:r>
      <w:r w:rsidRPr="00051E63">
        <w:rPr>
          <w:rStyle w:val="Emphasis"/>
          <w:color w:val="000000" w:themeColor="text1"/>
          <w:highlight w:val="green"/>
        </w:rPr>
        <w:t>m</w:t>
      </w:r>
      <w:r w:rsidRPr="00051E63">
        <w:rPr>
          <w:color w:val="000000" w:themeColor="text1"/>
          <w:u w:val="single"/>
        </w:rPr>
        <w:t xml:space="preserve">agnetic </w:t>
      </w:r>
      <w:r w:rsidRPr="00051E63">
        <w:rPr>
          <w:rStyle w:val="Emphasis"/>
          <w:color w:val="000000" w:themeColor="text1"/>
          <w:highlight w:val="green"/>
        </w:rPr>
        <w:t>p</w:t>
      </w:r>
      <w:r w:rsidRPr="00051E63">
        <w:rPr>
          <w:color w:val="000000" w:themeColor="text1"/>
          <w:u w:val="single"/>
        </w:rPr>
        <w:t>ulse</w:t>
      </w:r>
      <w:r w:rsidRPr="00051E63">
        <w:rPr>
          <w:color w:val="000000" w:themeColor="text1"/>
          <w:sz w:val="16"/>
        </w:rPr>
        <w:t xml:space="preserve">, </w:t>
      </w:r>
      <w:r w:rsidRPr="00051E63">
        <w:rPr>
          <w:color w:val="000000" w:themeColor="text1"/>
          <w:highlight w:val="green"/>
          <w:u w:val="single"/>
        </w:rPr>
        <w:t xml:space="preserve">sport </w:t>
      </w:r>
      <w:r w:rsidRPr="00051E63">
        <w:rPr>
          <w:rStyle w:val="Emphasis"/>
          <w:color w:val="000000" w:themeColor="text1"/>
          <w:highlight w:val="green"/>
        </w:rPr>
        <w:t>“shutters”</w:t>
      </w:r>
      <w:r w:rsidRPr="00051E63">
        <w:rPr>
          <w:color w:val="000000" w:themeColor="text1"/>
          <w:highlight w:val="green"/>
          <w:u w:val="single"/>
        </w:rPr>
        <w:t xml:space="preserve"> to protect</w:t>
      </w:r>
      <w:r w:rsidRPr="00051E63">
        <w:rPr>
          <w:color w:val="000000" w:themeColor="text1"/>
          <w:u w:val="single"/>
        </w:rPr>
        <w:t xml:space="preserve"> optical “eyes” </w:t>
      </w:r>
      <w:r w:rsidRPr="00051E63">
        <w:rPr>
          <w:color w:val="000000" w:themeColor="text1"/>
          <w:highlight w:val="green"/>
          <w:u w:val="single"/>
        </w:rPr>
        <w:t>from</w:t>
      </w:r>
      <w:r w:rsidRPr="00051E63">
        <w:rPr>
          <w:color w:val="000000" w:themeColor="text1"/>
          <w:u w:val="single"/>
        </w:rPr>
        <w:t xml:space="preserve"> solar </w:t>
      </w:r>
      <w:r w:rsidRPr="00051E63">
        <w:rPr>
          <w:rStyle w:val="Emphasis"/>
          <w:color w:val="000000" w:themeColor="text1"/>
          <w:highlight w:val="green"/>
        </w:rPr>
        <w:t xml:space="preserve">flares and </w:t>
      </w:r>
      <w:proofErr w:type="gramStart"/>
      <w:r w:rsidRPr="00051E63">
        <w:rPr>
          <w:rStyle w:val="Emphasis"/>
          <w:color w:val="000000" w:themeColor="text1"/>
          <w:highlight w:val="green"/>
        </w:rPr>
        <w:t>lasers</w:t>
      </w:r>
      <w:r w:rsidRPr="00051E63">
        <w:rPr>
          <w:color w:val="000000" w:themeColor="text1"/>
          <w:highlight w:val="green"/>
          <w:u w:val="single"/>
        </w:rPr>
        <w:t>, and</w:t>
      </w:r>
      <w:proofErr w:type="gramEnd"/>
      <w:r w:rsidRPr="00051E63">
        <w:rPr>
          <w:color w:val="000000" w:themeColor="text1"/>
          <w:u w:val="single"/>
        </w:rPr>
        <w:t xml:space="preserve"> use radio </w:t>
      </w:r>
      <w:r w:rsidRPr="00051E63">
        <w:rPr>
          <w:rStyle w:val="Emphasis"/>
          <w:color w:val="000000" w:themeColor="text1"/>
          <w:highlight w:val="green"/>
        </w:rPr>
        <w:t>frequency hop</w:t>
      </w:r>
      <w:r w:rsidRPr="00051E63">
        <w:rPr>
          <w:color w:val="000000" w:themeColor="text1"/>
          <w:u w:val="single"/>
        </w:rPr>
        <w:t xml:space="preserve">ping </w:t>
      </w:r>
      <w:r w:rsidRPr="00051E63">
        <w:rPr>
          <w:color w:val="000000" w:themeColor="text1"/>
          <w:highlight w:val="green"/>
          <w:u w:val="single"/>
        </w:rPr>
        <w:t xml:space="preserve">to </w:t>
      </w:r>
      <w:r w:rsidRPr="00051E63">
        <w:rPr>
          <w:rStyle w:val="Emphasis"/>
          <w:color w:val="000000" w:themeColor="text1"/>
          <w:highlight w:val="green"/>
        </w:rPr>
        <w:t>resist jamming</w:t>
      </w:r>
      <w:r w:rsidRPr="00051E63">
        <w:rPr>
          <w:color w:val="000000" w:themeColor="text1"/>
          <w:sz w:val="16"/>
        </w:rPr>
        <w:t>.</w:t>
      </w:r>
    </w:p>
    <w:p w14:paraId="7779D7B0" w14:textId="77777777" w:rsidR="00051E63" w:rsidRPr="00051E63" w:rsidRDefault="00051E63" w:rsidP="00051E63">
      <w:pPr>
        <w:rPr>
          <w:color w:val="000000" w:themeColor="text1"/>
          <w:sz w:val="16"/>
        </w:rPr>
      </w:pPr>
      <w:r w:rsidRPr="00051E63">
        <w:rPr>
          <w:color w:val="000000" w:themeColor="text1"/>
          <w:sz w:val="16"/>
        </w:rPr>
        <w:t xml:space="preserve">Offensive weapons, deployed on the ground to attack satellites, or in space, are not a silver bullet. To the contrary, U.S. deployment of such weapons may </w:t>
      </w:r>
      <w:proofErr w:type="gramStart"/>
      <w:r w:rsidRPr="00051E63">
        <w:rPr>
          <w:color w:val="000000" w:themeColor="text1"/>
          <w:sz w:val="16"/>
        </w:rPr>
        <w:t>actually be</w:t>
      </w:r>
      <w:proofErr w:type="gramEnd"/>
      <w:r w:rsidRPr="00051E63">
        <w:rPr>
          <w:color w:val="000000" w:themeColor="text1"/>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8546184" w14:textId="77777777" w:rsidR="00051E63" w:rsidRPr="00051E63" w:rsidRDefault="00051E63" w:rsidP="00051E63">
      <w:pPr>
        <w:rPr>
          <w:color w:val="000000" w:themeColor="text1"/>
          <w:sz w:val="16"/>
        </w:rPr>
      </w:pPr>
      <w:r w:rsidRPr="00051E63">
        <w:rPr>
          <w:color w:val="000000" w:themeColor="text1"/>
          <w:sz w:val="16"/>
        </w:rPr>
        <w:t>These diplomatic efforts, however, would be undercut by a full-out U.S. pursuit of “space dominance.” This includes dialogue with China, the lack of which Gen. William Shelton, retired commander of Air Force Space Command, lamented in the CNN report.</w:t>
      </w:r>
    </w:p>
    <w:p w14:paraId="782DD20D" w14:textId="77777777" w:rsidR="00051E63" w:rsidRPr="00051E63" w:rsidRDefault="00051E63" w:rsidP="00051E63">
      <w:pPr>
        <w:rPr>
          <w:color w:val="000000" w:themeColor="text1"/>
          <w:sz w:val="16"/>
        </w:rPr>
      </w:pPr>
      <w:r w:rsidRPr="00051E63">
        <w:rPr>
          <w:color w:val="000000" w:themeColor="text1"/>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051E63">
        <w:rPr>
          <w:rStyle w:val="Emphasis"/>
          <w:color w:val="000000" w:themeColor="text1"/>
          <w:highlight w:val="green"/>
        </w:rPr>
        <w:t>No</w:t>
      </w:r>
      <w:r w:rsidRPr="00051E63">
        <w:rPr>
          <w:color w:val="000000" w:themeColor="text1"/>
          <w:sz w:val="16"/>
        </w:rPr>
        <w:t xml:space="preserve"> potential </w:t>
      </w:r>
      <w:r w:rsidRPr="00051E63">
        <w:rPr>
          <w:rStyle w:val="Emphasis"/>
          <w:color w:val="000000" w:themeColor="text1"/>
          <w:highlight w:val="green"/>
        </w:rPr>
        <w:t>adversary</w:t>
      </w:r>
      <w:r w:rsidRPr="00051E63">
        <w:rPr>
          <w:color w:val="000000" w:themeColor="text1"/>
          <w:sz w:val="16"/>
          <w:highlight w:val="green"/>
        </w:rPr>
        <w:t xml:space="preserve"> </w:t>
      </w:r>
      <w:r w:rsidRPr="00051E63">
        <w:rPr>
          <w:color w:val="000000" w:themeColor="text1"/>
          <w:highlight w:val="green"/>
          <w:u w:val="single"/>
        </w:rPr>
        <w:t>has</w:t>
      </w:r>
      <w:r w:rsidRPr="00051E63">
        <w:rPr>
          <w:color w:val="000000" w:themeColor="text1"/>
          <w:sz w:val="16"/>
        </w:rPr>
        <w:t xml:space="preserve"> such </w:t>
      </w:r>
      <w:r w:rsidRPr="00051E63">
        <w:rPr>
          <w:color w:val="000000" w:themeColor="text1"/>
          <w:highlight w:val="green"/>
          <w:u w:val="single"/>
        </w:rPr>
        <w:t>capabilities</w:t>
      </w:r>
      <w:r w:rsidRPr="00051E63">
        <w:rPr>
          <w:color w:val="000000" w:themeColor="text1"/>
          <w:sz w:val="16"/>
          <w:highlight w:val="green"/>
        </w:rPr>
        <w:t xml:space="preserve">, </w:t>
      </w:r>
      <w:r w:rsidRPr="00051E63">
        <w:rPr>
          <w:color w:val="000000" w:themeColor="text1"/>
          <w:highlight w:val="green"/>
          <w:u w:val="single"/>
        </w:rPr>
        <w:t xml:space="preserve">nor will they </w:t>
      </w:r>
      <w:r w:rsidRPr="00051E63">
        <w:rPr>
          <w:rStyle w:val="Emphasis"/>
          <w:color w:val="000000" w:themeColor="text1"/>
          <w:highlight w:val="green"/>
        </w:rPr>
        <w:t>ever</w:t>
      </w:r>
      <w:r w:rsidRPr="00051E63">
        <w:rPr>
          <w:color w:val="000000" w:themeColor="text1"/>
          <w:u w:val="single"/>
        </w:rPr>
        <w:t xml:space="preserve"> likely do so</w:t>
      </w:r>
      <w:r w:rsidRPr="00051E63">
        <w:rPr>
          <w:color w:val="000000" w:themeColor="text1"/>
          <w:sz w:val="16"/>
        </w:rPr>
        <w:t xml:space="preserve">. </w:t>
      </w:r>
      <w:r w:rsidRPr="00051E63">
        <w:rPr>
          <w:color w:val="000000" w:themeColor="text1"/>
          <w:highlight w:val="green"/>
          <w:u w:val="single"/>
        </w:rPr>
        <w:t>There is</w:t>
      </w:r>
      <w:r w:rsidRPr="00051E63">
        <w:rPr>
          <w:color w:val="000000" w:themeColor="text1"/>
          <w:u w:val="single"/>
        </w:rPr>
        <w:t xml:space="preserve"> just </w:t>
      </w:r>
      <w:r w:rsidRPr="00051E63">
        <w:rPr>
          <w:rStyle w:val="Emphasis"/>
          <w:color w:val="000000" w:themeColor="text1"/>
          <w:highlight w:val="green"/>
        </w:rPr>
        <w:t>too much redundancy</w:t>
      </w:r>
      <w:r w:rsidRPr="00051E63">
        <w:rPr>
          <w:color w:val="000000" w:themeColor="text1"/>
          <w:u w:val="single"/>
        </w:rPr>
        <w:t xml:space="preserve"> in the system</w:t>
      </w:r>
      <w:r w:rsidRPr="00051E63">
        <w:rPr>
          <w:color w:val="000000" w:themeColor="text1"/>
          <w:sz w:val="16"/>
        </w:rPr>
        <w:t>.</w:t>
      </w:r>
      <w:bookmarkEnd w:id="1"/>
    </w:p>
    <w:p w14:paraId="10E03968" w14:textId="77777777" w:rsidR="00051E63" w:rsidRPr="00051E63" w:rsidRDefault="00051E63" w:rsidP="00051E63">
      <w:pPr>
        <w:pStyle w:val="Heading3"/>
        <w:rPr>
          <w:color w:val="000000" w:themeColor="text1"/>
        </w:rPr>
      </w:pPr>
      <w:r w:rsidRPr="00051E63">
        <w:rPr>
          <w:color w:val="000000" w:themeColor="text1"/>
        </w:rPr>
        <w:t>1NC---Sino-Russia Alliance Good</w:t>
      </w:r>
    </w:p>
    <w:p w14:paraId="050707DA" w14:textId="77777777" w:rsidR="00051E63" w:rsidRPr="00051E63" w:rsidRDefault="00051E63" w:rsidP="00051E63">
      <w:pPr>
        <w:pStyle w:val="Heading4"/>
        <w:rPr>
          <w:color w:val="000000" w:themeColor="text1"/>
        </w:rPr>
      </w:pPr>
      <w:r w:rsidRPr="00051E63">
        <w:rPr>
          <w:color w:val="000000" w:themeColor="text1"/>
        </w:rPr>
        <w:t>China-Russia coop solves nuclear war</w:t>
      </w:r>
    </w:p>
    <w:p w14:paraId="79C4EB17" w14:textId="77777777" w:rsidR="00051E63" w:rsidRPr="00051E63" w:rsidRDefault="00051E63" w:rsidP="00051E63">
      <w:pPr>
        <w:rPr>
          <w:color w:val="000000" w:themeColor="text1"/>
        </w:rPr>
      </w:pPr>
      <w:r w:rsidRPr="00051E63">
        <w:rPr>
          <w:color w:val="000000" w:themeColor="text1"/>
        </w:rPr>
        <w:t xml:space="preserve">Artyom </w:t>
      </w:r>
      <w:proofErr w:type="spellStart"/>
      <w:r w:rsidRPr="00051E63">
        <w:rPr>
          <w:rStyle w:val="Style13ptBold"/>
          <w:color w:val="000000" w:themeColor="text1"/>
        </w:rPr>
        <w:t>Lukin</w:t>
      </w:r>
      <w:proofErr w:type="spellEnd"/>
      <w:r w:rsidRPr="00051E63">
        <w:rPr>
          <w:rStyle w:val="Style13ptBold"/>
          <w:color w:val="000000" w:themeColor="text1"/>
        </w:rPr>
        <w:t xml:space="preserve"> 20</w:t>
      </w:r>
      <w:r w:rsidRPr="00051E63">
        <w:rPr>
          <w:color w:val="000000" w:themeColor="text1"/>
        </w:rPr>
        <w:t xml:space="preserve"> {Artyom </w:t>
      </w:r>
      <w:proofErr w:type="spellStart"/>
      <w:r w:rsidRPr="00051E63">
        <w:rPr>
          <w:color w:val="000000" w:themeColor="text1"/>
        </w:rPr>
        <w:t>Lukin</w:t>
      </w:r>
      <w:proofErr w:type="spellEnd"/>
      <w:r w:rsidRPr="00051E63">
        <w:rPr>
          <w:color w:val="000000" w:themeColor="text1"/>
        </w:rP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127BDAB4" w14:textId="77777777" w:rsidR="00051E63" w:rsidRPr="00051E63" w:rsidRDefault="00051E63" w:rsidP="00051E63">
      <w:pPr>
        <w:rPr>
          <w:color w:val="000000" w:themeColor="text1"/>
          <w:sz w:val="16"/>
        </w:rPr>
      </w:pPr>
      <w:r w:rsidRPr="00051E63">
        <w:rPr>
          <w:rStyle w:val="StyleUnderline"/>
          <w:color w:val="000000" w:themeColor="text1"/>
          <w:highlight w:val="green"/>
        </w:rPr>
        <w:t>China and Russia are the two largest</w:t>
      </w:r>
      <w:r w:rsidRPr="00051E63">
        <w:rPr>
          <w:color w:val="000000" w:themeColor="text1"/>
          <w:sz w:val="16"/>
        </w:rPr>
        <w:t xml:space="preserve">—and </w:t>
      </w:r>
      <w:r w:rsidRPr="00051E63">
        <w:rPr>
          <w:rStyle w:val="StyleUnderline"/>
          <w:color w:val="000000" w:themeColor="text1"/>
          <w:highlight w:val="green"/>
        </w:rPr>
        <w:t>neighboring</w:t>
      </w:r>
      <w:r w:rsidRPr="00051E63">
        <w:rPr>
          <w:color w:val="000000" w:themeColor="text1"/>
          <w:sz w:val="16"/>
        </w:rPr>
        <w:t>—</w:t>
      </w:r>
      <w:r w:rsidRPr="00051E63">
        <w:rPr>
          <w:rStyle w:val="StyleUnderline"/>
          <w:color w:val="000000" w:themeColor="text1"/>
          <w:highlight w:val="green"/>
        </w:rPr>
        <w:t>powers of</w:t>
      </w:r>
      <w:r w:rsidRPr="00051E63">
        <w:rPr>
          <w:rStyle w:val="StyleUnderline"/>
          <w:color w:val="000000" w:themeColor="text1"/>
        </w:rPr>
        <w:t xml:space="preserve"> continental </w:t>
      </w:r>
      <w:r w:rsidRPr="00051E63">
        <w:rPr>
          <w:rStyle w:val="StyleUnderline"/>
          <w:color w:val="000000" w:themeColor="text1"/>
          <w:highlight w:val="green"/>
        </w:rPr>
        <w:t>Eurasia. Can two</w:t>
      </w:r>
      <w:r w:rsidRPr="00051E63">
        <w:rPr>
          <w:rStyle w:val="StyleUnderline"/>
          <w:color w:val="000000" w:themeColor="text1"/>
        </w:rPr>
        <w:t xml:space="preserve"> tigers </w:t>
      </w:r>
      <w:r w:rsidRPr="00051E63">
        <w:rPr>
          <w:rStyle w:val="StyleUnderline"/>
          <w:color w:val="000000" w:themeColor="text1"/>
          <w:highlight w:val="green"/>
        </w:rPr>
        <w:t>share the same mountain</w:t>
      </w:r>
      <w:r w:rsidRPr="00051E63">
        <w:rPr>
          <w:rStyle w:val="StyleUnderline"/>
          <w:color w:val="000000" w:themeColor="text1"/>
        </w:rPr>
        <w:t xml:space="preserve">, especially </w:t>
      </w:r>
      <w:r w:rsidRPr="00051E63">
        <w:rPr>
          <w:rStyle w:val="StyleUnderline"/>
          <w:color w:val="000000" w:themeColor="text1"/>
          <w:highlight w:val="green"/>
        </w:rPr>
        <w:t>when</w:t>
      </w:r>
      <w:r w:rsidRPr="00051E63">
        <w:rPr>
          <w:color w:val="000000" w:themeColor="text1"/>
          <w:sz w:val="16"/>
          <w:highlight w:val="green"/>
        </w:rPr>
        <w:t xml:space="preserve"> </w:t>
      </w:r>
      <w:r w:rsidRPr="00051E63">
        <w:rPr>
          <w:rStyle w:val="Emphasis"/>
          <w:color w:val="000000" w:themeColor="text1"/>
          <w:highlight w:val="green"/>
        </w:rPr>
        <w:t>one</w:t>
      </w:r>
      <w:r w:rsidRPr="00051E63">
        <w:rPr>
          <w:rStyle w:val="StyleUnderline"/>
          <w:color w:val="000000" w:themeColor="text1"/>
        </w:rPr>
        <w:t xml:space="preserve"> great power is </w:t>
      </w:r>
      <w:r w:rsidRPr="00051E63">
        <w:rPr>
          <w:rStyle w:val="Emphasis"/>
          <w:color w:val="000000" w:themeColor="text1"/>
          <w:highlight w:val="green"/>
        </w:rPr>
        <w:t xml:space="preserve">rapidly gaining strength </w:t>
      </w:r>
      <w:r w:rsidRPr="00051E63">
        <w:rPr>
          <w:rStyle w:val="StyleUnderline"/>
          <w:color w:val="000000" w:themeColor="text1"/>
          <w:highlight w:val="green"/>
        </w:rPr>
        <w:t xml:space="preserve">and the </w:t>
      </w:r>
      <w:r w:rsidRPr="00051E63">
        <w:rPr>
          <w:rStyle w:val="Emphasis"/>
          <w:color w:val="000000" w:themeColor="text1"/>
          <w:highlight w:val="green"/>
        </w:rPr>
        <w:t>other is in relative decline</w:t>
      </w:r>
      <w:r w:rsidRPr="00051E63">
        <w:rPr>
          <w:rStyle w:val="StyleUnderline"/>
          <w:color w:val="000000" w:themeColor="text1"/>
        </w:rPr>
        <w:t>?</w:t>
      </w:r>
      <w:r w:rsidRPr="00051E63">
        <w:rPr>
          <w:color w:val="000000" w:themeColor="text1"/>
          <w:sz w:val="16"/>
        </w:rPr>
        <w:t xml:space="preserve"> And there </w:t>
      </w:r>
      <w:r w:rsidRPr="00051E63">
        <w:rPr>
          <w:rStyle w:val="StyleUnderline"/>
          <w:color w:val="000000" w:themeColor="text1"/>
        </w:rPr>
        <w:t xml:space="preserve">seems to be a </w:t>
      </w:r>
      <w:r w:rsidRPr="00051E63">
        <w:rPr>
          <w:rStyle w:val="StyleUnderline"/>
          <w:color w:val="000000" w:themeColor="text1"/>
          <w:highlight w:val="green"/>
        </w:rPr>
        <w:t>pattern in</w:t>
      </w:r>
      <w:r w:rsidRPr="00051E63">
        <w:rPr>
          <w:rStyle w:val="StyleUnderline"/>
          <w:color w:val="000000" w:themeColor="text1"/>
        </w:rPr>
        <w:t xml:space="preserve"> the </w:t>
      </w:r>
      <w:r w:rsidRPr="00051E63">
        <w:rPr>
          <w:rStyle w:val="StyleUnderline"/>
          <w:color w:val="000000" w:themeColor="text1"/>
          <w:highlight w:val="green"/>
        </w:rPr>
        <w:t>history</w:t>
      </w:r>
      <w:r w:rsidRPr="00051E63">
        <w:rPr>
          <w:rStyle w:val="StyleUnderline"/>
          <w:color w:val="000000" w:themeColor="text1"/>
        </w:rPr>
        <w:t xml:space="preserve"> of international relations </w:t>
      </w:r>
      <w:r w:rsidRPr="00051E63">
        <w:rPr>
          <w:rStyle w:val="StyleUnderline"/>
          <w:color w:val="000000" w:themeColor="text1"/>
          <w:highlight w:val="green"/>
        </w:rPr>
        <w:t xml:space="preserve">that two ambitious </w:t>
      </w:r>
      <w:r w:rsidRPr="00051E63">
        <w:rPr>
          <w:rStyle w:val="Emphasis"/>
          <w:color w:val="000000" w:themeColor="text1"/>
          <w:highlight w:val="green"/>
        </w:rPr>
        <w:t>major powers that share a land border</w:t>
      </w:r>
      <w:r w:rsidRPr="00051E63">
        <w:rPr>
          <w:rStyle w:val="StyleUnderline"/>
          <w:color w:val="000000" w:themeColor="text1"/>
        </w:rPr>
        <w:t xml:space="preserve"> are less likely to make an alliance, while they are more </w:t>
      </w:r>
      <w:r w:rsidRPr="00051E63">
        <w:rPr>
          <w:rStyle w:val="Emphasis"/>
          <w:color w:val="000000" w:themeColor="text1"/>
          <w:highlight w:val="green"/>
        </w:rPr>
        <w:t>likely to engage in territorial disputes</w:t>
      </w:r>
      <w:r w:rsidRPr="00051E63">
        <w:rPr>
          <w:rStyle w:val="StyleUnderline"/>
          <w:color w:val="000000" w:themeColor="text1"/>
        </w:rPr>
        <w:t xml:space="preserve"> with one another as well </w:t>
      </w:r>
      <w:r w:rsidRPr="00051E63">
        <w:rPr>
          <w:rStyle w:val="StyleUnderline"/>
          <w:color w:val="000000" w:themeColor="text1"/>
          <w:highlight w:val="green"/>
        </w:rPr>
        <w:t>as rivalry over primacy</w:t>
      </w:r>
      <w:r w:rsidRPr="00051E63">
        <w:rPr>
          <w:color w:val="000000" w:themeColor="text1"/>
          <w:sz w:val="16"/>
        </w:rPr>
        <w:t xml:space="preserve"> in their common neighborhood. There are at least </w:t>
      </w:r>
      <w:r w:rsidRPr="00051E63">
        <w:rPr>
          <w:rStyle w:val="StyleUnderline"/>
          <w:color w:val="000000" w:themeColor="text1"/>
          <w:highlight w:val="green"/>
        </w:rPr>
        <w:t>three major parts</w:t>
      </w:r>
      <w:r w:rsidRPr="00051E63">
        <w:rPr>
          <w:rStyle w:val="StyleUnderline"/>
          <w:color w:val="000000" w:themeColor="text1"/>
        </w:rPr>
        <w:t xml:space="preserve"> of Eurasia—</w:t>
      </w:r>
      <w:r w:rsidRPr="00051E63">
        <w:rPr>
          <w:rStyle w:val="StyleUnderline"/>
          <w:color w:val="000000" w:themeColor="text1"/>
          <w:highlight w:val="green"/>
        </w:rPr>
        <w:t>East Asia</w:t>
      </w:r>
      <w:r w:rsidRPr="00051E63">
        <w:rPr>
          <w:color w:val="000000" w:themeColor="text1"/>
          <w:sz w:val="16"/>
        </w:rPr>
        <w:t xml:space="preserve">, the </w:t>
      </w:r>
      <w:r w:rsidRPr="00051E63">
        <w:rPr>
          <w:rStyle w:val="StyleUnderline"/>
          <w:color w:val="000000" w:themeColor="text1"/>
          <w:highlight w:val="green"/>
        </w:rPr>
        <w:t>post-Soviet space</w:t>
      </w:r>
      <w:r w:rsidRPr="00051E63">
        <w:rPr>
          <w:color w:val="000000" w:themeColor="text1"/>
          <w:sz w:val="16"/>
        </w:rPr>
        <w:t xml:space="preserve"> (mainly Central Asia), and </w:t>
      </w:r>
      <w:r w:rsidRPr="00051E63">
        <w:rPr>
          <w:rStyle w:val="StyleUnderline"/>
          <w:color w:val="000000" w:themeColor="text1"/>
          <w:highlight w:val="green"/>
        </w:rPr>
        <w:t>the Arctic</w:t>
      </w:r>
      <w:r w:rsidRPr="00051E63">
        <w:rPr>
          <w:rStyle w:val="StyleUnderline"/>
          <w:color w:val="000000" w:themeColor="text1"/>
        </w:rPr>
        <w:t>—</w:t>
      </w:r>
      <w:r w:rsidRPr="00051E63">
        <w:rPr>
          <w:rStyle w:val="StyleUnderline"/>
          <w:color w:val="000000" w:themeColor="text1"/>
          <w:highlight w:val="green"/>
        </w:rPr>
        <w:t xml:space="preserve">where China’s and Russia’s geopolitical interests intersect, creating </w:t>
      </w:r>
      <w:r w:rsidRPr="00051E63">
        <w:rPr>
          <w:rStyle w:val="Emphasis"/>
          <w:color w:val="000000" w:themeColor="text1"/>
          <w:highlight w:val="green"/>
        </w:rPr>
        <w:t xml:space="preserve">potential for </w:t>
      </w:r>
      <w:r w:rsidRPr="00051E63">
        <w:rPr>
          <w:rStyle w:val="Emphasis"/>
          <w:color w:val="000000" w:themeColor="text1"/>
        </w:rPr>
        <w:t xml:space="preserve">competition and </w:t>
      </w:r>
      <w:r w:rsidRPr="00051E63">
        <w:rPr>
          <w:rStyle w:val="Emphasis"/>
          <w:color w:val="000000" w:themeColor="text1"/>
          <w:highlight w:val="green"/>
        </w:rPr>
        <w:t>conflict</w:t>
      </w:r>
      <w:r w:rsidRPr="00051E63">
        <w:rPr>
          <w:color w:val="000000" w:themeColor="text1"/>
          <w:sz w:val="16"/>
        </w:rPr>
        <w:t xml:space="preserve">. But, on the other hand, </w:t>
      </w:r>
      <w:r w:rsidRPr="00051E63">
        <w:rPr>
          <w:rStyle w:val="StyleUnderline"/>
          <w:color w:val="000000" w:themeColor="text1"/>
          <w:highlight w:val="green"/>
        </w:rPr>
        <w:t>if managed wisely,</w:t>
      </w:r>
      <w:r w:rsidRPr="00051E63">
        <w:rPr>
          <w:rStyle w:val="StyleUnderline"/>
          <w:color w:val="000000" w:themeColor="text1"/>
        </w:rPr>
        <w:t xml:space="preserve"> </w:t>
      </w:r>
      <w:r w:rsidRPr="00051E63">
        <w:rPr>
          <w:rStyle w:val="StyleUnderline"/>
          <w:color w:val="000000" w:themeColor="text1"/>
          <w:highlight w:val="green"/>
        </w:rPr>
        <w:t>overlapping interests</w:t>
      </w:r>
      <w:r w:rsidRPr="00051E63">
        <w:rPr>
          <w:rStyle w:val="StyleUnderline"/>
          <w:color w:val="000000" w:themeColor="text1"/>
        </w:rPr>
        <w:t xml:space="preserve"> and stakes </w:t>
      </w:r>
      <w:r w:rsidRPr="00051E63">
        <w:rPr>
          <w:rStyle w:val="StyleUnderline"/>
          <w:color w:val="000000" w:themeColor="text1"/>
          <w:highlight w:val="green"/>
        </w:rPr>
        <w:t xml:space="preserve">can </w:t>
      </w:r>
      <w:r w:rsidRPr="00051E63">
        <w:rPr>
          <w:rStyle w:val="StyleUnderline"/>
          <w:color w:val="000000" w:themeColor="text1"/>
        </w:rPr>
        <w:t xml:space="preserve">also </w:t>
      </w:r>
      <w:r w:rsidRPr="00051E63">
        <w:rPr>
          <w:rStyle w:val="StyleUnderline"/>
          <w:color w:val="000000" w:themeColor="text1"/>
          <w:highlight w:val="green"/>
        </w:rPr>
        <w:t>generate opportunities for collaboration</w:t>
      </w:r>
      <w:r w:rsidRPr="00051E63">
        <w:rPr>
          <w:color w:val="000000" w:themeColor="text1"/>
          <w:sz w:val="16"/>
        </w:rPr>
        <w:t xml:space="preserve">. The following sections examine how Russia and China are managing to keep their differences in key Eurasian zones under control while displaying a significant degree of </w:t>
      </w:r>
      <w:proofErr w:type="gramStart"/>
      <w:r w:rsidRPr="00051E63">
        <w:rPr>
          <w:color w:val="000000" w:themeColor="text1"/>
          <w:sz w:val="16"/>
        </w:rPr>
        <w:t>mutual cooperation</w:t>
      </w:r>
      <w:proofErr w:type="gramEnd"/>
      <w:r w:rsidRPr="00051E63">
        <w:rPr>
          <w:color w:val="000000" w:themeColor="text1"/>
          <w:sz w:val="16"/>
        </w:rPr>
        <w:t>.</w:t>
      </w:r>
    </w:p>
    <w:p w14:paraId="3481DCEB" w14:textId="77777777" w:rsidR="00051E63" w:rsidRPr="00051E63" w:rsidRDefault="00051E63" w:rsidP="00051E63">
      <w:pPr>
        <w:rPr>
          <w:color w:val="000000" w:themeColor="text1"/>
          <w:sz w:val="16"/>
        </w:rPr>
      </w:pPr>
      <w:r w:rsidRPr="00051E63">
        <w:rPr>
          <w:color w:val="000000" w:themeColor="text1"/>
          <w:sz w:val="16"/>
        </w:rPr>
        <w:t xml:space="preserve">East Asia This is China’s ‘home region’, but also one where Russia, by virtue of possessing the Far Eastern territories, is a resident power. </w:t>
      </w:r>
      <w:r w:rsidRPr="00051E63">
        <w:rPr>
          <w:rStyle w:val="StyleUnderline"/>
          <w:color w:val="000000" w:themeColor="text1"/>
          <w:highlight w:val="green"/>
        </w:rPr>
        <w:t>Moscow</w:t>
      </w:r>
      <w:r w:rsidRPr="00051E63">
        <w:rPr>
          <w:color w:val="000000" w:themeColor="text1"/>
          <w:sz w:val="16"/>
        </w:rPr>
        <w:t xml:space="preserve">, which has traditionally </w:t>
      </w:r>
      <w:r w:rsidRPr="00051E63">
        <w:rPr>
          <w:rStyle w:val="StyleUnderline"/>
          <w:color w:val="000000" w:themeColor="text1"/>
        </w:rPr>
        <w:t xml:space="preserve">been </w:t>
      </w:r>
      <w:r w:rsidRPr="00051E63">
        <w:rPr>
          <w:rStyle w:val="StyleUnderline"/>
          <w:color w:val="000000" w:themeColor="text1"/>
          <w:highlight w:val="green"/>
        </w:rPr>
        <w:t>concerned with</w:t>
      </w:r>
      <w:r w:rsidRPr="00051E63">
        <w:rPr>
          <w:rStyle w:val="StyleUnderline"/>
          <w:color w:val="000000" w:themeColor="text1"/>
        </w:rPr>
        <w:t xml:space="preserve"> keeping </w:t>
      </w:r>
      <w:r w:rsidRPr="00051E63">
        <w:rPr>
          <w:rStyle w:val="StyleUnderline"/>
          <w:color w:val="000000" w:themeColor="text1"/>
          <w:highlight w:val="green"/>
        </w:rPr>
        <w:t>sovereignty over</w:t>
      </w:r>
      <w:r w:rsidRPr="00051E63">
        <w:rPr>
          <w:rStyle w:val="StyleUnderline"/>
          <w:color w:val="000000" w:themeColor="text1"/>
        </w:rPr>
        <w:t xml:space="preserve"> its vulnerable </w:t>
      </w:r>
      <w:r w:rsidRPr="00051E63">
        <w:rPr>
          <w:rStyle w:val="StyleUnderline"/>
          <w:color w:val="000000" w:themeColor="text1"/>
          <w:highlight w:val="green"/>
        </w:rPr>
        <w:t>Far East</w:t>
      </w:r>
      <w:r w:rsidRPr="00051E63">
        <w:rPr>
          <w:color w:val="000000" w:themeColor="text1"/>
          <w:sz w:val="16"/>
          <w:highlight w:val="green"/>
        </w:rPr>
        <w:t>,</w:t>
      </w:r>
      <w:r w:rsidRPr="00051E63">
        <w:rPr>
          <w:color w:val="000000" w:themeColor="text1"/>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051E63">
        <w:rPr>
          <w:color w:val="000000" w:themeColor="text1"/>
          <w:sz w:val="16"/>
        </w:rPr>
        <w:t>is well aware that</w:t>
      </w:r>
      <w:proofErr w:type="gramEnd"/>
      <w:r w:rsidRPr="00051E63">
        <w:rPr>
          <w:color w:val="000000" w:themeColor="text1"/>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w:t>
      </w:r>
      <w:proofErr w:type="gramStart"/>
      <w:r w:rsidRPr="00051E63">
        <w:rPr>
          <w:color w:val="000000" w:themeColor="text1"/>
          <w:sz w:val="16"/>
        </w:rPr>
        <w:t>In reality, the</w:t>
      </w:r>
      <w:proofErr w:type="gramEnd"/>
      <w:r w:rsidRPr="00051E63">
        <w:rPr>
          <w:color w:val="000000" w:themeColor="text1"/>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7504FFAE" w14:textId="77777777" w:rsidR="00051E63" w:rsidRPr="00051E63" w:rsidRDefault="00051E63" w:rsidP="00051E63">
      <w:pPr>
        <w:rPr>
          <w:color w:val="000000" w:themeColor="text1"/>
          <w:sz w:val="16"/>
          <w:szCs w:val="16"/>
        </w:rPr>
      </w:pPr>
      <w:r w:rsidRPr="00051E63">
        <w:rPr>
          <w:color w:val="000000" w:themeColor="text1"/>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5BD1AE05" w14:textId="77777777" w:rsidR="00051E63" w:rsidRPr="00051E63" w:rsidRDefault="00051E63" w:rsidP="00051E63">
      <w:pPr>
        <w:rPr>
          <w:color w:val="000000" w:themeColor="text1"/>
          <w:sz w:val="16"/>
        </w:rPr>
      </w:pPr>
      <w:r w:rsidRPr="00051E63">
        <w:rPr>
          <w:rStyle w:val="Emphasis"/>
          <w:color w:val="000000" w:themeColor="text1"/>
          <w:highlight w:val="green"/>
        </w:rPr>
        <w:t>Russia shares</w:t>
      </w:r>
      <w:r w:rsidRPr="00051E63">
        <w:rPr>
          <w:rStyle w:val="Emphasis"/>
          <w:color w:val="000000" w:themeColor="text1"/>
        </w:rPr>
        <w:t xml:space="preserve"> with </w:t>
      </w:r>
      <w:r w:rsidRPr="00051E63">
        <w:rPr>
          <w:rStyle w:val="Emphasis"/>
          <w:color w:val="000000" w:themeColor="text1"/>
          <w:highlight w:val="green"/>
        </w:rPr>
        <w:t>China</w:t>
      </w:r>
      <w:r w:rsidRPr="00051E63">
        <w:rPr>
          <w:rStyle w:val="Emphasis"/>
          <w:color w:val="000000" w:themeColor="text1"/>
        </w:rPr>
        <w:t xml:space="preserve"> the </w:t>
      </w:r>
      <w:r w:rsidRPr="00051E63">
        <w:rPr>
          <w:rStyle w:val="Emphasis"/>
          <w:color w:val="000000" w:themeColor="text1"/>
          <w:highlight w:val="green"/>
        </w:rPr>
        <w:t>objective of reducing American influence</w:t>
      </w:r>
      <w:r w:rsidRPr="00051E63">
        <w:rPr>
          <w:rStyle w:val="StyleUnderline"/>
          <w:color w:val="000000" w:themeColor="text1"/>
        </w:rPr>
        <w:t xml:space="preserve"> in East Asia and </w:t>
      </w:r>
      <w:r w:rsidRPr="00051E63">
        <w:rPr>
          <w:rStyle w:val="Emphasis"/>
          <w:color w:val="000000" w:themeColor="text1"/>
        </w:rPr>
        <w:t xml:space="preserve">undermining the US-centric alliances </w:t>
      </w:r>
      <w:r w:rsidRPr="00051E63">
        <w:rPr>
          <w:rStyle w:val="StyleUnderline"/>
          <w:color w:val="000000" w:themeColor="text1"/>
        </w:rPr>
        <w:t>in the region</w:t>
      </w:r>
      <w:r w:rsidRPr="00051E63">
        <w:rPr>
          <w:color w:val="000000" w:themeColor="text1"/>
          <w:sz w:val="16"/>
        </w:rPr>
        <w:t xml:space="preserve">. Russian weapon sales are helping China alter the military balance in the Western Pacific to the detriment of the USA and its allies. </w:t>
      </w:r>
      <w:r w:rsidRPr="00051E63">
        <w:rPr>
          <w:rStyle w:val="StyleUnderline"/>
          <w:color w:val="000000" w:themeColor="text1"/>
        </w:rPr>
        <w:t xml:space="preserve">Russia’s </w:t>
      </w:r>
      <w:r w:rsidRPr="00051E63">
        <w:rPr>
          <w:rStyle w:val="StyleUnderline"/>
          <w:color w:val="000000" w:themeColor="text1"/>
          <w:highlight w:val="green"/>
        </w:rPr>
        <w:t>decision to assist China with</w:t>
      </w:r>
      <w:r w:rsidRPr="00051E63">
        <w:rPr>
          <w:rStyle w:val="StyleUnderline"/>
          <w:color w:val="000000" w:themeColor="text1"/>
        </w:rPr>
        <w:t xml:space="preserve"> getting its own </w:t>
      </w:r>
      <w:r w:rsidRPr="00051E63">
        <w:rPr>
          <w:rStyle w:val="StyleUnderline"/>
          <w:color w:val="000000" w:themeColor="text1"/>
          <w:highlight w:val="green"/>
        </w:rPr>
        <w:t>missile attack early warning system</w:t>
      </w:r>
      <w:r w:rsidRPr="00051E63">
        <w:rPr>
          <w:color w:val="000000" w:themeColor="text1"/>
          <w:sz w:val="16"/>
        </w:rPr>
        <w:t xml:space="preserve"> may have </w:t>
      </w:r>
      <w:r w:rsidRPr="00051E63">
        <w:rPr>
          <w:rStyle w:val="StyleUnderline"/>
          <w:color w:val="000000" w:themeColor="text1"/>
        </w:rPr>
        <w:t>also been</w:t>
      </w:r>
      <w:r w:rsidRPr="00051E63">
        <w:rPr>
          <w:color w:val="000000" w:themeColor="text1"/>
          <w:sz w:val="16"/>
        </w:rPr>
        <w:t xml:space="preserve"> partly </w:t>
      </w:r>
      <w:r w:rsidRPr="00051E63">
        <w:rPr>
          <w:rStyle w:val="StyleUnderline"/>
          <w:color w:val="000000" w:themeColor="text1"/>
          <w:highlight w:val="green"/>
        </w:rPr>
        <w:t>motivated by the desire to strengthen</w:t>
      </w:r>
      <w:r w:rsidRPr="00051E63">
        <w:rPr>
          <w:rStyle w:val="StyleUnderline"/>
          <w:color w:val="000000" w:themeColor="text1"/>
        </w:rPr>
        <w:t xml:space="preserve"> China </w:t>
      </w:r>
      <w:r w:rsidRPr="00051E63">
        <w:rPr>
          <w:rStyle w:val="StyleUnderline"/>
          <w:color w:val="000000" w:themeColor="text1"/>
          <w:highlight w:val="green"/>
        </w:rPr>
        <w:t>vis-à-vis the USA</w:t>
      </w:r>
      <w:r w:rsidRPr="00051E63">
        <w:rPr>
          <w:color w:val="000000" w:themeColor="text1"/>
          <w:sz w:val="16"/>
        </w:rPr>
        <w:t xml:space="preserve"> in their rivalry for primacy in East Asia. The Russian ambassador to the US Anatoly Antonov hinted as much by saying that this strategic system will ‘cardinally increase stability and security in East Asia’ (TASS 2019c).</w:t>
      </w:r>
    </w:p>
    <w:p w14:paraId="160DE0BE" w14:textId="77777777" w:rsidR="00051E63" w:rsidRPr="00051E63" w:rsidRDefault="00051E63" w:rsidP="00051E63">
      <w:pPr>
        <w:rPr>
          <w:color w:val="000000" w:themeColor="text1"/>
          <w:sz w:val="16"/>
        </w:rPr>
      </w:pPr>
      <w:r w:rsidRPr="00051E63">
        <w:rPr>
          <w:rStyle w:val="StyleUnderline"/>
          <w:color w:val="000000" w:themeColor="text1"/>
        </w:rPr>
        <w:t>Russian deference to China</w:t>
      </w:r>
      <w:r w:rsidRPr="00051E63">
        <w:rPr>
          <w:color w:val="000000" w:themeColor="text1"/>
          <w:sz w:val="16"/>
        </w:rPr>
        <w:t xml:space="preserve"> on East Asian issues, </w:t>
      </w:r>
      <w:r w:rsidRPr="00051E63">
        <w:rPr>
          <w:rStyle w:val="StyleUnderline"/>
          <w:color w:val="000000" w:themeColor="text1"/>
        </w:rPr>
        <w:t>albeit somewhat hurting Moscow’s great-power pride, makes geopolitical sense</w:t>
      </w:r>
      <w:r w:rsidRPr="00051E63">
        <w:rPr>
          <w:color w:val="000000" w:themeColor="text1"/>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2D739438" w14:textId="77777777" w:rsidR="00051E63" w:rsidRPr="00051E63" w:rsidRDefault="00051E63" w:rsidP="00051E63">
      <w:pPr>
        <w:rPr>
          <w:rStyle w:val="StyleUnderline"/>
          <w:color w:val="000000" w:themeColor="text1"/>
        </w:rPr>
      </w:pPr>
      <w:r w:rsidRPr="00051E63">
        <w:rPr>
          <w:color w:val="000000" w:themeColor="text1"/>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051E63">
        <w:rPr>
          <w:rStyle w:val="StyleUnderline"/>
          <w:color w:val="000000" w:themeColor="text1"/>
        </w:rPr>
        <w:t xml:space="preserve">Albeit a </w:t>
      </w:r>
      <w:r w:rsidRPr="00051E63">
        <w:rPr>
          <w:rStyle w:val="StyleUnderline"/>
          <w:color w:val="000000" w:themeColor="text1"/>
          <w:highlight w:val="green"/>
        </w:rPr>
        <w:t>friction point</w:t>
      </w:r>
      <w:r w:rsidRPr="00051E63">
        <w:rPr>
          <w:rStyle w:val="StyleUnderline"/>
          <w:color w:val="000000" w:themeColor="text1"/>
        </w:rPr>
        <w:t xml:space="preserve"> between Beijing and Moscow, the activities by Russian energy firms in the South China Sea are </w:t>
      </w:r>
      <w:r w:rsidRPr="00051E63">
        <w:rPr>
          <w:rStyle w:val="StyleUnderline"/>
          <w:color w:val="000000" w:themeColor="text1"/>
          <w:highlight w:val="green"/>
        </w:rPr>
        <w:t>unlikely to destabilize the</w:t>
      </w:r>
      <w:r w:rsidRPr="00051E63">
        <w:rPr>
          <w:rStyle w:val="StyleUnderline"/>
          <w:color w:val="000000" w:themeColor="text1"/>
        </w:rPr>
        <w:t xml:space="preserve"> Sino-Russian </w:t>
      </w:r>
      <w:r w:rsidRPr="00051E63">
        <w:rPr>
          <w:rStyle w:val="StyleUnderline"/>
          <w:color w:val="000000" w:themeColor="text1"/>
          <w:highlight w:val="green"/>
        </w:rPr>
        <w:t>entente</w:t>
      </w:r>
      <w:r w:rsidRPr="00051E63">
        <w:rPr>
          <w:rStyle w:val="StyleUnderline"/>
          <w:color w:val="000000" w:themeColor="text1"/>
        </w:rPr>
        <w:t>, since Moscow and Beijing need each other on much bigger issues.</w:t>
      </w:r>
    </w:p>
    <w:p w14:paraId="4609EEDA" w14:textId="77777777" w:rsidR="00051E63" w:rsidRPr="00051E63" w:rsidRDefault="00051E63" w:rsidP="00051E63">
      <w:pPr>
        <w:rPr>
          <w:color w:val="000000" w:themeColor="text1"/>
          <w:sz w:val="16"/>
        </w:rPr>
      </w:pPr>
      <w:r w:rsidRPr="00051E63">
        <w:rPr>
          <w:color w:val="000000" w:themeColor="text1"/>
          <w:sz w:val="16"/>
        </w:rPr>
        <w:t xml:space="preserve">The post-Soviet space </w:t>
      </w:r>
      <w:r w:rsidRPr="00051E63">
        <w:rPr>
          <w:rStyle w:val="StyleUnderline"/>
          <w:color w:val="000000" w:themeColor="text1"/>
          <w:highlight w:val="green"/>
        </w:rPr>
        <w:t xml:space="preserve">Russia has </w:t>
      </w:r>
      <w:r w:rsidRPr="00051E63">
        <w:rPr>
          <w:rStyle w:val="Emphasis"/>
          <w:color w:val="000000" w:themeColor="text1"/>
          <w:highlight w:val="green"/>
        </w:rPr>
        <w:t>vital stakes</w:t>
      </w:r>
      <w:r w:rsidRPr="00051E63">
        <w:rPr>
          <w:rStyle w:val="StyleUnderline"/>
          <w:color w:val="000000" w:themeColor="text1"/>
          <w:highlight w:val="green"/>
        </w:rPr>
        <w:t xml:space="preserve"> in the geopolitical space</w:t>
      </w:r>
      <w:r w:rsidRPr="00051E63">
        <w:rPr>
          <w:rStyle w:val="StyleUnderline"/>
          <w:color w:val="000000" w:themeColor="text1"/>
        </w:rPr>
        <w:t xml:space="preserve"> formerly </w:t>
      </w:r>
      <w:r w:rsidRPr="00051E63">
        <w:rPr>
          <w:rStyle w:val="StyleUnderline"/>
          <w:color w:val="000000" w:themeColor="text1"/>
          <w:highlight w:val="green"/>
        </w:rPr>
        <w:t>occupied by the Soviet Union</w:t>
      </w:r>
      <w:r w:rsidRPr="00051E63">
        <w:rPr>
          <w:rStyle w:val="StyleUnderline"/>
          <w:color w:val="000000" w:themeColor="text1"/>
        </w:rPr>
        <w:t xml:space="preserve"> and is </w:t>
      </w:r>
      <w:r w:rsidRPr="00051E63">
        <w:rPr>
          <w:rStyle w:val="Emphasis"/>
          <w:color w:val="000000" w:themeColor="text1"/>
          <w:highlight w:val="green"/>
        </w:rPr>
        <w:t>willing to go to great lengths to defend those</w:t>
      </w:r>
      <w:r w:rsidRPr="00051E63">
        <w:rPr>
          <w:rStyle w:val="Emphasis"/>
          <w:color w:val="000000" w:themeColor="text1"/>
        </w:rPr>
        <w:t xml:space="preserve"> interests</w:t>
      </w:r>
      <w:r w:rsidRPr="00051E63">
        <w:rPr>
          <w:rStyle w:val="StyleUnderline"/>
          <w:color w:val="000000" w:themeColor="text1"/>
        </w:rPr>
        <w:t>.</w:t>
      </w:r>
      <w:r w:rsidRPr="00051E63">
        <w:rPr>
          <w:color w:val="000000" w:themeColor="text1"/>
          <w:sz w:val="16"/>
        </w:rPr>
        <w:t xml:space="preserve"> It was, after all, a perceived brazen attempt by Brussels and Washington to draw Ukraine into the EU’s and NATO’s orbit that induced Moscow to take drastic action in Crimea and eastern Ukraine, causing a rupture with the West.</w:t>
      </w:r>
    </w:p>
    <w:p w14:paraId="061CF81E" w14:textId="77777777" w:rsidR="00051E63" w:rsidRPr="00051E63" w:rsidRDefault="00051E63" w:rsidP="00051E63">
      <w:pPr>
        <w:rPr>
          <w:color w:val="000000" w:themeColor="text1"/>
          <w:sz w:val="16"/>
        </w:rPr>
      </w:pPr>
      <w:r w:rsidRPr="00051E63">
        <w:rPr>
          <w:color w:val="000000" w:themeColor="text1"/>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051E63">
        <w:rPr>
          <w:rStyle w:val="StyleUnderline"/>
          <w:color w:val="000000" w:themeColor="text1"/>
        </w:rPr>
        <w:t xml:space="preserve">Russia has </w:t>
      </w:r>
      <w:r w:rsidRPr="00051E63">
        <w:rPr>
          <w:rStyle w:val="StyleUnderline"/>
          <w:color w:val="000000" w:themeColor="text1"/>
          <w:highlight w:val="green"/>
        </w:rPr>
        <w:t>traditionally considered Central Asia as its sphere of influence</w:t>
      </w:r>
      <w:r w:rsidRPr="00051E63">
        <w:rPr>
          <w:color w:val="000000" w:themeColor="text1"/>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E972281" w14:textId="77777777" w:rsidR="00051E63" w:rsidRPr="00051E63" w:rsidRDefault="00051E63" w:rsidP="00051E63">
      <w:pPr>
        <w:pStyle w:val="Heading3"/>
        <w:rPr>
          <w:color w:val="000000" w:themeColor="text1"/>
        </w:rPr>
      </w:pPr>
      <w:r w:rsidRPr="00051E63">
        <w:rPr>
          <w:color w:val="000000" w:themeColor="text1"/>
        </w:rPr>
        <w:t>1NC---AT: ASAT</w:t>
      </w:r>
    </w:p>
    <w:p w14:paraId="671399B5" w14:textId="77777777" w:rsidR="00051E63" w:rsidRPr="00051E63" w:rsidRDefault="00051E63" w:rsidP="00051E63">
      <w:pPr>
        <w:pStyle w:val="Heading4"/>
        <w:rPr>
          <w:color w:val="000000" w:themeColor="text1"/>
        </w:rPr>
      </w:pPr>
      <w:r w:rsidRPr="00051E63">
        <w:rPr>
          <w:color w:val="000000" w:themeColor="text1"/>
        </w:rPr>
        <w:t>Zero risk of escalation from ASATs</w:t>
      </w:r>
    </w:p>
    <w:p w14:paraId="75FCB5B4" w14:textId="77777777" w:rsidR="00051E63" w:rsidRPr="00051E63" w:rsidRDefault="00051E63" w:rsidP="00051E63">
      <w:pPr>
        <w:rPr>
          <w:color w:val="000000" w:themeColor="text1"/>
        </w:rPr>
      </w:pPr>
      <w:proofErr w:type="spellStart"/>
      <w:r w:rsidRPr="00051E63">
        <w:rPr>
          <w:rFonts w:eastAsiaTheme="majorEastAsia" w:cstheme="majorBidi"/>
          <w:b/>
          <w:iCs/>
          <w:color w:val="000000" w:themeColor="text1"/>
          <w:sz w:val="26"/>
        </w:rPr>
        <w:t>Pavur</w:t>
      </w:r>
      <w:proofErr w:type="spellEnd"/>
      <w:r w:rsidRPr="00051E63">
        <w:rPr>
          <w:rFonts w:eastAsiaTheme="majorEastAsia" w:cstheme="majorBidi"/>
          <w:b/>
          <w:iCs/>
          <w:color w:val="000000" w:themeColor="text1"/>
          <w:sz w:val="26"/>
        </w:rPr>
        <w:t xml:space="preserve"> and Martinovic 19</w:t>
      </w:r>
      <w:r w:rsidRPr="00051E63">
        <w:rPr>
          <w:color w:val="000000" w:themeColor="text1"/>
        </w:rPr>
        <w:t xml:space="preserve"> [James </w:t>
      </w:r>
      <w:proofErr w:type="spellStart"/>
      <w:r w:rsidRPr="00051E63">
        <w:rPr>
          <w:color w:val="000000" w:themeColor="text1"/>
        </w:rPr>
        <w:t>Pavur</w:t>
      </w:r>
      <w:proofErr w:type="spellEnd"/>
      <w:r w:rsidRPr="00051E63">
        <w:rPr>
          <w:color w:val="000000" w:themeColor="text1"/>
        </w:rPr>
        <w:t xml:space="preserve"> and Ivan Martinovic, May 2019, "The Cyber-ASAT: On the Impact of Cyber Weapons in Outer Space," ResearchGate, 11th International Conference on Cyber Conflict: Silent Battle </w:t>
      </w:r>
      <w:hyperlink r:id="rId11" w:history="1">
        <w:r w:rsidRPr="00051E63">
          <w:rPr>
            <w:rStyle w:val="Hyperlink"/>
            <w:color w:val="000000" w:themeColor="text1"/>
          </w:rPr>
          <w:t>https://www.researchgate.net/publication/334422193_The_Cyber-ASAT_On_the_Impact_of_Cyber_Weapons_in_Outer_Space accessed 12/10/21</w:t>
        </w:r>
      </w:hyperlink>
      <w:r w:rsidRPr="00051E63">
        <w:rPr>
          <w:color w:val="000000" w:themeColor="text1"/>
        </w:rPr>
        <w:t>]Adam</w:t>
      </w:r>
    </w:p>
    <w:p w14:paraId="7AD3AB61" w14:textId="77777777" w:rsidR="00051E63" w:rsidRPr="00051E63" w:rsidRDefault="00051E63" w:rsidP="00051E63">
      <w:pPr>
        <w:rPr>
          <w:color w:val="000000" w:themeColor="text1"/>
        </w:rPr>
      </w:pPr>
      <w:r w:rsidRPr="00051E63">
        <w:rPr>
          <w:color w:val="000000" w:themeColor="text1"/>
        </w:rPr>
        <w:t xml:space="preserve">A. Limited Accessibility </w:t>
      </w:r>
    </w:p>
    <w:p w14:paraId="2562A525" w14:textId="77777777" w:rsidR="00051E63" w:rsidRPr="00051E63" w:rsidRDefault="00051E63" w:rsidP="00051E63">
      <w:pPr>
        <w:rPr>
          <w:color w:val="000000" w:themeColor="text1"/>
        </w:rPr>
      </w:pPr>
      <w:r w:rsidRPr="00051E63">
        <w:rPr>
          <w:rStyle w:val="StyleUnderline"/>
          <w:color w:val="000000" w:themeColor="text1"/>
          <w:highlight w:val="green"/>
        </w:rPr>
        <w:t>Space is difficult</w:t>
      </w:r>
      <w:r w:rsidRPr="00051E63">
        <w:rPr>
          <w:rStyle w:val="StyleUnderline"/>
          <w:color w:val="000000" w:themeColor="text1"/>
        </w:rPr>
        <w:t>.</w:t>
      </w:r>
      <w:r w:rsidRPr="00051E63">
        <w:rPr>
          <w:color w:val="000000" w:themeColor="text1"/>
        </w:rPr>
        <w:t xml:space="preserve"> Over 60 years have passed since the first Sputnik launch and </w:t>
      </w:r>
      <w:r w:rsidRPr="00051E63">
        <w:rPr>
          <w:rStyle w:val="StyleUnderline"/>
          <w:color w:val="000000" w:themeColor="text1"/>
        </w:rPr>
        <w:t>only nine countries (ten including the EU) have orbital launch capabilities</w:t>
      </w:r>
      <w:r w:rsidRPr="00051E63">
        <w:rPr>
          <w:color w:val="000000" w:themeColor="text1"/>
        </w:rPr>
        <w:t xml:space="preserve">. Moreover, a </w:t>
      </w:r>
      <w:r w:rsidRPr="00051E63">
        <w:rPr>
          <w:rStyle w:val="StyleUnderline"/>
          <w:color w:val="000000" w:themeColor="text1"/>
        </w:rPr>
        <w:t xml:space="preserve">launch </w:t>
      </w:r>
      <w:proofErr w:type="spellStart"/>
      <w:r w:rsidRPr="00051E63">
        <w:rPr>
          <w:rStyle w:val="StyleUnderline"/>
          <w:color w:val="000000" w:themeColor="text1"/>
        </w:rPr>
        <w:t>programme</w:t>
      </w:r>
      <w:proofErr w:type="spellEnd"/>
      <w:r w:rsidRPr="00051E63">
        <w:rPr>
          <w:rStyle w:val="StyleUnderline"/>
          <w:color w:val="000000" w:themeColor="text1"/>
        </w:rPr>
        <w:t xml:space="preserve"> alone does not guarantee the resources and precision required to operate a meaningful ASAT capability</w:t>
      </w:r>
      <w:r w:rsidRPr="00051E63">
        <w:rPr>
          <w:color w:val="000000" w:themeColor="text1"/>
        </w:rPr>
        <w:t xml:space="preserve">. Given this, one possible reason why space wars have not broken out is simply because only the US has ever had the ability to fight one [21, p. 402], [22, pp. 419–420]. </w:t>
      </w:r>
    </w:p>
    <w:p w14:paraId="54664E7D" w14:textId="77777777" w:rsidR="00051E63" w:rsidRPr="00051E63" w:rsidRDefault="00051E63" w:rsidP="00051E63">
      <w:pPr>
        <w:rPr>
          <w:rStyle w:val="StyleUnderline"/>
          <w:color w:val="000000" w:themeColor="text1"/>
        </w:rPr>
      </w:pPr>
      <w:r w:rsidRPr="00051E63">
        <w:rPr>
          <w:color w:val="000000" w:themeColor="text1"/>
        </w:rPr>
        <w:t xml:space="preserve">Although </w:t>
      </w:r>
      <w:r w:rsidRPr="00051E63">
        <w:rPr>
          <w:rStyle w:val="StyleUnderline"/>
          <w:color w:val="000000" w:themeColor="text1"/>
        </w:rPr>
        <w:t>launch technology may become cheaper and easier, it is unclear to what extent these advances will be distributed among presently non-spacefaring nations</w:t>
      </w:r>
      <w:r w:rsidRPr="00051E63">
        <w:rPr>
          <w:color w:val="000000" w:themeColor="text1"/>
        </w:rPr>
        <w:t xml:space="preserve">. </w:t>
      </w:r>
      <w:r w:rsidRPr="00051E63">
        <w:rPr>
          <w:rStyle w:val="StyleUnderline"/>
          <w:color w:val="000000" w:themeColor="text1"/>
          <w:highlight w:val="green"/>
        </w:rPr>
        <w:t>Limited access to orbit</w:t>
      </w:r>
      <w:r w:rsidRPr="00051E63">
        <w:rPr>
          <w:rStyle w:val="StyleUnderline"/>
          <w:color w:val="000000" w:themeColor="text1"/>
        </w:rPr>
        <w:t xml:space="preserve"> necessarily </w:t>
      </w:r>
      <w:r w:rsidRPr="00051E63">
        <w:rPr>
          <w:rStyle w:val="StyleUnderline"/>
          <w:color w:val="000000" w:themeColor="text1"/>
          <w:highlight w:val="green"/>
        </w:rPr>
        <w:t>reduces</w:t>
      </w:r>
      <w:r w:rsidRPr="00051E63">
        <w:rPr>
          <w:rStyle w:val="StyleUnderline"/>
          <w:color w:val="000000" w:themeColor="text1"/>
        </w:rPr>
        <w:t xml:space="preserve"> the </w:t>
      </w:r>
      <w:r w:rsidRPr="00051E63">
        <w:rPr>
          <w:rStyle w:val="StyleUnderline"/>
          <w:color w:val="000000" w:themeColor="text1"/>
          <w:highlight w:val="green"/>
        </w:rPr>
        <w:t>scenarios</w:t>
      </w:r>
      <w:r w:rsidRPr="00051E63">
        <w:rPr>
          <w:rStyle w:val="StyleUnderline"/>
          <w:color w:val="000000" w:themeColor="text1"/>
        </w:rPr>
        <w:t xml:space="preserve"> which could plausibly </w:t>
      </w:r>
      <w:r w:rsidRPr="00051E63">
        <w:rPr>
          <w:rStyle w:val="StyleUnderline"/>
          <w:color w:val="000000" w:themeColor="text1"/>
          <w:highlight w:val="green"/>
        </w:rPr>
        <w:t xml:space="preserve">escalate to ASAT </w:t>
      </w:r>
      <w:r w:rsidRPr="00051E63">
        <w:rPr>
          <w:rStyle w:val="StyleUnderline"/>
          <w:color w:val="000000" w:themeColor="text1"/>
        </w:rPr>
        <w:t>usage.</w:t>
      </w:r>
      <w:r w:rsidRPr="00051E63">
        <w:rPr>
          <w:color w:val="000000" w:themeColor="text1"/>
        </w:rPr>
        <w:t xml:space="preserve"> </w:t>
      </w:r>
      <w:r w:rsidRPr="00051E63">
        <w:rPr>
          <w:rStyle w:val="StyleUnderline"/>
          <w:color w:val="000000" w:themeColor="text1"/>
        </w:rPr>
        <w:t>Only major conflicts between the handful of states with ‘space club’ membership could be considered possible flashpoints.</w:t>
      </w:r>
      <w:r w:rsidRPr="00051E63">
        <w:rPr>
          <w:color w:val="000000" w:themeColor="text1"/>
        </w:rPr>
        <w:t xml:space="preserve"> Even then, </w:t>
      </w:r>
      <w:r w:rsidRPr="00051E63">
        <w:rPr>
          <w:rStyle w:val="StyleUnderline"/>
          <w:color w:val="000000" w:themeColor="text1"/>
        </w:rPr>
        <w:t xml:space="preserve">the </w:t>
      </w:r>
      <w:r w:rsidRPr="00051E63">
        <w:rPr>
          <w:rStyle w:val="StyleUnderline"/>
          <w:color w:val="000000" w:themeColor="text1"/>
          <w:highlight w:val="green"/>
        </w:rPr>
        <w:t>fragility</w:t>
      </w:r>
      <w:r w:rsidRPr="00051E63">
        <w:rPr>
          <w:rStyle w:val="StyleUnderline"/>
          <w:color w:val="000000" w:themeColor="text1"/>
        </w:rPr>
        <w:t xml:space="preserve"> </w:t>
      </w:r>
      <w:r w:rsidRPr="00051E63">
        <w:rPr>
          <w:rStyle w:val="StyleUnderline"/>
          <w:color w:val="000000" w:themeColor="text1"/>
          <w:highlight w:val="green"/>
        </w:rPr>
        <w:t>of</w:t>
      </w:r>
      <w:r w:rsidRPr="00051E63">
        <w:rPr>
          <w:rStyle w:val="StyleUnderline"/>
          <w:color w:val="000000" w:themeColor="text1"/>
        </w:rPr>
        <w:t xml:space="preserve"> an attacker’s own space </w:t>
      </w:r>
      <w:r w:rsidRPr="00051E63">
        <w:rPr>
          <w:rStyle w:val="StyleUnderline"/>
          <w:color w:val="000000" w:themeColor="text1"/>
          <w:highlight w:val="green"/>
        </w:rPr>
        <w:t>assets creates de-escalatory pressures</w:t>
      </w:r>
      <w:r w:rsidRPr="00051E63">
        <w:rPr>
          <w:rStyle w:val="StyleUnderline"/>
          <w:color w:val="000000" w:themeColor="text1"/>
        </w:rPr>
        <w:t xml:space="preserve"> due to the deterrent effect of retaliation. </w:t>
      </w:r>
      <w:r w:rsidRPr="00051E63">
        <w:rPr>
          <w:color w:val="000000" w:themeColor="text1"/>
        </w:rPr>
        <w:t xml:space="preserve">Since the earliest days of the space race, </w:t>
      </w:r>
      <w:r w:rsidRPr="00051E63">
        <w:rPr>
          <w:rStyle w:val="StyleUnderline"/>
          <w:color w:val="000000" w:themeColor="text1"/>
        </w:rPr>
        <w:t xml:space="preserve">dominant powers have recognized this dynamic and </w:t>
      </w:r>
      <w:r w:rsidRPr="00051E63">
        <w:rPr>
          <w:rStyle w:val="StyleUnderline"/>
          <w:color w:val="000000" w:themeColor="text1"/>
          <w:highlight w:val="green"/>
        </w:rPr>
        <w:t>demonstrated</w:t>
      </w:r>
      <w:r w:rsidRPr="00051E63">
        <w:rPr>
          <w:rStyle w:val="StyleUnderline"/>
          <w:color w:val="000000" w:themeColor="text1"/>
        </w:rPr>
        <w:t xml:space="preserve"> an </w:t>
      </w:r>
      <w:r w:rsidRPr="00051E63">
        <w:rPr>
          <w:rStyle w:val="StyleUnderline"/>
          <w:color w:val="000000" w:themeColor="text1"/>
          <w:highlight w:val="green"/>
        </w:rPr>
        <w:t xml:space="preserve">inclination towards </w:t>
      </w:r>
      <w:r w:rsidRPr="00051E63">
        <w:rPr>
          <w:rStyle w:val="StyleUnderline"/>
          <w:color w:val="000000" w:themeColor="text1"/>
        </w:rPr>
        <w:t xml:space="preserve">de-escalatory space </w:t>
      </w:r>
      <w:r w:rsidRPr="00051E63">
        <w:rPr>
          <w:rStyle w:val="StyleUnderline"/>
          <w:color w:val="000000" w:themeColor="text1"/>
          <w:highlight w:val="green"/>
        </w:rPr>
        <w:t>strategies</w:t>
      </w:r>
      <w:r w:rsidRPr="00051E63">
        <w:rPr>
          <w:rStyle w:val="StyleUnderline"/>
          <w:color w:val="000000" w:themeColor="text1"/>
        </w:rPr>
        <w:t xml:space="preserve"> [23]. </w:t>
      </w:r>
    </w:p>
    <w:p w14:paraId="73DDE746" w14:textId="77777777" w:rsidR="00051E63" w:rsidRPr="00051E63" w:rsidRDefault="00051E63" w:rsidP="00051E63">
      <w:pPr>
        <w:rPr>
          <w:color w:val="000000" w:themeColor="text1"/>
        </w:rPr>
      </w:pPr>
      <w:r w:rsidRPr="00051E63">
        <w:rPr>
          <w:color w:val="000000" w:themeColor="text1"/>
        </w:rPr>
        <w:t xml:space="preserve">B. Attributable Norms </w:t>
      </w:r>
    </w:p>
    <w:p w14:paraId="22FE6EC7" w14:textId="77777777" w:rsidR="00051E63" w:rsidRPr="00051E63" w:rsidRDefault="00051E63" w:rsidP="00051E63">
      <w:pPr>
        <w:rPr>
          <w:rStyle w:val="StyleUnderline"/>
          <w:color w:val="000000" w:themeColor="text1"/>
        </w:rPr>
      </w:pPr>
      <w:r w:rsidRPr="00051E63">
        <w:rPr>
          <w:color w:val="000000" w:themeColor="text1"/>
        </w:rPr>
        <w:t xml:space="preserve">There also exists a </w:t>
      </w:r>
      <w:r w:rsidRPr="00051E63">
        <w:rPr>
          <w:rStyle w:val="StyleUnderline"/>
          <w:color w:val="000000" w:themeColor="text1"/>
        </w:rPr>
        <w:t xml:space="preserve">long-standing normative framework </w:t>
      </w:r>
      <w:proofErr w:type="spellStart"/>
      <w:r w:rsidRPr="00051E63">
        <w:rPr>
          <w:rStyle w:val="StyleUnderline"/>
          <w:color w:val="000000" w:themeColor="text1"/>
        </w:rPr>
        <w:t>favouring</w:t>
      </w:r>
      <w:proofErr w:type="spellEnd"/>
      <w:r w:rsidRPr="00051E63">
        <w:rPr>
          <w:rStyle w:val="StyleUnderline"/>
          <w:color w:val="000000" w:themeColor="text1"/>
        </w:rPr>
        <w:t xml:space="preserve"> the peaceful use of space. </w:t>
      </w:r>
      <w:r w:rsidRPr="00051E63">
        <w:rPr>
          <w:color w:val="000000" w:themeColor="text1"/>
        </w:rPr>
        <w:t xml:space="preserve">The effectiveness of this regime, </w:t>
      </w:r>
      <w:proofErr w:type="spellStart"/>
      <w:r w:rsidRPr="00051E63">
        <w:rPr>
          <w:color w:val="000000" w:themeColor="text1"/>
        </w:rPr>
        <w:t>centred</w:t>
      </w:r>
      <w:proofErr w:type="spellEnd"/>
      <w:r w:rsidRPr="00051E63">
        <w:rPr>
          <w:color w:val="000000" w:themeColor="text1"/>
        </w:rPr>
        <w:t xml:space="preserve"> around </w:t>
      </w:r>
      <w:r w:rsidRPr="00051E63">
        <w:rPr>
          <w:rStyle w:val="StyleUnderline"/>
          <w:color w:val="000000" w:themeColor="text1"/>
        </w:rPr>
        <w:t>the Outer Space Treaty (</w:t>
      </w:r>
      <w:r w:rsidRPr="00051E63">
        <w:rPr>
          <w:rStyle w:val="StyleUnderline"/>
          <w:color w:val="000000" w:themeColor="text1"/>
          <w:highlight w:val="green"/>
        </w:rPr>
        <w:t>OST</w:t>
      </w:r>
      <w:r w:rsidRPr="00051E63">
        <w:rPr>
          <w:rStyle w:val="StyleUnderline"/>
          <w:color w:val="000000" w:themeColor="text1"/>
        </w:rPr>
        <w:t>),</w:t>
      </w:r>
      <w:r w:rsidRPr="00051E63">
        <w:rPr>
          <w:color w:val="000000" w:themeColor="text1"/>
        </w:rPr>
        <w:t xml:space="preserve"> is </w:t>
      </w:r>
      <w:r w:rsidRPr="00051E63">
        <w:rPr>
          <w:rStyle w:val="StyleUnderline"/>
          <w:color w:val="000000" w:themeColor="text1"/>
        </w:rPr>
        <w:t>highly contentious and many have pointed out its serious legal and political shortcomings</w:t>
      </w:r>
      <w:r w:rsidRPr="00051E63">
        <w:rPr>
          <w:color w:val="000000" w:themeColor="text1"/>
        </w:rPr>
        <w:t xml:space="preserve"> [24]</w:t>
      </w:r>
      <w:proofErr w:type="gramStart"/>
      <w:r w:rsidRPr="00051E63">
        <w:rPr>
          <w:color w:val="000000" w:themeColor="text1"/>
        </w:rPr>
        <w:t>–[</w:t>
      </w:r>
      <w:proofErr w:type="gramEnd"/>
      <w:r w:rsidRPr="00051E63">
        <w:rPr>
          <w:color w:val="000000" w:themeColor="text1"/>
        </w:rPr>
        <w:t xml:space="preserve">26]. Nevertheless, </w:t>
      </w:r>
      <w:r w:rsidRPr="00051E63">
        <w:rPr>
          <w:rStyle w:val="StyleUnderline"/>
          <w:color w:val="000000" w:themeColor="text1"/>
        </w:rPr>
        <w:t xml:space="preserve">this status quo framework has somehow </w:t>
      </w:r>
      <w:r w:rsidRPr="00051E63">
        <w:rPr>
          <w:rStyle w:val="StyleUnderline"/>
          <w:color w:val="000000" w:themeColor="text1"/>
          <w:highlight w:val="green"/>
        </w:rPr>
        <w:t>supported</w:t>
      </w:r>
      <w:r w:rsidRPr="00051E63">
        <w:rPr>
          <w:rStyle w:val="StyleUnderline"/>
          <w:color w:val="000000" w:themeColor="text1"/>
        </w:rPr>
        <w:t xml:space="preserve"> over </w:t>
      </w:r>
      <w:r w:rsidRPr="00051E63">
        <w:rPr>
          <w:rStyle w:val="StyleUnderline"/>
          <w:color w:val="000000" w:themeColor="text1"/>
          <w:highlight w:val="green"/>
        </w:rPr>
        <w:t>six decades of</w:t>
      </w:r>
      <w:r w:rsidRPr="00051E63">
        <w:rPr>
          <w:rStyle w:val="StyleUnderline"/>
          <w:color w:val="000000" w:themeColor="text1"/>
        </w:rPr>
        <w:t xml:space="preserve"> relative </w:t>
      </w:r>
      <w:r w:rsidRPr="00051E63">
        <w:rPr>
          <w:rStyle w:val="StyleUnderline"/>
          <w:color w:val="000000" w:themeColor="text1"/>
          <w:highlight w:val="green"/>
        </w:rPr>
        <w:t>peace</w:t>
      </w:r>
      <w:r w:rsidRPr="00051E63">
        <w:rPr>
          <w:rStyle w:val="StyleUnderline"/>
          <w:color w:val="000000" w:themeColor="text1"/>
        </w:rPr>
        <w:t xml:space="preserve"> in orbit. </w:t>
      </w:r>
    </w:p>
    <w:p w14:paraId="15EC95FF" w14:textId="77777777" w:rsidR="00051E63" w:rsidRPr="00051E63" w:rsidRDefault="00051E63" w:rsidP="00051E63">
      <w:pPr>
        <w:rPr>
          <w:rStyle w:val="StyleUnderline"/>
          <w:color w:val="000000" w:themeColor="text1"/>
        </w:rPr>
      </w:pPr>
      <w:r w:rsidRPr="00051E63">
        <w:rPr>
          <w:color w:val="000000" w:themeColor="text1"/>
        </w:rPr>
        <w:t xml:space="preserve">Over these six decades, </w:t>
      </w:r>
      <w:r w:rsidRPr="00051E63">
        <w:rPr>
          <w:rStyle w:val="StyleUnderline"/>
          <w:color w:val="000000" w:themeColor="text1"/>
          <w:highlight w:val="green"/>
        </w:rPr>
        <w:t>norms</w:t>
      </w:r>
      <w:r w:rsidRPr="00051E63">
        <w:rPr>
          <w:rStyle w:val="StyleUnderline"/>
          <w:color w:val="000000" w:themeColor="text1"/>
        </w:rPr>
        <w:t xml:space="preserve"> have </w:t>
      </w:r>
      <w:r w:rsidRPr="00051E63">
        <w:rPr>
          <w:rStyle w:val="StyleUnderline"/>
          <w:color w:val="000000" w:themeColor="text1"/>
          <w:highlight w:val="green"/>
        </w:rPr>
        <w:t>become deeply ingrained</w:t>
      </w:r>
      <w:r w:rsidRPr="00051E63">
        <w:rPr>
          <w:rStyle w:val="StyleUnderline"/>
          <w:color w:val="000000" w:themeColor="text1"/>
        </w:rPr>
        <w:t xml:space="preserve"> into the way states describe and perceive space weaponization. </w:t>
      </w:r>
      <w:r w:rsidRPr="00051E63">
        <w:rPr>
          <w:color w:val="000000" w:themeColor="text1"/>
        </w:rPr>
        <w:t xml:space="preserve">This </w:t>
      </w:r>
      <w:r w:rsidRPr="00051E63">
        <w:rPr>
          <w:rStyle w:val="StyleUnderline"/>
          <w:color w:val="000000" w:themeColor="text1"/>
        </w:rPr>
        <w:t>de facto codification was dramatically demonstrated in 2005 when the US found itself on the short end of a 160-1 UN vote after opposing a non-binding resolution on space weaponization.</w:t>
      </w:r>
      <w:r w:rsidRPr="00051E63">
        <w:rPr>
          <w:color w:val="000000" w:themeColor="text1"/>
        </w:rPr>
        <w:t xml:space="preserve"> Although </w:t>
      </w:r>
      <w:r w:rsidRPr="00051E63">
        <w:rPr>
          <w:rStyle w:val="StyleUnderline"/>
          <w:color w:val="000000" w:themeColor="text1"/>
        </w:rPr>
        <w:t>states have occasionally pushed the boundaries of these norms, this has typically occurred through incremental legal re-interpretation rather than outright opposition [27</w:t>
      </w:r>
      <w:r w:rsidRPr="00051E63">
        <w:rPr>
          <w:color w:val="000000" w:themeColor="text1"/>
        </w:rPr>
        <w:t xml:space="preserve">]. </w:t>
      </w:r>
      <w:r w:rsidRPr="00051E63">
        <w:rPr>
          <w:rStyle w:val="StyleUnderline"/>
          <w:color w:val="000000" w:themeColor="text1"/>
        </w:rPr>
        <w:t>Even</w:t>
      </w:r>
      <w:r w:rsidRPr="00051E63">
        <w:rPr>
          <w:color w:val="000000" w:themeColor="text1"/>
        </w:rPr>
        <w:t xml:space="preserve"> the </w:t>
      </w:r>
      <w:r w:rsidRPr="00051E63">
        <w:rPr>
          <w:rStyle w:val="StyleUnderline"/>
          <w:color w:val="000000" w:themeColor="text1"/>
          <w:highlight w:val="green"/>
        </w:rPr>
        <w:t>most notable incidents</w:t>
      </w:r>
      <w:r w:rsidRPr="00051E63">
        <w:rPr>
          <w:color w:val="000000" w:themeColor="text1"/>
        </w:rPr>
        <w:t xml:space="preserve">, such as the 2007-2008 US and Chinese ASAT demonstrations, </w:t>
      </w:r>
      <w:r w:rsidRPr="00051E63">
        <w:rPr>
          <w:rStyle w:val="StyleUnderline"/>
          <w:color w:val="000000" w:themeColor="text1"/>
        </w:rPr>
        <w:t xml:space="preserve">were </w:t>
      </w:r>
      <w:r w:rsidRPr="00051E63">
        <w:rPr>
          <w:rStyle w:val="StyleUnderline"/>
          <w:color w:val="000000" w:themeColor="text1"/>
          <w:highlight w:val="green"/>
        </w:rPr>
        <w:t>couched in rhetoric</w:t>
      </w:r>
      <w:r w:rsidRPr="00051E63">
        <w:rPr>
          <w:rStyle w:val="StyleUnderline"/>
          <w:color w:val="000000" w:themeColor="text1"/>
        </w:rPr>
        <w:t xml:space="preserve"> from both the norm violators and defenders, depicting space as a </w:t>
      </w:r>
      <w:proofErr w:type="gramStart"/>
      <w:r w:rsidRPr="00051E63">
        <w:rPr>
          <w:rStyle w:val="StyleUnderline"/>
          <w:color w:val="000000" w:themeColor="text1"/>
        </w:rPr>
        <w:t>peaceful global commons</w:t>
      </w:r>
      <w:proofErr w:type="gramEnd"/>
      <w:r w:rsidRPr="00051E63">
        <w:rPr>
          <w:color w:val="000000" w:themeColor="text1"/>
        </w:rPr>
        <w:t xml:space="preserve"> [27, p. 56]. Altogether, this suggests that </w:t>
      </w:r>
      <w:r w:rsidRPr="00051E63">
        <w:rPr>
          <w:rStyle w:val="StyleUnderline"/>
          <w:color w:val="000000" w:themeColor="text1"/>
          <w:highlight w:val="green"/>
        </w:rPr>
        <w:t>states perceive real costs</w:t>
      </w:r>
      <w:r w:rsidRPr="00051E63">
        <w:rPr>
          <w:rStyle w:val="StyleUnderline"/>
          <w:color w:val="000000" w:themeColor="text1"/>
        </w:rPr>
        <w:t xml:space="preserve"> to breaking this normative tradition and may even </w:t>
      </w:r>
      <w:r w:rsidRPr="00051E63">
        <w:rPr>
          <w:rStyle w:val="StyleUnderline"/>
          <w:color w:val="000000" w:themeColor="text1"/>
          <w:highlight w:val="green"/>
        </w:rPr>
        <w:t>moderate</w:t>
      </w:r>
      <w:r w:rsidRPr="00051E63">
        <w:rPr>
          <w:rStyle w:val="StyleUnderline"/>
          <w:color w:val="000000" w:themeColor="text1"/>
        </w:rPr>
        <w:t xml:space="preserve"> </w:t>
      </w:r>
      <w:r w:rsidRPr="00051E63">
        <w:rPr>
          <w:rStyle w:val="StyleUnderline"/>
          <w:color w:val="000000" w:themeColor="text1"/>
          <w:highlight w:val="green"/>
        </w:rPr>
        <w:t xml:space="preserve">their </w:t>
      </w:r>
      <w:proofErr w:type="spellStart"/>
      <w:r w:rsidRPr="00051E63">
        <w:rPr>
          <w:rStyle w:val="StyleUnderline"/>
          <w:color w:val="000000" w:themeColor="text1"/>
          <w:highlight w:val="green"/>
        </w:rPr>
        <w:t>behaviours</w:t>
      </w:r>
      <w:proofErr w:type="spellEnd"/>
      <w:r w:rsidRPr="00051E63">
        <w:rPr>
          <w:rStyle w:val="StyleUnderline"/>
          <w:color w:val="000000" w:themeColor="text1"/>
        </w:rPr>
        <w:t xml:space="preserve"> accordingly. </w:t>
      </w:r>
    </w:p>
    <w:p w14:paraId="304318FA" w14:textId="77777777" w:rsidR="00051E63" w:rsidRPr="00051E63" w:rsidRDefault="00051E63" w:rsidP="00051E63">
      <w:pPr>
        <w:rPr>
          <w:color w:val="000000" w:themeColor="text1"/>
        </w:rPr>
      </w:pPr>
      <w:r w:rsidRPr="00051E63">
        <w:rPr>
          <w:color w:val="000000" w:themeColor="text1"/>
        </w:rPr>
        <w:t xml:space="preserve">One further factor supporting this norms regime is the </w:t>
      </w:r>
      <w:r w:rsidRPr="00051E63">
        <w:rPr>
          <w:rStyle w:val="StyleUnderline"/>
          <w:color w:val="000000" w:themeColor="text1"/>
          <w:highlight w:val="green"/>
        </w:rPr>
        <w:t>high degree of attributability</w:t>
      </w:r>
      <w:r w:rsidRPr="00051E63">
        <w:rPr>
          <w:rStyle w:val="StyleUnderline"/>
          <w:color w:val="000000" w:themeColor="text1"/>
        </w:rPr>
        <w:t xml:space="preserve"> surrounding ASAT weapons.</w:t>
      </w:r>
      <w:r w:rsidRPr="00051E63">
        <w:rPr>
          <w:color w:val="000000" w:themeColor="text1"/>
        </w:rPr>
        <w:t xml:space="preserve"> For </w:t>
      </w:r>
      <w:r w:rsidRPr="00051E63">
        <w:rPr>
          <w:rStyle w:val="StyleUnderline"/>
          <w:color w:val="000000" w:themeColor="text1"/>
        </w:rPr>
        <w:t xml:space="preserve">kinetic ASAT technology, plausible deniability and </w:t>
      </w:r>
      <w:r w:rsidRPr="00051E63">
        <w:rPr>
          <w:rStyle w:val="StyleUnderline"/>
          <w:color w:val="000000" w:themeColor="text1"/>
          <w:highlight w:val="green"/>
        </w:rPr>
        <w:t>stealth</w:t>
      </w:r>
      <w:r w:rsidRPr="00051E63">
        <w:rPr>
          <w:rStyle w:val="StyleUnderline"/>
          <w:color w:val="000000" w:themeColor="text1"/>
        </w:rPr>
        <w:t xml:space="preserve"> are essentially </w:t>
      </w:r>
      <w:r w:rsidRPr="00051E63">
        <w:rPr>
          <w:rStyle w:val="StyleUnderline"/>
          <w:color w:val="000000" w:themeColor="text1"/>
          <w:highlight w:val="green"/>
        </w:rPr>
        <w:t>impossible</w:t>
      </w:r>
      <w:r w:rsidRPr="00051E63">
        <w:rPr>
          <w:rStyle w:val="StyleUnderline"/>
          <w:color w:val="000000" w:themeColor="text1"/>
        </w:rPr>
        <w:t xml:space="preserve">. </w:t>
      </w:r>
      <w:r w:rsidRPr="00051E63">
        <w:rPr>
          <w:color w:val="000000" w:themeColor="text1"/>
        </w:rPr>
        <w:t xml:space="preserve">The </w:t>
      </w:r>
      <w:r w:rsidRPr="00051E63">
        <w:rPr>
          <w:rStyle w:val="StyleUnderline"/>
          <w:color w:val="000000" w:themeColor="text1"/>
        </w:rPr>
        <w:t xml:space="preserve">literally </w:t>
      </w:r>
      <w:r w:rsidRPr="00051E63">
        <w:rPr>
          <w:rStyle w:val="StyleUnderline"/>
          <w:color w:val="000000" w:themeColor="text1"/>
          <w:highlight w:val="green"/>
        </w:rPr>
        <w:t>explosive act of launching</w:t>
      </w:r>
      <w:r w:rsidRPr="00051E63">
        <w:rPr>
          <w:rStyle w:val="StyleUnderline"/>
          <w:color w:val="000000" w:themeColor="text1"/>
        </w:rPr>
        <w:t xml:space="preserve"> a rocket cannot evade detection and, if used offensively, retaliation.</w:t>
      </w:r>
      <w:r w:rsidRPr="00051E63">
        <w:rPr>
          <w:color w:val="000000" w:themeColor="text1"/>
        </w:rPr>
        <w:t xml:space="preserve"> This </w:t>
      </w:r>
      <w:r w:rsidRPr="00051E63">
        <w:rPr>
          <w:rStyle w:val="StyleUnderline"/>
          <w:color w:val="000000" w:themeColor="text1"/>
        </w:rPr>
        <w:t xml:space="preserve">imposes </w:t>
      </w:r>
      <w:r w:rsidRPr="00051E63">
        <w:rPr>
          <w:rStyle w:val="StyleUnderline"/>
          <w:color w:val="000000" w:themeColor="text1"/>
          <w:highlight w:val="green"/>
        </w:rPr>
        <w:t>high</w:t>
      </w:r>
      <w:r w:rsidRPr="00051E63">
        <w:rPr>
          <w:rStyle w:val="StyleUnderline"/>
          <w:color w:val="000000" w:themeColor="text1"/>
        </w:rPr>
        <w:t xml:space="preserve"> </w:t>
      </w:r>
      <w:r w:rsidRPr="00051E63">
        <w:rPr>
          <w:rStyle w:val="StyleUnderline"/>
          <w:color w:val="000000" w:themeColor="text1"/>
          <w:highlight w:val="green"/>
        </w:rPr>
        <w:t>diplomatic costs</w:t>
      </w:r>
      <w:r w:rsidRPr="00051E63">
        <w:rPr>
          <w:rStyle w:val="StyleUnderline"/>
          <w:color w:val="000000" w:themeColor="text1"/>
        </w:rPr>
        <w:t xml:space="preserve"> on ASAT usage and testing,</w:t>
      </w:r>
      <w:r w:rsidRPr="00051E63">
        <w:rPr>
          <w:color w:val="000000" w:themeColor="text1"/>
        </w:rPr>
        <w:t xml:space="preserve"> particularly during peacetime. </w:t>
      </w:r>
    </w:p>
    <w:p w14:paraId="1921F149" w14:textId="77777777" w:rsidR="00051E63" w:rsidRPr="00051E63" w:rsidRDefault="00051E63" w:rsidP="00051E63">
      <w:pPr>
        <w:rPr>
          <w:color w:val="000000" w:themeColor="text1"/>
        </w:rPr>
      </w:pPr>
      <w:r w:rsidRPr="00051E63">
        <w:rPr>
          <w:color w:val="000000" w:themeColor="text1"/>
        </w:rPr>
        <w:t xml:space="preserve">C. Environmental Interdependence </w:t>
      </w:r>
    </w:p>
    <w:p w14:paraId="4632356A" w14:textId="77777777" w:rsidR="00051E63" w:rsidRPr="00051E63" w:rsidRDefault="00051E63" w:rsidP="00051E63">
      <w:pPr>
        <w:rPr>
          <w:color w:val="000000" w:themeColor="text1"/>
        </w:rPr>
      </w:pPr>
      <w:r w:rsidRPr="00051E63">
        <w:rPr>
          <w:color w:val="000000" w:themeColor="text1"/>
        </w:rPr>
        <w:t xml:space="preserve">A </w:t>
      </w:r>
      <w:r w:rsidRPr="00051E63">
        <w:rPr>
          <w:rStyle w:val="StyleUnderline"/>
          <w:color w:val="000000" w:themeColor="text1"/>
        </w:rPr>
        <w:t xml:space="preserve">third stabilizing force relates to the </w:t>
      </w:r>
      <w:r w:rsidRPr="00051E63">
        <w:rPr>
          <w:rStyle w:val="StyleUnderline"/>
          <w:color w:val="000000" w:themeColor="text1"/>
          <w:highlight w:val="green"/>
        </w:rPr>
        <w:t>orbital debris</w:t>
      </w:r>
      <w:r w:rsidRPr="00051E63">
        <w:rPr>
          <w:rStyle w:val="StyleUnderline"/>
          <w:color w:val="000000" w:themeColor="text1"/>
        </w:rPr>
        <w:t xml:space="preserve"> consequences of ASATs</w:t>
      </w:r>
      <w:r w:rsidRPr="00051E63">
        <w:rPr>
          <w:color w:val="000000" w:themeColor="text1"/>
        </w:rPr>
        <w:t xml:space="preserve">. </w:t>
      </w:r>
      <w:r w:rsidRPr="00051E63">
        <w:rPr>
          <w:rStyle w:val="StyleUnderline"/>
          <w:color w:val="000000" w:themeColor="text1"/>
        </w:rPr>
        <w:t>China’s</w:t>
      </w:r>
      <w:r w:rsidRPr="00051E63">
        <w:rPr>
          <w:color w:val="000000" w:themeColor="text1"/>
        </w:rPr>
        <w:t xml:space="preserve"> </w:t>
      </w:r>
      <w:r w:rsidRPr="00051E63">
        <w:rPr>
          <w:rStyle w:val="StyleUnderline"/>
          <w:color w:val="000000" w:themeColor="text1"/>
        </w:rPr>
        <w:t>2007 ASAT demonstration was the largest debris-generating event in history</w:t>
      </w:r>
      <w:r w:rsidRPr="00051E63">
        <w:rPr>
          <w:color w:val="000000" w:themeColor="text1"/>
        </w:rPr>
        <w:t xml:space="preserve">, as the targeted satellite </w:t>
      </w:r>
      <w:r w:rsidRPr="00051E63">
        <w:rPr>
          <w:rStyle w:val="StyleUnderline"/>
          <w:color w:val="000000" w:themeColor="text1"/>
        </w:rPr>
        <w:t>dissipated into thousands of dangerous debris particles</w:t>
      </w:r>
      <w:r w:rsidRPr="00051E63">
        <w:rPr>
          <w:color w:val="000000" w:themeColor="text1"/>
        </w:rPr>
        <w:t xml:space="preserve"> [28, p. 4]. Since debris particles are indiscriminate and unpredictable, they often </w:t>
      </w:r>
      <w:r w:rsidRPr="00051E63">
        <w:rPr>
          <w:rStyle w:val="StyleUnderline"/>
          <w:color w:val="000000" w:themeColor="text1"/>
          <w:highlight w:val="green"/>
        </w:rPr>
        <w:t>threaten</w:t>
      </w:r>
      <w:r w:rsidRPr="00051E63">
        <w:rPr>
          <w:rStyle w:val="StyleUnderline"/>
          <w:color w:val="000000" w:themeColor="text1"/>
        </w:rPr>
        <w:t xml:space="preserve"> the </w:t>
      </w:r>
      <w:r w:rsidRPr="00051E63">
        <w:rPr>
          <w:rStyle w:val="StyleUnderline"/>
          <w:color w:val="000000" w:themeColor="text1"/>
          <w:highlight w:val="green"/>
        </w:rPr>
        <w:t>attacker’s</w:t>
      </w:r>
      <w:r w:rsidRPr="00051E63">
        <w:rPr>
          <w:rStyle w:val="StyleUnderline"/>
          <w:color w:val="000000" w:themeColor="text1"/>
        </w:rPr>
        <w:t xml:space="preserve"> own space </w:t>
      </w:r>
      <w:r w:rsidRPr="00051E63">
        <w:rPr>
          <w:rStyle w:val="StyleUnderline"/>
          <w:color w:val="000000" w:themeColor="text1"/>
          <w:highlight w:val="green"/>
        </w:rPr>
        <w:t>assets</w:t>
      </w:r>
      <w:r w:rsidRPr="00051E63">
        <w:rPr>
          <w:rStyle w:val="StyleUnderline"/>
          <w:color w:val="000000" w:themeColor="text1"/>
        </w:rPr>
        <w:t xml:space="preserve"> </w:t>
      </w:r>
      <w:r w:rsidRPr="00051E63">
        <w:rPr>
          <w:color w:val="000000" w:themeColor="text1"/>
        </w:rPr>
        <w:t xml:space="preserve">[22, p. 420]. This is </w:t>
      </w:r>
      <w:r w:rsidRPr="00051E63">
        <w:rPr>
          <w:rStyle w:val="StyleUnderline"/>
          <w:color w:val="000000" w:themeColor="text1"/>
        </w:rPr>
        <w:t>compounded by Kessler syndrome</w:t>
      </w:r>
      <w:r w:rsidRPr="00051E63">
        <w:rPr>
          <w:color w:val="000000" w:themeColor="text1"/>
        </w:rPr>
        <w:t xml:space="preserve">, a phenomenon whereby orbital debris ‘breeds’ as large pieces of debris collide and disintegrate. As space debris remains in orbit for hundreds of years, the </w:t>
      </w:r>
      <w:r w:rsidRPr="00051E63">
        <w:rPr>
          <w:rStyle w:val="StyleUnderline"/>
          <w:color w:val="000000" w:themeColor="text1"/>
        </w:rPr>
        <w:t xml:space="preserve">cascade effect of an </w:t>
      </w:r>
      <w:r w:rsidRPr="00051E63">
        <w:rPr>
          <w:rStyle w:val="StyleUnderline"/>
          <w:color w:val="000000" w:themeColor="text1"/>
          <w:highlight w:val="green"/>
        </w:rPr>
        <w:t>ASAT attack can constrain</w:t>
      </w:r>
      <w:r w:rsidRPr="00051E63">
        <w:rPr>
          <w:rStyle w:val="StyleUnderline"/>
          <w:color w:val="000000" w:themeColor="text1"/>
        </w:rPr>
        <w:t xml:space="preserve"> the attacker’s </w:t>
      </w:r>
      <w:r w:rsidRPr="00051E63">
        <w:rPr>
          <w:rStyle w:val="StyleUnderline"/>
          <w:color w:val="000000" w:themeColor="text1"/>
          <w:highlight w:val="green"/>
        </w:rPr>
        <w:t>long-term use of space</w:t>
      </w:r>
      <w:r w:rsidRPr="00051E63">
        <w:rPr>
          <w:color w:val="000000" w:themeColor="text1"/>
        </w:rPr>
        <w:t xml:space="preserve"> [29, pp. 295– 296]. </w:t>
      </w:r>
      <w:r w:rsidRPr="00051E63">
        <w:rPr>
          <w:rStyle w:val="StyleUnderline"/>
          <w:color w:val="000000" w:themeColor="text1"/>
        </w:rPr>
        <w:t>Any state with kinetic ASAT capabilities</w:t>
      </w:r>
      <w:r w:rsidRPr="00051E63">
        <w:rPr>
          <w:color w:val="000000" w:themeColor="text1"/>
        </w:rPr>
        <w:t xml:space="preserve"> will </w:t>
      </w:r>
      <w:r w:rsidRPr="00051E63">
        <w:rPr>
          <w:rStyle w:val="StyleUnderline"/>
          <w:color w:val="000000" w:themeColor="text1"/>
        </w:rPr>
        <w:t>likely also operate satellites</w:t>
      </w:r>
      <w:r w:rsidRPr="00051E63">
        <w:rPr>
          <w:color w:val="000000" w:themeColor="text1"/>
        </w:rPr>
        <w:t xml:space="preserve"> of its own, and </w:t>
      </w:r>
      <w:r w:rsidRPr="00051E63">
        <w:rPr>
          <w:rStyle w:val="StyleUnderline"/>
          <w:color w:val="000000" w:themeColor="text1"/>
        </w:rPr>
        <w:t>they are necessarily exposed to this collateral damage threat</w:t>
      </w:r>
      <w:r w:rsidRPr="00051E63">
        <w:rPr>
          <w:color w:val="000000" w:themeColor="text1"/>
        </w:rPr>
        <w:t xml:space="preserve">. Space </w:t>
      </w:r>
      <w:r w:rsidRPr="00051E63">
        <w:rPr>
          <w:rStyle w:val="StyleUnderline"/>
          <w:color w:val="000000" w:themeColor="text1"/>
        </w:rPr>
        <w:t>de</w:t>
      </w:r>
    </w:p>
    <w:p w14:paraId="471B6C70" w14:textId="77777777" w:rsidR="00051E63" w:rsidRPr="00C81013" w:rsidRDefault="00051E63" w:rsidP="001E7A18">
      <w:pPr>
        <w:rPr>
          <w:sz w:val="44"/>
          <w:szCs w:val="44"/>
        </w:rPr>
      </w:pPr>
    </w:p>
    <w:p w14:paraId="64AD4023" w14:textId="77777777" w:rsidR="001E7A18" w:rsidRDefault="001E7A18" w:rsidP="001E7A18"/>
    <w:p w14:paraId="4BC0F221" w14:textId="77777777" w:rsidR="001E7A18" w:rsidRDefault="001E7A18"/>
    <w:sectPr w:rsidR="001E7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A18"/>
    <w:rsid w:val="00051E63"/>
    <w:rsid w:val="0018291A"/>
    <w:rsid w:val="001E7A18"/>
    <w:rsid w:val="00665A02"/>
    <w:rsid w:val="006E69C1"/>
    <w:rsid w:val="009644BF"/>
    <w:rsid w:val="00BE5745"/>
    <w:rsid w:val="00C66BE3"/>
    <w:rsid w:val="00E443F1"/>
    <w:rsid w:val="00FC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65BB3D"/>
  <w15:chartTrackingRefBased/>
  <w15:docId w15:val="{1DAF08B0-FF6C-F04B-8F11-B461A56C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A18"/>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1E7A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A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9"/>
    <w:unhideWhenUsed/>
    <w:qFormat/>
    <w:rsid w:val="001E7A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9"/>
    <w:unhideWhenUsed/>
    <w:qFormat/>
    <w:rsid w:val="001E7A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A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A18"/>
  </w:style>
  <w:style w:type="character" w:customStyle="1" w:styleId="Heading1Char">
    <w:name w:val="Heading 1 Char"/>
    <w:aliases w:val="Pocket Char"/>
    <w:basedOn w:val="DefaultParagraphFont"/>
    <w:link w:val="Heading1"/>
    <w:uiPriority w:val="9"/>
    <w:rsid w:val="001E7A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A18"/>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9"/>
    <w:rsid w:val="001E7A1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E7A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7A18"/>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E7A18"/>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1E7A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7A18"/>
    <w:rPr>
      <w:color w:val="auto"/>
      <w:u w:val="none"/>
    </w:rPr>
  </w:style>
  <w:style w:type="character" w:styleId="Hyperlink">
    <w:name w:val="Hyperlink"/>
    <w:aliases w:val="No Spacing Char,Card Format Char,Debate Text Char,No Spacing1 Char,No Spacing11 Char,No Spacing112 Char,No Spacing2 Char,Read stuff Char,Tag and Cite Char,Medium Grid 21 Char,No Spacing31 Char,No Spacing22 Char,No Spacing3 Char,Dont use Char,C"/>
    <w:basedOn w:val="DefaultParagraphFont"/>
    <w:link w:val="NoSpacing"/>
    <w:uiPriority w:val="99"/>
    <w:unhideWhenUsed/>
    <w:rsid w:val="001E7A18"/>
    <w:rPr>
      <w:color w:val="auto"/>
      <w:u w:val="none"/>
    </w:rPr>
  </w:style>
  <w:style w:type="paragraph" w:styleId="DocumentMap">
    <w:name w:val="Document Map"/>
    <w:basedOn w:val="Normal"/>
    <w:link w:val="DocumentMapChar"/>
    <w:uiPriority w:val="99"/>
    <w:semiHidden/>
    <w:unhideWhenUsed/>
    <w:rsid w:val="001E7A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A18"/>
    <w:rPr>
      <w:rFonts w:ascii="Lucida Grande" w:eastAsiaTheme="minorEastAsia" w:hAnsi="Lucida Grande" w:cs="Lucida Grande"/>
    </w:rPr>
  </w:style>
  <w:style w:type="paragraph" w:customStyle="1" w:styleId="textbold">
    <w:name w:val="text bold"/>
    <w:basedOn w:val="Normal"/>
    <w:link w:val="Emphasis"/>
    <w:uiPriority w:val="20"/>
    <w:qFormat/>
    <w:rsid w:val="001E7A18"/>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customStyle="1" w:styleId="Body">
    <w:name w:val="Body"/>
    <w:rsid w:val="001E7A18"/>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7A1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1E7A18"/>
    <w:rPr>
      <w:rFonts w:ascii="Times New Roman" w:eastAsia="Times New Roman" w:hAnsi="Times New Roman" w:cs="Times New Roman"/>
    </w:rPr>
  </w:style>
  <w:style w:type="paragraph" w:styleId="NoSpacing">
    <w:name w:val="No Spacing"/>
    <w:aliases w:val="Card Format,Debate Text,No Spacing1,No Spacing11,No Spacing112,No Spacing2,Read stuff,Tag and Cite,Medium Grid 21,No Spacing31,No Spacing22,No Spacing3,Dont use,No Spacing41,No Spacing111112,Note Level 2,No Spacing23,tag,nonunderlined"/>
    <w:basedOn w:val="Heading1"/>
    <w:link w:val="Hyperlink"/>
    <w:autoRedefine/>
    <w:uiPriority w:val="99"/>
    <w:qFormat/>
    <w:rsid w:val="001E7A18"/>
    <w:pPr>
      <w:keepNext w:val="0"/>
      <w:keepLines w:val="0"/>
      <w:spacing w:before="0" w:line="256" w:lineRule="auto"/>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665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98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ionalinterest.org/blog/paul-pillar/unipolar-strategy-multipolar-world-2474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mc/articles/PMC425951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org/stable/23559190.%20Accessed%2023%20Nov.%202020" TargetMode="External"/><Relationship Id="rId11" Type="http://schemas.openxmlformats.org/officeDocument/2006/relationships/hyperlink" Target="https://www.researchgate.net/publication/334422193_The_Cyber-ASAT_On_the_Impact_of_Cyber_Weapons_in_Outer_Space%20accessed%2012/10/21" TargetMode="External"/><Relationship Id="rId5" Type="http://schemas.openxmlformats.org/officeDocument/2006/relationships/hyperlink" Target="https://philosophicalmisconduct.wordpress.com/2018/01/22/neil-sinhababu/" TargetMode="External"/><Relationship Id="rId10" Type="http://schemas.openxmlformats.org/officeDocument/2006/relationships/hyperlink" Target="https://philosophicalmisconduct.wordpress.com/2018/01/22/neil-sinhababu/" TargetMode="External"/><Relationship Id="rId4" Type="http://schemas.openxmlformats.org/officeDocument/2006/relationships/webSettings" Target="webSettings.xml"/><Relationship Id="rId9"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Pages>
  <Words>16455</Words>
  <Characters>93800</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2022-01-29T17:13:00Z</dcterms:created>
  <dcterms:modified xsi:type="dcterms:W3CDTF">2022-01-31T00:40:00Z</dcterms:modified>
</cp:coreProperties>
</file>