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EED1C" w14:textId="77777777" w:rsidR="0070777B" w:rsidRDefault="0070777B" w:rsidP="0070777B">
      <w:pPr>
        <w:pStyle w:val="Heading1"/>
      </w:pPr>
      <w:r>
        <w:t>NEG SO21 TRAD</w:t>
      </w:r>
    </w:p>
    <w:p w14:paraId="6C7A3EC3" w14:textId="77777777" w:rsidR="0070777B" w:rsidRDefault="0070777B" w:rsidP="0070777B">
      <w:pPr>
        <w:pStyle w:val="Heading4"/>
        <w:rPr>
          <w:rFonts w:ascii="Arial" w:hAnsi="Arial" w:cs="Arial"/>
          <w:color w:val="1D1C1D"/>
          <w:sz w:val="23"/>
          <w:szCs w:val="23"/>
          <w:shd w:val="clear" w:color="auto" w:fill="FFFFFF"/>
        </w:rPr>
      </w:pPr>
      <w:r w:rsidRPr="00B319E9">
        <w:rPr>
          <w:rFonts w:asciiTheme="minorHAnsi" w:hAnsiTheme="minorHAnsi" w:cstheme="minorHAnsi"/>
        </w:rPr>
        <w:t xml:space="preserve">I </w:t>
      </w:r>
      <w:r>
        <w:rPr>
          <w:rFonts w:asciiTheme="minorHAnsi" w:hAnsiTheme="minorHAnsi" w:cstheme="minorHAnsi"/>
        </w:rPr>
        <w:t xml:space="preserve">Negate </w:t>
      </w:r>
      <w:r w:rsidRPr="00B319E9">
        <w:rPr>
          <w:rFonts w:asciiTheme="minorHAnsi" w:hAnsiTheme="minorHAnsi" w:cstheme="minorHAnsi"/>
        </w:rPr>
        <w:t xml:space="preserve">the resolution resolved: </w:t>
      </w:r>
      <w:r>
        <w:rPr>
          <w:rFonts w:ascii="Arial" w:hAnsi="Arial" w:cs="Arial"/>
          <w:color w:val="1D1C1D"/>
          <w:sz w:val="23"/>
          <w:szCs w:val="23"/>
          <w:shd w:val="clear" w:color="auto" w:fill="FFFFFF"/>
        </w:rPr>
        <w:t>The member nations of the World Trade Organization ought to reduce intellectual property protections for medicines</w:t>
      </w:r>
    </w:p>
    <w:p w14:paraId="28C69D67" w14:textId="77777777" w:rsidR="0070777B" w:rsidRDefault="0070777B" w:rsidP="0070777B"/>
    <w:p w14:paraId="669134E2" w14:textId="0BDA1147" w:rsidR="0070777B" w:rsidRDefault="0070777B" w:rsidP="0070777B">
      <w:pPr>
        <w:pStyle w:val="Heading2"/>
      </w:pPr>
      <w:r>
        <w:t>Framework</w:t>
      </w:r>
      <w:r w:rsidR="0022528B">
        <w:t xml:space="preserve"> </w:t>
      </w:r>
      <w:r w:rsidR="002073B0">
        <w:t>:50</w:t>
      </w:r>
    </w:p>
    <w:p w14:paraId="6BA6B258" w14:textId="77777777" w:rsidR="0070777B" w:rsidRDefault="0070777B" w:rsidP="0070777B">
      <w:pPr>
        <w:pStyle w:val="Heading4"/>
        <w:rPr>
          <w:rFonts w:ascii="Times New Roman" w:eastAsia="Times New Roman" w:hAnsi="Times New Roman" w:cs="Times New Roman"/>
        </w:rPr>
      </w:pPr>
      <w:r>
        <w:t>People making laws must do the most good for the greatest number of people</w:t>
      </w:r>
    </w:p>
    <w:p w14:paraId="7514B78D" w14:textId="77777777" w:rsidR="0070777B" w:rsidRPr="00C73C5A" w:rsidRDefault="0070777B" w:rsidP="0070777B">
      <w:pPr>
        <w:pStyle w:val="NormalWeb"/>
        <w:spacing w:before="0" w:beforeAutospacing="0" w:after="160" w:afterAutospacing="0"/>
        <w:rPr>
          <w:b/>
          <w:bCs/>
          <w:sz w:val="26"/>
          <w:u w:val="single"/>
        </w:rPr>
      </w:pPr>
      <w:r w:rsidRPr="00C73C5A">
        <w:rPr>
          <w:rStyle w:val="Style13ptBold"/>
        </w:rPr>
        <w:t>Cummiskey 96</w:t>
      </w:r>
      <w:r>
        <w:rPr>
          <w:rStyle w:val="Style13ptBold"/>
        </w:rPr>
        <w:t xml:space="preserve"> </w:t>
      </w:r>
      <w:r>
        <w:rPr>
          <w:rFonts w:ascii="Arial" w:hAnsi="Arial" w:cs="Arial"/>
          <w:color w:val="000000"/>
          <w:sz w:val="22"/>
          <w:szCs w:val="22"/>
        </w:rPr>
        <w:t xml:space="preserve">(“Kantian Consequentialism,” David Cummiskey [philosophy chair at Bates College], 1996 - </w:t>
      </w:r>
      <w:hyperlink r:id="rId5" w:history="1">
        <w:r w:rsidRPr="00CB2623">
          <w:rPr>
            <w:rStyle w:val="Hyperlink"/>
            <w:rFonts w:ascii="Arial" w:hAnsi="Arial" w:cs="Arial"/>
            <w:sz w:val="22"/>
            <w:szCs w:val="22"/>
          </w:rPr>
          <w:t>http://cmscontent.bates.edu/prebuilt/kantian.pdf</w:t>
        </w:r>
      </w:hyperlink>
      <w:r>
        <w:rPr>
          <w:rFonts w:ascii="Arial" w:hAnsi="Arial" w:cs="Arial"/>
          <w:color w:val="000000"/>
          <w:sz w:val="22"/>
          <w:szCs w:val="22"/>
        </w:rPr>
        <w:t>) Lex FM</w:t>
      </w:r>
    </w:p>
    <w:p w14:paraId="36D2977B" w14:textId="77777777" w:rsidR="0070777B" w:rsidRDefault="0070777B" w:rsidP="0070777B">
      <w:pPr>
        <w:pStyle w:val="NormalWeb"/>
        <w:spacing w:before="0" w:beforeAutospacing="0" w:after="160" w:afterAutospacing="0"/>
      </w:pPr>
      <w:r>
        <w:rPr>
          <w:rFonts w:ascii="Arial" w:hAnsi="Arial" w:cs="Arial"/>
          <w:color w:val="000000"/>
          <w:sz w:val="16"/>
          <w:szCs w:val="16"/>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 By emphasizing solely the one who must bear the cost if we act, we fail to sufficiently respect and take account of the many other separate persons, each with only one life, who will bear the cost of our inaction.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 </w:t>
      </w:r>
      <w:r>
        <w:rPr>
          <w:rFonts w:ascii="Arial" w:hAnsi="Arial" w:cs="Arial"/>
          <w:b/>
          <w:bCs/>
          <w:color w:val="000000"/>
          <w:sz w:val="22"/>
          <w:szCs w:val="22"/>
          <w:u w:val="single"/>
          <w:shd w:val="clear" w:color="auto" w:fill="00FF00"/>
        </w:rPr>
        <w:t>If</w:t>
      </w:r>
      <w:r>
        <w:rPr>
          <w:rFonts w:ascii="Arial" w:hAnsi="Arial" w:cs="Arial"/>
          <w:color w:val="000000"/>
          <w:sz w:val="16"/>
          <w:szCs w:val="16"/>
        </w:rPr>
        <w:t xml:space="preserve"> one truly believes that </w:t>
      </w:r>
      <w:r>
        <w:rPr>
          <w:rFonts w:ascii="Arial" w:hAnsi="Arial" w:cs="Arial"/>
          <w:b/>
          <w:bCs/>
          <w:color w:val="000000"/>
          <w:sz w:val="22"/>
          <w:szCs w:val="22"/>
          <w:u w:val="single"/>
          <w:shd w:val="clear" w:color="auto" w:fill="00FF00"/>
        </w:rPr>
        <w:t>all</w:t>
      </w:r>
      <w:r>
        <w:rPr>
          <w:rFonts w:ascii="Arial" w:hAnsi="Arial" w:cs="Arial"/>
          <w:color w:val="000000"/>
          <w:sz w:val="16"/>
          <w:szCs w:val="16"/>
        </w:rPr>
        <w:t xml:space="preserve"> rational </w:t>
      </w:r>
      <w:r>
        <w:rPr>
          <w:rFonts w:ascii="Arial" w:hAnsi="Arial" w:cs="Arial"/>
          <w:b/>
          <w:bCs/>
          <w:color w:val="000000"/>
          <w:sz w:val="22"/>
          <w:szCs w:val="22"/>
          <w:u w:val="single"/>
          <w:shd w:val="clear" w:color="auto" w:fill="00FF00"/>
        </w:rPr>
        <w:t>beings have</w:t>
      </w:r>
      <w:r>
        <w:rPr>
          <w:rFonts w:ascii="Arial" w:hAnsi="Arial" w:cs="Arial"/>
          <w:color w:val="000000"/>
          <w:sz w:val="16"/>
          <w:szCs w:val="16"/>
        </w:rPr>
        <w:t xml:space="preserve"> an </w:t>
      </w:r>
      <w:r>
        <w:rPr>
          <w:rFonts w:ascii="Arial" w:hAnsi="Arial" w:cs="Arial"/>
          <w:b/>
          <w:bCs/>
          <w:color w:val="000000"/>
          <w:sz w:val="22"/>
          <w:szCs w:val="22"/>
          <w:u w:val="single"/>
          <w:shd w:val="clear" w:color="auto" w:fill="00FF00"/>
        </w:rPr>
        <w:t>equal value, then the rational solution</w:t>
      </w:r>
      <w:r>
        <w:rPr>
          <w:rFonts w:ascii="Arial" w:hAnsi="Arial" w:cs="Arial"/>
          <w:color w:val="000000"/>
          <w:sz w:val="16"/>
          <w:szCs w:val="16"/>
        </w:rPr>
        <w:t xml:space="preserve"> to such a dilemma </w:t>
      </w:r>
      <w:r>
        <w:rPr>
          <w:rFonts w:ascii="Arial" w:hAnsi="Arial" w:cs="Arial"/>
          <w:b/>
          <w:bCs/>
          <w:color w:val="000000"/>
          <w:sz w:val="22"/>
          <w:szCs w:val="22"/>
          <w:u w:val="single"/>
          <w:shd w:val="clear" w:color="auto" w:fill="00FF00"/>
        </w:rPr>
        <w:t>involves maximally promoting the lives and liberties of as many</w:t>
      </w:r>
      <w:r>
        <w:rPr>
          <w:rFonts w:ascii="Arial" w:hAnsi="Arial" w:cs="Arial"/>
          <w:color w:val="000000"/>
          <w:sz w:val="16"/>
          <w:szCs w:val="16"/>
        </w:rPr>
        <w:t xml:space="preserve"> rational </w:t>
      </w:r>
      <w:r>
        <w:rPr>
          <w:rFonts w:ascii="Arial" w:hAnsi="Arial" w:cs="Arial"/>
          <w:b/>
          <w:bCs/>
          <w:color w:val="000000"/>
          <w:sz w:val="22"/>
          <w:szCs w:val="22"/>
          <w:u w:val="single"/>
        </w:rPr>
        <w:t>beings</w:t>
      </w:r>
      <w:r>
        <w:rPr>
          <w:rFonts w:ascii="Arial" w:hAnsi="Arial" w:cs="Arial"/>
          <w:b/>
          <w:bCs/>
          <w:color w:val="000000"/>
          <w:sz w:val="22"/>
          <w:szCs w:val="22"/>
          <w:u w:val="single"/>
          <w:shd w:val="clear" w:color="auto" w:fill="00FF00"/>
        </w:rPr>
        <w:t xml:space="preserve"> as possible </w:t>
      </w:r>
      <w:r>
        <w:rPr>
          <w:rFonts w:ascii="Arial" w:hAnsi="Arial" w:cs="Arial"/>
          <w:color w:val="000000"/>
          <w:sz w:val="16"/>
          <w:szCs w:val="16"/>
        </w:rPr>
        <w:t xml:space="preserve">(chapter 5). In order to avoid this conclusion, the non-consequentialist Kantian needs to justify agent-centered constraints. As we saw in chapter 1, however, even most Kantian deontologists recognize that agent-centered constraints require a non-value-based rationale. But we have seen that Kant’s normative theory is based on an unconditionally valuable end. </w:t>
      </w:r>
      <w:r>
        <w:rPr>
          <w:rFonts w:ascii="Arial" w:hAnsi="Arial" w:cs="Arial"/>
          <w:b/>
          <w:bCs/>
          <w:color w:val="000000"/>
          <w:sz w:val="22"/>
          <w:szCs w:val="22"/>
          <w:u w:val="single"/>
        </w:rPr>
        <w:t>How can a concern for the value of [people] rational beings lead to a refusal to sacrifice [people] rational beings even when this would prevent other more extensive losses of [people] rational beings?</w:t>
      </w:r>
      <w:r>
        <w:rPr>
          <w:rFonts w:ascii="Arial" w:hAnsi="Arial" w:cs="Arial"/>
          <w:color w:val="000000"/>
          <w:sz w:val="16"/>
          <w:szCs w:val="16"/>
        </w:rPr>
        <w:t xml:space="preserve"> 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 Persons may have “dignity, that is, an unconditional and incomparable worth” that transcends any market value (GMM 436), but </w:t>
      </w:r>
      <w:r>
        <w:rPr>
          <w:rFonts w:ascii="Arial" w:hAnsi="Arial" w:cs="Arial"/>
          <w:b/>
          <w:bCs/>
          <w:color w:val="000000"/>
          <w:sz w:val="22"/>
          <w:szCs w:val="22"/>
          <w:u w:val="single"/>
        </w:rPr>
        <w:t>persons [people]</w:t>
      </w:r>
      <w:r>
        <w:rPr>
          <w:rFonts w:ascii="Arial" w:hAnsi="Arial" w:cs="Arial"/>
          <w:color w:val="000000"/>
          <w:sz w:val="16"/>
          <w:szCs w:val="16"/>
        </w:rPr>
        <w:t xml:space="preserve"> also </w:t>
      </w:r>
      <w:r>
        <w:rPr>
          <w:rFonts w:ascii="Arial" w:hAnsi="Arial" w:cs="Arial"/>
          <w:b/>
          <w:bCs/>
          <w:color w:val="000000"/>
          <w:sz w:val="22"/>
          <w:szCs w:val="22"/>
          <w:u w:val="single"/>
        </w:rPr>
        <w:t>have a fundamental equality that dictates</w:t>
      </w:r>
      <w:r>
        <w:rPr>
          <w:rFonts w:ascii="Arial" w:hAnsi="Arial" w:cs="Arial"/>
          <w:color w:val="000000"/>
          <w:sz w:val="16"/>
          <w:szCs w:val="16"/>
        </w:rPr>
        <w:t xml:space="preserve"> that </w:t>
      </w:r>
      <w:r>
        <w:rPr>
          <w:rFonts w:ascii="Arial" w:hAnsi="Arial" w:cs="Arial"/>
          <w:b/>
          <w:bCs/>
          <w:color w:val="000000"/>
          <w:sz w:val="22"/>
          <w:szCs w:val="22"/>
          <w:u w:val="single"/>
        </w:rPr>
        <w:t>some must</w:t>
      </w:r>
      <w:r>
        <w:rPr>
          <w:rFonts w:ascii="Arial" w:hAnsi="Arial" w:cs="Arial"/>
          <w:color w:val="000000"/>
          <w:sz w:val="16"/>
          <w:szCs w:val="16"/>
        </w:rPr>
        <w:t xml:space="preserve"> sometimes </w:t>
      </w:r>
      <w:r>
        <w:rPr>
          <w:rFonts w:ascii="Arial" w:hAnsi="Arial" w:cs="Arial"/>
          <w:b/>
          <w:bCs/>
          <w:color w:val="000000"/>
          <w:sz w:val="22"/>
          <w:szCs w:val="22"/>
          <w:u w:val="single"/>
        </w:rPr>
        <w:t>give way for the sake of others</w:t>
      </w:r>
      <w:r>
        <w:rPr>
          <w:rFonts w:ascii="Arial" w:hAnsi="Arial" w:cs="Arial"/>
          <w:color w:val="000000"/>
          <w:sz w:val="16"/>
          <w:szCs w:val="16"/>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p>
    <w:p w14:paraId="480A1BE1" w14:textId="77777777" w:rsidR="0070777B" w:rsidRDefault="0070777B" w:rsidP="0070777B">
      <w:pPr>
        <w:spacing w:after="240"/>
      </w:pPr>
    </w:p>
    <w:p w14:paraId="46DC6A8B" w14:textId="77777777" w:rsidR="0070777B" w:rsidRDefault="0070777B" w:rsidP="0070777B">
      <w:pPr>
        <w:pStyle w:val="Heading4"/>
      </w:pPr>
      <w:r>
        <w:t>Non utilitarian intuitions are morally incoherent </w:t>
      </w:r>
    </w:p>
    <w:p w14:paraId="10F02E3E" w14:textId="77777777" w:rsidR="0070777B" w:rsidRDefault="0070777B" w:rsidP="0070777B">
      <w:pPr>
        <w:pStyle w:val="NormalWeb"/>
        <w:spacing w:before="0" w:beforeAutospacing="0" w:after="0" w:afterAutospacing="0"/>
        <w:rPr>
          <w:rFonts w:ascii="Calibri" w:hAnsi="Calibri" w:cs="Calibri"/>
          <w:color w:val="000000"/>
          <w:sz w:val="16"/>
          <w:szCs w:val="16"/>
        </w:rPr>
      </w:pPr>
      <w:r w:rsidRPr="00C82268">
        <w:rPr>
          <w:rStyle w:val="Style13ptBold"/>
        </w:rPr>
        <w:t>Yudkowsky 08</w:t>
      </w:r>
      <w:r>
        <w:rPr>
          <w:rFonts w:ascii="Calibri" w:hAnsi="Calibri" w:cs="Calibri"/>
          <w:b/>
          <w:bCs/>
          <w:color w:val="000000"/>
        </w:rPr>
        <w:t> </w:t>
      </w:r>
      <w:r>
        <w:rPr>
          <w:rFonts w:ascii="Calibri" w:hAnsi="Calibri" w:cs="Calibri"/>
          <w:color w:val="000000"/>
          <w:sz w:val="16"/>
          <w:szCs w:val="16"/>
        </w:rPr>
        <w:t>[Eliezer Yudkowsky (research fellow of the Machine Intelligence Research Institute; he also writes Harry Potter fan fiction). “The ‘Intuitions’ Behind ‘Utilitarianism.’” 28 January 2008. LessWrong. </w:t>
      </w:r>
      <w:hyperlink r:id="rId6" w:history="1">
        <w:r>
          <w:rPr>
            <w:rStyle w:val="Hyperlink"/>
            <w:rFonts w:eastAsiaTheme="majorEastAsia" w:cs="Calibri"/>
            <w:color w:val="000000"/>
            <w:sz w:val="16"/>
            <w:szCs w:val="16"/>
          </w:rPr>
          <w:t>http://lesswrong.com/lw/n9/the_intuitions_behind_utilitarianism/</w:t>
        </w:r>
      </w:hyperlink>
      <w:r>
        <w:rPr>
          <w:rFonts w:ascii="Calibri" w:hAnsi="Calibri" w:cs="Calibri"/>
          <w:color w:val="000000"/>
          <w:sz w:val="16"/>
          <w:szCs w:val="16"/>
        </w:rPr>
        <w:t>] // Lex KY </w:t>
      </w:r>
    </w:p>
    <w:p w14:paraId="692AA888" w14:textId="77777777" w:rsidR="0070777B" w:rsidRDefault="0070777B" w:rsidP="0070777B">
      <w:pPr>
        <w:pStyle w:val="NormalWeb"/>
        <w:spacing w:before="0" w:beforeAutospacing="0" w:after="0" w:afterAutospacing="0"/>
      </w:pPr>
    </w:p>
    <w:p w14:paraId="24906976" w14:textId="77777777" w:rsidR="0070777B" w:rsidRPr="00342CB0" w:rsidRDefault="0070777B" w:rsidP="0070777B">
      <w:r>
        <w:rPr>
          <w:color w:val="000000"/>
          <w:sz w:val="12"/>
          <w:szCs w:val="12"/>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 I found that my object-level moral reasoning had been valuable and my meta-level moral reasoning had been worse than useless. And this appears to be a general syndrome - </w:t>
      </w:r>
      <w:r>
        <w:rPr>
          <w:b/>
          <w:bCs/>
          <w:color w:val="000000"/>
          <w:u w:val="single"/>
          <w:shd w:val="clear" w:color="auto" w:fill="00FF00"/>
        </w:rPr>
        <w:t>people do </w:t>
      </w:r>
      <w:r>
        <w:rPr>
          <w:color w:val="000000"/>
          <w:sz w:val="12"/>
          <w:szCs w:val="12"/>
        </w:rPr>
        <w:t>much</w:t>
      </w:r>
      <w:r>
        <w:rPr>
          <w:b/>
          <w:bCs/>
          <w:color w:val="000000"/>
          <w:u w:val="single"/>
        </w:rPr>
        <w:t> </w:t>
      </w:r>
      <w:r>
        <w:rPr>
          <w:b/>
          <w:bCs/>
          <w:color w:val="000000"/>
          <w:u w:val="single"/>
          <w:shd w:val="clear" w:color="auto" w:fill="00FF00"/>
        </w:rPr>
        <w:t>better when</w:t>
      </w:r>
      <w:r>
        <w:rPr>
          <w:b/>
          <w:bCs/>
          <w:color w:val="000000"/>
          <w:u w:val="single"/>
        </w:rPr>
        <w:t> </w:t>
      </w:r>
      <w:r>
        <w:rPr>
          <w:b/>
          <w:bCs/>
          <w:color w:val="000000"/>
          <w:u w:val="single"/>
          <w:shd w:val="clear" w:color="auto" w:fill="00FF00"/>
        </w:rPr>
        <w:t>discussing whether torture</w:t>
      </w:r>
      <w:r>
        <w:rPr>
          <w:color w:val="000000"/>
          <w:sz w:val="12"/>
          <w:szCs w:val="12"/>
          <w:shd w:val="clear" w:color="auto" w:fill="00FF00"/>
        </w:rPr>
        <w:t> </w:t>
      </w:r>
      <w:r>
        <w:rPr>
          <w:b/>
          <w:bCs/>
          <w:color w:val="000000"/>
          <w:u w:val="single"/>
          <w:shd w:val="clear" w:color="auto" w:fill="00FF00"/>
        </w:rPr>
        <w:t>is</w:t>
      </w:r>
      <w:r>
        <w:rPr>
          <w:color w:val="000000"/>
          <w:sz w:val="12"/>
          <w:szCs w:val="12"/>
        </w:rPr>
        <w:t> good or </w:t>
      </w:r>
      <w:r>
        <w:rPr>
          <w:b/>
          <w:bCs/>
          <w:color w:val="000000"/>
          <w:u w:val="single"/>
          <w:shd w:val="clear" w:color="auto" w:fill="00FF00"/>
        </w:rPr>
        <w:t>bad than when they discuss the meaning of "good" and "bad". </w:t>
      </w:r>
      <w:r>
        <w:rPr>
          <w:color w:val="000000"/>
          <w:sz w:val="12"/>
          <w:szCs w:val="12"/>
        </w:rPr>
        <w:t>Thus, I deem it prudent to</w:t>
      </w:r>
      <w:r>
        <w:rPr>
          <w:b/>
          <w:bCs/>
          <w:color w:val="000000"/>
          <w:u w:val="single"/>
        </w:rPr>
        <w:t> </w:t>
      </w:r>
      <w:r>
        <w:rPr>
          <w:b/>
          <w:bCs/>
          <w:color w:val="000000"/>
          <w:u w:val="single"/>
          <w:shd w:val="clear" w:color="auto" w:fill="00FF00"/>
        </w:rPr>
        <w:t>keep moral discussions on the object level</w:t>
      </w:r>
      <w:r>
        <w:rPr>
          <w:b/>
          <w:bCs/>
          <w:color w:val="000000"/>
          <w:u w:val="single"/>
        </w:rPr>
        <w:t> </w:t>
      </w:r>
      <w:r>
        <w:rPr>
          <w:color w:val="000000"/>
          <w:sz w:val="12"/>
          <w:szCs w:val="12"/>
        </w:rPr>
        <w:t>wherever I possibly can.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I see the project of </w:t>
      </w:r>
      <w:r>
        <w:rPr>
          <w:b/>
          <w:bCs/>
          <w:color w:val="000000"/>
          <w:u w:val="single"/>
          <w:shd w:val="clear" w:color="auto" w:fill="00FF00"/>
        </w:rPr>
        <w:t>morality</w:t>
      </w:r>
      <w:r>
        <w:rPr>
          <w:b/>
          <w:bCs/>
          <w:color w:val="000000"/>
          <w:u w:val="single"/>
        </w:rPr>
        <w:t> </w:t>
      </w:r>
      <w:r>
        <w:rPr>
          <w:color w:val="000000"/>
          <w:sz w:val="12"/>
          <w:szCs w:val="12"/>
        </w:rPr>
        <w:t>as</w:t>
      </w:r>
      <w:r>
        <w:rPr>
          <w:b/>
          <w:bCs/>
          <w:color w:val="000000"/>
          <w:u w:val="single"/>
        </w:rPr>
        <w:t> </w:t>
      </w:r>
      <w:r>
        <w:rPr>
          <w:b/>
          <w:bCs/>
          <w:color w:val="000000"/>
          <w:u w:val="single"/>
          <w:shd w:val="clear" w:color="auto" w:fill="00FF00"/>
        </w:rPr>
        <w:t>a project of renormalizing intuition.</w:t>
      </w:r>
      <w:r>
        <w:rPr>
          <w:color w:val="000000"/>
          <w:sz w:val="12"/>
          <w:szCs w:val="12"/>
        </w:rPr>
        <w:t> We have intuitions about things that seem desirable or undesirable, intuitions about actions that are right or wrong, intuitions about how to resolve conflicting intuitions, intuitions about how to systematize specific intuitions into general principles. </w:t>
      </w:r>
      <w:r>
        <w:rPr>
          <w:b/>
          <w:bCs/>
          <w:color w:val="000000"/>
          <w:u w:val="single"/>
          <w:shd w:val="clear" w:color="auto" w:fill="00FF00"/>
        </w:rPr>
        <w:t>Delete all</w:t>
      </w:r>
      <w:r>
        <w:rPr>
          <w:b/>
          <w:bCs/>
          <w:color w:val="000000"/>
          <w:u w:val="single"/>
        </w:rPr>
        <w:t> </w:t>
      </w:r>
      <w:r>
        <w:rPr>
          <w:color w:val="000000"/>
          <w:sz w:val="12"/>
          <w:szCs w:val="12"/>
        </w:rPr>
        <w:t>the </w:t>
      </w:r>
      <w:r>
        <w:rPr>
          <w:b/>
          <w:bCs/>
          <w:color w:val="000000"/>
          <w:u w:val="single"/>
          <w:shd w:val="clear" w:color="auto" w:fill="00FF00"/>
        </w:rPr>
        <w:t>intuitions, and</w:t>
      </w:r>
      <w:r>
        <w:rPr>
          <w:b/>
          <w:bCs/>
          <w:color w:val="000000"/>
          <w:u w:val="single"/>
        </w:rPr>
        <w:t> </w:t>
      </w:r>
      <w:r>
        <w:rPr>
          <w:color w:val="000000"/>
          <w:sz w:val="12"/>
          <w:szCs w:val="12"/>
        </w:rPr>
        <w:t>you aren't left with an ideal philosopher of perfect emptiness, </w:t>
      </w:r>
      <w:r>
        <w:rPr>
          <w:b/>
          <w:bCs/>
          <w:color w:val="000000"/>
          <w:u w:val="single"/>
          <w:shd w:val="clear" w:color="auto" w:fill="00FF00"/>
        </w:rPr>
        <w:t>you're left with a rock. Keep all </w:t>
      </w:r>
      <w:r>
        <w:rPr>
          <w:color w:val="000000"/>
          <w:sz w:val="12"/>
          <w:szCs w:val="12"/>
        </w:rPr>
        <w:t>your specific </w:t>
      </w:r>
      <w:r>
        <w:rPr>
          <w:b/>
          <w:bCs/>
          <w:color w:val="000000"/>
          <w:u w:val="single"/>
          <w:shd w:val="clear" w:color="auto" w:fill="00FF00"/>
        </w:rPr>
        <w:t>intuitions and</w:t>
      </w:r>
      <w:r>
        <w:rPr>
          <w:b/>
          <w:bCs/>
          <w:color w:val="000000"/>
          <w:u w:val="single"/>
        </w:rPr>
        <w:t> </w:t>
      </w:r>
      <w:r>
        <w:rPr>
          <w:color w:val="000000"/>
          <w:sz w:val="12"/>
          <w:szCs w:val="12"/>
        </w:rPr>
        <w:t>refuse to build upon the reflective ones, and you aren't left with an ideal philosopher of perfect spontaneity and genuineness, </w:t>
      </w:r>
      <w:r>
        <w:rPr>
          <w:b/>
          <w:bCs/>
          <w:color w:val="000000"/>
          <w:u w:val="single"/>
          <w:shd w:val="clear" w:color="auto" w:fill="00FF00"/>
        </w:rPr>
        <w:t>you're left with a</w:t>
      </w:r>
      <w:r>
        <w:rPr>
          <w:b/>
          <w:bCs/>
          <w:color w:val="000000"/>
          <w:u w:val="single"/>
        </w:rPr>
        <w:t> </w:t>
      </w:r>
      <w:r>
        <w:rPr>
          <w:color w:val="000000"/>
          <w:sz w:val="12"/>
          <w:szCs w:val="12"/>
        </w:rPr>
        <w:t>grunting </w:t>
      </w:r>
      <w:r>
        <w:rPr>
          <w:b/>
          <w:bCs/>
          <w:color w:val="000000"/>
          <w:u w:val="single"/>
          <w:shd w:val="clear" w:color="auto" w:fill="00FF00"/>
        </w:rPr>
        <w:t>caveperson</w:t>
      </w:r>
      <w:r>
        <w:rPr>
          <w:b/>
          <w:bCs/>
          <w:color w:val="000000"/>
          <w:u w:val="single"/>
        </w:rPr>
        <w:t> </w:t>
      </w:r>
      <w:r>
        <w:rPr>
          <w:color w:val="000000"/>
          <w:sz w:val="12"/>
          <w:szCs w:val="12"/>
        </w:rPr>
        <w:t>running in circles, due to cyclical preferences and similar inconsistencies. "Intuition", as a term of art, is not a curse word when it comes to morality - there is nothing else to argue from. Even modus ponens is an "intuition" in this sense - it's just that modus ponens still seems like a good idea after being formalized, reflected on, extrapolated out to see if it has sensible consequences, etcetera.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Among other things, </w:t>
      </w:r>
      <w:r>
        <w:rPr>
          <w:b/>
          <w:bCs/>
          <w:color w:val="000000"/>
          <w:u w:val="single"/>
          <w:shd w:val="clear" w:color="auto" w:fill="00FF00"/>
        </w:rPr>
        <w:t>if you </w:t>
      </w:r>
      <w:r>
        <w:rPr>
          <w:color w:val="000000"/>
          <w:sz w:val="12"/>
          <w:szCs w:val="12"/>
        </w:rPr>
        <w:t>try to</w:t>
      </w:r>
      <w:r>
        <w:rPr>
          <w:b/>
          <w:bCs/>
          <w:color w:val="000000"/>
          <w:u w:val="single"/>
        </w:rPr>
        <w:t> </w:t>
      </w:r>
      <w:r>
        <w:rPr>
          <w:b/>
          <w:bCs/>
          <w:color w:val="000000"/>
          <w:u w:val="single"/>
          <w:shd w:val="clear" w:color="auto" w:fill="00FF00"/>
        </w:rPr>
        <w:t>violate</w:t>
      </w:r>
      <w:r>
        <w:rPr>
          <w:b/>
          <w:bCs/>
          <w:color w:val="000000"/>
          <w:u w:val="single"/>
        </w:rPr>
        <w:t> "</w:t>
      </w:r>
      <w:r>
        <w:rPr>
          <w:b/>
          <w:bCs/>
          <w:color w:val="000000"/>
          <w:u w:val="single"/>
          <w:shd w:val="clear" w:color="auto" w:fill="00FF00"/>
        </w:rPr>
        <w:t>util</w:t>
      </w:r>
      <w:r>
        <w:rPr>
          <w:color w:val="000000"/>
          <w:sz w:val="12"/>
          <w:szCs w:val="12"/>
        </w:rPr>
        <w:t>itarianism",</w:t>
      </w:r>
      <w:r>
        <w:rPr>
          <w:b/>
          <w:bCs/>
          <w:color w:val="000000"/>
          <w:u w:val="single"/>
        </w:rPr>
        <w:t> </w:t>
      </w:r>
      <w:r>
        <w:rPr>
          <w:b/>
          <w:bCs/>
          <w:color w:val="000000"/>
          <w:u w:val="single"/>
          <w:shd w:val="clear" w:color="auto" w:fill="00FF00"/>
        </w:rPr>
        <w:t>you run into </w:t>
      </w:r>
      <w:r>
        <w:rPr>
          <w:color w:val="000000"/>
          <w:sz w:val="12"/>
          <w:szCs w:val="12"/>
        </w:rPr>
        <w:t>paradoxes, contradictions, circular preferences, and other things that aren't symptoms of moral wrongness so much as </w:t>
      </w:r>
      <w:r>
        <w:rPr>
          <w:b/>
          <w:bCs/>
          <w:color w:val="000000"/>
          <w:u w:val="single"/>
          <w:shd w:val="clear" w:color="auto" w:fill="00FF00"/>
        </w:rPr>
        <w:t>moral incoherence.</w:t>
      </w:r>
      <w:r>
        <w:rPr>
          <w:color w:val="000000"/>
          <w:sz w:val="12"/>
          <w:szCs w:val="12"/>
        </w:rPr>
        <w:t>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After the two hundred and eighty-seventh research study showing that people will chop their own feet off if you frame the problem the wrong way, you start to distrust first impressions. When you've read enough research on </w:t>
      </w:r>
      <w:r>
        <w:rPr>
          <w:b/>
          <w:bCs/>
          <w:color w:val="000000"/>
          <w:u w:val="single"/>
          <w:shd w:val="clear" w:color="auto" w:fill="00FF00"/>
        </w:rPr>
        <w:t>scope insensitivity</w:t>
      </w:r>
      <w:r>
        <w:rPr>
          <w:color w:val="000000"/>
          <w:sz w:val="12"/>
          <w:szCs w:val="12"/>
        </w:rPr>
        <w:t> - people will pay only 28% more to protect all 57 wilderness areas in Ontario than one area, </w:t>
      </w:r>
      <w:r>
        <w:rPr>
          <w:b/>
          <w:bCs/>
          <w:color w:val="000000"/>
          <w:u w:val="single"/>
          <w:shd w:val="clear" w:color="auto" w:fill="00FF00"/>
        </w:rPr>
        <w:t>people will pay the same amount to save 50,000 lives as 5,000 lives...</w:t>
      </w:r>
      <w:r>
        <w:rPr>
          <w:color w:val="000000"/>
          <w:sz w:val="12"/>
          <w:szCs w:val="12"/>
        </w:rPr>
        <w:t> that sort of thing...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Now, </w:t>
      </w:r>
      <w:r>
        <w:rPr>
          <w:b/>
          <w:bCs/>
          <w:color w:val="000000"/>
          <w:u w:val="single"/>
          <w:shd w:val="clear" w:color="auto" w:fill="00FF00"/>
        </w:rPr>
        <w:t>you could</w:t>
      </w:r>
      <w:r>
        <w:rPr>
          <w:color w:val="000000"/>
          <w:sz w:val="12"/>
          <w:szCs w:val="12"/>
        </w:rPr>
        <w:t> look at this intuition, and </w:t>
      </w:r>
      <w:r>
        <w:rPr>
          <w:b/>
          <w:bCs/>
          <w:color w:val="000000"/>
          <w:u w:val="single"/>
          <w:shd w:val="clear" w:color="auto" w:fill="00FF00"/>
        </w:rPr>
        <w:t>think it was</w:t>
      </w:r>
      <w:r>
        <w:rPr>
          <w:color w:val="000000"/>
          <w:sz w:val="12"/>
          <w:szCs w:val="12"/>
        </w:rPr>
        <w:t> revealing </w:t>
      </w:r>
      <w:r>
        <w:rPr>
          <w:b/>
          <w:bCs/>
          <w:color w:val="000000"/>
          <w:u w:val="single"/>
          <w:shd w:val="clear" w:color="auto" w:fill="00FF00"/>
        </w:rPr>
        <w:t>some</w:t>
      </w:r>
      <w:r>
        <w:rPr>
          <w:color w:val="000000"/>
          <w:sz w:val="12"/>
          <w:szCs w:val="12"/>
        </w:rPr>
        <w:t> kind of </w:t>
      </w:r>
      <w:r>
        <w:rPr>
          <w:b/>
          <w:bCs/>
          <w:color w:val="000000"/>
          <w:u w:val="single"/>
          <w:shd w:val="clear" w:color="auto" w:fill="00FF00"/>
        </w:rPr>
        <w:t>incredibly deep moral truth</w:t>
      </w:r>
      <w:r>
        <w:rPr>
          <w:color w:val="000000"/>
          <w:sz w:val="12"/>
          <w:szCs w:val="12"/>
        </w:rPr>
        <w:t xml:space="preserve">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Or you could look at that and say: "The intuition is wrong: the brain can't successfully multiply by eight and get a larger quantity than it started with. But it ought to, normatively speaking."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When you've read enough heuristics and biases research, and enough coherence and uniqueness proofs for Bayesian probabilities and expected utility, and you've seen the "Dutch book" and "money pump" effects that penalize trying to handle uncertain outcomes any other way, then you don't see the preference reversals in the Allais Paradox as revealing some incredibly deep moral truth about the intrinsic value of certainty. It just goes to show that the brain doesn't goddamn multiply.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primitive intuitions don't successfully diminish the emotional impact of symbols standing for small quantities -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w:t>
      </w:r>
      <w:r w:rsidRPr="00DA4316">
        <w:rPr>
          <w:color w:val="000000"/>
          <w:sz w:val="12"/>
          <w:szCs w:val="12"/>
        </w:rPr>
        <w:t>journey. </w:t>
      </w:r>
      <w:r w:rsidRPr="00DA4316">
        <w:rPr>
          <w:b/>
          <w:bCs/>
          <w:color w:val="000000"/>
          <w:u w:val="single"/>
          <w:shd w:val="clear" w:color="auto" w:fill="00FF00"/>
        </w:rPr>
        <w:t>When you've reflected on enough intuitions, and corrected enough absurdities, you start to see</w:t>
      </w:r>
      <w:r w:rsidRPr="00DA4316">
        <w:rPr>
          <w:color w:val="000000"/>
          <w:sz w:val="12"/>
          <w:szCs w:val="12"/>
        </w:rPr>
        <w:t> a common denominator, </w:t>
      </w:r>
      <w:r w:rsidRPr="00DA4316">
        <w:rPr>
          <w:b/>
          <w:bCs/>
          <w:color w:val="000000"/>
          <w:u w:val="single"/>
          <w:shd w:val="clear" w:color="auto" w:fill="00FF00"/>
        </w:rPr>
        <w:t>a meta-principle</w:t>
      </w:r>
      <w:r w:rsidRPr="00DA4316">
        <w:rPr>
          <w:color w:val="000000"/>
          <w:sz w:val="12"/>
          <w:szCs w:val="12"/>
        </w:rPr>
        <w:t> at work, which one might phrase as "</w:t>
      </w:r>
      <w:r w:rsidRPr="00DA4316">
        <w:rPr>
          <w:b/>
          <w:bCs/>
          <w:color w:val="000000"/>
          <w:u w:val="single"/>
          <w:shd w:val="clear" w:color="auto" w:fill="00FF00"/>
        </w:rPr>
        <w:t>Shut up and multiply</w:t>
      </w:r>
      <w:r w:rsidRPr="00DA4316">
        <w:rPr>
          <w:color w:val="000000"/>
          <w:sz w:val="12"/>
          <w:szCs w:val="12"/>
        </w:rPr>
        <w:t>." Where music is concerned, I care about the journey. When lives are at stake, I shut up and multiply. </w:t>
      </w:r>
      <w:r w:rsidRPr="00DA4316">
        <w:rPr>
          <w:b/>
          <w:bCs/>
          <w:color w:val="000000"/>
          <w:u w:val="single"/>
          <w:shd w:val="clear" w:color="auto" w:fill="00FF00"/>
        </w:rPr>
        <w:t>It is more important that lives be saved</w:t>
      </w:r>
      <w:r w:rsidRPr="00DA4316">
        <w:rPr>
          <w:color w:val="000000"/>
          <w:sz w:val="12"/>
          <w:szCs w:val="12"/>
        </w:rPr>
        <w:t>, than that we conform to any particular ritual in saving them. And the optimal path to that destination is governed by laws that are simple, because they are math. And that's why I'm a utilitarian - at least when I am doing something that is overwhelmingly more important than my own feelings about</w:t>
      </w:r>
      <w:r>
        <w:rPr>
          <w:color w:val="000000"/>
          <w:sz w:val="12"/>
          <w:szCs w:val="12"/>
        </w:rPr>
        <w:t xml:space="preserve"> it - which is most of the time, because there are</w:t>
      </w:r>
    </w:p>
    <w:p w14:paraId="532A979A" w14:textId="2C9F4DF8" w:rsidR="0070777B" w:rsidRDefault="0070777B" w:rsidP="0070777B">
      <w:pPr>
        <w:pStyle w:val="Heading2"/>
      </w:pPr>
      <w:r>
        <w:t xml:space="preserve">1: Universal IP waivers lead to global instability </w:t>
      </w:r>
      <w:r w:rsidR="00F134E0">
        <w:t>1:25</w:t>
      </w:r>
    </w:p>
    <w:p w14:paraId="0BB354D1" w14:textId="77777777" w:rsidR="0070777B" w:rsidRPr="00EE158F" w:rsidRDefault="0070777B" w:rsidP="0070777B">
      <w:pPr>
        <w:spacing w:after="0" w:line="240" w:lineRule="auto"/>
        <w:rPr>
          <w:rFonts w:ascii="Times New Roman" w:eastAsia="Times New Roman" w:hAnsi="Times New Roman" w:cs="Times New Roman"/>
          <w:sz w:val="24"/>
        </w:rPr>
      </w:pPr>
    </w:p>
    <w:p w14:paraId="79C98102" w14:textId="77777777" w:rsidR="0070777B" w:rsidRDefault="0070777B" w:rsidP="0070777B">
      <w:pPr>
        <w:shd w:val="clear" w:color="auto" w:fill="FFFFFF"/>
        <w:spacing w:after="150" w:line="240" w:lineRule="auto"/>
        <w:rPr>
          <w:rStyle w:val="Emphasis"/>
        </w:rPr>
      </w:pPr>
    </w:p>
    <w:p w14:paraId="2406D094" w14:textId="77777777" w:rsidR="0070777B" w:rsidRPr="00DC7E68" w:rsidRDefault="0070777B" w:rsidP="0070777B">
      <w:pPr>
        <w:pStyle w:val="Heading4"/>
      </w:pPr>
      <w:r>
        <w:t>Intellectual property rights cannot be discriminated on the basis of field, or place of invention</w:t>
      </w:r>
    </w:p>
    <w:p w14:paraId="347C8B3E" w14:textId="77777777" w:rsidR="0070777B" w:rsidRPr="00DC7E68" w:rsidRDefault="0070777B" w:rsidP="0070777B">
      <w:r w:rsidRPr="00DC7E68">
        <w:rPr>
          <w:rStyle w:val="Style13ptBold"/>
        </w:rPr>
        <w:t>WTO</w:t>
      </w:r>
      <w:r w:rsidRPr="00DC7E68">
        <w:t xml:space="preserve"> </w:t>
      </w:r>
      <w:hyperlink r:id="rId7"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14:paraId="28F69C52" w14:textId="77777777" w:rsidR="0070777B" w:rsidRDefault="0070777B" w:rsidP="0070777B">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t>Subject to the provisions of paragraphs 2 and 3, patents shall be available for any inventions, whether products or processes, in all fields of technology, provided that they are new, involve an inventive step and are capable of industrial application. </w:t>
      </w:r>
      <w:hyperlink r:id="rId8"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960D32">
        <w:rPr>
          <w:rStyle w:val="Emphasis"/>
          <w:highlight w:val="green"/>
        </w:rPr>
        <w:t>patents shall be available</w:t>
      </w:r>
      <w:r w:rsidRPr="003461E4">
        <w:rPr>
          <w:rStyle w:val="Emphasis"/>
        </w:rPr>
        <w:t xml:space="preserve"> and patent rights enjoyable </w:t>
      </w:r>
      <w:r w:rsidRPr="00960D32">
        <w:rPr>
          <w:rStyle w:val="Emphasis"/>
          <w:highlight w:val="green"/>
        </w:rPr>
        <w:t>without discrimination</w:t>
      </w:r>
      <w:r w:rsidRPr="003461E4">
        <w:rPr>
          <w:rFonts w:ascii="Museo Sans 300" w:eastAsia="Times New Roman" w:hAnsi="Museo Sans 300" w:cs="Times New Roman"/>
          <w:color w:val="000000"/>
          <w:sz w:val="14"/>
          <w:szCs w:val="21"/>
        </w:rPr>
        <w:t xml:space="preserve"> as </w:t>
      </w:r>
      <w:r w:rsidRPr="00960D32">
        <w:rPr>
          <w:rStyle w:val="Emphasis"/>
          <w:highlight w:val="green"/>
        </w:rPr>
        <w:t>to the place of invention,</w:t>
      </w:r>
      <w:r w:rsidRPr="003461E4">
        <w:rPr>
          <w:rStyle w:val="Emphasis"/>
        </w:rPr>
        <w:t xml:space="preserve"> the </w:t>
      </w:r>
      <w:r w:rsidRPr="00960D32">
        <w:rPr>
          <w:rStyle w:val="Emphasis"/>
          <w:highlight w:val="green"/>
        </w:rPr>
        <w:t>field of technology</w:t>
      </w:r>
      <w:r w:rsidRPr="003461E4">
        <w:rPr>
          <w:rStyle w:val="Emphasis"/>
        </w:rPr>
        <w:t xml:space="preserve"> and </w:t>
      </w:r>
      <w:r w:rsidRPr="00960D32">
        <w:rPr>
          <w:rStyle w:val="Emphasis"/>
          <w:highlight w:val="green"/>
        </w:rPr>
        <w:t xml:space="preserve">whether products are imported </w:t>
      </w:r>
      <w:r w:rsidRPr="003461E4">
        <w:rPr>
          <w:rStyle w:val="Emphasis"/>
        </w:rPr>
        <w:t xml:space="preserve">or locally </w:t>
      </w:r>
      <w:r w:rsidRPr="00960D32">
        <w:rPr>
          <w:rStyle w:val="Emphasis"/>
          <w:highlight w:val="green"/>
        </w:rPr>
        <w:t>produced.</w:t>
      </w:r>
    </w:p>
    <w:p w14:paraId="4DB6834C" w14:textId="77777777" w:rsidR="0070777B" w:rsidRPr="00EE158F" w:rsidRDefault="0070777B" w:rsidP="0070777B">
      <w:pPr>
        <w:spacing w:after="0" w:line="240" w:lineRule="auto"/>
        <w:rPr>
          <w:rFonts w:ascii="Times New Roman" w:eastAsia="Times New Roman" w:hAnsi="Times New Roman" w:cs="Times New Roman"/>
          <w:sz w:val="24"/>
        </w:rPr>
      </w:pPr>
    </w:p>
    <w:p w14:paraId="6DD7D27F" w14:textId="77777777" w:rsidR="0070777B" w:rsidRDefault="0070777B" w:rsidP="0070777B">
      <w:pPr>
        <w:shd w:val="clear" w:color="auto" w:fill="FFFFFF"/>
        <w:spacing w:after="150" w:line="240" w:lineRule="auto"/>
        <w:rPr>
          <w:rStyle w:val="Emphasis"/>
        </w:rPr>
      </w:pPr>
    </w:p>
    <w:p w14:paraId="17D7C49E" w14:textId="77777777" w:rsidR="0070777B" w:rsidRDefault="0070777B" w:rsidP="0070777B">
      <w:pPr>
        <w:pStyle w:val="Heading4"/>
      </w:pPr>
      <w:r>
        <w:t>The WTO’s appellate body no longer exists to mediate disputes, without immediate buy in by states, and no mechanism to make disobedient states obey, the system collapses</w:t>
      </w:r>
    </w:p>
    <w:p w14:paraId="4B9E982C" w14:textId="77777777" w:rsidR="0070777B" w:rsidRPr="00EE158F" w:rsidRDefault="0070777B" w:rsidP="0070777B">
      <w:pPr>
        <w:spacing w:after="0" w:line="240" w:lineRule="auto"/>
        <w:rPr>
          <w:rFonts w:ascii="Times New Roman" w:eastAsia="Times New Roman" w:hAnsi="Times New Roman" w:cs="Times New Roman"/>
          <w:sz w:val="24"/>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Communications Manager; Project Lead, Common Futures Conversations</w:t>
      </w:r>
    </w:p>
    <w:p w14:paraId="307B03F0" w14:textId="77777777" w:rsidR="0070777B" w:rsidRPr="003024C5" w:rsidRDefault="0070777B" w:rsidP="0070777B">
      <w:pPr>
        <w:rPr>
          <w:sz w:val="12"/>
        </w:rPr>
      </w:pPr>
      <w:r w:rsidRPr="00960D32">
        <w:rPr>
          <w:rStyle w:val="Emphasis"/>
          <w:highlight w:val="green"/>
        </w:rPr>
        <w:t>The WTO</w:t>
      </w:r>
      <w:r w:rsidRPr="003024C5">
        <w:rPr>
          <w:sz w:val="12"/>
        </w:rPr>
        <w:t xml:space="preserve"> is unique amongst international institutions because it </w:t>
      </w:r>
      <w:r w:rsidRPr="00960D32">
        <w:rPr>
          <w:rStyle w:val="Emphasis"/>
          <w:highlight w:val="gree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960D32">
        <w:rPr>
          <w:rStyle w:val="Emphasis"/>
          <w:highlight w:val="green"/>
        </w:rPr>
        <w:t>the dispute settlement system</w:t>
      </w:r>
      <w:r w:rsidRPr="003024C5">
        <w:rPr>
          <w:rStyle w:val="Emphasis"/>
        </w:rPr>
        <w:t>.</w:t>
      </w:r>
      <w:r w:rsidRPr="003024C5">
        <w:rPr>
          <w:sz w:val="12"/>
        </w:rPr>
        <w:t xml:space="preserve"> However, </w:t>
      </w:r>
      <w:r w:rsidRPr="00960D32">
        <w:rPr>
          <w:rStyle w:val="Emphasis"/>
          <w:highlight w:val="green"/>
        </w:rPr>
        <w:t>the</w:t>
      </w:r>
      <w:r w:rsidRPr="003024C5">
        <w:rPr>
          <w:sz w:val="12"/>
        </w:rPr>
        <w:t xml:space="preserve"> fundamental </w:t>
      </w:r>
      <w:r w:rsidRPr="00960D32">
        <w:rPr>
          <w:rStyle w:val="Emphasis"/>
          <w:highlight w:val="green"/>
        </w:rPr>
        <w:t>vulnerability is that if</w:t>
      </w:r>
      <w:r w:rsidRPr="003024C5">
        <w:rPr>
          <w:rStyle w:val="Emphasis"/>
        </w:rPr>
        <w:t xml:space="preserve"> powerful </w:t>
      </w:r>
      <w:r w:rsidRPr="00960D32">
        <w:rPr>
          <w:rStyle w:val="Emphasis"/>
          <w:highlight w:val="green"/>
        </w:rPr>
        <w:t>states</w:t>
      </w:r>
      <w:r w:rsidRPr="003024C5">
        <w:rPr>
          <w:rStyle w:val="Emphasis"/>
        </w:rPr>
        <w:t xml:space="preserve"> </w:t>
      </w:r>
      <w:r w:rsidRPr="003024C5">
        <w:rPr>
          <w:sz w:val="12"/>
        </w:rPr>
        <w:t>like the US and others</w:t>
      </w:r>
      <w:r w:rsidRPr="003024C5">
        <w:rPr>
          <w:rStyle w:val="Emphasis"/>
        </w:rPr>
        <w:t xml:space="preserve"> </w:t>
      </w:r>
      <w:r w:rsidRPr="00960D32">
        <w:rPr>
          <w:rStyle w:val="Emphasis"/>
          <w:highlight w:val="green"/>
        </w:rPr>
        <w:t>won’t participate</w:t>
      </w:r>
      <w:r w:rsidRPr="003024C5">
        <w:rPr>
          <w:rStyle w:val="Emphasis"/>
        </w:rPr>
        <w:t xml:space="preserve"> in the system and be bound by its rules, </w:t>
      </w:r>
      <w:r w:rsidRPr="00960D32">
        <w:rPr>
          <w:rStyle w:val="Emphasis"/>
          <w:highlight w:val="green"/>
        </w:rPr>
        <w:t>they</w:t>
      </w:r>
      <w:r w:rsidRPr="003024C5">
        <w:rPr>
          <w:rStyle w:val="Emphasis"/>
        </w:rPr>
        <w:t xml:space="preserve"> quickly </w:t>
      </w:r>
      <w:r w:rsidRPr="00960D32">
        <w:rPr>
          <w:rStyle w:val="Emphasis"/>
          <w:highlight w:val="green"/>
        </w:rPr>
        <w:t>risk becoming irrelevant</w:t>
      </w:r>
      <w:r w:rsidRPr="003024C5">
        <w:rPr>
          <w:rStyle w:val="Emphasis"/>
        </w:rPr>
        <w:t xml:space="preserve">. And that’s the situation we’re in right now with the appellate body crisis, where, </w:t>
      </w:r>
      <w:r w:rsidRPr="00960D32">
        <w:rPr>
          <w:rStyle w:val="Emphasis"/>
          <w:highlight w:val="green"/>
        </w:rPr>
        <w:t>without a</w:t>
      </w:r>
      <w:r w:rsidRPr="003024C5">
        <w:rPr>
          <w:rStyle w:val="Emphasis"/>
        </w:rPr>
        <w:t xml:space="preserve"> functioning </w:t>
      </w:r>
      <w:r w:rsidRPr="00960D32">
        <w:rPr>
          <w:rStyle w:val="Emphasis"/>
          <w:highlight w:val="green"/>
        </w:rPr>
        <w:t>mechanism to ensure that WTO rules are enforced, the</w:t>
      </w:r>
      <w:r w:rsidRPr="003024C5">
        <w:rPr>
          <w:rStyle w:val="Emphasis"/>
        </w:rPr>
        <w:t xml:space="preserve"> entire </w:t>
      </w:r>
      <w:r w:rsidRPr="00960D32">
        <w:rPr>
          <w:rStyle w:val="Emphasis"/>
          <w:highlight w:val="green"/>
        </w:rPr>
        <w:t>system</w:t>
      </w:r>
      <w:r w:rsidRPr="003024C5">
        <w:rPr>
          <w:rStyle w:val="Emphasis"/>
        </w:rPr>
        <w:t xml:space="preserve"> of global trade rules </w:t>
      </w:r>
      <w:r w:rsidRPr="00960D32">
        <w:rPr>
          <w:rStyle w:val="Emphasis"/>
          <w:highlight w:val="gree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7A52ECE5" w14:textId="77777777" w:rsidR="0070777B" w:rsidRPr="00025D88" w:rsidRDefault="0070777B" w:rsidP="0070777B">
      <w:pPr>
        <w:spacing w:after="0" w:line="240" w:lineRule="auto"/>
        <w:rPr>
          <w:rFonts w:ascii="Times New Roman" w:eastAsia="Times New Roman" w:hAnsi="Times New Roman" w:cs="Times New Roman"/>
          <w:sz w:val="24"/>
        </w:rPr>
      </w:pPr>
    </w:p>
    <w:p w14:paraId="5A56FDCF" w14:textId="77777777" w:rsidR="0070777B" w:rsidRDefault="0070777B" w:rsidP="0070777B">
      <w:pPr>
        <w:pStyle w:val="Heading4"/>
      </w:pPr>
      <w:r>
        <w:t>A major country operating outside WTO consensus wrecks global trade norms</w:t>
      </w:r>
    </w:p>
    <w:p w14:paraId="5653C856" w14:textId="77777777" w:rsidR="0070777B" w:rsidRDefault="0070777B" w:rsidP="0070777B">
      <w:r w:rsidRPr="00F72EAD">
        <w:rPr>
          <w:rStyle w:val="Heading4Char"/>
        </w:rPr>
        <w:t>Bacchus 20</w:t>
      </w:r>
      <w:r>
        <w:t xml:space="preserve"> [</w:t>
      </w:r>
      <w:r w:rsidRPr="00F72EAD">
        <w:t xml:space="preserve">James Bacchus, </w:t>
      </w:r>
      <w:r>
        <w:t xml:space="preserve">member of the Herbert A. Stiefel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9" w:history="1">
        <w:r w:rsidRPr="00F41676">
          <w:rPr>
            <w:rStyle w:val="Hyperlink"/>
          </w:rPr>
          <w:t>https://www.cato.org/free-trade-bulletin/unnecessary-proposal-wto-waiver-intellectual-property-rights-covid-19-vaccines]/Kankee</w:t>
        </w:r>
      </w:hyperlink>
    </w:p>
    <w:p w14:paraId="673978C9" w14:textId="77777777" w:rsidR="0070777B" w:rsidRDefault="0070777B" w:rsidP="0070777B">
      <w:pPr>
        <w:rPr>
          <w:sz w:val="16"/>
          <w:szCs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960D32">
        <w:rPr>
          <w:rStyle w:val="StyleUnderline"/>
          <w:highlight w:val="green"/>
        </w:rPr>
        <w:t xml:space="preserve">the </w:t>
      </w:r>
      <w:r w:rsidRPr="00960D32">
        <w:rPr>
          <w:rStyle w:val="Emphasis"/>
          <w:highlight w:val="green"/>
        </w:rPr>
        <w:t>last thing</w:t>
      </w:r>
      <w:r w:rsidRPr="00F72EAD">
        <w:rPr>
          <w:rStyle w:val="StyleUnderline"/>
        </w:rPr>
        <w:t xml:space="preserve"> </w:t>
      </w:r>
      <w:r w:rsidRPr="00960D32">
        <w:rPr>
          <w:rStyle w:val="StyleUnderline"/>
          <w:highlight w:val="green"/>
        </w:rPr>
        <w:t>the WTO needs</w:t>
      </w:r>
      <w:r w:rsidRPr="00F72EAD">
        <w:rPr>
          <w:rStyle w:val="StyleUnderline"/>
        </w:rPr>
        <w:t xml:space="preserve"> </w:t>
      </w:r>
      <w:r w:rsidRPr="00960D32">
        <w:rPr>
          <w:rStyle w:val="StyleUnderline"/>
          <w:highlight w:val="green"/>
        </w:rPr>
        <w:t>is</w:t>
      </w:r>
      <w:r w:rsidRPr="00F72EAD">
        <w:rPr>
          <w:rStyle w:val="StyleUnderline"/>
        </w:rPr>
        <w:t xml:space="preserve"> another </w:t>
      </w:r>
      <w:r w:rsidRPr="00960D32">
        <w:rPr>
          <w:rStyle w:val="StyleUnderline"/>
          <w:highlight w:val="green"/>
        </w:rPr>
        <w:t>debate over</w:t>
      </w:r>
      <w:r w:rsidRPr="00F72EAD">
        <w:rPr>
          <w:rStyle w:val="StyleUnderline"/>
        </w:rPr>
        <w:t xml:space="preserve"> perceived </w:t>
      </w:r>
      <w:r w:rsidRPr="00960D32">
        <w:rPr>
          <w:rStyle w:val="StyleUnderline"/>
          <w:highlight w:val="green"/>
        </w:rPr>
        <w:t>trade</w:t>
      </w:r>
      <w:r w:rsidRPr="00F72EAD">
        <w:rPr>
          <w:rStyle w:val="StyleUnderline"/>
        </w:rPr>
        <w:t xml:space="preserve"> obstacles to public health</w:t>
      </w:r>
      <w:r w:rsidRPr="00F96F48">
        <w:rPr>
          <w:sz w:val="16"/>
        </w:rPr>
        <w:t xml:space="preserve">. </w:t>
      </w:r>
      <w:r w:rsidRPr="00960D32">
        <w:rPr>
          <w:rStyle w:val="StyleUnderline"/>
          <w:highlight w:val="green"/>
        </w:rPr>
        <w:t>Unless</w:t>
      </w:r>
      <w:r w:rsidRPr="00960D32">
        <w:rPr>
          <w:sz w:val="16"/>
          <w:highlight w:val="green"/>
        </w:rPr>
        <w:t xml:space="preserve"> </w:t>
      </w:r>
      <w:r w:rsidRPr="00A712A3">
        <w:rPr>
          <w:rStyle w:val="StyleUnderline"/>
        </w:rPr>
        <w:t xml:space="preserve">WTO </w:t>
      </w:r>
      <w:r w:rsidRPr="00960D32">
        <w:rPr>
          <w:rStyle w:val="StyleUnderline"/>
          <w:highlight w:val="green"/>
        </w:rPr>
        <w:t xml:space="preserve">members reach a </w:t>
      </w:r>
      <w:r w:rsidRPr="00960D32">
        <w:rPr>
          <w:rStyle w:val="Emphasis"/>
          <w:highlight w:val="green"/>
        </w:rPr>
        <w:t>consensus</w:t>
      </w:r>
      <w:r w:rsidRPr="00F96F48">
        <w:rPr>
          <w:sz w:val="16"/>
        </w:rPr>
        <w:t xml:space="preserve">, </w:t>
      </w:r>
      <w:r w:rsidRPr="00F96F48">
        <w:rPr>
          <w:rStyle w:val="StyleUnderline"/>
        </w:rPr>
        <w:t>the</w:t>
      </w:r>
      <w:r w:rsidRPr="00F72EAD">
        <w:rPr>
          <w:rStyle w:val="StyleUnderline"/>
        </w:rPr>
        <w:t xml:space="preserve"> multilateral </w:t>
      </w:r>
      <w:r w:rsidRPr="00960D32">
        <w:rPr>
          <w:rStyle w:val="StyleUnderline"/>
          <w:highlight w:val="green"/>
        </w:rPr>
        <w:t>trading system may be</w:t>
      </w:r>
      <w:r w:rsidRPr="00F72EAD">
        <w:rPr>
          <w:rStyle w:val="StyleUnderline"/>
        </w:rPr>
        <w:t xml:space="preserve"> further </w:t>
      </w:r>
      <w:r w:rsidRPr="00960D32">
        <w:rPr>
          <w:rStyle w:val="Emphasis"/>
          <w:highlight w:val="green"/>
        </w:rPr>
        <w:t>complicated</w:t>
      </w:r>
      <w:r w:rsidRPr="00F72EAD">
        <w:rPr>
          <w:rStyle w:val="StyleUnderline"/>
        </w:rPr>
        <w:t xml:space="preserve"> </w:t>
      </w:r>
      <w:r w:rsidRPr="00960D32">
        <w:rPr>
          <w:rStyle w:val="StyleUnderline"/>
          <w:highlight w:val="green"/>
        </w:rPr>
        <w:t>by a delay</w:t>
      </w:r>
      <w:r w:rsidRPr="00F72EAD">
        <w:rPr>
          <w:rStyle w:val="StyleUnderline"/>
        </w:rPr>
        <w:t xml:space="preserve"> like that </w:t>
      </w:r>
      <w:r w:rsidRPr="00960D32">
        <w:rPr>
          <w:rStyle w:val="StyleUnderline"/>
          <w:highlight w:val="green"/>
        </w:rPr>
        <w:t>in resolving</w:t>
      </w:r>
      <w:r w:rsidRPr="00F72EAD">
        <w:rPr>
          <w:rStyle w:val="StyleUnderline"/>
        </w:rPr>
        <w:t xml:space="preserve"> </w:t>
      </w:r>
      <w:r w:rsidRPr="00960D32">
        <w:rPr>
          <w:rStyle w:val="StyleUnderline"/>
          <w:highlight w:val="green"/>
        </w:rPr>
        <w:t>the</w:t>
      </w:r>
      <w:r w:rsidRPr="00F72EAD">
        <w:rPr>
          <w:rStyle w:val="StyleUnderline"/>
        </w:rPr>
        <w:t xml:space="preserve"> </w:t>
      </w:r>
      <w:r w:rsidRPr="00960D32">
        <w:rPr>
          <w:rStyle w:val="Emphasis"/>
          <w:highlight w:val="gree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960D32">
        <w:rPr>
          <w:rStyle w:val="StyleUnderline"/>
          <w:highlight w:val="green"/>
        </w:rPr>
        <w:t>A</w:t>
      </w:r>
      <w:r w:rsidRPr="00F72EAD">
        <w:rPr>
          <w:rStyle w:val="StyleUnderline"/>
        </w:rPr>
        <w:t xml:space="preserve"> new and </w:t>
      </w:r>
      <w:r w:rsidRPr="00960D32">
        <w:rPr>
          <w:rStyle w:val="Emphasis"/>
          <w:highlight w:val="green"/>
        </w:rPr>
        <w:t>contentious</w:t>
      </w:r>
      <w:r w:rsidRPr="00F96F48">
        <w:rPr>
          <w:sz w:val="16"/>
        </w:rPr>
        <w:t xml:space="preserve"> “</w:t>
      </w:r>
      <w:r w:rsidRPr="00F72EAD">
        <w:rPr>
          <w:rStyle w:val="StyleUnderline"/>
        </w:rPr>
        <w:t>North‐​South</w:t>
      </w:r>
      <w:r w:rsidRPr="00F96F48">
        <w:rPr>
          <w:sz w:val="16"/>
        </w:rPr>
        <w:t xml:space="preserve">” </w:t>
      </w:r>
      <w:r w:rsidRPr="00960D32">
        <w:rPr>
          <w:rStyle w:val="Emphasis"/>
          <w:highlight w:val="green"/>
        </w:rPr>
        <w:t>political struggle</w:t>
      </w:r>
      <w:r w:rsidRPr="00F96F48">
        <w:rPr>
          <w:sz w:val="16"/>
        </w:rPr>
        <w:t xml:space="preserve"> definitely </w:t>
      </w:r>
      <w:r w:rsidRPr="00960D32">
        <w:rPr>
          <w:rStyle w:val="StyleUnderline"/>
          <w:highlight w:val="green"/>
        </w:rPr>
        <w:t>would not be in the interest of the</w:t>
      </w:r>
      <w:r w:rsidRPr="00F96F48">
        <w:rPr>
          <w:rStyle w:val="StyleUnderline"/>
        </w:rPr>
        <w:t xml:space="preserve"> </w:t>
      </w:r>
      <w:r w:rsidRPr="00F96F48">
        <w:rPr>
          <w:sz w:val="16"/>
        </w:rPr>
        <w:t xml:space="preserve">developed countries, the developing countries, the pharmaceutical companies, or the </w:t>
      </w:r>
      <w:r w:rsidRPr="00960D32">
        <w:rPr>
          <w:rStyle w:val="StyleUnderline"/>
          <w:highlight w:val="green"/>
        </w:rPr>
        <w:t>WTO</w:t>
      </w:r>
      <w:r w:rsidRPr="00F96F48">
        <w:rPr>
          <w:sz w:val="16"/>
        </w:rPr>
        <w:t xml:space="preserve">. Certainly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960D32">
        <w:rPr>
          <w:rStyle w:val="StyleUnderline"/>
          <w:highlight w:val="gree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960D32">
        <w:rPr>
          <w:rStyle w:val="StyleUnderline"/>
          <w:highlight w:val="green"/>
        </w:rPr>
        <w:t>the WTO itself were</w:t>
      </w:r>
      <w:r w:rsidRPr="00F96F48">
        <w:rPr>
          <w:sz w:val="16"/>
        </w:rPr>
        <w:t xml:space="preserve"> all </w:t>
      </w:r>
      <w:r w:rsidRPr="00960D32">
        <w:rPr>
          <w:rStyle w:val="Emphasis"/>
          <w:highlight w:val="gree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22DBA64A" w14:textId="77777777" w:rsidR="0070777B" w:rsidRDefault="0070777B" w:rsidP="0070777B">
      <w:pPr>
        <w:rPr>
          <w:sz w:val="16"/>
          <w:szCs w:val="16"/>
        </w:rPr>
      </w:pPr>
    </w:p>
    <w:p w14:paraId="5F87349B" w14:textId="77777777" w:rsidR="0070777B" w:rsidRDefault="0070777B" w:rsidP="0070777B">
      <w:pPr>
        <w:pStyle w:val="Heading4"/>
      </w:pPr>
      <w:r>
        <w:t>Without all states buy in, we risk WW3</w:t>
      </w:r>
    </w:p>
    <w:p w14:paraId="60FA0256" w14:textId="77777777" w:rsidR="0070777B" w:rsidRDefault="0070777B" w:rsidP="0070777B">
      <w:r w:rsidRPr="00E140A8">
        <w:rPr>
          <w:rStyle w:val="Heading4Char"/>
        </w:rPr>
        <w:t>Hopewell and Horton 08-03</w:t>
      </w:r>
      <w:r>
        <w:t xml:space="preserve"> [Kristen Hopewell Associate Professor and Canada Research Chair in Global Policy at the University of British Columbia, and Ben Horton, Communications Manager; Project Lead, Common Futures Conversations, 08-03-2021, "Lessons from Trump’s assault on the World Trade Organization," Chatham House – International Affairs Think Tank, https://www.chathamhouse.org/2021/08/lessons-trumps-assault-world-trade-organization]/Kankee</w:t>
      </w:r>
    </w:p>
    <w:p w14:paraId="723889E3" w14:textId="77777777" w:rsidR="0070777B" w:rsidRDefault="0070777B" w:rsidP="0070777B">
      <w:pPr>
        <w:rPr>
          <w:sz w:val="16"/>
        </w:rPr>
      </w:pPr>
      <w:r w:rsidRPr="00E140A8">
        <w:rPr>
          <w:sz w:val="16"/>
        </w:rPr>
        <w:t xml:space="preserve">What has this episode revealed about the strength of multilateral institutions such as the WTO, in the face of spoiling tactics from major powers? </w:t>
      </w:r>
      <w:r w:rsidRPr="00E140A8">
        <w:rPr>
          <w:rStyle w:val="StyleUnderline"/>
        </w:rPr>
        <w:t>The WTO is unique amongst international institutions because it has a powerful enforcement mechanism</w:t>
      </w:r>
      <w:r w:rsidRPr="00E140A8">
        <w:rPr>
          <w:sz w:val="16"/>
        </w:rPr>
        <w:t xml:space="preserve"> </w:t>
      </w:r>
      <w:r w:rsidRPr="00E140A8">
        <w:rPr>
          <w:rStyle w:val="StyleUnderline"/>
        </w:rPr>
        <w:t>– the dispute settlement system</w:t>
      </w:r>
      <w:r w:rsidRPr="00E140A8">
        <w:rPr>
          <w:sz w:val="16"/>
        </w:rPr>
        <w:t xml:space="preserve">. However, the fundamental vulnerability is that </w:t>
      </w:r>
      <w:r w:rsidRPr="00960D32">
        <w:rPr>
          <w:rStyle w:val="StyleUnderline"/>
          <w:highlight w:val="green"/>
        </w:rPr>
        <w:t xml:space="preserve">if </w:t>
      </w:r>
      <w:r w:rsidRPr="00E140A8">
        <w:rPr>
          <w:rStyle w:val="StyleUnderline"/>
        </w:rPr>
        <w:t xml:space="preserve">powerful </w:t>
      </w:r>
      <w:r w:rsidRPr="00960D32">
        <w:rPr>
          <w:rStyle w:val="StyleUnderline"/>
          <w:highlight w:val="green"/>
        </w:rPr>
        <w:t>states</w:t>
      </w:r>
      <w:r w:rsidRPr="00E140A8">
        <w:rPr>
          <w:sz w:val="16"/>
        </w:rPr>
        <w:t xml:space="preserve"> </w:t>
      </w:r>
      <w:r w:rsidRPr="00903585">
        <w:rPr>
          <w:rStyle w:val="StyleUnderline"/>
        </w:rPr>
        <w:t>like the US</w:t>
      </w:r>
      <w:r w:rsidRPr="00E140A8">
        <w:rPr>
          <w:sz w:val="16"/>
        </w:rPr>
        <w:t xml:space="preserve"> and others </w:t>
      </w:r>
      <w:r w:rsidRPr="00960D32">
        <w:rPr>
          <w:rStyle w:val="StyleUnderline"/>
          <w:highlight w:val="green"/>
        </w:rPr>
        <w:t>won’t</w:t>
      </w:r>
      <w:r w:rsidRPr="00E140A8">
        <w:rPr>
          <w:rStyle w:val="StyleUnderline"/>
        </w:rPr>
        <w:t xml:space="preserve"> participate in the system and </w:t>
      </w:r>
      <w:r w:rsidRPr="00960D32">
        <w:rPr>
          <w:rStyle w:val="StyleUnderline"/>
          <w:highlight w:val="green"/>
        </w:rPr>
        <w:t>be</w:t>
      </w:r>
      <w:r w:rsidRPr="00E140A8">
        <w:rPr>
          <w:rStyle w:val="StyleUnderline"/>
        </w:rPr>
        <w:t xml:space="preserve"> </w:t>
      </w:r>
      <w:r w:rsidRPr="00960D32">
        <w:rPr>
          <w:rStyle w:val="StyleUnderline"/>
          <w:highlight w:val="green"/>
        </w:rPr>
        <w:t>bound by</w:t>
      </w:r>
      <w:r w:rsidRPr="00E140A8">
        <w:rPr>
          <w:rStyle w:val="StyleUnderline"/>
        </w:rPr>
        <w:t xml:space="preserve"> its </w:t>
      </w:r>
      <w:r w:rsidRPr="00960D32">
        <w:rPr>
          <w:rStyle w:val="StyleUnderline"/>
          <w:highlight w:val="green"/>
        </w:rPr>
        <w:t>rules</w:t>
      </w:r>
      <w:r w:rsidRPr="00E140A8">
        <w:rPr>
          <w:rStyle w:val="StyleUnderline"/>
        </w:rPr>
        <w:t xml:space="preserve">, </w:t>
      </w:r>
      <w:r w:rsidRPr="00960D32">
        <w:rPr>
          <w:rStyle w:val="StyleUnderline"/>
          <w:highlight w:val="green"/>
        </w:rPr>
        <w:t>they</w:t>
      </w:r>
      <w:r w:rsidRPr="00E140A8">
        <w:rPr>
          <w:rStyle w:val="StyleUnderline"/>
        </w:rPr>
        <w:t xml:space="preserve"> </w:t>
      </w:r>
      <w:r w:rsidRPr="00903585">
        <w:rPr>
          <w:rStyle w:val="Emphasis"/>
        </w:rPr>
        <w:t xml:space="preserve">quickly </w:t>
      </w:r>
      <w:r w:rsidRPr="00960D32">
        <w:rPr>
          <w:rStyle w:val="Emphasis"/>
          <w:highlight w:val="green"/>
        </w:rPr>
        <w:t>risk</w:t>
      </w:r>
      <w:r w:rsidRPr="00960D32">
        <w:rPr>
          <w:rStyle w:val="StyleUnderline"/>
          <w:highlight w:val="green"/>
        </w:rPr>
        <w:t xml:space="preserve"> becoming </w:t>
      </w:r>
      <w:r w:rsidRPr="00960D32">
        <w:rPr>
          <w:rStyle w:val="Emphasis"/>
          <w:highlight w:val="green"/>
        </w:rPr>
        <w:t>irrelevant</w:t>
      </w:r>
      <w:r w:rsidRPr="00E140A8">
        <w:rPr>
          <w:sz w:val="16"/>
        </w:rPr>
        <w:t xml:space="preserve">. And that’s the situation we’re in right now with the appellate body crisis, where, </w:t>
      </w:r>
      <w:r w:rsidRPr="00960D32">
        <w:rPr>
          <w:rStyle w:val="StyleUnderline"/>
          <w:highlight w:val="green"/>
        </w:rPr>
        <w:t xml:space="preserve">without </w:t>
      </w:r>
      <w:r w:rsidRPr="00903585">
        <w:rPr>
          <w:rStyle w:val="StyleUnderline"/>
        </w:rPr>
        <w:t xml:space="preserve">a </w:t>
      </w:r>
      <w:r w:rsidRPr="00E140A8">
        <w:rPr>
          <w:rStyle w:val="StyleUnderline"/>
        </w:rPr>
        <w:t>functioning</w:t>
      </w:r>
      <w:r w:rsidRPr="00E140A8">
        <w:rPr>
          <w:sz w:val="16"/>
        </w:rPr>
        <w:t xml:space="preserve"> mechanism to ensure that </w:t>
      </w:r>
      <w:r w:rsidRPr="00960D32">
        <w:rPr>
          <w:rStyle w:val="StyleUnderline"/>
          <w:highlight w:val="green"/>
        </w:rPr>
        <w:t>WTO</w:t>
      </w:r>
      <w:r w:rsidRPr="00E140A8">
        <w:rPr>
          <w:sz w:val="16"/>
        </w:rPr>
        <w:t xml:space="preserve"> rules are enforced</w:t>
      </w:r>
      <w:r w:rsidRPr="00903585">
        <w:rPr>
          <w:sz w:val="16"/>
        </w:rPr>
        <w:t xml:space="preserve">, </w:t>
      </w:r>
      <w:r w:rsidRPr="00903585">
        <w:rPr>
          <w:rStyle w:val="StyleUnderline"/>
        </w:rPr>
        <w:t xml:space="preserve">the </w:t>
      </w:r>
      <w:r w:rsidRPr="00903585">
        <w:rPr>
          <w:rStyle w:val="Emphasis"/>
        </w:rPr>
        <w:t xml:space="preserve">entire </w:t>
      </w:r>
      <w:r w:rsidRPr="00903585">
        <w:rPr>
          <w:rStyle w:val="StyleUnderline"/>
        </w:rPr>
        <w:t xml:space="preserve">system of </w:t>
      </w:r>
      <w:r w:rsidRPr="00960D32">
        <w:rPr>
          <w:rStyle w:val="StyleUnderline"/>
          <w:highlight w:val="green"/>
        </w:rPr>
        <w:t xml:space="preserve">global trade rules risk </w:t>
      </w:r>
      <w:r w:rsidRPr="00960D32">
        <w:rPr>
          <w:rStyle w:val="Emphasis"/>
          <w:highlight w:val="green"/>
        </w:rPr>
        <w:t>collapsing</w:t>
      </w:r>
      <w:r w:rsidRPr="00E140A8">
        <w:rPr>
          <w:sz w:val="16"/>
        </w:rPr>
        <w:t xml:space="preserve">. Ironically, the United States has been the leader of the liberal trading order for the past 70 years, but since Trump, it has become its leading saboteur. </w:t>
      </w:r>
      <w:r w:rsidRPr="00E140A8">
        <w:rPr>
          <w:rStyle w:val="StyleUnderline"/>
        </w:rPr>
        <w:t xml:space="preserve">What are the implications of </w:t>
      </w:r>
      <w:r w:rsidRPr="00903585">
        <w:rPr>
          <w:rStyle w:val="StyleUnderline"/>
        </w:rPr>
        <w:t>a</w:t>
      </w:r>
      <w:r w:rsidRPr="00E140A8">
        <w:rPr>
          <w:rStyle w:val="StyleUnderline"/>
        </w:rPr>
        <w:t xml:space="preserve"> </w:t>
      </w:r>
      <w:r w:rsidRPr="00960D32">
        <w:rPr>
          <w:rStyle w:val="Emphasis"/>
          <w:highlight w:val="green"/>
        </w:rPr>
        <w:t>permanent collapse</w:t>
      </w:r>
      <w:r w:rsidRPr="00E140A8">
        <w:rPr>
          <w:rStyle w:val="StyleUnderline"/>
        </w:rPr>
        <w:t xml:space="preserve"> of the international trading system</w:t>
      </w:r>
      <w:r w:rsidRPr="00E140A8">
        <w:rPr>
          <w:sz w:val="16"/>
        </w:rPr>
        <w:t xml:space="preserve">? </w:t>
      </w:r>
      <w:r w:rsidRPr="00E140A8">
        <w:rPr>
          <w:rStyle w:val="StyleUnderline"/>
        </w:rPr>
        <w:t>The very real danger</w:t>
      </w:r>
      <w:r w:rsidRPr="00E140A8">
        <w:rPr>
          <w:sz w:val="16"/>
        </w:rPr>
        <w:t xml:space="preserve"> from such a breakdown </w:t>
      </w:r>
      <w:r w:rsidRPr="00960D32">
        <w:rPr>
          <w:rStyle w:val="StyleUnderline"/>
          <w:highlight w:val="green"/>
        </w:rPr>
        <w:t>is a return to</w:t>
      </w:r>
      <w:r w:rsidRPr="00E140A8">
        <w:rPr>
          <w:rStyle w:val="StyleUnderline"/>
        </w:rPr>
        <w:t xml:space="preserve"> </w:t>
      </w:r>
      <w:r w:rsidRPr="00E140A8">
        <w:rPr>
          <w:sz w:val="16"/>
        </w:rPr>
        <w:t xml:space="preserve">what we saw in </w:t>
      </w:r>
      <w:r w:rsidRPr="00960D32">
        <w:rPr>
          <w:rStyle w:val="StyleUnderline"/>
          <w:highlight w:val="green"/>
        </w:rPr>
        <w:t xml:space="preserve">the </w:t>
      </w:r>
      <w:r w:rsidRPr="00903585">
        <w:rPr>
          <w:rStyle w:val="StyleUnderline"/>
        </w:rPr>
        <w:t>19</w:t>
      </w:r>
      <w:r w:rsidRPr="00960D32">
        <w:rPr>
          <w:rStyle w:val="StyleUnderline"/>
          <w:highlight w:val="green"/>
        </w:rPr>
        <w:t>30s</w:t>
      </w:r>
      <w:r w:rsidRPr="00E140A8">
        <w:rPr>
          <w:sz w:val="16"/>
        </w:rPr>
        <w:t xml:space="preserve">. </w:t>
      </w:r>
      <w:r w:rsidRPr="00E140A8">
        <w:rPr>
          <w:rStyle w:val="StyleUnderline"/>
        </w:rPr>
        <w:t xml:space="preserve">In response to the outbreak of the Great Depression, </w:t>
      </w:r>
      <w:r w:rsidRPr="00903585">
        <w:rPr>
          <w:rStyle w:val="StyleUnderline"/>
        </w:rPr>
        <w:t xml:space="preserve">you had </w:t>
      </w:r>
      <w:r w:rsidRPr="00960D32">
        <w:rPr>
          <w:rStyle w:val="StyleUnderline"/>
          <w:highlight w:val="green"/>
        </w:rPr>
        <w:t>countries imposing trade barriers</w:t>
      </w:r>
      <w:r w:rsidRPr="00E140A8">
        <w:rPr>
          <w:rStyle w:val="StyleUnderline"/>
        </w:rPr>
        <w:t xml:space="preserve">, </w:t>
      </w:r>
      <w:r w:rsidRPr="00960D32">
        <w:rPr>
          <w:rStyle w:val="StyleUnderline"/>
          <w:highlight w:val="green"/>
        </w:rPr>
        <w:t>blocking imports</w:t>
      </w:r>
      <w:r w:rsidRPr="00E140A8">
        <w:rPr>
          <w:rStyle w:val="StyleUnderline"/>
        </w:rPr>
        <w:t xml:space="preserve"> from other state, </w:t>
      </w:r>
      <w:r w:rsidRPr="00960D32">
        <w:rPr>
          <w:rStyle w:val="StyleUnderline"/>
          <w:highlight w:val="green"/>
        </w:rPr>
        <w:t>and</w:t>
      </w:r>
      <w:r w:rsidRPr="00E140A8">
        <w:rPr>
          <w:rStyle w:val="StyleUnderline"/>
        </w:rPr>
        <w:t xml:space="preserve"> a general escalation </w:t>
      </w:r>
      <w:r w:rsidRPr="00903585">
        <w:rPr>
          <w:rStyle w:val="StyleUnderline"/>
        </w:rPr>
        <w:t xml:space="preserve">of </w:t>
      </w:r>
      <w:r w:rsidRPr="00903585">
        <w:rPr>
          <w:rStyle w:val="Emphasis"/>
        </w:rPr>
        <w:t xml:space="preserve">tit-for-tat </w:t>
      </w:r>
      <w:r w:rsidRPr="00960D32">
        <w:rPr>
          <w:rStyle w:val="Emphasis"/>
          <w:highlight w:val="green"/>
        </w:rPr>
        <w:t>protectionism</w:t>
      </w:r>
      <w:r w:rsidRPr="00E140A8">
        <w:rPr>
          <w:sz w:val="16"/>
        </w:rPr>
        <w:t xml:space="preserve">. </w:t>
      </w:r>
      <w:r w:rsidRPr="00960D32">
        <w:rPr>
          <w:rStyle w:val="StyleUnderline"/>
          <w:highlight w:val="green"/>
        </w:rPr>
        <w:t>This</w:t>
      </w:r>
      <w:r w:rsidRPr="00E140A8">
        <w:rPr>
          <w:rStyle w:val="StyleUnderline"/>
        </w:rPr>
        <w:t xml:space="preserve"> response </w:t>
      </w:r>
      <w:r w:rsidRPr="00960D32">
        <w:rPr>
          <w:rStyle w:val="StyleUnderline"/>
          <w:highlight w:val="green"/>
        </w:rPr>
        <w:t>wound up</w:t>
      </w:r>
      <w:r w:rsidRPr="00E140A8">
        <w:rPr>
          <w:rStyle w:val="StyleUnderline"/>
        </w:rPr>
        <w:t xml:space="preserve"> not </w:t>
      </w:r>
      <w:r w:rsidRPr="00E140A8">
        <w:rPr>
          <w:sz w:val="16"/>
        </w:rPr>
        <w:t xml:space="preserve">only exacerbating the effects of the depression itself but has also been credited by some as </w:t>
      </w:r>
      <w:r w:rsidRPr="00960D32">
        <w:rPr>
          <w:rStyle w:val="StyleUnderline"/>
          <w:highlight w:val="green"/>
        </w:rPr>
        <w:t>paving the way for</w:t>
      </w:r>
      <w:r w:rsidRPr="00E140A8">
        <w:rPr>
          <w:sz w:val="16"/>
        </w:rPr>
        <w:t xml:space="preserve"> the outbreak of </w:t>
      </w:r>
      <w:r w:rsidRPr="00E140A8">
        <w:rPr>
          <w:rStyle w:val="StyleUnderline"/>
        </w:rPr>
        <w:t>the second</w:t>
      </w:r>
      <w:r w:rsidRPr="00E140A8">
        <w:rPr>
          <w:sz w:val="16"/>
        </w:rPr>
        <w:t xml:space="preserve"> </w:t>
      </w:r>
      <w:r w:rsidRPr="00960D32">
        <w:rPr>
          <w:rStyle w:val="Emphasis"/>
          <w:highlight w:val="green"/>
        </w:rPr>
        <w:t>world war</w:t>
      </w:r>
      <w:r w:rsidRPr="00E140A8">
        <w:rPr>
          <w:sz w:val="16"/>
        </w:rPr>
        <w:t xml:space="preserve">. </w:t>
      </w:r>
      <w:r w:rsidRPr="00E67CEE">
        <w:t>The reason why institutions like the WTO were created in the first place was to prevent a recurrence of the 1930s protectionist trade spiral. The danger now –</w:t>
      </w:r>
      <w:r w:rsidRPr="00E140A8">
        <w:rPr>
          <w:rStyle w:val="StyleUnderline"/>
        </w:rPr>
        <w:t xml:space="preserve"> </w:t>
      </w:r>
      <w:r w:rsidRPr="00960D32">
        <w:rPr>
          <w:rStyle w:val="StyleUnderline"/>
          <w:highlight w:val="green"/>
        </w:rPr>
        <w:t xml:space="preserve">if </w:t>
      </w:r>
      <w:r w:rsidRPr="00903585">
        <w:rPr>
          <w:rStyle w:val="StyleUnderline"/>
        </w:rPr>
        <w:t xml:space="preserve">those </w:t>
      </w:r>
      <w:r w:rsidRPr="00960D32">
        <w:rPr>
          <w:rStyle w:val="StyleUnderline"/>
          <w:highlight w:val="green"/>
        </w:rPr>
        <w:t xml:space="preserve">rules become </w:t>
      </w:r>
      <w:r w:rsidRPr="00903585">
        <w:rPr>
          <w:rStyle w:val="StyleUnderline"/>
        </w:rPr>
        <w:t xml:space="preserve">meaningless and </w:t>
      </w:r>
      <w:r w:rsidRPr="00960D32">
        <w:rPr>
          <w:rStyle w:val="StyleUnderline"/>
          <w:highlight w:val="green"/>
        </w:rPr>
        <w:t>unenforceable</w:t>
      </w:r>
      <w:r w:rsidRPr="00E140A8">
        <w:rPr>
          <w:sz w:val="16"/>
        </w:rPr>
        <w:t xml:space="preserve"> – </w:t>
      </w:r>
      <w:r w:rsidRPr="00E140A8">
        <w:rPr>
          <w:rStyle w:val="StyleUnderline"/>
        </w:rPr>
        <w:t xml:space="preserve">is </w:t>
      </w:r>
      <w:r w:rsidRPr="00960D32">
        <w:rPr>
          <w:rStyle w:val="StyleUnderline"/>
          <w:highlight w:val="green"/>
        </w:rPr>
        <w:t xml:space="preserve">the </w:t>
      </w:r>
      <w:r w:rsidRPr="00903585">
        <w:rPr>
          <w:rStyle w:val="StyleUnderline"/>
        </w:rPr>
        <w:t xml:space="preserve">institutional </w:t>
      </w:r>
      <w:r w:rsidRPr="00960D32">
        <w:rPr>
          <w:rStyle w:val="StyleUnderline"/>
          <w:highlight w:val="green"/>
        </w:rPr>
        <w:t>foundations of postwar</w:t>
      </w:r>
      <w:r w:rsidRPr="00E140A8">
        <w:rPr>
          <w:rStyle w:val="StyleUnderline"/>
        </w:rPr>
        <w:t xml:space="preserve"> economic </w:t>
      </w:r>
      <w:r w:rsidRPr="00960D32">
        <w:rPr>
          <w:rStyle w:val="StyleUnderline"/>
          <w:highlight w:val="green"/>
        </w:rPr>
        <w:t xml:space="preserve">prosperity </w:t>
      </w:r>
      <w:r w:rsidRPr="00903585">
        <w:rPr>
          <w:rStyle w:val="StyleUnderline"/>
        </w:rPr>
        <w:t xml:space="preserve">could </w:t>
      </w:r>
      <w:r w:rsidRPr="00960D32">
        <w:rPr>
          <w:rStyle w:val="Emphasis"/>
          <w:highlight w:val="green"/>
        </w:rPr>
        <w:t>unravel</w:t>
      </w:r>
      <w:r w:rsidRPr="00E140A8">
        <w:rPr>
          <w:rStyle w:val="StyleUnderline"/>
        </w:rPr>
        <w:t xml:space="preserve">, </w:t>
      </w:r>
      <w:r w:rsidRPr="00960D32">
        <w:rPr>
          <w:rStyle w:val="StyleUnderline"/>
          <w:highlight w:val="green"/>
        </w:rPr>
        <w:t>throwing us</w:t>
      </w:r>
      <w:r w:rsidRPr="00E140A8">
        <w:rPr>
          <w:rStyle w:val="StyleUnderline"/>
        </w:rPr>
        <w:t xml:space="preserve"> back </w:t>
      </w:r>
      <w:r w:rsidRPr="00960D32">
        <w:rPr>
          <w:rStyle w:val="StyleUnderline"/>
          <w:highlight w:val="green"/>
        </w:rPr>
        <w:t>into</w:t>
      </w:r>
      <w:r w:rsidRPr="00E140A8">
        <w:rPr>
          <w:rStyle w:val="StyleUnderline"/>
        </w:rPr>
        <w:t xml:space="preserve"> economic chaos and potentially </w:t>
      </w:r>
      <w:r w:rsidRPr="00960D32">
        <w:rPr>
          <w:rStyle w:val="Emphasis"/>
          <w:highlight w:val="green"/>
        </w:rPr>
        <w:t>political disorder</w:t>
      </w:r>
      <w:r w:rsidRPr="00E140A8">
        <w:rPr>
          <w:rStyle w:val="StyleUnderline"/>
        </w:rPr>
        <w:t>.</w:t>
      </w:r>
      <w:r>
        <w:rPr>
          <w:rStyle w:val="StyleUnderline"/>
        </w:rPr>
        <w:t xml:space="preserve"> </w:t>
      </w:r>
      <w:r w:rsidRPr="00E140A8">
        <w:rPr>
          <w:sz w:val="16"/>
        </w:rPr>
        <w:t>What does the WTO’s future look like under new director-general Dr Okonjo-Iweala?</w:t>
      </w:r>
    </w:p>
    <w:p w14:paraId="7E0EB1D6" w14:textId="77777777" w:rsidR="0070777B" w:rsidRDefault="0070777B" w:rsidP="0070777B">
      <w:pPr>
        <w:rPr>
          <w:sz w:val="16"/>
        </w:rPr>
      </w:pPr>
    </w:p>
    <w:p w14:paraId="14C95FFF" w14:textId="77777777" w:rsidR="0070777B" w:rsidRPr="001E2DC3" w:rsidRDefault="0070777B" w:rsidP="0070777B">
      <w:pPr>
        <w:pStyle w:val="Heading2"/>
      </w:pPr>
      <w:r>
        <w:t>2: IP waiver decreases innovation</w:t>
      </w:r>
    </w:p>
    <w:p w14:paraId="778941CC" w14:textId="77777777" w:rsidR="0070777B" w:rsidRPr="00FE51A3" w:rsidRDefault="0070777B" w:rsidP="0070777B">
      <w:pPr>
        <w:pStyle w:val="Heading4"/>
      </w:pPr>
      <w:r w:rsidRPr="00FE51A3">
        <w:t>IPR key to innovation.</w:t>
      </w:r>
    </w:p>
    <w:p w14:paraId="67AE3621" w14:textId="77777777" w:rsidR="0070777B" w:rsidRPr="00FE51A3" w:rsidRDefault="0070777B" w:rsidP="0070777B">
      <w:pPr>
        <w:rPr>
          <w:rFonts w:asciiTheme="majorHAnsi" w:hAnsiTheme="majorHAnsi" w:cstheme="majorHAnsi"/>
        </w:rPr>
      </w:pPr>
      <w:r w:rsidRPr="0070777B">
        <w:rPr>
          <w:rStyle w:val="Style13ptBold"/>
        </w:rPr>
        <w:t>Bacchus 20</w:t>
      </w:r>
      <w:r w:rsidRPr="00FE51A3">
        <w:rPr>
          <w:rFonts w:asciiTheme="majorHAnsi" w:hAnsiTheme="majorHAnsi" w:cstheme="majorHAnsi"/>
        </w:rPr>
        <w:t xml:space="preserve"> [(James,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12-16-2020, https://www.cato.org/free-trade-bulletin/unnecessary-proposal-wto-waiver-intellectual-property-rights-covid-19-vaccines] TDI</w:t>
      </w:r>
    </w:p>
    <w:p w14:paraId="575D668B" w14:textId="6E64D97F" w:rsidR="0070777B" w:rsidRDefault="0070777B" w:rsidP="0070777B">
      <w:pPr>
        <w:rPr>
          <w:rStyle w:val="StyleUnderline"/>
          <w:rFonts w:asciiTheme="majorHAnsi" w:hAnsiTheme="majorHAnsi" w:cstheme="majorHAnsi"/>
        </w:rPr>
      </w:pPr>
      <w:r w:rsidRPr="00FE51A3">
        <w:rPr>
          <w:rFonts w:asciiTheme="majorHAnsi" w:hAnsiTheme="majorHAnsi" w:cstheme="majorHAnsi"/>
          <w:sz w:val="16"/>
        </w:rPr>
        <w:t>At the heart of this emerging trade debate is</w:t>
      </w:r>
      <w:r w:rsidRPr="00FE51A3">
        <w:rPr>
          <w:rStyle w:val="StyleUnderline"/>
          <w:rFonts w:asciiTheme="majorHAnsi" w:hAnsiTheme="majorHAnsi" w:cstheme="majorHAnsi"/>
        </w:rPr>
        <w:t xml:space="preserve"> a</w:t>
      </w:r>
      <w:r>
        <w:rPr>
          <w:rStyle w:val="StyleUnderline"/>
          <w:rFonts w:asciiTheme="majorHAnsi" w:hAnsiTheme="majorHAnsi" w:cstheme="majorHAnsi"/>
        </w:rPr>
        <w:t xml:space="preserve"> </w:t>
      </w:r>
      <w:r w:rsidRPr="00FE51A3">
        <w:rPr>
          <w:rStyle w:val="StyleUnderline"/>
          <w:rFonts w:asciiTheme="majorHAnsi" w:hAnsiTheme="majorHAnsi" w:cstheme="majorHAnsi"/>
        </w:rPr>
        <w:t xml:space="preserve">belief </w:t>
      </w:r>
      <w:r w:rsidRPr="00FE51A3">
        <w:rPr>
          <w:rFonts w:asciiTheme="majorHAnsi" w:hAnsiTheme="majorHAnsi" w:cstheme="majorHAnsi"/>
          <w:sz w:val="16"/>
        </w:rPr>
        <w:t>by many people worldwide</w:t>
      </w:r>
      <w:r w:rsidRPr="00FE51A3">
        <w:rPr>
          <w:rStyle w:val="StyleUnderline"/>
          <w:rFonts w:asciiTheme="majorHAnsi" w:hAnsiTheme="majorHAnsi" w:cstheme="majorHAnsi"/>
        </w:rPr>
        <w:t xml:space="preserve"> that all medicines should be “global public goods.” There is little room</w:t>
      </w:r>
      <w:r w:rsidRPr="00FE51A3">
        <w:rPr>
          <w:rFonts w:asciiTheme="majorHAnsi" w:hAnsiTheme="majorHAnsi" w:cstheme="majorHAnsi"/>
          <w:sz w:val="16"/>
        </w:rPr>
        <w:t xml:space="preserve"> in such a</w:t>
      </w:r>
      <w:r>
        <w:rPr>
          <w:rFonts w:asciiTheme="majorHAnsi" w:hAnsiTheme="majorHAnsi" w:cstheme="majorHAnsi"/>
          <w:sz w:val="16"/>
        </w:rPr>
        <w:t xml:space="preserve"> </w:t>
      </w:r>
      <w:r w:rsidRPr="00FE51A3">
        <w:rPr>
          <w:rFonts w:asciiTheme="majorHAnsi" w:hAnsiTheme="majorHAnsi" w:cstheme="majorHAnsi"/>
          <w:sz w:val="16"/>
        </w:rPr>
        <w:t xml:space="preserve">belief </w:t>
      </w:r>
      <w:r w:rsidRPr="00FE51A3">
        <w:rPr>
          <w:rStyle w:val="StyleUnderline"/>
          <w:rFonts w:asciiTheme="majorHAnsi" w:hAnsiTheme="majorHAnsi" w:cstheme="majorHAnsi"/>
        </w:rPr>
        <w:t>for consideration of any rights to IP.</w:t>
      </w:r>
      <w:r w:rsidRPr="00FE51A3">
        <w:rPr>
          <w:rFonts w:asciiTheme="majorHAnsi" w:hAnsiTheme="majorHAnsi" w:cstheme="majorHAnsi"/>
          <w:sz w:val="16"/>
        </w:rPr>
        <w:t xml:space="preserve"> 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10" w:anchor="_ednref16" w:history="1">
        <w:r w:rsidRPr="00FE51A3">
          <w:rPr>
            <w:rStyle w:val="Hyperlink"/>
            <w:rFonts w:asciiTheme="majorHAnsi" w:hAnsiTheme="majorHAnsi" w:cstheme="majorHAnsi"/>
            <w:sz w:val="16"/>
          </w:rPr>
          <w:t>16</w:t>
        </w:r>
      </w:hyperlink>
      <w:r>
        <w:rPr>
          <w:rFonts w:asciiTheme="majorHAnsi" w:hAnsiTheme="majorHAnsi" w:cstheme="majorHAnsi"/>
          <w:sz w:val="16"/>
        </w:rPr>
        <w:t xml:space="preserve"> </w:t>
      </w:r>
      <w:r w:rsidRPr="00FE51A3">
        <w:rPr>
          <w:rFonts w:asciiTheme="majorHAnsi" w:hAnsiTheme="majorHAnsi" w:cstheme="majorHAnsi"/>
          <w:sz w:val="16"/>
        </w:rPr>
        <w:t xml:space="preserve">This view is myopic. </w:t>
      </w:r>
      <w:r w:rsidRPr="00FE51A3">
        <w:rPr>
          <w:rStyle w:val="StyleUnderline"/>
          <w:rFonts w:asciiTheme="majorHAnsi" w:hAnsiTheme="majorHAnsi" w:cstheme="majorHAnsi"/>
        </w:rPr>
        <w:t>Subordinating IP rights temporarily to pressing public needs</w:t>
      </w:r>
      <w:r w:rsidRPr="00FE51A3">
        <w:rPr>
          <w:rFonts w:asciiTheme="majorHAnsi" w:hAnsiTheme="majorHAnsi" w:cstheme="majorHAnsi"/>
          <w:sz w:val="16"/>
        </w:rPr>
        <w:t xml:space="preserve"> during a</w:t>
      </w:r>
      <w:r>
        <w:rPr>
          <w:rFonts w:asciiTheme="majorHAnsi" w:hAnsiTheme="majorHAnsi" w:cstheme="majorHAnsi"/>
          <w:sz w:val="16"/>
        </w:rPr>
        <w:t xml:space="preserve"> </w:t>
      </w:r>
      <w:r w:rsidRPr="00FE51A3">
        <w:rPr>
          <w:rFonts w:asciiTheme="majorHAnsi" w:hAnsiTheme="majorHAnsi" w:cstheme="majorHAnsi"/>
          <w:sz w:val="16"/>
        </w:rPr>
        <w:t xml:space="preserve">pandemic or other global health emergency </w:t>
      </w:r>
      <w:r w:rsidRPr="00FE51A3">
        <w:rPr>
          <w:rStyle w:val="StyleUnderline"/>
          <w:rFonts w:asciiTheme="majorHAnsi" w:hAnsiTheme="majorHAnsi" w:cstheme="majorHAnsi"/>
        </w:rPr>
        <w:t xml:space="preserve">is one </w:t>
      </w:r>
      <w:r w:rsidRPr="00C04FCB">
        <w:rPr>
          <w:rStyle w:val="StyleUnderline"/>
          <w:rFonts w:asciiTheme="majorHAnsi" w:hAnsiTheme="majorHAnsi" w:cstheme="majorHAnsi"/>
        </w:rPr>
        <w:t>thing. Eliminating any consideration of “profitability” in all</w:t>
      </w:r>
      <w:r w:rsidRPr="00C04FCB">
        <w:rPr>
          <w:rFonts w:asciiTheme="majorHAnsi" w:hAnsiTheme="majorHAnsi" w:cstheme="majorHAnsi"/>
          <w:sz w:val="16"/>
        </w:rPr>
        <w:t xml:space="preserve"> policymaking relating to “access to </w:t>
      </w:r>
      <w:r w:rsidRPr="00C04FCB">
        <w:rPr>
          <w:rStyle w:val="StyleUnderline"/>
          <w:rFonts w:asciiTheme="majorHAnsi" w:hAnsiTheme="majorHAnsi" w:cstheme="majorHAnsi"/>
        </w:rPr>
        <w:t>vaccines, essential tests and treatments</w:t>
      </w:r>
      <w:r w:rsidRPr="00C04FCB">
        <w:rPr>
          <w:rFonts w:asciiTheme="majorHAnsi" w:hAnsiTheme="majorHAnsi" w:cstheme="majorHAnsi"/>
          <w:sz w:val="16"/>
        </w:rPr>
        <w:t>, and all other medical</w:t>
      </w:r>
      <w:r w:rsidRPr="00FE51A3">
        <w:rPr>
          <w:rFonts w:asciiTheme="majorHAnsi" w:hAnsiTheme="majorHAnsi" w:cstheme="majorHAnsi"/>
          <w:sz w:val="16"/>
        </w:rPr>
        <w:t xml:space="preserve"> goods, services and supplies” </w:t>
      </w:r>
      <w:r w:rsidRPr="00FE51A3">
        <w:rPr>
          <w:rStyle w:val="StyleUnderline"/>
          <w:rFonts w:asciiTheme="majorHAnsi" w:hAnsiTheme="majorHAnsi" w:cstheme="majorHAnsi"/>
        </w:rPr>
        <w:t>is quite another</w:t>
      </w:r>
      <w:r w:rsidRPr="00FE51A3">
        <w:rPr>
          <w:rFonts w:asciiTheme="majorHAnsi" w:hAnsiTheme="majorHAnsi" w:cstheme="majorHAnsi"/>
          <w:sz w:val="16"/>
        </w:rPr>
        <w:t>.</w:t>
      </w:r>
      <w:hyperlink r:id="rId11" w:anchor="_ednref17" w:history="1">
        <w:r w:rsidRPr="00FE51A3">
          <w:rPr>
            <w:rStyle w:val="Hyperlink"/>
            <w:rFonts w:asciiTheme="majorHAnsi" w:hAnsiTheme="majorHAnsi" w:cstheme="majorHAnsi"/>
            <w:sz w:val="16"/>
          </w:rPr>
          <w:t>17</w:t>
        </w:r>
      </w:hyperlink>
      <w:r>
        <w:rPr>
          <w:rFonts w:asciiTheme="majorHAnsi" w:hAnsiTheme="majorHAnsi" w:cstheme="majorHAnsi"/>
          <w:sz w:val="16"/>
        </w:rPr>
        <w:t xml:space="preserve"> </w:t>
      </w:r>
      <w:r w:rsidRPr="00FE51A3">
        <w:rPr>
          <w:rFonts w:asciiTheme="majorHAnsi" w:hAnsiTheme="majorHAnsi" w:cstheme="majorHAnsi"/>
          <w:sz w:val="16"/>
        </w:rPr>
        <w:t>To be sure, there is a</w:t>
      </w:r>
      <w:r>
        <w:rPr>
          <w:rFonts w:asciiTheme="majorHAnsi" w:hAnsiTheme="majorHAnsi" w:cstheme="majorHAnsi"/>
          <w:sz w:val="16"/>
        </w:rPr>
        <w:t xml:space="preserve"> </w:t>
      </w:r>
      <w:r w:rsidRPr="00FE51A3">
        <w:rPr>
          <w:rFonts w:asciiTheme="majorHAnsi" w:hAnsiTheme="majorHAnsi" w:cstheme="majorHAnsi"/>
          <w:sz w:val="16"/>
        </w:rPr>
        <w:t>superficial moral appeal in such a</w:t>
      </w:r>
      <w:r>
        <w:rPr>
          <w:rFonts w:asciiTheme="majorHAnsi" w:hAnsiTheme="majorHAnsi" w:cstheme="majorHAnsi"/>
          <w:sz w:val="16"/>
        </w:rPr>
        <w:t xml:space="preserve"> </w:t>
      </w:r>
      <w:r w:rsidRPr="00FE51A3">
        <w:rPr>
          <w:rFonts w:asciiTheme="majorHAnsi" w:hAnsiTheme="majorHAnsi" w:cstheme="majorHAnsi"/>
          <w:sz w:val="16"/>
        </w:rPr>
        <w:t xml:space="preserve">view. But </w:t>
      </w:r>
      <w:r w:rsidRPr="00FE51A3">
        <w:rPr>
          <w:rStyle w:val="StyleUnderline"/>
          <w:rFonts w:asciiTheme="majorHAnsi" w:hAnsiTheme="majorHAnsi" w:cstheme="majorHAnsi"/>
        </w:rPr>
        <w:t>does this moral appeal hold up if such a “human rights” approach does not result in meeting those urgent public needs?</w:t>
      </w:r>
      <w:r>
        <w:rPr>
          <w:rStyle w:val="StyleUnderline"/>
          <w:rFonts w:asciiTheme="majorHAnsi" w:hAnsiTheme="majorHAnsi" w:cstheme="majorHAnsi"/>
        </w:rPr>
        <w:t xml:space="preserve"> </w:t>
      </w:r>
      <w:r w:rsidRPr="00FE51A3">
        <w:rPr>
          <w:rStyle w:val="StyleUnderline"/>
          <w:rFonts w:asciiTheme="majorHAnsi" w:hAnsiTheme="majorHAnsi" w:cstheme="majorHAnsi"/>
        </w:rPr>
        <w:t>With the belief that medicines should be “public goods,” there is</w:t>
      </w:r>
      <w:r w:rsidRPr="00FE51A3">
        <w:rPr>
          <w:rFonts w:asciiTheme="majorHAnsi" w:hAnsiTheme="majorHAnsi" w:cstheme="majorHAnsi"/>
          <w:sz w:val="16"/>
        </w:rPr>
        <w:t xml:space="preserve"> literally </w:t>
      </w:r>
      <w:r w:rsidRPr="00FE51A3">
        <w:rPr>
          <w:rStyle w:val="StyleUnderline"/>
          <w:rFonts w:asciiTheme="majorHAnsi" w:hAnsiTheme="majorHAnsi" w:cstheme="majorHAnsi"/>
        </w:rPr>
        <w:t>no support in some quarters for the application of the WTO TRIPS Agreement to IP rights in medicines</w:t>
      </w:r>
      <w:r w:rsidRPr="00FE51A3">
        <w:rPr>
          <w:rFonts w:asciiTheme="majorHAnsi" w:hAnsiTheme="majorHAnsi" w:cstheme="majorHAnsi"/>
          <w:sz w:val="16"/>
        </w:rPr>
        <w:t xml:space="preserve">. Any </w:t>
      </w:r>
      <w:r w:rsidRPr="00FE51A3">
        <w:rPr>
          <w:rStyle w:val="StyleUnderline"/>
          <w:rFonts w:asciiTheme="majorHAnsi" w:hAnsiTheme="majorHAnsi" w:cstheme="majorHAnsi"/>
        </w:rPr>
        <w:t>protection of</w:t>
      </w:r>
      <w:r w:rsidRPr="00FE51A3">
        <w:rPr>
          <w:rFonts w:asciiTheme="majorHAnsi" w:hAnsiTheme="majorHAnsi" w:cstheme="majorHAnsi"/>
          <w:sz w:val="16"/>
        </w:rPr>
        <w:t xml:space="preserve"> the </w:t>
      </w:r>
      <w:r w:rsidRPr="00FE51A3">
        <w:rPr>
          <w:rStyle w:val="StyleUnderline"/>
          <w:rFonts w:asciiTheme="majorHAnsi" w:hAnsiTheme="majorHAnsi" w:cstheme="majorHAnsi"/>
        </w:rPr>
        <w:t>IP rights</w:t>
      </w:r>
      <w:r w:rsidRPr="00FE51A3">
        <w:rPr>
          <w:rFonts w:asciiTheme="majorHAnsi" w:hAnsiTheme="majorHAnsi" w:cstheme="majorHAnsi"/>
          <w:sz w:val="16"/>
        </w:rPr>
        <w:t xml:space="preserve"> in such goods </w:t>
      </w:r>
      <w:r w:rsidRPr="00FE51A3">
        <w:rPr>
          <w:rStyle w:val="StyleUnderline"/>
          <w:rFonts w:asciiTheme="majorHAnsi" w:hAnsiTheme="majorHAnsi" w:cstheme="majorHAnsi"/>
        </w:rPr>
        <w:t>is viewed as a</w:t>
      </w:r>
      <w:r>
        <w:rPr>
          <w:rStyle w:val="StyleUnderline"/>
          <w:rFonts w:asciiTheme="majorHAnsi" w:hAnsiTheme="majorHAnsi" w:cstheme="majorHAnsi"/>
        </w:rPr>
        <w:t xml:space="preserve"> </w:t>
      </w:r>
      <w:r w:rsidRPr="00FE51A3">
        <w:rPr>
          <w:rStyle w:val="StyleUnderline"/>
          <w:rFonts w:asciiTheme="majorHAnsi" w:hAnsiTheme="majorHAnsi" w:cstheme="majorHAnsi"/>
        </w:rPr>
        <w:t>violation of human rights</w:t>
      </w:r>
      <w:r w:rsidRPr="00FE51A3">
        <w:rPr>
          <w:rFonts w:asciiTheme="majorHAnsi" w:hAnsiTheme="majorHAnsi" w:cstheme="majorHAnsi"/>
          <w:sz w:val="16"/>
        </w:rPr>
        <w:t xml:space="preserve"> and of the overall public interest. This view, though, does not reflect the practical reality of a</w:t>
      </w:r>
      <w:r>
        <w:rPr>
          <w:rFonts w:asciiTheme="majorHAnsi" w:hAnsiTheme="majorHAnsi" w:cstheme="majorHAnsi"/>
          <w:sz w:val="16"/>
        </w:rPr>
        <w:t xml:space="preserve"> </w:t>
      </w:r>
      <w:r w:rsidRPr="00FE51A3">
        <w:rPr>
          <w:rFonts w:asciiTheme="majorHAnsi" w:hAnsiTheme="majorHAnsi" w:cstheme="majorHAnsi"/>
          <w:sz w:val="16"/>
        </w:rPr>
        <w:t xml:space="preserve">world in which </w:t>
      </w:r>
      <w:r w:rsidRPr="00FE51A3">
        <w:rPr>
          <w:rStyle w:val="Emphasis"/>
          <w:rFonts w:asciiTheme="majorHAnsi" w:hAnsiTheme="majorHAnsi" w:cstheme="majorHAnsi"/>
        </w:rPr>
        <w:t xml:space="preserve">many </w:t>
      </w:r>
      <w:r w:rsidRPr="00960D32">
        <w:rPr>
          <w:rStyle w:val="Emphasis"/>
          <w:rFonts w:asciiTheme="majorHAnsi" w:hAnsiTheme="majorHAnsi" w:cstheme="majorHAnsi"/>
          <w:highlight w:val="green"/>
        </w:rPr>
        <w:t>medicines</w:t>
      </w:r>
      <w:r w:rsidRPr="00FE51A3">
        <w:rPr>
          <w:rStyle w:val="Emphasis"/>
          <w:rFonts w:asciiTheme="majorHAnsi" w:hAnsiTheme="majorHAnsi" w:cstheme="majorHAnsi"/>
        </w:rPr>
        <w:t xml:space="preserve"> </w:t>
      </w:r>
      <w:r w:rsidRPr="00960D32">
        <w:rPr>
          <w:rStyle w:val="Emphasis"/>
          <w:rFonts w:asciiTheme="majorHAnsi" w:hAnsiTheme="majorHAnsi" w:cstheme="majorHAnsi"/>
          <w:highlight w:val="green"/>
        </w:rPr>
        <w:t>would</w:t>
      </w:r>
      <w:r w:rsidRPr="00FE51A3">
        <w:rPr>
          <w:rStyle w:val="Emphasis"/>
          <w:rFonts w:asciiTheme="majorHAnsi" w:hAnsiTheme="majorHAnsi" w:cstheme="majorHAnsi"/>
        </w:rPr>
        <w:t xml:space="preserve"> simply </w:t>
      </w:r>
      <w:r w:rsidRPr="00960D32">
        <w:rPr>
          <w:rStyle w:val="Emphasis"/>
          <w:rFonts w:asciiTheme="majorHAnsi" w:hAnsiTheme="majorHAnsi" w:cstheme="majorHAnsi"/>
          <w:highlight w:val="green"/>
        </w:rPr>
        <w:t>not exist if it</w:t>
      </w:r>
      <w:r w:rsidRPr="00FE51A3">
        <w:rPr>
          <w:rStyle w:val="Emphasis"/>
          <w:rFonts w:asciiTheme="majorHAnsi" w:hAnsiTheme="majorHAnsi" w:cstheme="majorHAnsi"/>
        </w:rPr>
        <w:t xml:space="preserve"> </w:t>
      </w:r>
      <w:r w:rsidRPr="00960D32">
        <w:rPr>
          <w:rStyle w:val="Emphasis"/>
          <w:rFonts w:asciiTheme="majorHAnsi" w:hAnsiTheme="majorHAnsi" w:cstheme="majorHAnsi"/>
          <w:highlight w:val="green"/>
        </w:rPr>
        <w:t>were not for</w:t>
      </w:r>
      <w:r w:rsidRPr="00FE51A3">
        <w:rPr>
          <w:rStyle w:val="Emphasis"/>
          <w:rFonts w:asciiTheme="majorHAnsi" w:hAnsiTheme="majorHAnsi" w:cstheme="majorHAnsi"/>
        </w:rPr>
        <w:t xml:space="preserve"> the existence of </w:t>
      </w:r>
      <w:r w:rsidRPr="00960D32">
        <w:rPr>
          <w:rStyle w:val="Emphasis"/>
          <w:rFonts w:asciiTheme="majorHAnsi" w:hAnsiTheme="majorHAnsi" w:cstheme="majorHAnsi"/>
          <w:highlight w:val="green"/>
        </w:rPr>
        <w:t>IP rights and</w:t>
      </w:r>
      <w:r w:rsidRPr="00FE51A3">
        <w:rPr>
          <w:rStyle w:val="Emphasis"/>
          <w:rFonts w:asciiTheme="majorHAnsi" w:hAnsiTheme="majorHAnsi" w:cstheme="majorHAnsi"/>
        </w:rPr>
        <w:t xml:space="preserve"> the </w:t>
      </w:r>
      <w:r w:rsidRPr="00960D32">
        <w:rPr>
          <w:rStyle w:val="Emphasis"/>
          <w:rFonts w:asciiTheme="majorHAnsi" w:hAnsiTheme="majorHAnsi" w:cstheme="majorHAnsi"/>
          <w:highlight w:val="green"/>
        </w:rPr>
        <w:t>protections</w:t>
      </w:r>
      <w:r w:rsidRPr="00FE51A3">
        <w:rPr>
          <w:rStyle w:val="Emphasis"/>
          <w:rFonts w:asciiTheme="majorHAnsi" w:hAnsiTheme="majorHAnsi" w:cstheme="majorHAnsi"/>
        </w:rPr>
        <w:t xml:space="preserve"> they are afforded.</w:t>
      </w:r>
      <w:r>
        <w:rPr>
          <w:rStyle w:val="Emphasis"/>
          <w:rFonts w:asciiTheme="majorHAnsi" w:hAnsiTheme="majorHAnsi" w:cstheme="majorHAnsi"/>
        </w:rPr>
        <w:t xml:space="preserve"> </w:t>
      </w:r>
      <w:r w:rsidRPr="00FE51A3">
        <w:rPr>
          <w:rFonts w:asciiTheme="majorHAnsi" w:hAnsiTheme="majorHAnsi" w:cstheme="majorHAnsi"/>
          <w:sz w:val="16"/>
        </w:rPr>
        <w:t>Technically, IP rights are exceptions to free trade. A</w:t>
      </w:r>
      <w:r>
        <w:rPr>
          <w:rFonts w:asciiTheme="majorHAnsi" w:hAnsiTheme="majorHAnsi" w:cstheme="majorHAnsi"/>
          <w:sz w:val="16"/>
        </w:rPr>
        <w:t xml:space="preserve"> </w:t>
      </w:r>
      <w:r w:rsidRPr="00FE51A3">
        <w:rPr>
          <w:rFonts w:asciiTheme="majorHAnsi" w:hAnsiTheme="majorHAnsi" w:cstheme="majorHAnsi"/>
          <w:sz w:val="16"/>
        </w:rPr>
        <w:t>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r>
        <w:rPr>
          <w:rFonts w:asciiTheme="majorHAnsi" w:hAnsiTheme="majorHAnsi" w:cstheme="majorHAnsi"/>
          <w:sz w:val="16"/>
        </w:rPr>
        <w:t xml:space="preserve"> </w:t>
      </w:r>
      <w:r w:rsidRPr="00FE51A3">
        <w:rPr>
          <w:rFonts w:asciiTheme="majorHAnsi" w:hAnsiTheme="majorHAnsi" w:cstheme="majorHAnsi"/>
          <w:sz w:val="16"/>
        </w:rPr>
        <w:t xml:space="preserve">The primary justification for granting and protecting </w:t>
      </w:r>
      <w:r w:rsidRPr="00960D32">
        <w:rPr>
          <w:rStyle w:val="StyleUnderline"/>
          <w:rFonts w:asciiTheme="majorHAnsi" w:hAnsiTheme="majorHAnsi" w:cstheme="majorHAnsi"/>
          <w:highlight w:val="green"/>
        </w:rPr>
        <w:t>IP rights</w:t>
      </w:r>
      <w:r w:rsidRPr="00FE51A3">
        <w:rPr>
          <w:rFonts w:asciiTheme="majorHAnsi" w:hAnsiTheme="majorHAnsi" w:cstheme="majorHAnsi"/>
          <w:sz w:val="16"/>
        </w:rPr>
        <w:t xml:space="preserve"> is that they </w:t>
      </w:r>
      <w:r w:rsidRPr="00960D32">
        <w:rPr>
          <w:rStyle w:val="StyleUnderline"/>
          <w:rFonts w:asciiTheme="majorHAnsi" w:hAnsiTheme="majorHAnsi" w:cstheme="majorHAnsi"/>
          <w:highlight w:val="green"/>
        </w:rPr>
        <w:t>are incentives for innovation</w:t>
      </w:r>
      <w:r w:rsidRPr="00FE51A3">
        <w:rPr>
          <w:rFonts w:asciiTheme="majorHAnsi" w:hAnsiTheme="majorHAnsi" w:cstheme="majorHAnsi"/>
          <w:sz w:val="16"/>
        </w:rPr>
        <w:t xml:space="preserve">, which is </w:t>
      </w:r>
      <w:r w:rsidRPr="00FE51A3">
        <w:rPr>
          <w:rStyle w:val="StyleUnderline"/>
          <w:rFonts w:asciiTheme="majorHAnsi" w:hAnsiTheme="majorHAnsi" w:cstheme="majorHAnsi"/>
        </w:rPr>
        <w:t xml:space="preserve">the main source for long‐​term economic growth and enhancements in the quality of human life. IP rights spark innovation </w:t>
      </w:r>
      <w:r w:rsidRPr="00960D32">
        <w:rPr>
          <w:rStyle w:val="StyleUnderline"/>
          <w:rFonts w:asciiTheme="majorHAnsi" w:hAnsiTheme="majorHAnsi" w:cstheme="majorHAnsi"/>
          <w:highlight w:val="green"/>
        </w:rPr>
        <w:t>by “enabling innovators to capture</w:t>
      </w:r>
      <w:r w:rsidRPr="00FE51A3">
        <w:rPr>
          <w:rStyle w:val="StyleUnderline"/>
          <w:rFonts w:asciiTheme="majorHAnsi" w:hAnsiTheme="majorHAnsi" w:cstheme="majorHAnsi"/>
        </w:rPr>
        <w:t xml:space="preserve"> </w:t>
      </w:r>
      <w:r w:rsidRPr="00960D32">
        <w:rPr>
          <w:rStyle w:val="StyleUnderline"/>
          <w:rFonts w:asciiTheme="majorHAnsi" w:hAnsiTheme="majorHAnsi" w:cstheme="majorHAnsi"/>
          <w:highlight w:val="green"/>
        </w:rPr>
        <w:t>enough</w:t>
      </w:r>
      <w:r w:rsidRPr="00FE51A3">
        <w:rPr>
          <w:rStyle w:val="StyleUnderline"/>
          <w:rFonts w:asciiTheme="majorHAnsi" w:hAnsiTheme="majorHAnsi" w:cstheme="majorHAnsi"/>
        </w:rPr>
        <w:t xml:space="preserve"> of the </w:t>
      </w:r>
      <w:r w:rsidRPr="00960D32">
        <w:rPr>
          <w:rStyle w:val="StyleUnderline"/>
          <w:rFonts w:asciiTheme="majorHAnsi" w:hAnsiTheme="majorHAnsi" w:cstheme="majorHAnsi"/>
          <w:highlight w:val="green"/>
        </w:rPr>
        <w:t>benefits of</w:t>
      </w:r>
      <w:r w:rsidRPr="00FE51A3">
        <w:rPr>
          <w:rStyle w:val="StyleUnderline"/>
          <w:rFonts w:asciiTheme="majorHAnsi" w:hAnsiTheme="majorHAnsi" w:cstheme="majorHAnsi"/>
        </w:rPr>
        <w:t xml:space="preserve"> their own </w:t>
      </w:r>
      <w:r w:rsidRPr="00960D32">
        <w:rPr>
          <w:rStyle w:val="StyleUnderline"/>
          <w:rFonts w:asciiTheme="majorHAnsi" w:hAnsiTheme="majorHAnsi" w:cstheme="majorHAnsi"/>
          <w:highlight w:val="green"/>
        </w:rPr>
        <w:t>innovative activity</w:t>
      </w:r>
      <w:r w:rsidRPr="00FE51A3">
        <w:rPr>
          <w:rStyle w:val="StyleUnderline"/>
          <w:rFonts w:asciiTheme="majorHAnsi" w:hAnsiTheme="majorHAnsi" w:cstheme="majorHAnsi"/>
        </w:rPr>
        <w:t xml:space="preserve"> </w:t>
      </w:r>
      <w:r w:rsidRPr="00960D32">
        <w:rPr>
          <w:rStyle w:val="StyleUnderline"/>
          <w:rFonts w:asciiTheme="majorHAnsi" w:hAnsiTheme="majorHAnsi" w:cstheme="majorHAnsi"/>
          <w:highlight w:val="green"/>
        </w:rPr>
        <w:t>to justify taking</w:t>
      </w:r>
      <w:r w:rsidRPr="00FE51A3">
        <w:rPr>
          <w:rStyle w:val="StyleUnderline"/>
          <w:rFonts w:asciiTheme="majorHAnsi" w:hAnsiTheme="majorHAnsi" w:cstheme="majorHAnsi"/>
        </w:rPr>
        <w:t xml:space="preserve"> considerable </w:t>
      </w:r>
      <w:r w:rsidRPr="00960D32">
        <w:rPr>
          <w:rStyle w:val="StyleUnderline"/>
          <w:rFonts w:asciiTheme="majorHAnsi" w:hAnsiTheme="majorHAnsi" w:cstheme="majorHAnsi"/>
          <w:highlight w:val="green"/>
        </w:rPr>
        <w:t>risks</w:t>
      </w:r>
      <w:r w:rsidRPr="00FE51A3">
        <w:rPr>
          <w:rStyle w:val="StyleUnderline"/>
          <w:rFonts w:asciiTheme="majorHAnsi" w:hAnsiTheme="majorHAnsi" w:cstheme="majorHAnsi"/>
        </w:rPr>
        <w:t>.”</w:t>
      </w:r>
      <w:hyperlink r:id="rId12" w:anchor="_ednref18" w:history="1">
        <w:r w:rsidRPr="00FE51A3">
          <w:rPr>
            <w:rStyle w:val="Hyperlink"/>
            <w:rFonts w:asciiTheme="majorHAnsi" w:hAnsiTheme="majorHAnsi" w:cstheme="majorHAnsi"/>
            <w:sz w:val="16"/>
          </w:rPr>
          <w:t>18</w:t>
        </w:r>
      </w:hyperlink>
      <w:r>
        <w:rPr>
          <w:rFonts w:asciiTheme="majorHAnsi" w:hAnsiTheme="majorHAnsi" w:cstheme="majorHAnsi"/>
          <w:sz w:val="16"/>
        </w:rPr>
        <w:t xml:space="preserve"> </w:t>
      </w:r>
      <w:r w:rsidRPr="00FE51A3">
        <w:rPr>
          <w:rFonts w:asciiTheme="majorHAnsi" w:hAnsiTheme="majorHAnsi" w:cstheme="majorHAnsi"/>
          <w:sz w:val="16"/>
        </w:rPr>
        <w:t xml:space="preserve">The knowledge from innovations inspired by IP rights spills over to inspire other innovations. The protection of IP rights promotes the diffusion, domestically and internationally, of innovative technologies and new know‐​how. Historically, </w:t>
      </w:r>
      <w:r w:rsidRPr="00FE51A3">
        <w:rPr>
          <w:rStyle w:val="StyleUnderline"/>
          <w:rFonts w:asciiTheme="majorHAnsi" w:hAnsiTheme="majorHAnsi" w:cstheme="majorHAnsi"/>
        </w:rPr>
        <w:t xml:space="preserve">the </w:t>
      </w:r>
      <w:r w:rsidRPr="00BD300F">
        <w:rPr>
          <w:rStyle w:val="StyleUnderline"/>
          <w:rFonts w:asciiTheme="majorHAnsi" w:hAnsiTheme="majorHAnsi" w:cstheme="majorHAnsi"/>
        </w:rPr>
        <w:t xml:space="preserve">principal factors of production have been land, labor, and capital. </w:t>
      </w:r>
      <w:r w:rsidRPr="00960D32">
        <w:rPr>
          <w:rStyle w:val="StyleUnderline"/>
          <w:rFonts w:asciiTheme="majorHAnsi" w:hAnsiTheme="majorHAnsi" w:cstheme="majorHAnsi"/>
          <w:highlight w:val="green"/>
        </w:rPr>
        <w:t>In</w:t>
      </w:r>
      <w:r w:rsidRPr="00BD300F">
        <w:rPr>
          <w:rStyle w:val="StyleUnderline"/>
          <w:rFonts w:asciiTheme="majorHAnsi" w:hAnsiTheme="majorHAnsi" w:cstheme="majorHAnsi"/>
        </w:rPr>
        <w:t xml:space="preserve"> the </w:t>
      </w:r>
      <w:r w:rsidRPr="00960D32">
        <w:rPr>
          <w:rStyle w:val="StyleUnderline"/>
          <w:rFonts w:asciiTheme="majorHAnsi" w:hAnsiTheme="majorHAnsi" w:cstheme="majorHAnsi"/>
          <w:highlight w:val="green"/>
        </w:rPr>
        <w:t>new</w:t>
      </w:r>
      <w:r w:rsidRPr="00BD300F">
        <w:rPr>
          <w:rStyle w:val="StyleUnderline"/>
          <w:rFonts w:asciiTheme="majorHAnsi" w:hAnsiTheme="majorHAnsi" w:cstheme="majorHAnsi"/>
        </w:rPr>
        <w:t xml:space="preserve"> pandemic </w:t>
      </w:r>
      <w:r w:rsidRPr="00960D32">
        <w:rPr>
          <w:rStyle w:val="StyleUnderline"/>
          <w:rFonts w:asciiTheme="majorHAnsi" w:hAnsiTheme="majorHAnsi" w:cstheme="majorHAnsi"/>
          <w:highlight w:val="green"/>
        </w:rPr>
        <w:t>world,</w:t>
      </w:r>
      <w:r w:rsidRPr="00BD300F">
        <w:rPr>
          <w:rStyle w:val="StyleUnderline"/>
          <w:rFonts w:asciiTheme="majorHAnsi" w:hAnsiTheme="majorHAnsi" w:cstheme="majorHAnsi"/>
        </w:rPr>
        <w:t xml:space="preserve"> perhaps</w:t>
      </w:r>
      <w:r w:rsidRPr="00FE51A3">
        <w:rPr>
          <w:rStyle w:val="StyleUnderline"/>
          <w:rFonts w:asciiTheme="majorHAnsi" w:hAnsiTheme="majorHAnsi" w:cstheme="majorHAnsi"/>
        </w:rPr>
        <w:t xml:space="preserve"> </w:t>
      </w:r>
      <w:r w:rsidRPr="00960D32">
        <w:rPr>
          <w:rStyle w:val="StyleUnderline"/>
          <w:rFonts w:asciiTheme="majorHAnsi" w:hAnsiTheme="majorHAnsi" w:cstheme="majorHAnsi"/>
          <w:highlight w:val="green"/>
        </w:rPr>
        <w:t>an</w:t>
      </w:r>
      <w:r w:rsidRPr="00FE51A3">
        <w:rPr>
          <w:rStyle w:val="StyleUnderline"/>
          <w:rFonts w:asciiTheme="majorHAnsi" w:hAnsiTheme="majorHAnsi" w:cstheme="majorHAnsi"/>
        </w:rPr>
        <w:t xml:space="preserve"> even </w:t>
      </w:r>
      <w:r w:rsidRPr="00960D32">
        <w:rPr>
          <w:rStyle w:val="StyleUnderline"/>
          <w:rFonts w:asciiTheme="majorHAnsi" w:hAnsiTheme="majorHAnsi" w:cstheme="majorHAnsi"/>
          <w:highlight w:val="green"/>
        </w:rPr>
        <w:t>more vital factor[to innovation]</w:t>
      </w:r>
      <w:r w:rsidRPr="00FE51A3">
        <w:rPr>
          <w:rStyle w:val="StyleUnderline"/>
          <w:rFonts w:asciiTheme="majorHAnsi" w:hAnsiTheme="majorHAnsi" w:cstheme="majorHAnsi"/>
        </w:rPr>
        <w:t xml:space="preserve"> </w:t>
      </w:r>
      <w:r w:rsidRPr="00960D32">
        <w:rPr>
          <w:rStyle w:val="StyleUnderline"/>
          <w:rFonts w:asciiTheme="majorHAnsi" w:hAnsiTheme="majorHAnsi" w:cstheme="majorHAnsi"/>
          <w:highlight w:val="green"/>
        </w:rPr>
        <w:t>is</w:t>
      </w:r>
      <w:r w:rsidRPr="00FE51A3">
        <w:rPr>
          <w:rStyle w:val="StyleUnderline"/>
          <w:rFonts w:asciiTheme="majorHAnsi" w:hAnsiTheme="majorHAnsi" w:cstheme="majorHAnsi"/>
        </w:rPr>
        <w:t xml:space="preserve"> the </w:t>
      </w:r>
      <w:r w:rsidRPr="00960D32">
        <w:rPr>
          <w:rStyle w:val="StyleUnderline"/>
          <w:rFonts w:asciiTheme="majorHAnsi" w:hAnsiTheme="majorHAnsi" w:cstheme="majorHAnsi"/>
          <w:highlight w:val="green"/>
        </w:rPr>
        <w:t>creation</w:t>
      </w:r>
      <w:r w:rsidRPr="00FE51A3">
        <w:rPr>
          <w:rStyle w:val="StyleUnderline"/>
          <w:rFonts w:asciiTheme="majorHAnsi" w:hAnsiTheme="majorHAnsi" w:cstheme="majorHAnsi"/>
        </w:rPr>
        <w:t xml:space="preserve"> </w:t>
      </w:r>
      <w:r w:rsidRPr="00960D32">
        <w:rPr>
          <w:rStyle w:val="StyleUnderline"/>
          <w:rFonts w:asciiTheme="majorHAnsi" w:hAnsiTheme="majorHAnsi" w:cstheme="majorHAnsi"/>
          <w:highlight w:val="green"/>
        </w:rPr>
        <w:t>of knowledge</w:t>
      </w:r>
      <w:r w:rsidRPr="00FE51A3">
        <w:rPr>
          <w:rStyle w:val="StyleUnderline"/>
          <w:rFonts w:asciiTheme="majorHAnsi" w:hAnsiTheme="majorHAnsi" w:cstheme="majorHAnsi"/>
        </w:rPr>
        <w:t>, which adds enormously to “the wealth of nations.”</w:t>
      </w:r>
      <w:r w:rsidRPr="00FE51A3">
        <w:rPr>
          <w:rFonts w:asciiTheme="majorHAnsi" w:hAnsiTheme="majorHAnsi" w:cstheme="majorHAnsi"/>
          <w:sz w:val="16"/>
        </w:rPr>
        <w:t xml:space="preserve"> Digital and other economic growth in the 21st century is increasingly ideas‐​based and knowledge intensive</w:t>
      </w:r>
      <w:r w:rsidRPr="00960D32">
        <w:rPr>
          <w:rFonts w:asciiTheme="majorHAnsi" w:hAnsiTheme="majorHAnsi" w:cstheme="majorHAnsi"/>
          <w:sz w:val="16"/>
          <w:highlight w:val="green"/>
        </w:rPr>
        <w:t xml:space="preserve">. </w:t>
      </w:r>
      <w:r w:rsidRPr="00960D32">
        <w:rPr>
          <w:rStyle w:val="StyleUnderline"/>
          <w:rFonts w:asciiTheme="majorHAnsi" w:hAnsiTheme="majorHAnsi" w:cstheme="majorHAnsi"/>
          <w:highlight w:val="green"/>
        </w:rPr>
        <w:t>Without IP rights</w:t>
      </w:r>
      <w:r w:rsidRPr="00FE51A3">
        <w:rPr>
          <w:rStyle w:val="StyleUnderline"/>
          <w:rFonts w:asciiTheme="majorHAnsi" w:hAnsiTheme="majorHAnsi" w:cstheme="majorHAnsi"/>
        </w:rPr>
        <w:t xml:space="preserve"> as incentives, </w:t>
      </w:r>
      <w:r w:rsidRPr="00960D32">
        <w:rPr>
          <w:rStyle w:val="StyleUnderline"/>
          <w:rFonts w:asciiTheme="majorHAnsi" w:hAnsiTheme="majorHAnsi" w:cstheme="majorHAnsi"/>
          <w:highlight w:val="green"/>
        </w:rPr>
        <w:t>there would</w:t>
      </w:r>
      <w:r w:rsidRPr="00FE51A3">
        <w:rPr>
          <w:rStyle w:val="StyleUnderline"/>
          <w:rFonts w:asciiTheme="majorHAnsi" w:hAnsiTheme="majorHAnsi" w:cstheme="majorHAnsi"/>
        </w:rPr>
        <w:t xml:space="preserve"> </w:t>
      </w:r>
      <w:r w:rsidRPr="00960D32">
        <w:rPr>
          <w:rStyle w:val="StyleUnderline"/>
          <w:rFonts w:asciiTheme="majorHAnsi" w:hAnsiTheme="majorHAnsi" w:cstheme="majorHAnsi"/>
          <w:highlight w:val="green"/>
        </w:rPr>
        <w:t xml:space="preserve">be less </w:t>
      </w:r>
      <w:r w:rsidRPr="00BD300F">
        <w:rPr>
          <w:rStyle w:val="StyleUnderline"/>
          <w:rFonts w:asciiTheme="majorHAnsi" w:hAnsiTheme="majorHAnsi" w:cstheme="majorHAnsi"/>
        </w:rPr>
        <w:t xml:space="preserve">new </w:t>
      </w:r>
      <w:r w:rsidRPr="00960D32">
        <w:rPr>
          <w:rStyle w:val="StyleUnderline"/>
          <w:rFonts w:asciiTheme="majorHAnsi" w:hAnsiTheme="majorHAnsi" w:cstheme="majorHAnsi"/>
          <w:highlight w:val="green"/>
        </w:rPr>
        <w:t>knowledge and</w:t>
      </w:r>
      <w:r w:rsidRPr="00BD300F">
        <w:rPr>
          <w:rStyle w:val="StyleUnderline"/>
          <w:rFonts w:asciiTheme="majorHAnsi" w:hAnsiTheme="majorHAnsi" w:cstheme="majorHAnsi"/>
        </w:rPr>
        <w:t xml:space="preserve"> thus </w:t>
      </w:r>
      <w:r w:rsidRPr="00960D32">
        <w:rPr>
          <w:rStyle w:val="StyleUnderline"/>
          <w:rFonts w:asciiTheme="majorHAnsi" w:hAnsiTheme="majorHAnsi" w:cstheme="majorHAnsi"/>
          <w:highlight w:val="green"/>
        </w:rPr>
        <w:t>less innovation</w:t>
      </w:r>
      <w:r w:rsidRPr="00960D32">
        <w:rPr>
          <w:rFonts w:asciiTheme="majorHAnsi" w:hAnsiTheme="majorHAnsi" w:cstheme="majorHAnsi"/>
          <w:sz w:val="16"/>
          <w:highlight w:val="green"/>
        </w:rPr>
        <w:t>.</w:t>
      </w:r>
      <w:r>
        <w:rPr>
          <w:rFonts w:asciiTheme="majorHAnsi" w:hAnsiTheme="majorHAnsi" w:cstheme="majorHAnsi"/>
          <w:sz w:val="16"/>
        </w:rPr>
        <w:t xml:space="preserve"> </w:t>
      </w:r>
      <w:r w:rsidRPr="00FE51A3">
        <w:rPr>
          <w:rFonts w:asciiTheme="majorHAnsi" w:hAnsiTheme="majorHAnsi" w:cstheme="majorHAnsi"/>
          <w:sz w:val="16"/>
        </w:rPr>
        <w:t xml:space="preserve">In the short term, undermining private IP rights may accelerate distribution of goods and services—where the novel knowledge that went into making them already exists. But </w:t>
      </w:r>
      <w:r w:rsidRPr="00960D32">
        <w:rPr>
          <w:rStyle w:val="StyleUnderline"/>
          <w:rFonts w:asciiTheme="majorHAnsi" w:hAnsiTheme="majorHAnsi" w:cstheme="majorHAnsi"/>
          <w:highlight w:val="green"/>
        </w:rPr>
        <w:t>in</w:t>
      </w:r>
      <w:r w:rsidRPr="00FE51A3">
        <w:rPr>
          <w:rStyle w:val="StyleUnderline"/>
          <w:rFonts w:asciiTheme="majorHAnsi" w:hAnsiTheme="majorHAnsi" w:cstheme="majorHAnsi"/>
        </w:rPr>
        <w:t xml:space="preserve"> </w:t>
      </w:r>
      <w:r w:rsidRPr="00960D32">
        <w:rPr>
          <w:rStyle w:val="StyleUnderline"/>
          <w:rFonts w:asciiTheme="majorHAnsi" w:hAnsiTheme="majorHAnsi" w:cstheme="majorHAnsi"/>
          <w:highlight w:val="green"/>
        </w:rPr>
        <w:t>the long term</w:t>
      </w:r>
      <w:r w:rsidRPr="00FE51A3">
        <w:rPr>
          <w:rStyle w:val="StyleUnderline"/>
          <w:rFonts w:asciiTheme="majorHAnsi" w:hAnsiTheme="majorHAnsi" w:cstheme="majorHAnsi"/>
        </w:rPr>
        <w:t>, undermining private IP rights would eliminate the incentives that inspire innovation</w:t>
      </w:r>
      <w:r w:rsidRPr="00FE51A3">
        <w:rPr>
          <w:rFonts w:asciiTheme="majorHAnsi" w:hAnsiTheme="majorHAnsi" w:cstheme="majorHAnsi"/>
          <w:sz w:val="16"/>
        </w:rPr>
        <w:t>, thus preventing the discovery and development of knowledge for new goods and services that the world needs. This widespread dismissal of the link between private IP rights and innovation is perhaps best reflected in the fact that although the United Nations Sustainable Development Goals for 2030 aspire to “foster innovation,” they make no mention of IP rights.</w:t>
      </w:r>
      <w:hyperlink r:id="rId13" w:anchor="_ednref19" w:history="1">
        <w:r w:rsidRPr="00FE51A3">
          <w:rPr>
            <w:rStyle w:val="Hyperlink"/>
            <w:rFonts w:asciiTheme="majorHAnsi" w:hAnsiTheme="majorHAnsi" w:cstheme="majorHAnsi"/>
            <w:sz w:val="16"/>
          </w:rPr>
          <w:t>19</w:t>
        </w:r>
      </w:hyperlink>
      <w:r>
        <w:rPr>
          <w:rFonts w:asciiTheme="majorHAnsi" w:hAnsiTheme="majorHAnsi" w:cstheme="majorHAnsi"/>
          <w:sz w:val="16"/>
        </w:rPr>
        <w:t xml:space="preserve"> </w:t>
      </w:r>
      <w:r w:rsidRPr="00FE51A3">
        <w:rPr>
          <w:rFonts w:asciiTheme="majorHAnsi" w:hAnsiTheme="majorHAnsi" w:cstheme="majorHAnsi"/>
          <w:sz w:val="16"/>
        </w:rPr>
        <w:t>As Stephen Ezell and Nigel Cory of the Information Technology and Innovation Foundation wrote, “</w:t>
      </w:r>
      <w:r w:rsidRPr="00960D32">
        <w:rPr>
          <w:rStyle w:val="StyleUnderline"/>
          <w:rFonts w:asciiTheme="majorHAnsi" w:hAnsiTheme="majorHAnsi" w:cstheme="majorHAnsi"/>
          <w:highlight w:val="green"/>
        </w:rPr>
        <w:t>A</w:t>
      </w:r>
      <w:r w:rsidRPr="00FE51A3">
        <w:rPr>
          <w:rStyle w:val="StyleUnderline"/>
          <w:rFonts w:asciiTheme="majorHAnsi" w:hAnsiTheme="majorHAnsi" w:cstheme="majorHAnsi"/>
        </w:rPr>
        <w:t xml:space="preserve"> fundamental </w:t>
      </w:r>
      <w:r w:rsidRPr="00960D32">
        <w:rPr>
          <w:rStyle w:val="StyleUnderline"/>
          <w:rFonts w:asciiTheme="majorHAnsi" w:hAnsiTheme="majorHAnsi" w:cstheme="majorHAnsi"/>
          <w:highlight w:val="green"/>
        </w:rPr>
        <w:t>fault</w:t>
      </w:r>
      <w:r w:rsidRPr="00FE51A3">
        <w:rPr>
          <w:rStyle w:val="StyleUnderline"/>
          <w:rFonts w:asciiTheme="majorHAnsi" w:hAnsiTheme="majorHAnsi" w:cstheme="majorHAnsi"/>
        </w:rPr>
        <w:t xml:space="preserve"> line in the debate </w:t>
      </w:r>
      <w:r w:rsidRPr="00960D32">
        <w:rPr>
          <w:rStyle w:val="StyleUnderline"/>
          <w:rFonts w:asciiTheme="majorHAnsi" w:hAnsiTheme="majorHAnsi" w:cstheme="majorHAnsi"/>
          <w:highlight w:val="green"/>
        </w:rPr>
        <w:t>over</w:t>
      </w:r>
      <w:r w:rsidRPr="00C04FCB">
        <w:rPr>
          <w:rStyle w:val="StyleUnderline"/>
          <w:rFonts w:asciiTheme="majorHAnsi" w:hAnsiTheme="majorHAnsi" w:cstheme="majorHAnsi"/>
        </w:rPr>
        <w:t xml:space="preserve"> </w:t>
      </w:r>
      <w:r w:rsidRPr="00960D32">
        <w:rPr>
          <w:rStyle w:val="StyleUnderline"/>
          <w:rFonts w:asciiTheme="majorHAnsi" w:hAnsiTheme="majorHAnsi" w:cstheme="majorHAnsi"/>
          <w:sz w:val="72"/>
          <w:szCs w:val="72"/>
          <w:highlight w:val="green"/>
        </w:rPr>
        <w:t>i</w:t>
      </w:r>
      <w:r w:rsidRPr="00FE51A3">
        <w:rPr>
          <w:rStyle w:val="StyleUnderline"/>
          <w:rFonts w:asciiTheme="majorHAnsi" w:hAnsiTheme="majorHAnsi" w:cstheme="majorHAnsi"/>
        </w:rPr>
        <w:t xml:space="preserve">ntellectual </w:t>
      </w:r>
      <w:r w:rsidRPr="00960D32">
        <w:rPr>
          <w:rStyle w:val="StyleUnderline"/>
          <w:rFonts w:asciiTheme="majorHAnsi" w:hAnsiTheme="majorHAnsi" w:cstheme="majorHAnsi"/>
          <w:sz w:val="72"/>
          <w:szCs w:val="72"/>
          <w:highlight w:val="green"/>
        </w:rPr>
        <w:t>p</w:t>
      </w:r>
      <w:r w:rsidRPr="00FE51A3">
        <w:rPr>
          <w:rStyle w:val="StyleUnderline"/>
          <w:rFonts w:asciiTheme="majorHAnsi" w:hAnsiTheme="majorHAnsi" w:cstheme="majorHAnsi"/>
        </w:rPr>
        <w:t xml:space="preserve">roperty </w:t>
      </w:r>
      <w:r w:rsidRPr="00960D32">
        <w:rPr>
          <w:rStyle w:val="StyleUnderline"/>
          <w:rFonts w:asciiTheme="majorHAnsi" w:hAnsiTheme="majorHAnsi" w:cstheme="majorHAnsi"/>
          <w:highlight w:val="green"/>
        </w:rPr>
        <w:t>pertains to</w:t>
      </w:r>
      <w:r w:rsidRPr="00FE51A3">
        <w:rPr>
          <w:rStyle w:val="StyleUnderline"/>
          <w:rFonts w:asciiTheme="majorHAnsi" w:hAnsiTheme="majorHAnsi" w:cstheme="majorHAnsi"/>
        </w:rPr>
        <w:t xml:space="preserve"> the need to achieve </w:t>
      </w:r>
      <w:r w:rsidRPr="00960D32">
        <w:rPr>
          <w:rStyle w:val="StyleUnderline"/>
          <w:rFonts w:asciiTheme="majorHAnsi" w:hAnsiTheme="majorHAnsi" w:cstheme="majorHAnsi"/>
          <w:highlight w:val="green"/>
        </w:rPr>
        <w:t>a</w:t>
      </w:r>
      <w:r w:rsidRPr="00960D32">
        <w:rPr>
          <w:rStyle w:val="StyleUnderline"/>
          <w:rFonts w:asciiTheme="majorHAnsi" w:hAnsiTheme="majorHAnsi" w:cstheme="majorHAnsi"/>
          <w:highlight w:val="green"/>
        </w:rPr>
        <w:t xml:space="preserve"> </w:t>
      </w:r>
      <w:r w:rsidRPr="00960D32">
        <w:rPr>
          <w:rStyle w:val="StyleUnderline"/>
          <w:rFonts w:asciiTheme="majorHAnsi" w:hAnsiTheme="majorHAnsi" w:cstheme="majorHAnsi"/>
          <w:highlight w:val="green"/>
        </w:rPr>
        <w:t>reasoned balance</w:t>
      </w:r>
      <w:r w:rsidRPr="00FE51A3">
        <w:rPr>
          <w:rStyle w:val="StyleUnderline"/>
          <w:rFonts w:asciiTheme="majorHAnsi" w:hAnsiTheme="majorHAnsi" w:cstheme="majorHAnsi"/>
        </w:rPr>
        <w:t xml:space="preserve"> </w:t>
      </w:r>
      <w:r w:rsidRPr="00960D32">
        <w:rPr>
          <w:rStyle w:val="StyleUnderline"/>
          <w:rFonts w:asciiTheme="majorHAnsi" w:hAnsiTheme="majorHAnsi" w:cstheme="majorHAnsi"/>
          <w:highlight w:val="green"/>
        </w:rPr>
        <w:t>between access and exclusive rights</w:t>
      </w:r>
      <w:r w:rsidRPr="00FE51A3">
        <w:rPr>
          <w:rFonts w:asciiTheme="majorHAnsi" w:hAnsiTheme="majorHAnsi" w:cstheme="majorHAnsi"/>
          <w:sz w:val="16"/>
        </w:rPr>
        <w:t>.”</w:t>
      </w:r>
      <w:hyperlink r:id="rId14" w:anchor="_ednref20" w:history="1">
        <w:r w:rsidRPr="00FE51A3">
          <w:rPr>
            <w:rStyle w:val="Hyperlink"/>
            <w:rFonts w:asciiTheme="majorHAnsi" w:hAnsiTheme="majorHAnsi" w:cstheme="majorHAnsi"/>
            <w:sz w:val="16"/>
          </w:rPr>
          <w:t>20</w:t>
        </w:r>
      </w:hyperlink>
      <w:r>
        <w:rPr>
          <w:rFonts w:asciiTheme="majorHAnsi" w:hAnsiTheme="majorHAnsi" w:cstheme="majorHAnsi"/>
          <w:sz w:val="16"/>
        </w:rPr>
        <w:t xml:space="preserve"> </w:t>
      </w:r>
      <w:r w:rsidRPr="00FE51A3">
        <w:rPr>
          <w:rFonts w:asciiTheme="majorHAnsi" w:hAnsiTheme="majorHAnsi" w:cstheme="majorHAnsi"/>
          <w:sz w:val="16"/>
        </w:rPr>
        <w:t>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w:t>
      </w:r>
      <w:hyperlink r:id="rId15" w:anchor="_ednref21" w:history="1">
        <w:r w:rsidRPr="00FE51A3">
          <w:rPr>
            <w:rStyle w:val="Hyperlink"/>
            <w:rFonts w:asciiTheme="majorHAnsi" w:hAnsiTheme="majorHAnsi" w:cstheme="majorHAnsi"/>
            <w:sz w:val="16"/>
          </w:rPr>
          <w:t>21</w:t>
        </w:r>
      </w:hyperlink>
      <w:r>
        <w:rPr>
          <w:rFonts w:asciiTheme="majorHAnsi" w:hAnsiTheme="majorHAnsi" w:cstheme="majorHAnsi"/>
          <w:sz w:val="16"/>
        </w:rPr>
        <w:t xml:space="preserve"> </w:t>
      </w:r>
      <w:r w:rsidRPr="00FE51A3">
        <w:rPr>
          <w:rFonts w:asciiTheme="majorHAnsi" w:hAnsiTheme="majorHAnsi" w:cstheme="majorHAnsi"/>
          <w:sz w:val="16"/>
        </w:rPr>
        <w:t xml:space="preserve">Yet, </w:t>
      </w:r>
      <w:r w:rsidRPr="00FE51A3">
        <w:rPr>
          <w:rStyle w:val="StyleUnderline"/>
          <w:rFonts w:asciiTheme="majorHAnsi" w:hAnsiTheme="majorHAnsi" w:cstheme="majorHAnsi"/>
        </w:rPr>
        <w:t xml:space="preserve">where social and economic welfare is at stake, </w:t>
      </w:r>
      <w:r w:rsidRPr="00960D32">
        <w:rPr>
          <w:rStyle w:val="StyleUnderline"/>
          <w:rFonts w:asciiTheme="majorHAnsi" w:hAnsiTheme="majorHAnsi" w:cstheme="majorHAnsi"/>
          <w:highlight w:val="green"/>
        </w:rPr>
        <w:t>WTO members</w:t>
      </w:r>
      <w:r w:rsidRPr="00FE51A3">
        <w:rPr>
          <w:rStyle w:val="StyleUnderline"/>
          <w:rFonts w:asciiTheme="majorHAnsi" w:hAnsiTheme="majorHAnsi" w:cstheme="majorHAnsi"/>
        </w:rPr>
        <w:t xml:space="preserve"> have </w:t>
      </w:r>
      <w:r w:rsidRPr="00960D32">
        <w:rPr>
          <w:rStyle w:val="StyleUnderline"/>
          <w:rFonts w:asciiTheme="majorHAnsi" w:hAnsiTheme="majorHAnsi" w:cstheme="majorHAnsi"/>
          <w:highlight w:val="green"/>
        </w:rPr>
        <w:t>sought to strike a</w:t>
      </w:r>
      <w:r w:rsidRPr="00960D32">
        <w:rPr>
          <w:rStyle w:val="StyleUnderline"/>
          <w:rFonts w:asciiTheme="majorHAnsi" w:hAnsiTheme="majorHAnsi" w:cstheme="majorHAnsi"/>
          <w:highlight w:val="green"/>
        </w:rPr>
        <w:t xml:space="preserve"> </w:t>
      </w:r>
      <w:r w:rsidRPr="00960D32">
        <w:rPr>
          <w:rStyle w:val="StyleUnderline"/>
          <w:rFonts w:asciiTheme="majorHAnsi" w:hAnsiTheme="majorHAnsi" w:cstheme="majorHAnsi"/>
          <w:highlight w:val="green"/>
        </w:rPr>
        <w:t>balance</w:t>
      </w:r>
      <w:r w:rsidRPr="00FE51A3">
        <w:rPr>
          <w:rStyle w:val="StyleUnderline"/>
          <w:rFonts w:asciiTheme="majorHAnsi" w:hAnsiTheme="majorHAnsi" w:cstheme="majorHAnsi"/>
        </w:rPr>
        <w:t xml:space="preserve"> in these rules between upholding IP rights and fulfilling immediate domestic needs.</w:t>
      </w:r>
    </w:p>
    <w:p w14:paraId="2DF8C55D" w14:textId="77777777" w:rsidR="0070777B" w:rsidRPr="00EE158F" w:rsidRDefault="0070777B" w:rsidP="0070777B">
      <w:pPr>
        <w:spacing w:after="0" w:line="240" w:lineRule="auto"/>
        <w:rPr>
          <w:rFonts w:ascii="Times New Roman" w:eastAsia="Times New Roman" w:hAnsi="Times New Roman" w:cs="Times New Roman"/>
          <w:sz w:val="24"/>
        </w:rPr>
      </w:pPr>
    </w:p>
    <w:p w14:paraId="3BB84DBD" w14:textId="77777777" w:rsidR="0070777B" w:rsidRDefault="0070777B" w:rsidP="0070777B">
      <w:pPr>
        <w:shd w:val="clear" w:color="auto" w:fill="FFFFFF"/>
        <w:spacing w:after="150" w:line="240" w:lineRule="auto"/>
        <w:rPr>
          <w:rStyle w:val="Emphasis"/>
        </w:rPr>
      </w:pPr>
    </w:p>
    <w:p w14:paraId="3533C1A9" w14:textId="77777777" w:rsidR="0070777B" w:rsidRPr="00FE51A3" w:rsidRDefault="0070777B" w:rsidP="0070777B">
      <w:pPr>
        <w:pStyle w:val="Heading4"/>
      </w:pPr>
      <w:r w:rsidRPr="00FE51A3">
        <w:t xml:space="preserve">Biopharmaceutical innovation is key to prevent </w:t>
      </w:r>
      <w:r w:rsidRPr="00FE51A3">
        <w:rPr>
          <w:u w:val="single"/>
        </w:rPr>
        <w:t>future pandemics</w:t>
      </w:r>
      <w:r w:rsidRPr="00FE51A3">
        <w:t xml:space="preserve"> and </w:t>
      </w:r>
      <w:r w:rsidRPr="00FE51A3">
        <w:rPr>
          <w:u w:val="single"/>
        </w:rPr>
        <w:t>bioterror</w:t>
      </w:r>
      <w:r w:rsidRPr="00FE51A3">
        <w:t>.</w:t>
      </w:r>
    </w:p>
    <w:p w14:paraId="1D992EBD" w14:textId="77777777" w:rsidR="0070777B" w:rsidRPr="00FE51A3" w:rsidRDefault="0070777B" w:rsidP="0070777B">
      <w:pPr>
        <w:rPr>
          <w:rFonts w:asciiTheme="majorHAnsi" w:hAnsiTheme="majorHAnsi" w:cstheme="majorHAnsi"/>
        </w:rPr>
      </w:pPr>
      <w:r w:rsidRPr="0070777B">
        <w:rPr>
          <w:rStyle w:val="Style13ptBold"/>
        </w:rPr>
        <w:t>Marjanovic and Feijao 20</w:t>
      </w:r>
      <w:r w:rsidRPr="00FE51A3">
        <w:rPr>
          <w:rFonts w:asciiTheme="majorHAnsi" w:hAnsiTheme="majorHAnsi" w:cstheme="majorHAnsi"/>
        </w:rPr>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18A2C0EF" w14:textId="77777777" w:rsidR="0070777B" w:rsidRPr="00FE51A3" w:rsidRDefault="0070777B" w:rsidP="0070777B">
      <w:pPr>
        <w:rPr>
          <w:rFonts w:asciiTheme="majorHAnsi" w:hAnsiTheme="majorHAnsi" w:cstheme="majorHAnsi"/>
          <w:sz w:val="16"/>
        </w:rPr>
      </w:pPr>
      <w:r w:rsidRPr="00FE51A3">
        <w:rPr>
          <w:rFonts w:asciiTheme="majorHAnsi" w:hAnsiTheme="majorHAnsi" w:cstheme="majorHAnsi"/>
          <w:sz w:val="16"/>
        </w:rPr>
        <w:t xml:space="preserve">As key actors in the healthcare innovation landscape, </w:t>
      </w:r>
      <w:r w:rsidRPr="00960D32">
        <w:rPr>
          <w:rStyle w:val="StyleUnderline"/>
          <w:rFonts w:asciiTheme="majorHAnsi" w:hAnsiTheme="majorHAnsi" w:cstheme="majorHAnsi"/>
          <w:highlight w:val="green"/>
        </w:rPr>
        <w:t>pharmaceutical</w:t>
      </w:r>
      <w:r w:rsidRPr="00FE51A3">
        <w:rPr>
          <w:rFonts w:asciiTheme="majorHAnsi" w:hAnsiTheme="majorHAnsi" w:cstheme="majorHAnsi"/>
          <w:sz w:val="16"/>
        </w:rPr>
        <w:t xml:space="preserve"> and life sciences </w:t>
      </w:r>
      <w:r w:rsidRPr="00960D32">
        <w:rPr>
          <w:rStyle w:val="StyleUnderline"/>
          <w:rFonts w:asciiTheme="majorHAnsi" w:hAnsiTheme="majorHAnsi" w:cstheme="majorHAnsi"/>
          <w:highlight w:val="green"/>
        </w:rPr>
        <w:t>companies</w:t>
      </w:r>
      <w:r w:rsidRPr="00FE51A3">
        <w:rPr>
          <w:rStyle w:val="StyleUnderline"/>
          <w:rFonts w:asciiTheme="majorHAnsi" w:hAnsiTheme="majorHAnsi" w:cstheme="majorHAnsi"/>
        </w:rPr>
        <w:t xml:space="preserve"> have been </w:t>
      </w:r>
      <w:r w:rsidRPr="00960D32">
        <w:rPr>
          <w:rStyle w:val="StyleUnderline"/>
          <w:rFonts w:asciiTheme="majorHAnsi" w:hAnsiTheme="majorHAnsi" w:cstheme="majorHAnsi"/>
          <w:highlight w:val="green"/>
        </w:rPr>
        <w:t>called</w:t>
      </w:r>
      <w:r w:rsidRPr="00FE51A3">
        <w:rPr>
          <w:rStyle w:val="StyleUnderline"/>
          <w:rFonts w:asciiTheme="majorHAnsi" w:hAnsiTheme="majorHAnsi" w:cstheme="majorHAnsi"/>
        </w:rPr>
        <w:t xml:space="preserve"> </w:t>
      </w:r>
      <w:r w:rsidRPr="00960D32">
        <w:rPr>
          <w:rStyle w:val="StyleUnderline"/>
          <w:rFonts w:asciiTheme="majorHAnsi" w:hAnsiTheme="majorHAnsi" w:cstheme="majorHAnsi"/>
          <w:highlight w:val="green"/>
        </w:rPr>
        <w:t>on to develop medicines, vaccines and diagnostics</w:t>
      </w:r>
      <w:r w:rsidRPr="00FE51A3">
        <w:rPr>
          <w:rStyle w:val="StyleUnderline"/>
          <w:rFonts w:asciiTheme="majorHAnsi" w:hAnsiTheme="majorHAnsi" w:cstheme="majorHAnsi"/>
        </w:rPr>
        <w:t xml:space="preserve"> for pressing public health challenges</w:t>
      </w:r>
      <w:r w:rsidRPr="00FE51A3">
        <w:rPr>
          <w:rFonts w:asciiTheme="majorHAnsi" w:hAnsiTheme="majorHAnsi" w:cstheme="majorHAnsi"/>
          <w:sz w:val="16"/>
        </w:rPr>
        <w:t xml:space="preserve">. The COVID-19 crisis is one such challenge, but there are many others. For example, MERS, SARS, Ebola, Zika and avian and swine flu are also infectious diseases that represent public health threats. Infectious agents such as </w:t>
      </w:r>
      <w:r w:rsidRPr="00960D32">
        <w:rPr>
          <w:rStyle w:val="StyleUnderline"/>
          <w:rFonts w:asciiTheme="majorHAnsi" w:hAnsiTheme="majorHAnsi" w:cstheme="majorHAnsi"/>
          <w:highlight w:val="green"/>
        </w:rPr>
        <w:t>anthrax, smallpox and tularemia</w:t>
      </w:r>
      <w:r w:rsidRPr="00FE51A3">
        <w:rPr>
          <w:rStyle w:val="StyleUnderline"/>
          <w:rFonts w:asciiTheme="majorHAnsi" w:hAnsiTheme="majorHAnsi" w:cstheme="majorHAnsi"/>
        </w:rPr>
        <w:t xml:space="preserve"> </w:t>
      </w:r>
      <w:r w:rsidRPr="00960D32">
        <w:rPr>
          <w:rStyle w:val="StyleUnderline"/>
          <w:rFonts w:asciiTheme="majorHAnsi" w:hAnsiTheme="majorHAnsi" w:cstheme="majorHAnsi"/>
          <w:highlight w:val="green"/>
        </w:rPr>
        <w:t>could present threats in a bioterrorism</w:t>
      </w:r>
      <w:r w:rsidRPr="00FE51A3">
        <w:rPr>
          <w:rStyle w:val="StyleUnderline"/>
          <w:rFonts w:asciiTheme="majorHAnsi" w:hAnsiTheme="majorHAnsi" w:cstheme="majorHAnsi"/>
        </w:rPr>
        <w:t xml:space="preserve"> context</w:t>
      </w:r>
      <w:r w:rsidRPr="00FE51A3">
        <w:rPr>
          <w:rFonts w:asciiTheme="majorHAnsi" w:hAnsiTheme="majorHAnsi" w:cstheme="majorHAnsi"/>
          <w:sz w:val="16"/>
        </w:rPr>
        <w:t xml:space="preserve">.1 The general threat to public health that is posed by antimicrobial resistance is also well-recognised as an area in need of pharmaceutical innovation. </w:t>
      </w:r>
      <w:r w:rsidRPr="00FE51A3">
        <w:rPr>
          <w:rStyle w:val="StyleUnderline"/>
          <w:rFonts w:asciiTheme="majorHAnsi" w:hAnsiTheme="majorHAnsi" w:cstheme="majorHAnsi"/>
        </w:rPr>
        <w:t>Innovating</w:t>
      </w:r>
      <w:r w:rsidRPr="00FE51A3">
        <w:rPr>
          <w:rFonts w:asciiTheme="majorHAnsi" w:hAnsiTheme="majorHAnsi" w:cstheme="majorHAnsi"/>
          <w:sz w:val="16"/>
        </w:rPr>
        <w:t xml:space="preserve"> in response to these challenges </w:t>
      </w:r>
      <w:r w:rsidRPr="00FE51A3">
        <w:rPr>
          <w:rStyle w:val="StyleUnderline"/>
          <w:rFonts w:asciiTheme="majorHAnsi" w:hAnsiTheme="majorHAnsi" w:cstheme="majorHAnsi"/>
        </w:rPr>
        <w:t>does not always align well with pharmaceutical industry commercial models, shareholder expectations and competition</w:t>
      </w:r>
      <w:r w:rsidRPr="00FE51A3">
        <w:rPr>
          <w:rFonts w:asciiTheme="majorHAnsi" w:hAnsiTheme="majorHAnsi" w:cstheme="majorHAnsi"/>
          <w:sz w:val="16"/>
        </w:rPr>
        <w:t xml:space="preserve"> within the industry. However, </w:t>
      </w:r>
      <w:r w:rsidRPr="00FE51A3">
        <w:rPr>
          <w:rStyle w:val="StyleUnderline"/>
          <w:rFonts w:asciiTheme="majorHAnsi" w:hAnsiTheme="majorHAnsi" w:cstheme="majorHAnsi"/>
        </w:rPr>
        <w:t xml:space="preserve">the </w:t>
      </w:r>
      <w:r w:rsidRPr="00960D32">
        <w:rPr>
          <w:rStyle w:val="StyleUnderline"/>
          <w:rFonts w:asciiTheme="majorHAnsi" w:hAnsiTheme="majorHAnsi" w:cstheme="majorHAnsi"/>
          <w:highlight w:val="green"/>
        </w:rPr>
        <w:t>expertise, networks and</w:t>
      </w:r>
      <w:r w:rsidRPr="00FE51A3">
        <w:rPr>
          <w:rStyle w:val="StyleUnderline"/>
          <w:rFonts w:asciiTheme="majorHAnsi" w:hAnsiTheme="majorHAnsi" w:cstheme="majorHAnsi"/>
        </w:rPr>
        <w:t xml:space="preserve"> </w:t>
      </w:r>
      <w:r w:rsidRPr="00960D32">
        <w:rPr>
          <w:rStyle w:val="StyleUnderline"/>
          <w:rFonts w:asciiTheme="majorHAnsi" w:hAnsiTheme="majorHAnsi" w:cstheme="majorHAnsi"/>
          <w:highlight w:val="green"/>
        </w:rPr>
        <w:t>infrastructure that industry has</w:t>
      </w:r>
      <w:r w:rsidRPr="00FE51A3">
        <w:rPr>
          <w:rFonts w:asciiTheme="majorHAnsi" w:hAnsiTheme="majorHAnsi" w:cstheme="majorHAnsi"/>
          <w:sz w:val="16"/>
        </w:rPr>
        <w:t xml:space="preserve"> within its reach, </w:t>
      </w:r>
      <w:r w:rsidRPr="00FE51A3">
        <w:rPr>
          <w:rStyle w:val="StyleUnderline"/>
          <w:rFonts w:asciiTheme="majorHAnsi" w:hAnsiTheme="majorHAnsi" w:cstheme="majorHAnsi"/>
        </w:rPr>
        <w:t xml:space="preserve">as well as public expectations </w:t>
      </w:r>
      <w:r w:rsidRPr="00960D32">
        <w:rPr>
          <w:rStyle w:val="StyleUnderline"/>
          <w:rFonts w:asciiTheme="majorHAnsi" w:hAnsiTheme="majorHAnsi" w:cstheme="majorHAnsi"/>
          <w:highlight w:val="green"/>
        </w:rPr>
        <w:t>and</w:t>
      </w:r>
      <w:r w:rsidRPr="00FE51A3">
        <w:rPr>
          <w:rFonts w:asciiTheme="majorHAnsi" w:hAnsiTheme="majorHAnsi" w:cstheme="majorHAnsi"/>
          <w:sz w:val="16"/>
        </w:rPr>
        <w:t xml:space="preserve"> the </w:t>
      </w:r>
      <w:r w:rsidRPr="00960D32">
        <w:rPr>
          <w:rStyle w:val="StyleUnderline"/>
          <w:rFonts w:asciiTheme="majorHAnsi" w:hAnsiTheme="majorHAnsi" w:cstheme="majorHAnsi"/>
          <w:highlight w:val="green"/>
        </w:rPr>
        <w:t>moral</w:t>
      </w:r>
      <w:r w:rsidRPr="00FE51A3">
        <w:rPr>
          <w:rStyle w:val="StyleUnderline"/>
          <w:rFonts w:asciiTheme="majorHAnsi" w:hAnsiTheme="majorHAnsi" w:cstheme="majorHAnsi"/>
        </w:rPr>
        <w:t xml:space="preserve"> </w:t>
      </w:r>
      <w:r w:rsidRPr="00960D32">
        <w:rPr>
          <w:rStyle w:val="StyleUnderline"/>
          <w:rFonts w:asciiTheme="majorHAnsi" w:hAnsiTheme="majorHAnsi" w:cstheme="majorHAnsi"/>
          <w:highlight w:val="green"/>
        </w:rPr>
        <w:t>imperative, make</w:t>
      </w:r>
      <w:r w:rsidRPr="000F7441">
        <w:rPr>
          <w:rStyle w:val="StyleUnderline"/>
          <w:rFonts w:asciiTheme="majorHAnsi" w:hAnsiTheme="majorHAnsi" w:cstheme="majorHAnsi"/>
        </w:rPr>
        <w:t xml:space="preserve"> pharmaceutical</w:t>
      </w:r>
      <w:r w:rsidRPr="00960D32">
        <w:rPr>
          <w:rStyle w:val="StyleUnderline"/>
          <w:rFonts w:asciiTheme="majorHAnsi" w:hAnsiTheme="majorHAnsi" w:cstheme="majorHAnsi"/>
          <w:highlight w:val="green"/>
        </w:rPr>
        <w:t xml:space="preserve"> companies</w:t>
      </w:r>
      <w:r w:rsidRPr="00FE51A3">
        <w:rPr>
          <w:rFonts w:asciiTheme="majorHAnsi" w:hAnsiTheme="majorHAnsi" w:cstheme="majorHAnsi"/>
          <w:sz w:val="16"/>
        </w:rPr>
        <w:t xml:space="preserve"> and the wider life sciences sector </w:t>
      </w:r>
      <w:r w:rsidRPr="00960D32">
        <w:rPr>
          <w:rStyle w:val="StyleUnderline"/>
          <w:rFonts w:asciiTheme="majorHAnsi" w:hAnsiTheme="majorHAnsi" w:cstheme="majorHAnsi"/>
          <w:highlight w:val="green"/>
        </w:rPr>
        <w:t>an indispensable partner</w:t>
      </w:r>
      <w:r w:rsidRPr="00FE51A3">
        <w:rPr>
          <w:rFonts w:asciiTheme="majorHAnsi" w:hAnsiTheme="majorHAnsi" w:cstheme="majorHAnsi"/>
          <w:sz w:val="16"/>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FE51A3">
        <w:rPr>
          <w:rFonts w:asciiTheme="majorHAnsi" w:hAnsiTheme="majorHAnsi" w:cstheme="majorHAnsi"/>
          <w:sz w:val="16"/>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F7441">
        <w:rPr>
          <w:rStyle w:val="StyleUnderline"/>
          <w:rFonts w:asciiTheme="majorHAnsi" w:hAnsiTheme="majorHAnsi" w:cstheme="majorHAnsi"/>
        </w:rPr>
        <w:t xml:space="preserve">pharmaceutical </w:t>
      </w:r>
      <w:r w:rsidRPr="00960D32">
        <w:rPr>
          <w:rStyle w:val="StyleUnderline"/>
          <w:rFonts w:asciiTheme="majorHAnsi" w:hAnsiTheme="majorHAnsi" w:cstheme="majorHAnsi"/>
          <w:highlight w:val="green"/>
        </w:rPr>
        <w:t>companies donating</w:t>
      </w:r>
      <w:r w:rsidRPr="00FE51A3">
        <w:rPr>
          <w:rStyle w:val="StyleUnderline"/>
          <w:rFonts w:asciiTheme="majorHAnsi" w:hAnsiTheme="majorHAnsi" w:cstheme="majorHAnsi"/>
        </w:rPr>
        <w:t xml:space="preserve"> existing </w:t>
      </w:r>
      <w:r w:rsidRPr="00960D32">
        <w:rPr>
          <w:rStyle w:val="StyleUnderline"/>
          <w:rFonts w:asciiTheme="majorHAnsi" w:hAnsiTheme="majorHAnsi" w:cstheme="majorHAnsi"/>
          <w:highlight w:val="green"/>
        </w:rPr>
        <w:t>compounds to assess</w:t>
      </w:r>
      <w:r w:rsidRPr="00FE51A3">
        <w:rPr>
          <w:rStyle w:val="StyleUnderline"/>
          <w:rFonts w:asciiTheme="majorHAnsi" w:hAnsiTheme="majorHAnsi" w:cstheme="majorHAnsi"/>
        </w:rPr>
        <w:t xml:space="preserve"> their </w:t>
      </w:r>
      <w:r w:rsidRPr="00960D32">
        <w:rPr>
          <w:rStyle w:val="StyleUnderline"/>
          <w:rFonts w:asciiTheme="majorHAnsi" w:hAnsiTheme="majorHAnsi" w:cstheme="majorHAnsi"/>
          <w:highlight w:val="green"/>
        </w:rPr>
        <w:t>utility</w:t>
      </w:r>
      <w:r w:rsidRPr="00FE51A3">
        <w:rPr>
          <w:rFonts w:asciiTheme="majorHAnsi" w:hAnsiTheme="majorHAnsi" w:cstheme="majorHAnsi"/>
          <w:sz w:val="16"/>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FE51A3">
        <w:rPr>
          <w:rFonts w:asciiTheme="majorHAnsi" w:hAnsiTheme="majorHAnsi" w:cstheme="majorHAnsi"/>
          <w:sz w:val="16"/>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FE51A3">
        <w:rPr>
          <w:rFonts w:asciiTheme="majorHAnsi" w:hAnsiTheme="majorHAnsi" w:cstheme="majorHAnsi"/>
          <w:sz w:val="16"/>
        </w:rPr>
        <w:t xml:space="preserve">to discover new treatments or vaccine agents and develop diagnostics tests.3,4 </w:t>
      </w:r>
      <w:r w:rsidRPr="00960D32">
        <w:rPr>
          <w:rStyle w:val="StyleUnderline"/>
          <w:rFonts w:asciiTheme="majorHAnsi" w:hAnsiTheme="majorHAnsi" w:cstheme="majorHAnsi"/>
          <w:highlight w:val="green"/>
        </w:rPr>
        <w:t>Pharmaceutical companies are collaborating</w:t>
      </w:r>
      <w:r w:rsidRPr="00FE51A3">
        <w:rPr>
          <w:rFonts w:asciiTheme="majorHAnsi" w:hAnsiTheme="majorHAnsi" w:cstheme="majorHAnsi"/>
          <w:sz w:val="16"/>
        </w:rPr>
        <w:t xml:space="preserve"> with each other in some of these efforts </w:t>
      </w:r>
      <w:r w:rsidRPr="00FE51A3">
        <w:rPr>
          <w:rStyle w:val="StyleUnderline"/>
          <w:rFonts w:asciiTheme="majorHAnsi" w:hAnsiTheme="majorHAnsi" w:cstheme="majorHAnsi"/>
        </w:rPr>
        <w:t xml:space="preserve">and participating </w:t>
      </w:r>
      <w:r w:rsidRPr="00960D32">
        <w:rPr>
          <w:rStyle w:val="StyleUnderline"/>
          <w:rFonts w:asciiTheme="majorHAnsi" w:hAnsiTheme="majorHAnsi" w:cstheme="majorHAnsi"/>
          <w:highlight w:val="green"/>
        </w:rPr>
        <w:t>in global R&amp;D partnerships</w:t>
      </w:r>
      <w:r w:rsidRPr="00FE51A3">
        <w:rPr>
          <w:rFonts w:asciiTheme="majorHAnsi" w:hAnsiTheme="majorHAnsi" w:cstheme="majorHAns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FE51A3">
        <w:rPr>
          <w:rStyle w:val="StyleUnderline"/>
          <w:rFonts w:asciiTheme="majorHAnsi" w:hAnsiTheme="majorHAnsi" w:cstheme="majorHAnsi"/>
        </w:rPr>
        <w:t>there are likely to be relatively few companies that are ‘commercial’ winners</w:t>
      </w:r>
      <w:r w:rsidRPr="00FE51A3">
        <w:rPr>
          <w:rFonts w:asciiTheme="majorHAnsi" w:hAnsiTheme="majorHAnsi" w:cstheme="majorHAns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w:t>
      </w:r>
      <w:r w:rsidRPr="000F7441">
        <w:rPr>
          <w:rFonts w:asciiTheme="majorHAnsi" w:hAnsiTheme="majorHAnsi" w:cstheme="majorHAnsi"/>
          <w:sz w:val="16"/>
        </w:rPr>
        <w:t xml:space="preserve">pandemic preparedness, as well as in developing products that would be affordable in the world’s poorest countries.7 Similarly, </w:t>
      </w:r>
      <w:r w:rsidRPr="000F7441">
        <w:rPr>
          <w:rStyle w:val="StyleUnderline"/>
          <w:rFonts w:asciiTheme="majorHAnsi" w:hAnsiTheme="majorHAnsi" w:cstheme="majorHAnsi"/>
          <w:sz w:val="16"/>
          <w:szCs w:val="16"/>
        </w:rPr>
        <w:t>in the United States AbbVie has waived intellectual property rights for an existing combination product that is being tested for therapeutic potential against COVID-19</w:t>
      </w:r>
      <w:r w:rsidRPr="000F7441">
        <w:rPr>
          <w:rFonts w:asciiTheme="majorHAnsi" w:hAnsiTheme="majorHAnsi" w:cstheme="majorHAnsi"/>
          <w:sz w:val="16"/>
          <w:szCs w:val="16"/>
        </w:rPr>
        <w:t>, which would support affordability and allow for a supply of generics.8,9 Johnson &amp; Johnson has stated that its potential</w:t>
      </w:r>
      <w:r w:rsidRPr="00FE51A3">
        <w:rPr>
          <w:rFonts w:asciiTheme="majorHAnsi" w:hAnsiTheme="majorHAnsi" w:cstheme="majorHAnsi"/>
          <w:sz w:val="16"/>
        </w:rPr>
        <w:t xml:space="preserve">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960D32">
        <w:rPr>
          <w:rStyle w:val="StyleUnderline"/>
          <w:rFonts w:asciiTheme="majorHAnsi" w:hAnsiTheme="majorHAnsi" w:cstheme="majorHAnsi"/>
          <w:highlight w:val="green"/>
        </w:rPr>
        <w:t>p</w:t>
      </w:r>
      <w:r w:rsidRPr="00FE51A3">
        <w:rPr>
          <w:rStyle w:val="StyleUnderline"/>
          <w:rFonts w:asciiTheme="majorHAnsi" w:hAnsiTheme="majorHAnsi" w:cstheme="majorHAnsi"/>
        </w:rPr>
        <w:t xml:space="preserve">ublic </w:t>
      </w:r>
      <w:r w:rsidRPr="00960D32">
        <w:rPr>
          <w:rStyle w:val="StyleUnderline"/>
          <w:rFonts w:asciiTheme="majorHAnsi" w:hAnsiTheme="majorHAnsi" w:cstheme="majorHAnsi"/>
          <w:highlight w:val="green"/>
        </w:rPr>
        <w:t>h</w:t>
      </w:r>
      <w:r w:rsidRPr="00FE51A3">
        <w:rPr>
          <w:rStyle w:val="StyleUnderline"/>
          <w:rFonts w:asciiTheme="majorHAnsi" w:hAnsiTheme="majorHAnsi" w:cstheme="majorHAnsi"/>
        </w:rPr>
        <w:t xml:space="preserve">ealth </w:t>
      </w:r>
      <w:r w:rsidRPr="00960D32">
        <w:rPr>
          <w:rStyle w:val="StyleUnderline"/>
          <w:rFonts w:asciiTheme="majorHAnsi" w:hAnsiTheme="majorHAnsi" w:cstheme="majorHAnsi"/>
          <w:highlight w:val="green"/>
        </w:rPr>
        <w:t>threats</w:t>
      </w:r>
      <w:r w:rsidRPr="00FE51A3">
        <w:rPr>
          <w:rStyle w:val="StyleUnderline"/>
          <w:rFonts w:asciiTheme="majorHAnsi" w:hAnsiTheme="majorHAnsi" w:cstheme="majorHAnsi"/>
        </w:rPr>
        <w:t xml:space="preserve"> (including those associated with other infectious diseases, bioterrorism agents and antimicrobial resistance) </w:t>
      </w:r>
      <w:r w:rsidRPr="00960D32">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960D32">
        <w:rPr>
          <w:rStyle w:val="StyleUnderline"/>
          <w:rFonts w:asciiTheme="majorHAnsi" w:hAnsiTheme="majorHAnsi" w:cstheme="majorHAnsi"/>
          <w:highlight w:val="green"/>
        </w:rPr>
        <w:t>in need</w:t>
      </w:r>
      <w:r w:rsidRPr="00FE51A3">
        <w:rPr>
          <w:rStyle w:val="StyleUnderline"/>
          <w:rFonts w:asciiTheme="majorHAnsi" w:hAnsiTheme="majorHAnsi" w:cstheme="majorHAnsi"/>
        </w:rPr>
        <w:t xml:space="preserve"> </w:t>
      </w:r>
      <w:r w:rsidRPr="00960D32">
        <w:rPr>
          <w:rStyle w:val="StyleUnderline"/>
          <w:rFonts w:asciiTheme="majorHAnsi" w:hAnsiTheme="majorHAnsi" w:cstheme="majorHAnsi"/>
          <w:highlight w:val="green"/>
        </w:rPr>
        <w:t>of</w:t>
      </w:r>
      <w:r w:rsidRPr="00FE51A3">
        <w:rPr>
          <w:rStyle w:val="StyleUnderline"/>
          <w:rFonts w:asciiTheme="majorHAnsi" w:hAnsiTheme="majorHAnsi" w:cstheme="majorHAnsi"/>
        </w:rPr>
        <w:t xml:space="preserve"> </w:t>
      </w:r>
      <w:r w:rsidRPr="00960D32">
        <w:rPr>
          <w:rStyle w:val="StyleUnderline"/>
          <w:rFonts w:asciiTheme="majorHAnsi" w:hAnsiTheme="majorHAnsi" w:cstheme="majorHAnsi"/>
          <w:highlight w:val="green"/>
        </w:rPr>
        <w:t>pharmaceutical innovation</w:t>
      </w:r>
      <w:r w:rsidRPr="00FE51A3">
        <w:rPr>
          <w:rFonts w:asciiTheme="majorHAnsi" w:hAnsiTheme="majorHAnsi" w:cstheme="majorHAnsi"/>
          <w:sz w:val="16"/>
        </w:rPr>
        <w:t xml:space="preserve">, even if their impacts are not as visible to society as COVID-19 is in the immediate term. </w:t>
      </w:r>
      <w:r w:rsidRPr="00FE51A3">
        <w:rPr>
          <w:rStyle w:val="StyleUnderline"/>
          <w:rFonts w:asciiTheme="majorHAnsi" w:hAnsiTheme="majorHAnsi" w:cstheme="majorHAnsi"/>
        </w:rPr>
        <w:t xml:space="preserve">The </w:t>
      </w:r>
      <w:r w:rsidRPr="000F7441">
        <w:rPr>
          <w:rStyle w:val="StyleUnderline"/>
          <w:rFonts w:asciiTheme="majorHAnsi" w:hAnsiTheme="majorHAnsi" w:cstheme="majorHAnsi"/>
        </w:rPr>
        <w:t>pharmaceutical</w:t>
      </w:r>
      <w:r w:rsidRPr="00960D32">
        <w:rPr>
          <w:rStyle w:val="StyleUnderline"/>
          <w:rFonts w:asciiTheme="majorHAnsi" w:hAnsiTheme="majorHAnsi" w:cstheme="majorHAnsi"/>
          <w:highlight w:val="green"/>
        </w:rPr>
        <w:t xml:space="preserve"> industry</w:t>
      </w:r>
      <w:r w:rsidRPr="00FE51A3">
        <w:rPr>
          <w:rStyle w:val="StyleUnderline"/>
          <w:rFonts w:asciiTheme="majorHAnsi" w:hAnsiTheme="majorHAnsi" w:cstheme="majorHAnsi"/>
        </w:rPr>
        <w:t xml:space="preserve"> has </w:t>
      </w:r>
      <w:r w:rsidRPr="00960D32">
        <w:rPr>
          <w:rStyle w:val="StyleUnderline"/>
          <w:rFonts w:asciiTheme="majorHAnsi" w:hAnsiTheme="majorHAnsi" w:cstheme="majorHAnsi"/>
          <w:highlight w:val="green"/>
        </w:rPr>
        <w:t>responded to previous public health emergencies</w:t>
      </w:r>
      <w:r w:rsidRPr="00FE51A3">
        <w:rPr>
          <w:rStyle w:val="StyleUnderline"/>
          <w:rFonts w:asciiTheme="majorHAnsi" w:hAnsiTheme="majorHAnsi" w:cstheme="majorHAnsi"/>
        </w:rPr>
        <w:t xml:space="preserve"> associated </w:t>
      </w:r>
      <w:r w:rsidRPr="00960D32">
        <w:rPr>
          <w:rStyle w:val="StyleUnderline"/>
          <w:rFonts w:asciiTheme="majorHAnsi" w:hAnsiTheme="majorHAnsi" w:cstheme="majorHAnsi"/>
          <w:highlight w:val="green"/>
        </w:rPr>
        <w:t>with infectious disease</w:t>
      </w:r>
      <w:r w:rsidRPr="00FE51A3">
        <w:rPr>
          <w:rStyle w:val="StyleUnderline"/>
          <w:rFonts w:asciiTheme="majorHAnsi" w:hAnsiTheme="majorHAnsi" w:cstheme="majorHAnsi"/>
        </w:rPr>
        <w:t xml:space="preserve"> in recent times </w:t>
      </w:r>
      <w:r w:rsidRPr="00960D32">
        <w:rPr>
          <w:rStyle w:val="StyleUnderline"/>
          <w:rFonts w:asciiTheme="majorHAnsi" w:hAnsiTheme="majorHAnsi" w:cstheme="majorHAnsi"/>
          <w:highlight w:val="green"/>
        </w:rPr>
        <w:t xml:space="preserve">– </w:t>
      </w:r>
      <w:r w:rsidRPr="000F7441">
        <w:rPr>
          <w:rStyle w:val="StyleUnderline"/>
          <w:rFonts w:asciiTheme="majorHAnsi" w:hAnsiTheme="majorHAnsi" w:cstheme="majorHAnsi"/>
        </w:rPr>
        <w:t>f</w:t>
      </w:r>
      <w:r w:rsidRPr="00FE51A3">
        <w:rPr>
          <w:rStyle w:val="StyleUnderline"/>
          <w:rFonts w:asciiTheme="majorHAnsi" w:hAnsiTheme="majorHAnsi" w:cstheme="majorHAnsi"/>
        </w:rPr>
        <w:t>or example</w:t>
      </w:r>
      <w:r w:rsidRPr="00FE51A3">
        <w:rPr>
          <w:rFonts w:asciiTheme="majorHAnsi" w:hAnsiTheme="majorHAnsi" w:cstheme="majorHAnsi"/>
          <w:sz w:val="16"/>
        </w:rPr>
        <w:t xml:space="preserve"> those associated with </w:t>
      </w:r>
      <w:r w:rsidRPr="00960D32">
        <w:rPr>
          <w:rStyle w:val="StyleUnderline"/>
          <w:rFonts w:asciiTheme="majorHAnsi" w:hAnsiTheme="majorHAnsi" w:cstheme="majorHAnsi"/>
          <w:highlight w:val="green"/>
        </w:rPr>
        <w:t>Ebola and Zika</w:t>
      </w:r>
      <w:r w:rsidRPr="00FE51A3">
        <w:rPr>
          <w:rFonts w:asciiTheme="majorHAnsi" w:hAnsiTheme="majorHAnsi" w:cstheme="majorHAnsi"/>
          <w:sz w:val="16"/>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FE51A3">
        <w:rPr>
          <w:rFonts w:asciiTheme="majorHAnsi" w:hAnsiTheme="majorHAnsi" w:cstheme="majorHAnsi"/>
          <w:sz w:val="16"/>
        </w:rPr>
        <w:t xml:space="preserve">. Similarly, </w:t>
      </w:r>
      <w:r w:rsidRPr="00FE51A3">
        <w:rPr>
          <w:rStyle w:val="StyleUnderline"/>
          <w:rFonts w:asciiTheme="majorHAnsi" w:hAnsiTheme="majorHAnsi" w:cstheme="majorHAnsi"/>
        </w:rPr>
        <w:t>levels of activity in response to the threat of antimicrobial resistance are still low</w:t>
      </w:r>
      <w:r w:rsidRPr="00FE51A3">
        <w:rPr>
          <w:rFonts w:asciiTheme="majorHAnsi" w:hAnsiTheme="majorHAnsi" w:cstheme="majorHAnsi"/>
          <w:sz w:val="16"/>
        </w:rPr>
        <w:t xml:space="preserve">.12 There are important policy questions as to whether – and how – industry could engage with such public health threats to an even greater extent under improved innovation conditions. </w:t>
      </w:r>
    </w:p>
    <w:p w14:paraId="36D0541C" w14:textId="77777777" w:rsidR="0070777B" w:rsidRPr="00720BEF" w:rsidRDefault="0070777B" w:rsidP="0070777B">
      <w:pPr>
        <w:pStyle w:val="Heading4"/>
      </w:pPr>
      <w:r>
        <w:t xml:space="preserve">Bioterror causes extinction, bioweapons uniquely appeal to terrorists. </w:t>
      </w:r>
    </w:p>
    <w:p w14:paraId="7137945B" w14:textId="77777777" w:rsidR="0070777B" w:rsidRPr="00657DBF" w:rsidRDefault="0070777B" w:rsidP="0070777B">
      <w:r w:rsidRPr="00517653">
        <w:rPr>
          <w:rStyle w:val="Style13ptBold"/>
        </w:rPr>
        <w:t xml:space="preserve">Krstić </w:t>
      </w:r>
      <w:r w:rsidRPr="00657DBF">
        <w:rPr>
          <w:rStyle w:val="Style13ptBold"/>
        </w:rPr>
        <w:t>'</w:t>
      </w:r>
      <w:r>
        <w:rPr>
          <w:rStyle w:val="Style13ptBold"/>
        </w:rPr>
        <w:t>17</w:t>
      </w:r>
      <w:r w:rsidRPr="00657DBF">
        <w:rPr>
          <w:rStyle w:val="Style13ptBold"/>
        </w:rPr>
        <w:t xml:space="preserve"> </w:t>
      </w:r>
      <w:r>
        <w:t>[Marko; January 2017; assistant professor of microelectronics and physics at the University of Belgrade, PhD in Electrical Engineering and Computer Science from the University of Belgrade; "Tendency of using chemical, biological, radiological and nuclear weapons for terrorist purposes," Military Technical Courier, Vol. 65, No. 2, p. 481-498] SC SD</w:t>
      </w:r>
    </w:p>
    <w:p w14:paraId="7C434D42" w14:textId="77777777" w:rsidR="0070777B" w:rsidRPr="0070777B" w:rsidRDefault="0070777B" w:rsidP="0070777B">
      <w:pPr>
        <w:rPr>
          <w:sz w:val="12"/>
        </w:rPr>
      </w:pPr>
      <w:r w:rsidRPr="0070777B">
        <w:rPr>
          <w:sz w:val="12"/>
        </w:rPr>
        <w:t xml:space="preserve">The </w:t>
      </w:r>
      <w:r w:rsidRPr="0070777B">
        <w:rPr>
          <w:rStyle w:val="StyleUnderline"/>
          <w:sz w:val="12"/>
          <w:u w:val="none"/>
        </w:rPr>
        <w:t xml:space="preserve">studies of a few cases of earlier CBRN actions have led experts to identify the </w:t>
      </w:r>
      <w:r w:rsidRPr="00257E67">
        <w:rPr>
          <w:rStyle w:val="Emphasis"/>
        </w:rPr>
        <w:t>key characteristics</w:t>
      </w:r>
      <w:r w:rsidRPr="00257E67">
        <w:rPr>
          <w:b/>
          <w:u w:val="single"/>
        </w:rPr>
        <w:t xml:space="preserve"> </w:t>
      </w:r>
      <w:r w:rsidRPr="00257E67">
        <w:rPr>
          <w:rStyle w:val="StyleUnderline"/>
          <w:b/>
        </w:rPr>
        <w:t xml:space="preserve">of </w:t>
      </w:r>
      <w:r w:rsidRPr="00257E67">
        <w:rPr>
          <w:rStyle w:val="Emphasis"/>
        </w:rPr>
        <w:t>terrorist groups</w:t>
      </w:r>
      <w:r w:rsidRPr="00257E67">
        <w:rPr>
          <w:b/>
          <w:u w:val="single"/>
        </w:rPr>
        <w:t xml:space="preserve"> </w:t>
      </w:r>
      <w:r w:rsidRPr="00257E67">
        <w:rPr>
          <w:rStyle w:val="StyleUnderline"/>
          <w:b/>
        </w:rPr>
        <w:t xml:space="preserve">that could potentially have an interest to </w:t>
      </w:r>
      <w:r w:rsidRPr="00257E67">
        <w:rPr>
          <w:rStyle w:val="Emphasis"/>
        </w:rPr>
        <w:t>use</w:t>
      </w:r>
      <w:r w:rsidRPr="00257E67">
        <w:rPr>
          <w:rStyle w:val="StyleUnderline"/>
          <w:b/>
        </w:rPr>
        <w:t xml:space="preserve"> these</w:t>
      </w:r>
      <w:r w:rsidRPr="00257E67">
        <w:rPr>
          <w:b/>
          <w:u w:val="single"/>
        </w:rPr>
        <w:t xml:space="preserve"> </w:t>
      </w:r>
      <w:r w:rsidRPr="00257E67">
        <w:rPr>
          <w:rStyle w:val="Emphasis"/>
        </w:rPr>
        <w:t>weapons</w:t>
      </w:r>
      <w:r w:rsidRPr="0070777B">
        <w:rPr>
          <w:sz w:val="12"/>
        </w:rPr>
        <w:t xml:space="preserve">. It is thought that conservatism is inherent in terrorist organizations, but </w:t>
      </w:r>
      <w:r w:rsidRPr="0070777B">
        <w:rPr>
          <w:rStyle w:val="StyleUnderline"/>
          <w:sz w:val="12"/>
          <w:u w:val="none"/>
        </w:rPr>
        <w:t xml:space="preserve">it must not be forgotten that </w:t>
      </w:r>
      <w:r w:rsidRPr="00257E67">
        <w:rPr>
          <w:rStyle w:val="StyleUnderline"/>
          <w:b/>
        </w:rPr>
        <w:t xml:space="preserve">some </w:t>
      </w:r>
      <w:r w:rsidRPr="00960D32">
        <w:rPr>
          <w:rStyle w:val="StyleUnderline"/>
          <w:b/>
          <w:highlight w:val="green"/>
        </w:rPr>
        <w:t>terrorists</w:t>
      </w:r>
      <w:r w:rsidRPr="00257E67">
        <w:rPr>
          <w:rStyle w:val="StyleUnderline"/>
          <w:b/>
        </w:rPr>
        <w:t xml:space="preserve"> are </w:t>
      </w:r>
      <w:r w:rsidRPr="00960D32">
        <w:rPr>
          <w:rStyle w:val="StyleUnderline"/>
          <w:b/>
          <w:highlight w:val="green"/>
        </w:rPr>
        <w:t>inclined to</w:t>
      </w:r>
      <w:r w:rsidRPr="00960D32">
        <w:rPr>
          <w:b/>
          <w:highlight w:val="green"/>
          <w:u w:val="single"/>
        </w:rPr>
        <w:t xml:space="preserve"> </w:t>
      </w:r>
      <w:r w:rsidRPr="00960D32">
        <w:rPr>
          <w:rStyle w:val="Emphasis"/>
          <w:highlight w:val="green"/>
        </w:rPr>
        <w:t>innovations</w:t>
      </w:r>
      <w:r w:rsidRPr="00960D32">
        <w:rPr>
          <w:b/>
          <w:highlight w:val="green"/>
          <w:u w:val="single"/>
        </w:rPr>
        <w:t xml:space="preserve"> </w:t>
      </w:r>
      <w:r w:rsidRPr="00960D32">
        <w:rPr>
          <w:rStyle w:val="StyleUnderline"/>
          <w:b/>
          <w:highlight w:val="green"/>
        </w:rPr>
        <w:t xml:space="preserve">in </w:t>
      </w:r>
      <w:r w:rsidRPr="00960D32">
        <w:rPr>
          <w:rStyle w:val="Emphasis"/>
          <w:highlight w:val="green"/>
        </w:rPr>
        <w:t>weapons</w:t>
      </w:r>
      <w:r w:rsidRPr="00257E67">
        <w:rPr>
          <w:rStyle w:val="StyleUnderline"/>
          <w:b/>
        </w:rPr>
        <w:t xml:space="preserve"> and </w:t>
      </w:r>
      <w:r w:rsidRPr="00257E67">
        <w:rPr>
          <w:rStyle w:val="Emphasis"/>
        </w:rPr>
        <w:t>tactics</w:t>
      </w:r>
      <w:r w:rsidRPr="00257E67">
        <w:rPr>
          <w:b/>
          <w:u w:val="single"/>
        </w:rPr>
        <w:t xml:space="preserve">, </w:t>
      </w:r>
      <w:r w:rsidRPr="00960D32">
        <w:rPr>
          <w:rStyle w:val="StyleUnderline"/>
          <w:b/>
          <w:highlight w:val="green"/>
        </w:rPr>
        <w:t>as well as</w:t>
      </w:r>
      <w:r w:rsidRPr="00257E67">
        <w:rPr>
          <w:rStyle w:val="StyleUnderline"/>
          <w:b/>
        </w:rPr>
        <w:t xml:space="preserve"> </w:t>
      </w:r>
      <w:r w:rsidRPr="00960D32">
        <w:rPr>
          <w:rStyle w:val="StyleUnderline"/>
          <w:b/>
          <w:highlight w:val="green"/>
        </w:rPr>
        <w:t xml:space="preserve">to </w:t>
      </w:r>
      <w:r w:rsidRPr="00960D32">
        <w:rPr>
          <w:rStyle w:val="Emphasis"/>
          <w:highlight w:val="green"/>
        </w:rPr>
        <w:t>taking risks</w:t>
      </w:r>
      <w:r w:rsidRPr="00960D32">
        <w:rPr>
          <w:b/>
          <w:highlight w:val="green"/>
          <w:u w:val="single"/>
        </w:rPr>
        <w:t xml:space="preserve"> </w:t>
      </w:r>
      <w:r w:rsidRPr="00960D32">
        <w:rPr>
          <w:rStyle w:val="StyleUnderline"/>
          <w:b/>
          <w:highlight w:val="green"/>
        </w:rPr>
        <w:t>in actions</w:t>
      </w:r>
      <w:r w:rsidRPr="00257E67">
        <w:rPr>
          <w:rStyle w:val="StyleUnderline"/>
          <w:b/>
        </w:rPr>
        <w:t xml:space="preserve"> or in the choice of weapons</w:t>
      </w:r>
      <w:r w:rsidRPr="00257E67">
        <w:rPr>
          <w:b/>
          <w:u w:val="single"/>
        </w:rPr>
        <w:t xml:space="preserve">. </w:t>
      </w:r>
      <w:r w:rsidRPr="0070777B">
        <w:rPr>
          <w:sz w:val="12"/>
        </w:rPr>
        <w:t xml:space="preserve">Many experts agree that </w:t>
      </w:r>
      <w:r w:rsidRPr="0070777B">
        <w:rPr>
          <w:rStyle w:val="StyleUnderline"/>
          <w:sz w:val="12"/>
          <w:u w:val="none"/>
        </w:rPr>
        <w:t xml:space="preserve">most terrorist organizations want to use proven methods to achieve desired effects. Innovations, especially in the field of CBRN weapons, often indicate </w:t>
      </w:r>
      <w:r w:rsidRPr="00E66289">
        <w:rPr>
          <w:rStyle w:val="StyleUnderline"/>
          <w:b/>
        </w:rPr>
        <w:t>terrorists are likely to be led by other factors rather than by pure curiosity and desire to experiment</w:t>
      </w:r>
      <w:r w:rsidRPr="0070777B">
        <w:rPr>
          <w:rStyle w:val="StyleUnderline"/>
          <w:sz w:val="12"/>
          <w:u w:val="none"/>
        </w:rPr>
        <w:t>.</w:t>
      </w:r>
      <w:r w:rsidRPr="0070777B">
        <w:rPr>
          <w:sz w:val="12"/>
        </w:rPr>
        <w:t xml:space="preserve"> For some individuals, repression and democratic and strong rule of law are positive determinants of the emergence of CBRN actions which points to a new and more complex global security environment with an increasing risk of terrorists trying to perform a CBRN attack. It is a frightening fact that </w:t>
      </w:r>
      <w:r w:rsidRPr="00960D32">
        <w:rPr>
          <w:rStyle w:val="StyleUnderline"/>
          <w:b/>
          <w:highlight w:val="green"/>
        </w:rPr>
        <w:t xml:space="preserve">a </w:t>
      </w:r>
      <w:r w:rsidRPr="00960D32">
        <w:rPr>
          <w:rStyle w:val="Emphasis"/>
          <w:highlight w:val="green"/>
        </w:rPr>
        <w:t>single</w:t>
      </w:r>
      <w:r w:rsidRPr="00960D32">
        <w:rPr>
          <w:rStyle w:val="StyleUnderline"/>
          <w:highlight w:val="green"/>
        </w:rPr>
        <w:t xml:space="preserve"> </w:t>
      </w:r>
      <w:r w:rsidRPr="00960D32">
        <w:rPr>
          <w:rStyle w:val="StyleUnderline"/>
          <w:b/>
          <w:highlight w:val="green"/>
        </w:rPr>
        <w:t>terrorist</w:t>
      </w:r>
      <w:r w:rsidRPr="00257E67">
        <w:rPr>
          <w:rStyle w:val="StyleUnderline"/>
          <w:b/>
        </w:rPr>
        <w:t xml:space="preserve"> or isolated terrorist group </w:t>
      </w:r>
      <w:r w:rsidRPr="00960D32">
        <w:rPr>
          <w:rStyle w:val="StyleUnderline"/>
          <w:b/>
          <w:highlight w:val="green"/>
        </w:rPr>
        <w:t xml:space="preserve">could improvise a </w:t>
      </w:r>
      <w:r w:rsidRPr="00960D32">
        <w:rPr>
          <w:rStyle w:val="Emphasis"/>
          <w:highlight w:val="green"/>
        </w:rPr>
        <w:t>biological weapon</w:t>
      </w:r>
      <w:r w:rsidRPr="00257E67">
        <w:rPr>
          <w:b/>
          <w:u w:val="single"/>
        </w:rPr>
        <w:t xml:space="preserve"> </w:t>
      </w:r>
      <w:r w:rsidRPr="00257E67">
        <w:rPr>
          <w:rStyle w:val="StyleUnderline"/>
          <w:b/>
        </w:rPr>
        <w:t xml:space="preserve">or use other ways </w:t>
      </w:r>
      <w:r w:rsidRPr="00960D32">
        <w:rPr>
          <w:rStyle w:val="StyleUnderline"/>
          <w:b/>
          <w:highlight w:val="green"/>
        </w:rPr>
        <w:t>to</w:t>
      </w:r>
      <w:r w:rsidRPr="00257E67">
        <w:rPr>
          <w:rStyle w:val="StyleUnderline"/>
          <w:b/>
        </w:rPr>
        <w:t xml:space="preserve"> spread </w:t>
      </w:r>
      <w:r w:rsidRPr="00257E67">
        <w:rPr>
          <w:rStyle w:val="Emphasis"/>
        </w:rPr>
        <w:t>anthrax</w:t>
      </w:r>
      <w:r w:rsidRPr="00257E67">
        <w:rPr>
          <w:u w:val="single"/>
        </w:rPr>
        <w:t xml:space="preserve">, </w:t>
      </w:r>
      <w:r w:rsidRPr="00257E67">
        <w:rPr>
          <w:rStyle w:val="Emphasis"/>
        </w:rPr>
        <w:t>smallpox</w:t>
      </w:r>
      <w:r w:rsidRPr="00257E67">
        <w:rPr>
          <w:b/>
          <w:u w:val="single"/>
        </w:rPr>
        <w:t xml:space="preserve"> </w:t>
      </w:r>
      <w:r w:rsidRPr="00257E67">
        <w:rPr>
          <w:rStyle w:val="StyleUnderline"/>
          <w:b/>
        </w:rPr>
        <w:t xml:space="preserve">or other biological agents and thereby </w:t>
      </w:r>
      <w:r w:rsidRPr="00960D32">
        <w:rPr>
          <w:rStyle w:val="StyleUnderline"/>
          <w:b/>
          <w:highlight w:val="green"/>
        </w:rPr>
        <w:t xml:space="preserve">cause </w:t>
      </w:r>
      <w:r w:rsidRPr="00960D32">
        <w:rPr>
          <w:rStyle w:val="Emphasis"/>
          <w:highlight w:val="green"/>
        </w:rPr>
        <w:t>mass casualties</w:t>
      </w:r>
      <w:r w:rsidRPr="0070777B">
        <w:rPr>
          <w:sz w:val="12"/>
        </w:rPr>
        <w:t xml:space="preserve"> </w:t>
      </w:r>
      <w:r w:rsidRPr="0070777B">
        <w:rPr>
          <w:rStyle w:val="StyleUnderline"/>
          <w:sz w:val="12"/>
          <w:u w:val="none"/>
        </w:rPr>
        <w:t xml:space="preserve">and destroy the health care system of a state. CBRN weapons are </w:t>
      </w:r>
      <w:r w:rsidRPr="0070777B">
        <w:rPr>
          <w:rStyle w:val="Emphasis"/>
          <w:sz w:val="12"/>
          <w:u w:val="none"/>
        </w:rPr>
        <w:t>secretly</w:t>
      </w:r>
      <w:r w:rsidRPr="0070777B">
        <w:rPr>
          <w:sz w:val="12"/>
        </w:rPr>
        <w:t xml:space="preserve"> </w:t>
      </w:r>
      <w:r w:rsidRPr="0070777B">
        <w:rPr>
          <w:rStyle w:val="StyleUnderline"/>
          <w:sz w:val="12"/>
          <w:u w:val="none"/>
        </w:rPr>
        <w:t>shipped to terrorists or hostile governments and represent a significant and</w:t>
      </w:r>
      <w:r w:rsidRPr="0070777B">
        <w:rPr>
          <w:sz w:val="12"/>
        </w:rPr>
        <w:t xml:space="preserve"> </w:t>
      </w:r>
      <w:r w:rsidRPr="0070777B">
        <w:rPr>
          <w:rStyle w:val="Emphasis"/>
          <w:sz w:val="12"/>
          <w:u w:val="none"/>
        </w:rPr>
        <w:t>growing threat</w:t>
      </w:r>
      <w:r w:rsidRPr="0070777B">
        <w:rPr>
          <w:sz w:val="12"/>
        </w:rPr>
        <w:t xml:space="preserve"> </w:t>
      </w:r>
      <w:r w:rsidRPr="0070777B">
        <w:rPr>
          <w:rStyle w:val="StyleUnderline"/>
          <w:sz w:val="12"/>
          <w:u w:val="none"/>
        </w:rPr>
        <w:t>to many countries</w:t>
      </w:r>
      <w:r w:rsidRPr="0070777B">
        <w:rPr>
          <w:sz w:val="12"/>
        </w:rPr>
        <w:t xml:space="preserve">. Although the threat of CBRN attacks is widely recognized as the central issue of national security, most analysts assume that </w:t>
      </w:r>
      <w:r w:rsidRPr="0070777B">
        <w:rPr>
          <w:rStyle w:val="StyleUnderline"/>
          <w:sz w:val="12"/>
          <w:u w:val="none"/>
        </w:rPr>
        <w:t xml:space="preserve">the primary danger is a threat of the military use of these weapons in conventional wars with traditional military means while the threat of </w:t>
      </w:r>
      <w:r w:rsidRPr="0070777B">
        <w:rPr>
          <w:rStyle w:val="Emphasis"/>
          <w:sz w:val="12"/>
          <w:u w:val="none"/>
        </w:rPr>
        <w:t>covert attacks</w:t>
      </w:r>
      <w:r w:rsidRPr="0070777B">
        <w:rPr>
          <w:rStyle w:val="StyleUnderline"/>
          <w:sz w:val="12"/>
          <w:u w:val="none"/>
        </w:rPr>
        <w:t>, which include</w:t>
      </w:r>
      <w:r w:rsidRPr="0070777B">
        <w:rPr>
          <w:rStyle w:val="StyleUnderline"/>
          <w:b/>
          <w:sz w:val="12"/>
          <w:u w:val="none"/>
        </w:rPr>
        <w:t xml:space="preserve"> </w:t>
      </w:r>
      <w:r w:rsidRPr="00960D32">
        <w:rPr>
          <w:rStyle w:val="Emphasis"/>
          <w:highlight w:val="green"/>
        </w:rPr>
        <w:t>terrorism</w:t>
      </w:r>
      <w:r w:rsidRPr="00960D32">
        <w:rPr>
          <w:b/>
          <w:highlight w:val="green"/>
          <w:u w:val="single"/>
        </w:rPr>
        <w:t xml:space="preserve">, </w:t>
      </w:r>
      <w:r w:rsidRPr="00960D32">
        <w:rPr>
          <w:rStyle w:val="StyleUnderline"/>
          <w:b/>
          <w:highlight w:val="green"/>
        </w:rPr>
        <w:t>is</w:t>
      </w:r>
      <w:r w:rsidRPr="00257E67">
        <w:rPr>
          <w:rStyle w:val="StyleUnderline"/>
          <w:b/>
        </w:rPr>
        <w:t xml:space="preserve"> rashly and </w:t>
      </w:r>
      <w:r w:rsidRPr="00960D32">
        <w:rPr>
          <w:rStyle w:val="StyleUnderline"/>
          <w:b/>
          <w:highlight w:val="green"/>
        </w:rPr>
        <w:t>unfairly neglected</w:t>
      </w:r>
      <w:r w:rsidRPr="0070777B">
        <w:rPr>
          <w:rStyle w:val="StyleUnderline"/>
          <w:sz w:val="12"/>
          <w:u w:val="none"/>
        </w:rPr>
        <w:t xml:space="preserve">. Covert attacks are </w:t>
      </w:r>
      <w:r w:rsidRPr="0070777B">
        <w:rPr>
          <w:rStyle w:val="Emphasis"/>
          <w:sz w:val="12"/>
          <w:u w:val="none"/>
        </w:rPr>
        <w:t>difficult to deter or prevent</w:t>
      </w:r>
      <w:r w:rsidRPr="0070777B">
        <w:rPr>
          <w:sz w:val="12"/>
        </w:rPr>
        <w:t xml:space="preserve"> </w:t>
      </w:r>
      <w:r w:rsidRPr="0070777B">
        <w:rPr>
          <w:rStyle w:val="StyleUnderline"/>
          <w:sz w:val="12"/>
          <w:u w:val="none"/>
        </w:rPr>
        <w:t xml:space="preserve">and CBRN weapons suitable for this type of attack are </w:t>
      </w:r>
      <w:r w:rsidRPr="0070777B">
        <w:rPr>
          <w:rStyle w:val="Emphasis"/>
          <w:sz w:val="12"/>
          <w:u w:val="none"/>
        </w:rPr>
        <w:t>available</w:t>
      </w:r>
      <w:r w:rsidRPr="0070777B">
        <w:rPr>
          <w:sz w:val="12"/>
        </w:rPr>
        <w:t xml:space="preserve"> </w:t>
      </w:r>
      <w:r w:rsidRPr="0070777B">
        <w:rPr>
          <w:rStyle w:val="StyleUnderline"/>
          <w:sz w:val="12"/>
          <w:u w:val="none"/>
        </w:rPr>
        <w:t>to a</w:t>
      </w:r>
      <w:r w:rsidRPr="0070777B">
        <w:rPr>
          <w:sz w:val="12"/>
        </w:rPr>
        <w:t xml:space="preserve"> </w:t>
      </w:r>
      <w:r w:rsidRPr="0070777B">
        <w:rPr>
          <w:rStyle w:val="Emphasis"/>
          <w:sz w:val="12"/>
          <w:u w:val="none"/>
        </w:rPr>
        <w:t>growing number of enemy states and groups</w:t>
      </w:r>
      <w:r w:rsidRPr="0070777B">
        <w:rPr>
          <w:sz w:val="12"/>
        </w:rPr>
        <w:t xml:space="preserve">. At the same time, </w:t>
      </w:r>
      <w:r w:rsidRPr="0070777B">
        <w:rPr>
          <w:rStyle w:val="StyleUnderline"/>
          <w:sz w:val="12"/>
          <w:u w:val="none"/>
        </w:rPr>
        <w:t>restrictions on their use appear to be diminishing</w:t>
      </w:r>
      <w:r w:rsidRPr="0070777B">
        <w:rPr>
          <w:sz w:val="12"/>
        </w:rPr>
        <w:t xml:space="preserve">, and so-called new terrorists do not always escalate and become apparent only by using unconventional weapons. These </w:t>
      </w:r>
      <w:r w:rsidRPr="00960D32">
        <w:rPr>
          <w:rStyle w:val="StyleUnderline"/>
          <w:b/>
          <w:highlight w:val="green"/>
        </w:rPr>
        <w:t>weapons</w:t>
      </w:r>
      <w:r w:rsidRPr="0070777B">
        <w:rPr>
          <w:rStyle w:val="StyleUnderline"/>
          <w:sz w:val="12"/>
          <w:u w:val="none"/>
        </w:rPr>
        <w:t xml:space="preserve"> are easily spread or transmitted from person to person, </w:t>
      </w:r>
      <w:r w:rsidRPr="00960D32">
        <w:rPr>
          <w:rStyle w:val="StyleUnderline"/>
          <w:b/>
          <w:highlight w:val="green"/>
        </w:rPr>
        <w:t xml:space="preserve">have a </w:t>
      </w:r>
      <w:r w:rsidRPr="00960D32">
        <w:rPr>
          <w:rStyle w:val="Emphasis"/>
          <w:highlight w:val="green"/>
        </w:rPr>
        <w:t>high mortality rate</w:t>
      </w:r>
      <w:r w:rsidRPr="00257E67">
        <w:rPr>
          <w:b/>
          <w:u w:val="single"/>
        </w:rPr>
        <w:t xml:space="preserve"> </w:t>
      </w:r>
      <w:r w:rsidRPr="00257E67">
        <w:rPr>
          <w:rStyle w:val="StyleUnderline"/>
          <w:b/>
        </w:rPr>
        <w:t>and a potential impact on public health,</w:t>
      </w:r>
      <w:r w:rsidRPr="0070777B">
        <w:rPr>
          <w:rStyle w:val="StyleUnderline"/>
          <w:sz w:val="12"/>
          <w:u w:val="none"/>
        </w:rPr>
        <w:t xml:space="preserve"> causing</w:t>
      </w:r>
      <w:r w:rsidRPr="0070777B">
        <w:rPr>
          <w:sz w:val="12"/>
        </w:rPr>
        <w:t xml:space="preserve"> </w:t>
      </w:r>
      <w:r w:rsidRPr="0070777B">
        <w:rPr>
          <w:rStyle w:val="Emphasis"/>
          <w:sz w:val="12"/>
          <w:u w:val="none"/>
        </w:rPr>
        <w:t>mass casualties</w:t>
      </w:r>
      <w:r w:rsidRPr="0070777B">
        <w:rPr>
          <w:sz w:val="12"/>
        </w:rPr>
        <w:t xml:space="preserve"> </w:t>
      </w:r>
      <w:r w:rsidRPr="0070777B">
        <w:rPr>
          <w:rStyle w:val="StyleUnderline"/>
          <w:sz w:val="12"/>
          <w:u w:val="none"/>
        </w:rPr>
        <w:t xml:space="preserve">that can crush health systems and cause </w:t>
      </w:r>
      <w:r w:rsidRPr="0070777B">
        <w:rPr>
          <w:rStyle w:val="Emphasis"/>
          <w:sz w:val="12"/>
          <w:u w:val="none"/>
        </w:rPr>
        <w:t xml:space="preserve">public panic </w:t>
      </w:r>
      <w:r w:rsidRPr="0070777B">
        <w:rPr>
          <w:rStyle w:val="StyleUnderline"/>
          <w:sz w:val="12"/>
          <w:u w:val="none"/>
        </w:rPr>
        <w:t xml:space="preserve">and </w:t>
      </w:r>
      <w:r w:rsidRPr="0070777B">
        <w:rPr>
          <w:rStyle w:val="Emphasis"/>
          <w:sz w:val="12"/>
          <w:u w:val="none"/>
        </w:rPr>
        <w:t>social disruption</w:t>
      </w:r>
      <w:r w:rsidRPr="0070777B">
        <w:rPr>
          <w:sz w:val="12"/>
        </w:rPr>
        <w:t xml:space="preserve">, thus requiring special efforts to suppress them. When assessing the threat of CBRN weapons, </w:t>
      </w:r>
      <w:r w:rsidRPr="0070777B">
        <w:rPr>
          <w:rStyle w:val="StyleUnderline"/>
          <w:sz w:val="12"/>
          <w:u w:val="none"/>
        </w:rPr>
        <w:t>we should take into account the change in capacity to carry out terrorist attacks that are on the rise among countries and non-government elements.</w:t>
      </w:r>
      <w:r w:rsidRPr="0070777B">
        <w:rPr>
          <w:sz w:val="12"/>
        </w:rPr>
        <w:t xml:space="preserve"> Analysts believe that the fear of chemical and biological terrorist attacks is excessive, they point out that, in the past, very few attacks involved these weapons, and even those few attempts that have occurred were mostly thwarted by the authorities. </w:t>
      </w:r>
      <w:r w:rsidRPr="0070777B">
        <w:rPr>
          <w:rStyle w:val="StyleUnderline"/>
          <w:sz w:val="12"/>
          <w:u w:val="none"/>
        </w:rPr>
        <w:t>A relative ease with which biological weapons can be obtained, along with other current changes and turbulences in the world, sets the stage for another type of warfare in the 21st century</w:t>
      </w:r>
      <w:r w:rsidRPr="0070777B">
        <w:rPr>
          <w:sz w:val="12"/>
        </w:rPr>
        <w:t xml:space="preserve">. </w:t>
      </w:r>
      <w:r w:rsidRPr="0070777B">
        <w:rPr>
          <w:rStyle w:val="StyleUnderline"/>
          <w:sz w:val="12"/>
          <w:u w:val="none"/>
        </w:rPr>
        <w:t>The potential for CBRN terrorism has widely grown since 11 September</w:t>
      </w:r>
      <w:r w:rsidRPr="0070777B">
        <w:rPr>
          <w:sz w:val="12"/>
        </w:rPr>
        <w:t xml:space="preserve">, when some of these materials were used. </w:t>
      </w:r>
      <w:r w:rsidRPr="0070777B">
        <w:rPr>
          <w:rStyle w:val="StyleUnderline"/>
          <w:sz w:val="12"/>
          <w:u w:val="none"/>
        </w:rPr>
        <w:t>The danger of terrorist use of nuclear weapons and other weapons of mass destruction represents a</w:t>
      </w:r>
      <w:r w:rsidRPr="0070777B">
        <w:rPr>
          <w:sz w:val="12"/>
        </w:rPr>
        <w:t xml:space="preserve"> </w:t>
      </w:r>
      <w:r w:rsidRPr="0070777B">
        <w:rPr>
          <w:rStyle w:val="Emphasis"/>
          <w:sz w:val="12"/>
          <w:u w:val="none"/>
        </w:rPr>
        <w:t>very serious threat</w:t>
      </w:r>
      <w:r w:rsidRPr="0070777B">
        <w:rPr>
          <w:sz w:val="12"/>
        </w:rPr>
        <w:t xml:space="preserve"> </w:t>
      </w:r>
      <w:r w:rsidRPr="0070777B">
        <w:rPr>
          <w:rStyle w:val="StyleUnderline"/>
          <w:sz w:val="12"/>
          <w:u w:val="none"/>
        </w:rPr>
        <w:t xml:space="preserve">for many countries; </w:t>
      </w:r>
      <w:r w:rsidRPr="00960D32">
        <w:rPr>
          <w:rStyle w:val="StyleUnderline"/>
          <w:b/>
          <w:highlight w:val="green"/>
        </w:rPr>
        <w:t>if a terrorist group could gain access</w:t>
      </w:r>
      <w:r w:rsidRPr="00257E67">
        <w:rPr>
          <w:rStyle w:val="StyleUnderline"/>
          <w:b/>
        </w:rPr>
        <w:t xml:space="preserve"> to this weapon, it is </w:t>
      </w:r>
      <w:r w:rsidRPr="00960D32">
        <w:rPr>
          <w:rStyle w:val="Emphasis"/>
          <w:highlight w:val="green"/>
        </w:rPr>
        <w:t>highly likely it would use it</w:t>
      </w:r>
      <w:r w:rsidRPr="0070777B">
        <w:rPr>
          <w:sz w:val="12"/>
        </w:rPr>
        <w:t xml:space="preserve">, or threaten to use it. Although there is very little information on terrorists and their ability to come into possession of nuclear weapons or on their intentions to get them, </w:t>
      </w:r>
      <w:r w:rsidRPr="0070777B">
        <w:rPr>
          <w:rStyle w:val="StyleUnderline"/>
          <w:sz w:val="12"/>
          <w:u w:val="none"/>
        </w:rPr>
        <w:t xml:space="preserve">the </w:t>
      </w:r>
      <w:r w:rsidRPr="0070777B">
        <w:rPr>
          <w:rStyle w:val="Emphasis"/>
          <w:sz w:val="12"/>
          <w:u w:val="none"/>
        </w:rPr>
        <w:t>risk</w:t>
      </w:r>
      <w:r w:rsidRPr="0070777B">
        <w:rPr>
          <w:sz w:val="12"/>
        </w:rPr>
        <w:t xml:space="preserve"> </w:t>
      </w:r>
      <w:r w:rsidRPr="0070777B">
        <w:rPr>
          <w:rStyle w:val="StyleUnderline"/>
          <w:sz w:val="12"/>
          <w:u w:val="none"/>
        </w:rPr>
        <w:t>of CBRN weapons has certainly increased since the terrorists started to become more familiar with these agents and their harmful consequences</w:t>
      </w:r>
      <w:r w:rsidRPr="0070777B">
        <w:rPr>
          <w:sz w:val="12"/>
        </w:rPr>
        <w:t xml:space="preserve">. </w:t>
      </w:r>
      <w:r w:rsidRPr="0070777B">
        <w:rPr>
          <w:rStyle w:val="StyleUnderline"/>
          <w:sz w:val="12"/>
          <w:u w:val="none"/>
        </w:rPr>
        <w:t xml:space="preserve">Discovering the nature of the threat of </w:t>
      </w:r>
      <w:r w:rsidRPr="0070777B">
        <w:rPr>
          <w:rStyle w:val="Emphasis"/>
          <w:sz w:val="12"/>
          <w:u w:val="none"/>
        </w:rPr>
        <w:t>biological weapons</w:t>
      </w:r>
      <w:r w:rsidRPr="0070777B">
        <w:rPr>
          <w:rStyle w:val="StyleUnderline"/>
          <w:sz w:val="12"/>
          <w:u w:val="none"/>
        </w:rPr>
        <w:t xml:space="preserve">, as well as the appropriate response to them requires an emphasis on the </w:t>
      </w:r>
      <w:r w:rsidRPr="0070777B">
        <w:rPr>
          <w:rStyle w:val="Emphasis"/>
          <w:sz w:val="12"/>
          <w:u w:val="none"/>
        </w:rPr>
        <w:t>biological characteristics</w:t>
      </w:r>
      <w:r w:rsidRPr="0070777B">
        <w:rPr>
          <w:sz w:val="12"/>
        </w:rPr>
        <w:t xml:space="preserve"> </w:t>
      </w:r>
      <w:r w:rsidRPr="0070777B">
        <w:rPr>
          <w:rStyle w:val="StyleUnderline"/>
          <w:sz w:val="12"/>
          <w:u w:val="none"/>
        </w:rPr>
        <w:t xml:space="preserve">of these instruments of </w:t>
      </w:r>
      <w:r w:rsidRPr="0070777B">
        <w:rPr>
          <w:rStyle w:val="Emphasis"/>
          <w:sz w:val="12"/>
          <w:u w:val="none"/>
        </w:rPr>
        <w:t>war</w:t>
      </w:r>
      <w:r w:rsidRPr="0070777B">
        <w:rPr>
          <w:rStyle w:val="StyleUnderline"/>
          <w:sz w:val="12"/>
          <w:u w:val="none"/>
        </w:rPr>
        <w:t xml:space="preserve"> and</w:t>
      </w:r>
      <w:r w:rsidRPr="0070777B">
        <w:rPr>
          <w:sz w:val="12"/>
        </w:rPr>
        <w:t xml:space="preserve"> </w:t>
      </w:r>
      <w:r w:rsidRPr="0070777B">
        <w:rPr>
          <w:rStyle w:val="Emphasis"/>
          <w:sz w:val="12"/>
          <w:u w:val="none"/>
        </w:rPr>
        <w:t>terror</w:t>
      </w:r>
      <w:r w:rsidRPr="0070777B">
        <w:rPr>
          <w:sz w:val="12"/>
        </w:rPr>
        <w:t xml:space="preserve">. Preparing for a terrorist attack may seem daunting and there are a small number of people with practical experience and a good knowledge of CBRN weapons, because until recently there was no need to own them. In the past, most of the planning regarding emergency response to terrorism concentrated on the concerns of open attacks (bombing). However, the threats of CBRN weapons are taken seriously, especially in the USA, where media, fascinated by new weapons of mass destruction, encourage a growing fear for public safety. Terrorists who have significant human and material resources are much more likely to realize their intentions than lone perpetrators or small terrorist groups. A CBRN terrorism threat is certainly a matter of concern; however, terrorists will face many obstacles in the implementation of an attack of this kind. This includes the acquisition of materials and preparation for spreading them as well as a selection and a survey of a chosen objective and a correct dose required to achieve a desired effect. The growing threat of CBRN terrorism Terrorism can be defined as a deliberate act of violence intended to cause damage, but also to create an appropriate political and ideological situation, so that the use of these non-traditional weapons of terror outside the context is obvious, and the goals will not be military, but civilian ones (Bioterrorism, chemical weapons, and radiation terrorism, nd). Toxic substances, regardless of whether they are of animal, vegetable or mineral origin, were used throughout the history for political assassinations and sabotage; despite the risk of severe penalties, the prospects for success favoured the use of toxic substances. Such use has always been reduced, however, since only a small number of people had access to substances and possessed the ability of learn how to use them (Pascal, 1999). </w:t>
      </w:r>
      <w:r w:rsidRPr="0070777B">
        <w:rPr>
          <w:rStyle w:val="StyleUnderline"/>
          <w:sz w:val="12"/>
          <w:u w:val="none"/>
        </w:rPr>
        <w:t xml:space="preserve">CBRN weapons are rightly viewed with a </w:t>
      </w:r>
      <w:r w:rsidRPr="0070777B">
        <w:rPr>
          <w:rStyle w:val="Emphasis"/>
          <w:sz w:val="12"/>
          <w:u w:val="none"/>
        </w:rPr>
        <w:t>special sense of horror</w:t>
      </w:r>
      <w:r w:rsidRPr="0070777B">
        <w:rPr>
          <w:sz w:val="12"/>
        </w:rPr>
        <w:t xml:space="preserve">, </w:t>
      </w:r>
      <w:r w:rsidRPr="0070777B">
        <w:rPr>
          <w:rStyle w:val="StyleUnderline"/>
          <w:sz w:val="12"/>
          <w:u w:val="none"/>
        </w:rPr>
        <w:t xml:space="preserve">their effects can be </w:t>
      </w:r>
      <w:r w:rsidRPr="0070777B">
        <w:rPr>
          <w:rStyle w:val="Emphasis"/>
          <w:sz w:val="12"/>
          <w:u w:val="none"/>
        </w:rPr>
        <w:t>devastating</w:t>
      </w:r>
      <w:r w:rsidRPr="0070777B">
        <w:rPr>
          <w:sz w:val="12"/>
        </w:rPr>
        <w:t xml:space="preserve"> </w:t>
      </w:r>
      <w:r w:rsidRPr="0070777B">
        <w:rPr>
          <w:rStyle w:val="StyleUnderline"/>
          <w:sz w:val="12"/>
          <w:u w:val="none"/>
        </w:rPr>
        <w:t>and</w:t>
      </w:r>
      <w:r w:rsidRPr="0070777B">
        <w:rPr>
          <w:sz w:val="12"/>
        </w:rPr>
        <w:t xml:space="preserve"> </w:t>
      </w:r>
      <w:r w:rsidRPr="0070777B">
        <w:rPr>
          <w:rStyle w:val="Emphasis"/>
          <w:sz w:val="12"/>
          <w:u w:val="none"/>
        </w:rPr>
        <w:t>indiscriminating</w:t>
      </w:r>
      <w:r w:rsidRPr="0070777B">
        <w:rPr>
          <w:sz w:val="12"/>
        </w:rPr>
        <w:t xml:space="preserve">, </w:t>
      </w:r>
      <w:r w:rsidRPr="0070777B">
        <w:rPr>
          <w:rStyle w:val="StyleUnderline"/>
          <w:sz w:val="12"/>
          <w:u w:val="none"/>
        </w:rPr>
        <w:t xml:space="preserve">and they take the most stringent toll among the most </w:t>
      </w:r>
      <w:r w:rsidRPr="0070777B">
        <w:rPr>
          <w:rStyle w:val="Emphasis"/>
          <w:sz w:val="12"/>
          <w:u w:val="none"/>
        </w:rPr>
        <w:t>vulnerable population</w:t>
      </w:r>
      <w:r w:rsidRPr="0070777B">
        <w:rPr>
          <w:rStyle w:val="StyleUnderline"/>
          <w:sz w:val="12"/>
          <w:u w:val="none"/>
        </w:rPr>
        <w:t>,</w:t>
      </w:r>
      <w:r w:rsidRPr="0070777B">
        <w:rPr>
          <w:sz w:val="12"/>
        </w:rPr>
        <w:t xml:space="preserve"> non-combatants (e.g. a biological attack cannot be detected sufficiently fast after the disease spreads through the population). Moreover, </w:t>
      </w:r>
      <w:r w:rsidRPr="00257E67">
        <w:rPr>
          <w:rStyle w:val="Emphasis"/>
        </w:rPr>
        <w:t>chemical</w:t>
      </w:r>
      <w:r w:rsidRPr="00257E67">
        <w:rPr>
          <w:u w:val="single"/>
        </w:rPr>
        <w:t xml:space="preserve"> </w:t>
      </w:r>
      <w:r w:rsidRPr="00257E67">
        <w:rPr>
          <w:rStyle w:val="StyleUnderline"/>
          <w:b/>
        </w:rPr>
        <w:t>and</w:t>
      </w:r>
      <w:r w:rsidRPr="00257E67">
        <w:rPr>
          <w:u w:val="single"/>
        </w:rPr>
        <w:t xml:space="preserve"> </w:t>
      </w:r>
      <w:r w:rsidRPr="00960D32">
        <w:rPr>
          <w:rStyle w:val="Emphasis"/>
          <w:highlight w:val="green"/>
        </w:rPr>
        <w:t>biological</w:t>
      </w:r>
      <w:r w:rsidRPr="00960D32">
        <w:rPr>
          <w:highlight w:val="green"/>
          <w:u w:val="single"/>
        </w:rPr>
        <w:t xml:space="preserve"> </w:t>
      </w:r>
      <w:r w:rsidRPr="00960D32">
        <w:rPr>
          <w:rStyle w:val="StyleUnderline"/>
          <w:b/>
          <w:highlight w:val="green"/>
        </w:rPr>
        <w:t>weapons are</w:t>
      </w:r>
      <w:r w:rsidRPr="006559BB">
        <w:rPr>
          <w:rStyle w:val="StyleUnderline"/>
          <w:b/>
        </w:rPr>
        <w:t xml:space="preserve"> a </w:t>
      </w:r>
      <w:r w:rsidRPr="00960D32">
        <w:rPr>
          <w:rStyle w:val="StyleUnderline"/>
          <w:b/>
          <w:highlight w:val="green"/>
        </w:rPr>
        <w:t xml:space="preserve">particularly </w:t>
      </w:r>
      <w:r w:rsidRPr="00960D32">
        <w:rPr>
          <w:rStyle w:val="Emphasis"/>
          <w:highlight w:val="green"/>
        </w:rPr>
        <w:t>attractive</w:t>
      </w:r>
      <w:r w:rsidRPr="00257E67">
        <w:rPr>
          <w:rStyle w:val="Emphasis"/>
        </w:rPr>
        <w:t xml:space="preserve"> alternative</w:t>
      </w:r>
      <w:r w:rsidRPr="0070777B">
        <w:rPr>
          <w:sz w:val="12"/>
        </w:rPr>
        <w:t xml:space="preserve"> </w:t>
      </w:r>
      <w:r w:rsidRPr="0070777B">
        <w:rPr>
          <w:rStyle w:val="StyleUnderline"/>
          <w:sz w:val="12"/>
          <w:u w:val="none"/>
        </w:rPr>
        <w:t xml:space="preserve">for groups that do not have the ability to produce </w:t>
      </w:r>
      <w:r w:rsidRPr="0070777B">
        <w:rPr>
          <w:rStyle w:val="Emphasis"/>
          <w:sz w:val="12"/>
          <w:u w:val="none"/>
        </w:rPr>
        <w:t>nuclear weapons</w:t>
      </w:r>
      <w:r w:rsidRPr="0070777B">
        <w:rPr>
          <w:rStyle w:val="StyleUnderline"/>
          <w:sz w:val="12"/>
          <w:u w:val="none"/>
        </w:rPr>
        <w:t>,</w:t>
      </w:r>
      <w:r w:rsidRPr="0070777B">
        <w:rPr>
          <w:sz w:val="12"/>
        </w:rPr>
        <w:t xml:space="preserve"> </w:t>
      </w:r>
      <w:r w:rsidRPr="0070777B">
        <w:rPr>
          <w:rStyle w:val="StyleUnderline"/>
          <w:sz w:val="12"/>
          <w:u w:val="none"/>
        </w:rPr>
        <w:t>and this risk raises complex but important ethical issues</w:t>
      </w:r>
      <w:r w:rsidRPr="0070777B">
        <w:rPr>
          <w:sz w:val="12"/>
        </w:rPr>
        <w:t xml:space="preserve"> (London, 2003). The common name for CBRN terrorism which causes the death of a large number of people, large scale damage and a strong echo worldwide is post-industrial or hyper-terrorism. This means that non-state elements possess and dispose of assets that were previously held only by states, but unlike them, which often fear reprisals after WMD attacks, terrorists, having no geographical location, are ready to use WMD with much less scrupulousness and fear (Kurmnik, Ribnikar, 2003). Some authors have described the factors that make chemical, biological, radiological and nuclear terrorist attacks in many ways unique and demanding, such as an element of surprise, invisible agents, ordnance, the risk of repetition and new types of risks (Ruggiero, Voss, 2015). In the past 30 years, the use of CBRN weapons has become a major concern for many nations around the world. The public has become insensitive to traditional terrorist attacks that seem to be a less efficient way for terrorist organizations to achieve their goals. What causes shock and fear is actually presenting the properties of weapons which can be used by terrorist organizations to enhance their efforts and the effectiveness of attacks. CBRN terrorism is often a synonym for weapons of mass destruction, although this form of terrorism and related incidents do not require attacks and inflicting harm to large numbers of people they do not even require deadly attacks at all. The number of studies on this type of terrorism is limited due to the lack of available data on this terrorism type. There is a very small number of databases of CBRN incidents, and even the existing ones have relatively little to do with them and they are compared to conventional terrorism (Jesse, 2012). Some experts emphasize the factors that promote such attacks and these factors include the availability of information and expertise, increased frustration of terrorists, demonization of the target population, as well as a millennial, apocalyptic or messianic vision. Experts also differ in opinion when it comes to possible perpetrators of CBRN incidents, and include religious fundamentalists and cults1 as possible perpetrators of such attacks, especially when these groups address to ethereal audience, emphasizing the hatred of unbelievers (Ivanova, Sandler, 2007). Concerns about super terrorism which involves the use of CBRN weapons are mainly focused on what terrorists can do in the context of our social reality, with an emphasis on terrorist motivations, initiatives and limitations. When considering which terrorist groups may be inclined to commit CBRN terrorism, it is important to recognize the spectrum of these acts, as well as to analyze the following categorization: (a) massive casualty events produced by conventional weapons; (b) CBRN scams; (c) conventional attack on a nuclear facility; (d) limited-scale chemical or biological attack or a radiological dispersion; (e) large scale chemical or biological attack or a radiological dispersion; and (f) CBRN strikes (super terrorism) that can lead to thousands of victims. In addition to the motivation and willingness to inflict mass casualties in any way, terrorists must have technical and financial capabilities to come into possession of material and acquire skills for these types of weapons and materials and carry out a successful attack. Chemical and biological weapons can pose a risk to terrorists thus deterring them from using such weapons (Post, 2005, pp.148-151). </w:t>
      </w:r>
      <w:r w:rsidRPr="0070777B">
        <w:rPr>
          <w:rStyle w:val="StyleUnderline"/>
          <w:sz w:val="12"/>
          <w:u w:val="none"/>
        </w:rPr>
        <w:t>The possibility that terrorists use chemical or biological substances may</w:t>
      </w:r>
      <w:r w:rsidRPr="0070777B">
        <w:rPr>
          <w:sz w:val="12"/>
        </w:rPr>
        <w:t xml:space="preserve"> </w:t>
      </w:r>
      <w:r w:rsidRPr="0070777B">
        <w:rPr>
          <w:rStyle w:val="Emphasis"/>
          <w:sz w:val="12"/>
          <w:u w:val="none"/>
        </w:rPr>
        <w:t>increase</w:t>
      </w:r>
      <w:r w:rsidRPr="0070777B">
        <w:rPr>
          <w:rStyle w:val="StyleUnderline"/>
          <w:sz w:val="12"/>
          <w:u w:val="none"/>
        </w:rPr>
        <w:t xml:space="preserve"> over the next decade</w:t>
      </w:r>
      <w:r w:rsidRPr="0070777B">
        <w:rPr>
          <w:sz w:val="12"/>
        </w:rPr>
        <w:t xml:space="preserve">, according to US intelligence agencies. According to CIA2, an </w:t>
      </w:r>
      <w:r w:rsidRPr="0070777B">
        <w:rPr>
          <w:rStyle w:val="Emphasis"/>
          <w:sz w:val="12"/>
          <w:u w:val="none"/>
        </w:rPr>
        <w:t>interest</w:t>
      </w:r>
      <w:r w:rsidRPr="0070777B">
        <w:rPr>
          <w:sz w:val="12"/>
        </w:rPr>
        <w:t xml:space="preserve"> </w:t>
      </w:r>
      <w:r w:rsidRPr="0070777B">
        <w:rPr>
          <w:rStyle w:val="StyleUnderline"/>
          <w:sz w:val="12"/>
          <w:u w:val="none"/>
        </w:rPr>
        <w:t>among non-state actors, including terrorists</w:t>
      </w:r>
      <w:r w:rsidRPr="00257E67">
        <w:rPr>
          <w:rStyle w:val="StyleUnderline"/>
          <w:b/>
        </w:rPr>
        <w:t xml:space="preserve">, for biological and chemical materials is real and growing, and </w:t>
      </w:r>
      <w:r w:rsidRPr="00257E67">
        <w:rPr>
          <w:rStyle w:val="Emphasis"/>
        </w:rPr>
        <w:t>the number of potential perpetrators is increasing</w:t>
      </w:r>
      <w:r w:rsidRPr="0070777B">
        <w:rPr>
          <w:sz w:val="12"/>
        </w:rPr>
        <w:t xml:space="preserve">. The agency also noted that </w:t>
      </w:r>
      <w:r w:rsidRPr="0070777B">
        <w:rPr>
          <w:rStyle w:val="StyleUnderline"/>
          <w:sz w:val="12"/>
          <w:u w:val="none"/>
        </w:rPr>
        <w:t>many of these groups had developed an international network and did not need to rely on state sponsors for financial and technical support.</w:t>
      </w:r>
      <w:r w:rsidRPr="0070777B">
        <w:rPr>
          <w:sz w:val="12"/>
        </w:rPr>
        <w:t xml:space="preserve"> However, it is believed that it is less likely that terrorists would choose chemical and biological weapons over conventional explosives, because these weapons are difficult to control and their results are unpredictable (Condesman, Burke, 2001). The risk of </w:t>
      </w:r>
      <w:r w:rsidRPr="0070777B">
        <w:rPr>
          <w:rStyle w:val="StyleUnderline"/>
          <w:sz w:val="12"/>
          <w:u w:val="none"/>
        </w:rPr>
        <w:t>CBRN weapons</w:t>
      </w:r>
      <w:r w:rsidRPr="0070777B">
        <w:rPr>
          <w:sz w:val="12"/>
        </w:rPr>
        <w:t xml:space="preserve"> is growing since terrorists are better acquainted with these agents and their potential for causing harm3. These agents possess desirable characteristics as </w:t>
      </w:r>
      <w:r w:rsidRPr="00960D32">
        <w:rPr>
          <w:b/>
          <w:highlight w:val="green"/>
          <w:u w:val="single"/>
        </w:rPr>
        <w:t>weapons</w:t>
      </w:r>
      <w:r w:rsidRPr="0070777B">
        <w:rPr>
          <w:sz w:val="12"/>
        </w:rPr>
        <w:t xml:space="preserve"> of terror; they </w:t>
      </w:r>
      <w:r w:rsidRPr="00960D32">
        <w:rPr>
          <w:rStyle w:val="StyleUnderline"/>
          <w:b/>
          <w:highlight w:val="green"/>
        </w:rPr>
        <w:t xml:space="preserve">are biologically invisible to the naked eye, </w:t>
      </w:r>
      <w:r w:rsidRPr="00960D32">
        <w:rPr>
          <w:rStyle w:val="Emphasis"/>
          <w:highlight w:val="green"/>
        </w:rPr>
        <w:t>odorless</w:t>
      </w:r>
      <w:r w:rsidRPr="00960D32">
        <w:rPr>
          <w:rStyle w:val="StyleUnderline"/>
          <w:b/>
          <w:highlight w:val="green"/>
        </w:rPr>
        <w:t xml:space="preserve"> and potentially </w:t>
      </w:r>
      <w:r w:rsidRPr="00960D32">
        <w:rPr>
          <w:rStyle w:val="Emphasis"/>
          <w:highlight w:val="green"/>
        </w:rPr>
        <w:t>lethal</w:t>
      </w:r>
      <w:r w:rsidRPr="00960D32">
        <w:rPr>
          <w:rStyle w:val="StyleUnderline"/>
          <w:b/>
          <w:highlight w:val="green"/>
        </w:rPr>
        <w:t xml:space="preserve"> in the form of particles</w:t>
      </w:r>
      <w:r w:rsidRPr="0070777B">
        <w:rPr>
          <w:rStyle w:val="StyleUnderline"/>
          <w:sz w:val="12"/>
          <w:u w:val="none"/>
        </w:rPr>
        <w:t xml:space="preserve">; natural organisms are so </w:t>
      </w:r>
      <w:r w:rsidRPr="0070777B">
        <w:rPr>
          <w:rStyle w:val="Emphasis"/>
          <w:sz w:val="12"/>
          <w:u w:val="none"/>
        </w:rPr>
        <w:t>readily available</w:t>
      </w:r>
      <w:r w:rsidRPr="0070777B">
        <w:rPr>
          <w:rStyle w:val="StyleUnderline"/>
          <w:sz w:val="12"/>
          <w:u w:val="none"/>
        </w:rPr>
        <w:t>, and can be "</w:t>
      </w:r>
      <w:r w:rsidRPr="0070777B">
        <w:rPr>
          <w:rStyle w:val="Emphasis"/>
          <w:sz w:val="12"/>
          <w:u w:val="none"/>
        </w:rPr>
        <w:t>camouflaged</w:t>
      </w:r>
      <w:r w:rsidRPr="0070777B">
        <w:rPr>
          <w:rStyle w:val="StyleUnderline"/>
          <w:sz w:val="12"/>
          <w:u w:val="none"/>
        </w:rPr>
        <w:t>" in natural disasters</w:t>
      </w:r>
      <w:r w:rsidRPr="0070777B">
        <w:rPr>
          <w:sz w:val="12"/>
        </w:rPr>
        <w:t xml:space="preserve"> and used to spread fear and various diseases. </w:t>
      </w:r>
      <w:r w:rsidRPr="0070777B">
        <w:rPr>
          <w:rStyle w:val="StyleUnderline"/>
          <w:sz w:val="12"/>
          <w:u w:val="none"/>
        </w:rPr>
        <w:t>Chemical agents quickly attack the critical physiological centers of the body</w:t>
      </w:r>
      <w:r w:rsidRPr="0070777B">
        <w:rPr>
          <w:sz w:val="12"/>
        </w:rPr>
        <w:t xml:space="preserve">, disabling or </w:t>
      </w:r>
      <w:r w:rsidRPr="0070777B">
        <w:rPr>
          <w:rStyle w:val="Emphasis"/>
          <w:sz w:val="12"/>
          <w:u w:val="none"/>
        </w:rPr>
        <w:t>killing</w:t>
      </w:r>
      <w:r w:rsidRPr="0070777B">
        <w:rPr>
          <w:sz w:val="12"/>
        </w:rPr>
        <w:t xml:space="preserve"> </w:t>
      </w:r>
      <w:r w:rsidRPr="0070777B">
        <w:rPr>
          <w:rStyle w:val="StyleUnderline"/>
          <w:sz w:val="12"/>
          <w:u w:val="none"/>
        </w:rPr>
        <w:t>the victim. Biological and chemical weapons</w:t>
      </w:r>
      <w:r w:rsidRPr="0070777B">
        <w:rPr>
          <w:sz w:val="12"/>
        </w:rPr>
        <w:t xml:space="preserve"> require the application of huge amounts of resources and </w:t>
      </w:r>
      <w:r w:rsidRPr="0070777B">
        <w:rPr>
          <w:rStyle w:val="StyleUnderline"/>
          <w:sz w:val="12"/>
          <w:u w:val="none"/>
        </w:rPr>
        <w:t xml:space="preserve">result in different effects, causing </w:t>
      </w:r>
      <w:r w:rsidRPr="0070777B">
        <w:rPr>
          <w:rStyle w:val="Emphasis"/>
          <w:sz w:val="12"/>
          <w:u w:val="none"/>
        </w:rPr>
        <w:t>fear and panic in the contaminated areas</w:t>
      </w:r>
      <w:r w:rsidRPr="0070777B">
        <w:rPr>
          <w:rStyle w:val="StyleUnderline"/>
          <w:sz w:val="12"/>
          <w:u w:val="none"/>
        </w:rPr>
        <w:t>.</w:t>
      </w:r>
      <w:r w:rsidRPr="0070777B">
        <w:rPr>
          <w:sz w:val="12"/>
        </w:rPr>
        <w:t xml:space="preserve"> Often referred to as "weapons of mass destruction", but, in medical terms, they are weapons of potential mass casualties because they can lead to massive death toll in the absence of preventive measures and timely response (Meyer, Spinella, 2014, pp.645-656). "Bioterrorism is the intentional use of microorganisms or toxins derived from living organisms used for hostile purposes intended to cause disease or death in man, animals and plants, on which they depend". </w:t>
      </w:r>
      <w:r w:rsidRPr="0070777B">
        <w:rPr>
          <w:rStyle w:val="StyleUnderline"/>
          <w:sz w:val="12"/>
          <w:u w:val="none"/>
        </w:rPr>
        <w:t>The threat of bioterrorist attacks is real, and each individual is a potential terrorist, when terrorists are "invisible" prior to an attack which also can be "invisible" in the form of causing infectious diseases or epidemics.</w:t>
      </w:r>
      <w:r w:rsidRPr="0070777B">
        <w:rPr>
          <w:sz w:val="12"/>
        </w:rPr>
        <w:t xml:space="preserve"> Citizens who are not aware they are infected are potential safety hazard and so-called dangerous bodies (Mijalković, 2011). In the last ten years, the issue of CBRN weapons has attracted the attention of experts, but a list of priorities by the heads of states has never been established. Biological weapons almost became forgotten after they had been banned by the 1972 Convention on Biological Weapons. A significant attention was paid to them during the 90s of the last century. The important thing is that biological weapons attract much less attention than other similar weapons, but probably represent the greatest danger, and in addition to their use in war, they are available as instruments of terror in peace. Some countries showed willingness to use such weapons against defenseless populations to achieve strategic objectives, and in this regard, some analysts believe that those who attacked the World Trade Center in 1993 applied cyanide on their bombs (this was not confirmed, but a large amount of cyanide was found in possession of the perpetrators). Such a group will prove to be less inefficient, because if terrorists decide to shock and surprise the government by inflicting enormous damage, CBRN weapons will become more attractive and more accessible (Bettis, 1998). Motives and forms of behavior of individuals and groups who acquired or used CBRN weapons have existed since long ago and there is no doubt that modern society is vulnerable to such attacks (Tucker, 2000). Fear of biological terrorism is certainly greater than the fear of the conventional forms of terrorism; some of these fears are justified and some are often exaggerated. Some agents are really very contagious and deadly, and if used properly, have a potential to result in casualties similar to those in a nuclear attack. Perhaps the scariest aspect of biological weapons is that the body is attacked without warning, people are afraid of the threat as it is invisible, and cannot be heard or felt. The history of warfare, terrorism and crime involving biological agents in the last century is considerably less dangerous and more deadly than the history of conventional warfare (Parachini, 2001). Today, </w:t>
      </w:r>
      <w:r w:rsidRPr="0070777B">
        <w:rPr>
          <w:rStyle w:val="StyleUnderline"/>
          <w:sz w:val="12"/>
          <w:u w:val="none"/>
        </w:rPr>
        <w:t xml:space="preserve">some states and some terrorist groups can more easily </w:t>
      </w:r>
      <w:r w:rsidRPr="0070777B">
        <w:rPr>
          <w:rStyle w:val="Emphasis"/>
          <w:sz w:val="12"/>
          <w:u w:val="none"/>
        </w:rPr>
        <w:t>overcome technological barriers</w:t>
      </w:r>
      <w:r w:rsidRPr="0070777B">
        <w:rPr>
          <w:sz w:val="12"/>
        </w:rPr>
        <w:t xml:space="preserve"> </w:t>
      </w:r>
      <w:r w:rsidRPr="0070777B">
        <w:rPr>
          <w:rStyle w:val="StyleUnderline"/>
          <w:sz w:val="12"/>
          <w:u w:val="none"/>
        </w:rPr>
        <w:t>due to the increased flow of information and access to previously unavailable technologies. Along with nuclear and chemical weapons, biological weapons are part of an</w:t>
      </w:r>
      <w:r w:rsidRPr="0070777B">
        <w:rPr>
          <w:sz w:val="12"/>
        </w:rPr>
        <w:t xml:space="preserve"> </w:t>
      </w:r>
      <w:r w:rsidRPr="0070777B">
        <w:rPr>
          <w:rStyle w:val="Emphasis"/>
          <w:sz w:val="12"/>
          <w:u w:val="none"/>
        </w:rPr>
        <w:t>unholy trinity of weapons of mass destruction</w:t>
      </w:r>
      <w:r w:rsidRPr="0070777B">
        <w:rPr>
          <w:sz w:val="12"/>
        </w:rPr>
        <w:t xml:space="preserve"> (Davis, Johnson-Winegar, 2000, pp.15-28). </w:t>
      </w:r>
      <w:r w:rsidRPr="0070777B">
        <w:rPr>
          <w:rStyle w:val="StyleUnderline"/>
          <w:sz w:val="12"/>
          <w:u w:val="none"/>
        </w:rPr>
        <w:t xml:space="preserve">The </w:t>
      </w:r>
      <w:r w:rsidRPr="00960D32">
        <w:rPr>
          <w:rStyle w:val="StyleUnderline"/>
          <w:b/>
          <w:highlight w:val="green"/>
        </w:rPr>
        <w:t>society</w:t>
      </w:r>
      <w:r w:rsidRPr="006559BB">
        <w:rPr>
          <w:rStyle w:val="StyleUnderline"/>
          <w:b/>
        </w:rPr>
        <w:t xml:space="preserve"> is now </w:t>
      </w:r>
      <w:r w:rsidRPr="00960D32">
        <w:rPr>
          <w:rStyle w:val="StyleUnderline"/>
          <w:b/>
          <w:highlight w:val="green"/>
        </w:rPr>
        <w:t>faced with</w:t>
      </w:r>
      <w:r w:rsidRPr="006559BB">
        <w:rPr>
          <w:rStyle w:val="StyleUnderline"/>
          <w:b/>
        </w:rPr>
        <w:t xml:space="preserve"> the </w:t>
      </w:r>
      <w:r w:rsidRPr="00960D32">
        <w:rPr>
          <w:rStyle w:val="StyleUnderline"/>
          <w:b/>
          <w:highlight w:val="green"/>
        </w:rPr>
        <w:t>threat of an</w:t>
      </w:r>
      <w:r w:rsidRPr="00960D32">
        <w:rPr>
          <w:b/>
          <w:highlight w:val="green"/>
          <w:u w:val="single"/>
        </w:rPr>
        <w:t xml:space="preserve"> </w:t>
      </w:r>
      <w:r w:rsidRPr="00960D32">
        <w:rPr>
          <w:rStyle w:val="Emphasis"/>
          <w:highlight w:val="green"/>
        </w:rPr>
        <w:t>apocalyptic</w:t>
      </w:r>
      <w:r w:rsidRPr="006559BB">
        <w:rPr>
          <w:rStyle w:val="Emphasis"/>
        </w:rPr>
        <w:t xml:space="preserve"> and asymmetric </w:t>
      </w:r>
      <w:r w:rsidRPr="00960D32">
        <w:rPr>
          <w:rStyle w:val="Emphasis"/>
          <w:highlight w:val="green"/>
        </w:rPr>
        <w:t>war</w:t>
      </w:r>
      <w:r w:rsidRPr="0070777B">
        <w:rPr>
          <w:b/>
          <w:sz w:val="12"/>
        </w:rPr>
        <w:t xml:space="preserve"> scenario</w:t>
      </w:r>
      <w:r w:rsidRPr="0070777B">
        <w:rPr>
          <w:sz w:val="12"/>
        </w:rPr>
        <w:t xml:space="preserve"> </w:t>
      </w:r>
      <w:r w:rsidRPr="0070777B">
        <w:rPr>
          <w:rStyle w:val="StyleUnderline"/>
          <w:sz w:val="12"/>
          <w:u w:val="none"/>
        </w:rPr>
        <w:t xml:space="preserve">in which </w:t>
      </w:r>
      <w:r w:rsidRPr="0070777B">
        <w:rPr>
          <w:rStyle w:val="Emphasis"/>
          <w:sz w:val="12"/>
          <w:u w:val="none"/>
        </w:rPr>
        <w:t>kamikaze attackers</w:t>
      </w:r>
      <w:r w:rsidRPr="0070777B">
        <w:rPr>
          <w:sz w:val="12"/>
        </w:rPr>
        <w:t xml:space="preserve"> </w:t>
      </w:r>
      <w:r w:rsidRPr="0070777B">
        <w:rPr>
          <w:rStyle w:val="StyleUnderline"/>
          <w:sz w:val="12"/>
          <w:u w:val="none"/>
        </w:rPr>
        <w:t>are able to arm themselves with WMD</w:t>
      </w:r>
      <w:r w:rsidRPr="0070777B">
        <w:rPr>
          <w:sz w:val="12"/>
        </w:rPr>
        <w:t xml:space="preserve">4 </w:t>
      </w:r>
      <w:r w:rsidRPr="0070777B">
        <w:rPr>
          <w:rStyle w:val="StyleUnderline"/>
          <w:sz w:val="12"/>
          <w:u w:val="none"/>
        </w:rPr>
        <w:t>without even having to have a "physical" weapon to create fear</w:t>
      </w:r>
      <w:r w:rsidRPr="0070777B">
        <w:rPr>
          <w:sz w:val="12"/>
        </w:rPr>
        <w:t>; they probably still prefer simple, proven methods: a stampede in an enclosed place, or just an explosive device, which will kill many people5 (Palmer, 2004, pp.3-9). Early detection and response to biological or chemical terrorism are crucial to solving this problem (U.S. Congress House, 2003, p.117).</w:t>
      </w:r>
    </w:p>
    <w:p w14:paraId="3CF7D3E3" w14:textId="7A8CAF4D" w:rsidR="0070777B" w:rsidRDefault="0070777B" w:rsidP="0070777B">
      <w:pPr>
        <w:pStyle w:val="Heading2"/>
      </w:pPr>
      <w:r>
        <w:t>3</w:t>
      </w:r>
    </w:p>
    <w:p w14:paraId="0A888F7F" w14:textId="77777777" w:rsidR="0070777B" w:rsidRPr="00C02579" w:rsidRDefault="0070777B" w:rsidP="0070777B">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US dominance is secured in biotech now, but China’s closing the gap fast – that allows geopolitical and economic advantages</w:t>
      </w:r>
    </w:p>
    <w:p w14:paraId="33F5C16C" w14:textId="77777777" w:rsidR="0070777B" w:rsidRPr="00C02579" w:rsidRDefault="0070777B" w:rsidP="0070777B">
      <w:pPr>
        <w:rPr>
          <w:rFonts w:asciiTheme="majorHAnsi" w:hAnsiTheme="majorHAnsi" w:cstheme="majorHAnsi"/>
        </w:rPr>
      </w:pPr>
      <w:r w:rsidRPr="00C02579">
        <w:rPr>
          <w:rFonts w:asciiTheme="majorHAnsi" w:hAnsiTheme="majorHAnsi" w:cstheme="majorHAnsi"/>
        </w:rPr>
        <w:t xml:space="preserve">Scott </w:t>
      </w:r>
      <w:r w:rsidRPr="00C02579">
        <w:rPr>
          <w:rFonts w:asciiTheme="majorHAnsi" w:hAnsiTheme="majorHAnsi" w:cstheme="majorHAnsi"/>
          <w:b/>
          <w:bCs/>
        </w:rPr>
        <w:t>Moore</w:t>
      </w:r>
      <w:r w:rsidRPr="00C02579">
        <w:rPr>
          <w:rFonts w:asciiTheme="majorHAnsi" w:hAnsiTheme="majorHAnsi" w:cstheme="majorHAnsi"/>
        </w:rPr>
        <w:t xml:space="preserve"> </w:t>
      </w:r>
      <w:r w:rsidRPr="00C02579">
        <w:rPr>
          <w:rFonts w:asciiTheme="majorHAnsi" w:hAnsiTheme="majorHAnsi" w:cstheme="majorHAnsi"/>
          <w:b/>
          <w:bCs/>
        </w:rPr>
        <w:t xml:space="preserve">2020 </w:t>
      </w:r>
      <w:r w:rsidRPr="00C02579">
        <w:rPr>
          <w:rFonts w:asciiTheme="majorHAnsi" w:hAnsiTheme="majorHAnsi" w:cstheme="majorHAnsi"/>
        </w:rPr>
        <w:t>[(Director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https://www.brookings.edu/wp-content/uploads/2020/04/FP_20200427_china_biotechnology_moore.pdf]TDI</w:t>
      </w:r>
    </w:p>
    <w:p w14:paraId="760A0E3E" w14:textId="77777777" w:rsidR="0070777B" w:rsidRPr="00C02579" w:rsidRDefault="0070777B" w:rsidP="0070777B">
      <w:pPr>
        <w:rPr>
          <w:rFonts w:asciiTheme="majorHAnsi" w:hAnsiTheme="majorHAnsi" w:cstheme="majorHAnsi"/>
          <w:sz w:val="14"/>
        </w:rPr>
      </w:pPr>
      <w:r w:rsidRPr="00C02579">
        <w:rPr>
          <w:rFonts w:asciiTheme="majorHAnsi" w:hAnsiTheme="majorHAnsi" w:cstheme="majorHAnsi"/>
          <w:sz w:val="14"/>
        </w:rPr>
        <w:t xml:space="preserve">EXECUTIVE SUMMARY Even by the standards of emerging technologies, </w:t>
      </w:r>
      <w:r w:rsidRPr="00960D32">
        <w:rPr>
          <w:rFonts w:asciiTheme="majorHAnsi" w:hAnsiTheme="majorHAnsi" w:cstheme="majorHAnsi"/>
          <w:b/>
          <w:bCs/>
          <w:highlight w:val="green"/>
          <w:u w:val="single"/>
        </w:rPr>
        <w:t>biotech</w:t>
      </w:r>
      <w:r w:rsidRPr="00C02579">
        <w:rPr>
          <w:rFonts w:asciiTheme="majorHAnsi" w:hAnsiTheme="majorHAnsi" w:cstheme="majorHAnsi"/>
          <w:b/>
          <w:bCs/>
          <w:u w:val="single"/>
        </w:rPr>
        <w:t xml:space="preserve">nology </w:t>
      </w:r>
      <w:r w:rsidRPr="00960D32">
        <w:rPr>
          <w:rFonts w:asciiTheme="majorHAnsi" w:hAnsiTheme="majorHAnsi" w:cstheme="majorHAnsi"/>
          <w:b/>
          <w:bCs/>
          <w:highlight w:val="green"/>
          <w:u w:val="single"/>
        </w:rPr>
        <w:t>has</w:t>
      </w:r>
      <w:r w:rsidRPr="00C02579">
        <w:rPr>
          <w:rFonts w:asciiTheme="majorHAnsi" w:hAnsiTheme="majorHAnsi" w:cstheme="majorHAnsi"/>
          <w:b/>
          <w:bCs/>
          <w:u w:val="single"/>
        </w:rPr>
        <w:t xml:space="preserve"> the </w:t>
      </w:r>
      <w:r w:rsidRPr="00960D32">
        <w:rPr>
          <w:rFonts w:asciiTheme="majorHAnsi" w:hAnsiTheme="majorHAnsi" w:cstheme="majorHAnsi"/>
          <w:b/>
          <w:bCs/>
          <w:highlight w:val="green"/>
          <w:u w:val="single"/>
        </w:rPr>
        <w:t>potential to utterly transform geopolitics, economics</w:t>
      </w:r>
      <w:r w:rsidRPr="00C02579">
        <w:rPr>
          <w:rFonts w:asciiTheme="majorHAnsi" w:hAnsiTheme="majorHAnsi" w:cstheme="majorHAnsi"/>
          <w:sz w:val="14"/>
        </w:rPr>
        <w:t xml:space="preserve">, and society in the 21st century. </w:t>
      </w:r>
      <w:r w:rsidRPr="00C02579">
        <w:rPr>
          <w:rFonts w:asciiTheme="majorHAnsi" w:hAnsiTheme="majorHAnsi" w:cstheme="majorHAnsi"/>
          <w:u w:val="single"/>
        </w:rPr>
        <w:t>Yet while the U</w:t>
      </w:r>
      <w:r w:rsidRPr="00C02579">
        <w:rPr>
          <w:rFonts w:asciiTheme="majorHAnsi" w:hAnsiTheme="majorHAnsi" w:cstheme="majorHAnsi"/>
          <w:sz w:val="14"/>
        </w:rPr>
        <w:t xml:space="preserve">nited </w:t>
      </w:r>
      <w:r w:rsidRPr="00C02579">
        <w:rPr>
          <w:rFonts w:asciiTheme="majorHAnsi" w:hAnsiTheme="majorHAnsi" w:cstheme="majorHAnsi"/>
          <w:u w:val="single"/>
        </w:rPr>
        <w:t>S</w:t>
      </w:r>
      <w:r w:rsidRPr="00C02579">
        <w:rPr>
          <w:rFonts w:asciiTheme="majorHAnsi" w:hAnsiTheme="majorHAnsi" w:cstheme="majorHAnsi"/>
          <w:sz w:val="14"/>
        </w:rPr>
        <w:t xml:space="preserve">tates </w:t>
      </w:r>
      <w:r w:rsidRPr="00C02579">
        <w:rPr>
          <w:rFonts w:asciiTheme="majorHAnsi" w:hAnsiTheme="majorHAnsi" w:cstheme="majorHAnsi"/>
          <w:u w:val="single"/>
        </w:rPr>
        <w:t xml:space="preserve">has long been the world leader in most segments of the global biotechnology sector, </w:t>
      </w:r>
      <w:r w:rsidRPr="00960D32">
        <w:rPr>
          <w:rFonts w:asciiTheme="majorHAnsi" w:hAnsiTheme="majorHAnsi" w:cstheme="majorHAnsi"/>
          <w:b/>
          <w:bCs/>
          <w:highlight w:val="green"/>
          <w:u w:val="single"/>
        </w:rPr>
        <w:t>China</w:t>
      </w:r>
      <w:r w:rsidRPr="00C02579">
        <w:rPr>
          <w:rFonts w:asciiTheme="majorHAnsi" w:hAnsiTheme="majorHAnsi" w:cstheme="majorHAnsi"/>
          <w:b/>
          <w:bCs/>
          <w:u w:val="single"/>
        </w:rPr>
        <w:t xml:space="preserve"> is fast </w:t>
      </w:r>
      <w:r w:rsidRPr="00960D32">
        <w:rPr>
          <w:rFonts w:asciiTheme="majorHAnsi" w:hAnsiTheme="majorHAnsi" w:cstheme="majorHAnsi"/>
          <w:b/>
          <w:bCs/>
          <w:highlight w:val="green"/>
          <w:u w:val="single"/>
        </w:rPr>
        <w:t>becoming a significant playe</w:t>
      </w:r>
      <w:r w:rsidRPr="00C02579">
        <w:rPr>
          <w:rFonts w:asciiTheme="majorHAnsi" w:hAnsiTheme="majorHAnsi" w:cstheme="majorHAnsi"/>
          <w:b/>
          <w:bCs/>
          <w:u w:val="single"/>
        </w:rPr>
        <w:t>r</w:t>
      </w:r>
      <w:r w:rsidRPr="00C02579">
        <w:rPr>
          <w:rFonts w:asciiTheme="majorHAnsi" w:hAnsiTheme="majorHAnsi" w:cstheme="majorHAnsi"/>
          <w:sz w:val="14"/>
        </w:rPr>
        <w:t xml:space="preserve">. This brief assesses the implications of China’s changing role in biotechnology for the United States, which span national security, data security, and economic competitiveness. </w:t>
      </w:r>
      <w:r w:rsidRPr="00C02579">
        <w:rPr>
          <w:rFonts w:asciiTheme="majorHAnsi" w:hAnsiTheme="majorHAnsi" w:cstheme="majorHAnsi"/>
          <w:u w:val="single"/>
        </w:rPr>
        <w:t xml:space="preserve">On current trends </w:t>
      </w:r>
      <w:r w:rsidRPr="00960D32">
        <w:rPr>
          <w:rFonts w:asciiTheme="majorHAnsi" w:hAnsiTheme="majorHAnsi" w:cstheme="majorHAnsi"/>
          <w:highlight w:val="green"/>
          <w:u w:val="single"/>
        </w:rPr>
        <w:t>the U</w:t>
      </w:r>
      <w:r w:rsidRPr="00C02579">
        <w:rPr>
          <w:rFonts w:asciiTheme="majorHAnsi" w:hAnsiTheme="majorHAnsi" w:cstheme="majorHAnsi"/>
          <w:u w:val="single"/>
        </w:rPr>
        <w:t>nited</w:t>
      </w:r>
      <w:r w:rsidRPr="00960D32">
        <w:rPr>
          <w:rFonts w:asciiTheme="majorHAnsi" w:hAnsiTheme="majorHAnsi" w:cstheme="majorHAnsi"/>
          <w:highlight w:val="green"/>
          <w:u w:val="single"/>
        </w:rPr>
        <w:t xml:space="preserve"> S</w:t>
      </w:r>
      <w:r w:rsidRPr="00C02579">
        <w:rPr>
          <w:rFonts w:asciiTheme="majorHAnsi" w:hAnsiTheme="majorHAnsi" w:cstheme="majorHAnsi"/>
          <w:u w:val="single"/>
        </w:rPr>
        <w:t>tates is likely to remain the world leader in most biotechnology areas</w:t>
      </w:r>
      <w:r w:rsidRPr="00C02579">
        <w:rPr>
          <w:rFonts w:asciiTheme="majorHAnsi" w:hAnsiTheme="majorHAnsi" w:cstheme="majorHAnsi"/>
          <w:sz w:val="14"/>
        </w:rPr>
        <w:t xml:space="preserve">. </w:t>
      </w:r>
      <w:r w:rsidRPr="00C02579">
        <w:rPr>
          <w:rFonts w:asciiTheme="majorHAnsi" w:hAnsiTheme="majorHAnsi" w:cstheme="majorHAnsi"/>
          <w:b/>
          <w:bCs/>
          <w:u w:val="single"/>
        </w:rPr>
        <w:t xml:space="preserve">However, the </w:t>
      </w:r>
      <w:r w:rsidRPr="00960D32">
        <w:rPr>
          <w:rFonts w:asciiTheme="majorHAnsi" w:hAnsiTheme="majorHAnsi" w:cstheme="majorHAnsi"/>
          <w:b/>
          <w:bCs/>
          <w:highlight w:val="green"/>
          <w:u w:val="single"/>
        </w:rPr>
        <w:t>gap between China and the U.S. is narrowing</w:t>
      </w:r>
      <w:r w:rsidRPr="00C02579">
        <w:rPr>
          <w:rFonts w:asciiTheme="majorHAnsi" w:hAnsiTheme="majorHAnsi" w:cstheme="majorHAnsi"/>
          <w:b/>
          <w:bCs/>
          <w:u w:val="single"/>
        </w:rPr>
        <w:t xml:space="preserve"> in the biotechnology sector,</w:t>
      </w:r>
      <w:r w:rsidRPr="00C02579">
        <w:rPr>
          <w:rFonts w:asciiTheme="majorHAnsi" w:hAnsiTheme="majorHAnsi" w:cstheme="majorHAnsi"/>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C02579">
        <w:rPr>
          <w:rFonts w:asciiTheme="majorHAnsi" w:hAnsiTheme="majorHAnsi" w:cstheme="majorHAnsi"/>
          <w:u w:val="single"/>
        </w:rPr>
        <w:t>Thanks to extensive government funding for biomedical research</w:t>
      </w:r>
      <w:r w:rsidRPr="00C02579">
        <w:rPr>
          <w:rFonts w:asciiTheme="majorHAnsi" w:hAnsiTheme="majorHAnsi" w:cstheme="majorHAnsi"/>
          <w:sz w:val="14"/>
        </w:rPr>
        <w:t xml:space="preserve">, an unparalleled ability to translate basic research into commercial products and applications, and strong intellectual property protections, </w:t>
      </w:r>
      <w:r w:rsidRPr="00C02579">
        <w:rPr>
          <w:rFonts w:asciiTheme="majorHAnsi" w:hAnsiTheme="majorHAnsi" w:cstheme="majorHAnsi"/>
          <w:u w:val="single"/>
        </w:rPr>
        <w:t xml:space="preserve">the United States has been the dominant global player in </w:t>
      </w:r>
      <w:r w:rsidRPr="00C02579">
        <w:rPr>
          <w:rFonts w:asciiTheme="majorHAnsi" w:hAnsiTheme="majorHAnsi" w:cstheme="majorHAnsi"/>
          <w:sz w:val="14"/>
        </w:rPr>
        <w:t xml:space="preserve">developing and commercializing </w:t>
      </w:r>
      <w:r w:rsidRPr="00C02579">
        <w:rPr>
          <w:rFonts w:asciiTheme="majorHAnsi" w:hAnsiTheme="majorHAnsi" w:cstheme="majorHAnsi"/>
          <w:u w:val="single"/>
        </w:rPr>
        <w:t>biotechnology for decades</w:t>
      </w:r>
      <w:r w:rsidRPr="00C02579">
        <w:rPr>
          <w:rFonts w:asciiTheme="majorHAnsi" w:hAnsiTheme="majorHAnsi" w:cstheme="majorHAnsi"/>
          <w:sz w:val="14"/>
        </w:rPr>
        <w:t xml:space="preserve">.1 This dominance is reflected in the fact that </w:t>
      </w:r>
      <w:r w:rsidRPr="00960D32">
        <w:rPr>
          <w:rFonts w:asciiTheme="majorHAnsi" w:hAnsiTheme="majorHAnsi" w:cstheme="majorHAnsi"/>
          <w:highlight w:val="green"/>
          <w:u w:val="single"/>
        </w:rPr>
        <w:t>U</w:t>
      </w:r>
      <w:r w:rsidRPr="00C02579">
        <w:rPr>
          <w:rFonts w:asciiTheme="majorHAnsi" w:hAnsiTheme="majorHAnsi" w:cstheme="majorHAnsi"/>
          <w:u w:val="single"/>
        </w:rPr>
        <w:t>nited</w:t>
      </w:r>
      <w:r w:rsidRPr="00960D32">
        <w:rPr>
          <w:rFonts w:asciiTheme="majorHAnsi" w:hAnsiTheme="majorHAnsi" w:cstheme="majorHAnsi"/>
          <w:highlight w:val="green"/>
          <w:u w:val="single"/>
        </w:rPr>
        <w:t xml:space="preserve"> S</w:t>
      </w:r>
      <w:r w:rsidRPr="00C02579">
        <w:rPr>
          <w:rFonts w:asciiTheme="majorHAnsi" w:hAnsiTheme="majorHAnsi" w:cstheme="majorHAnsi"/>
          <w:u w:val="single"/>
        </w:rPr>
        <w:t xml:space="preserve">tates </w:t>
      </w:r>
      <w:r w:rsidRPr="00960D32">
        <w:rPr>
          <w:rFonts w:asciiTheme="majorHAnsi" w:hAnsiTheme="majorHAnsi" w:cstheme="majorHAnsi"/>
          <w:highlight w:val="green"/>
          <w:u w:val="single"/>
        </w:rPr>
        <w:t>accounted for almost half of all biotec</w:t>
      </w:r>
      <w:r w:rsidRPr="00C02579">
        <w:rPr>
          <w:rFonts w:asciiTheme="majorHAnsi" w:hAnsiTheme="majorHAnsi" w:cstheme="majorHAnsi"/>
          <w:u w:val="single"/>
        </w:rPr>
        <w:t xml:space="preserve">hnology </w:t>
      </w:r>
      <w:r w:rsidRPr="00960D32">
        <w:rPr>
          <w:rFonts w:asciiTheme="majorHAnsi" w:hAnsiTheme="majorHAnsi" w:cstheme="majorHAnsi"/>
          <w:highlight w:val="green"/>
          <w:u w:val="single"/>
        </w:rPr>
        <w:t>patents</w:t>
      </w:r>
      <w:r w:rsidRPr="00C02579">
        <w:rPr>
          <w:rFonts w:asciiTheme="majorHAnsi" w:hAnsiTheme="majorHAnsi" w:cstheme="majorHAnsi"/>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C02579">
        <w:rPr>
          <w:rFonts w:asciiTheme="majorHAnsi" w:hAnsiTheme="majorHAnsi" w:cstheme="majorHAnsi"/>
          <w:u w:val="single"/>
        </w:rPr>
        <w:t>The determination of China’s one-party state to become a leading player in biotechnology is reflected by</w:t>
      </w:r>
      <w:r w:rsidRPr="00C02579">
        <w:rPr>
          <w:rFonts w:asciiTheme="majorHAnsi" w:hAnsiTheme="majorHAnsi" w:cstheme="majorHAnsi"/>
          <w:sz w:val="14"/>
        </w:rPr>
        <w:t xml:space="preserve"> the </w:t>
      </w:r>
      <w:r w:rsidRPr="00C02579">
        <w:rPr>
          <w:rFonts w:asciiTheme="majorHAnsi" w:hAnsiTheme="majorHAnsi" w:cstheme="majorHAnsi"/>
          <w:u w:val="single"/>
        </w:rPr>
        <w:t>rapid growth in investment in the sector</w:t>
      </w:r>
      <w:r w:rsidRPr="00C02579">
        <w:rPr>
          <w:rFonts w:asciiTheme="majorHAnsi" w:hAnsiTheme="majorHAnsi" w:cstheme="majorHAnsi"/>
          <w:sz w:val="14"/>
        </w:rPr>
        <w:t xml:space="preserve">. Some estimates claim that collectively, </w:t>
      </w:r>
      <w:r w:rsidRPr="00960D32">
        <w:rPr>
          <w:rFonts w:asciiTheme="majorHAnsi" w:hAnsiTheme="majorHAnsi" w:cstheme="majorHAnsi"/>
          <w:b/>
          <w:bCs/>
          <w:highlight w:val="green"/>
          <w:u w:val="single"/>
        </w:rPr>
        <w:t>China’s</w:t>
      </w:r>
      <w:r w:rsidRPr="00C02579">
        <w:rPr>
          <w:rFonts w:asciiTheme="majorHAnsi" w:hAnsiTheme="majorHAnsi" w:cstheme="majorHAnsi"/>
          <w:sz w:val="14"/>
        </w:rPr>
        <w:t xml:space="preserve"> central, local, and provincial </w:t>
      </w:r>
      <w:r w:rsidRPr="00960D32">
        <w:rPr>
          <w:rFonts w:asciiTheme="majorHAnsi" w:hAnsiTheme="majorHAnsi" w:cstheme="majorHAnsi"/>
          <w:b/>
          <w:bCs/>
          <w:highlight w:val="green"/>
          <w:u w:val="single"/>
        </w:rPr>
        <w:t>gov</w:t>
      </w:r>
      <w:r w:rsidRPr="00C02579">
        <w:rPr>
          <w:rFonts w:asciiTheme="majorHAnsi" w:hAnsiTheme="majorHAnsi" w:cstheme="majorHAnsi"/>
          <w:b/>
          <w:bCs/>
          <w:u w:val="single"/>
        </w:rPr>
        <w:t xml:space="preserve">ernments have </w:t>
      </w:r>
      <w:r w:rsidRPr="00960D32">
        <w:rPr>
          <w:rFonts w:asciiTheme="majorHAnsi" w:hAnsiTheme="majorHAnsi" w:cstheme="majorHAnsi"/>
          <w:b/>
          <w:bCs/>
          <w:highlight w:val="green"/>
          <w:u w:val="single"/>
        </w:rPr>
        <w:t>invested over $100</w:t>
      </w:r>
      <w:r w:rsidRPr="00C02579">
        <w:rPr>
          <w:rFonts w:asciiTheme="majorHAnsi" w:hAnsiTheme="majorHAnsi" w:cstheme="majorHAnsi"/>
          <w:b/>
          <w:bCs/>
          <w:u w:val="single"/>
        </w:rPr>
        <w:t xml:space="preserve"> </w:t>
      </w:r>
      <w:r w:rsidRPr="00960D32">
        <w:rPr>
          <w:rFonts w:asciiTheme="majorHAnsi" w:hAnsiTheme="majorHAnsi" w:cstheme="majorHAnsi"/>
          <w:b/>
          <w:bCs/>
          <w:highlight w:val="green"/>
          <w:u w:val="single"/>
        </w:rPr>
        <w:t>billion in life sciences</w:t>
      </w:r>
      <w:r w:rsidRPr="00C02579">
        <w:rPr>
          <w:rFonts w:asciiTheme="majorHAnsi" w:hAnsiTheme="majorHAnsi" w:cstheme="majorHAnsi"/>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drugmaker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C02579">
        <w:rPr>
          <w:rFonts w:asciiTheme="majorHAnsi" w:hAnsiTheme="majorHAnsi" w:cstheme="majorHAnsi"/>
          <w:u w:val="single"/>
        </w:rPr>
        <w:t>China will inevitably become an increasingly important player in the global biotechnology sector,</w:t>
      </w:r>
      <w:r w:rsidRPr="00C02579">
        <w:rPr>
          <w:rFonts w:asciiTheme="majorHAnsi" w:hAnsiTheme="majorHAnsi" w:cstheme="majorHAnsi"/>
          <w:sz w:val="14"/>
        </w:rPr>
        <w:t xml:space="preserve"> </w:t>
      </w:r>
      <w:r w:rsidRPr="00C02579">
        <w:rPr>
          <w:rFonts w:asciiTheme="majorHAnsi" w:hAnsiTheme="majorHAnsi" w:cstheme="majorHAnsi"/>
          <w:b/>
          <w:bCs/>
          <w:u w:val="single"/>
        </w:rPr>
        <w:t xml:space="preserve">with </w:t>
      </w:r>
      <w:r w:rsidRPr="00960D32">
        <w:rPr>
          <w:rFonts w:asciiTheme="majorHAnsi" w:hAnsiTheme="majorHAnsi" w:cstheme="majorHAnsi"/>
          <w:b/>
          <w:bCs/>
          <w:highlight w:val="green"/>
          <w:u w:val="single"/>
        </w:rPr>
        <w:t>implications for national security, economic competitiveness, and regulatio</w:t>
      </w:r>
      <w:r w:rsidRPr="00C02579">
        <w:rPr>
          <w:rFonts w:asciiTheme="majorHAnsi" w:hAnsiTheme="majorHAnsi" w:cstheme="majorHAnsi"/>
          <w:b/>
          <w:bCs/>
          <w:u w:val="single"/>
        </w:rPr>
        <w:t>n</w:t>
      </w:r>
      <w:r w:rsidRPr="00C02579">
        <w:rPr>
          <w:rFonts w:asciiTheme="majorHAnsi" w:hAnsiTheme="majorHAnsi" w:cstheme="majorHAnsi"/>
          <w:sz w:val="14"/>
        </w:rPr>
        <w:t xml:space="preserve">. An executive from In-Q-Tel, the U.S. government’s inhouse national security venture capital fund, warned Congress in a November 2019 hearing, for example, that China “intends to own the biorevolution… and they are building the infrastructure, the talent pipeline, the regulatory system, and the financial system they need to do that.”7 The CEO of European drugmaker AstraZeneca has similarly opined that “Much of [China’s] innovation in the last three to four years has been ‘me too,’ but now on the horizon we can see firstin-class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C02579">
        <w:rPr>
          <w:rFonts w:asciiTheme="majorHAnsi" w:hAnsiTheme="majorHAnsi" w:cstheme="majorHAnsi"/>
          <w:u w:val="single"/>
        </w:rPr>
        <w:t>the COVID-19 crisis underscores both the importance of continued investment in biotechnology</w:t>
      </w:r>
      <w:r w:rsidRPr="00C02579">
        <w:rPr>
          <w:rFonts w:asciiTheme="majorHAnsi" w:hAnsiTheme="majorHAnsi" w:cstheme="majorHAnsi"/>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7AD161B2" w14:textId="77777777" w:rsidR="0070777B" w:rsidRPr="00C02579" w:rsidRDefault="0070777B" w:rsidP="0070777B">
      <w:pPr>
        <w:rPr>
          <w:rFonts w:asciiTheme="majorHAnsi" w:hAnsiTheme="majorHAnsi" w:cstheme="majorHAnsi"/>
        </w:rPr>
      </w:pPr>
    </w:p>
    <w:p w14:paraId="4D9DEF8F" w14:textId="77777777" w:rsidR="0070777B" w:rsidRPr="00C02579" w:rsidRDefault="0070777B" w:rsidP="0070777B">
      <w:pPr>
        <w:rPr>
          <w:rFonts w:asciiTheme="majorHAnsi" w:hAnsiTheme="majorHAnsi" w:cstheme="majorHAnsi"/>
        </w:rPr>
      </w:pPr>
    </w:p>
    <w:p w14:paraId="3EFC3191" w14:textId="77777777" w:rsidR="0070777B" w:rsidRPr="00C02579" w:rsidRDefault="0070777B" w:rsidP="0070777B">
      <w:pPr>
        <w:rPr>
          <w:rFonts w:asciiTheme="majorHAnsi" w:hAnsiTheme="majorHAnsi" w:cstheme="majorHAnsi"/>
        </w:rPr>
      </w:pPr>
    </w:p>
    <w:p w14:paraId="6C0661BD" w14:textId="77777777" w:rsidR="0070777B" w:rsidRPr="00C02579" w:rsidRDefault="0070777B" w:rsidP="0070777B">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The aff’s waiving of IP doesn’t solve </w:t>
      </w:r>
      <w:r w:rsidRPr="00C02579">
        <w:rPr>
          <w:rFonts w:asciiTheme="majorHAnsi" w:eastAsiaTheme="majorEastAsia" w:hAnsiTheme="majorHAnsi" w:cstheme="majorHAnsi"/>
          <w:b/>
          <w:iCs/>
          <w:sz w:val="26"/>
          <w:u w:val="single"/>
        </w:rPr>
        <w:t>but</w:t>
      </w:r>
      <w:r w:rsidRPr="00C02579">
        <w:rPr>
          <w:rFonts w:asciiTheme="majorHAnsi" w:eastAsiaTheme="majorEastAsia" w:hAnsiTheme="majorHAnsi" w:cstheme="majorHAnsi"/>
          <w:b/>
          <w:iCs/>
          <w:sz w:val="26"/>
        </w:rPr>
        <w:t xml:space="preserve"> it does give away sensitive national security information that allows China to lead ahead in biotech</w:t>
      </w:r>
    </w:p>
    <w:p w14:paraId="4BE0763D" w14:textId="77777777" w:rsidR="0070777B" w:rsidRPr="00C02579" w:rsidRDefault="0070777B" w:rsidP="0070777B">
      <w:pPr>
        <w:rPr>
          <w:rFonts w:asciiTheme="majorHAnsi" w:hAnsiTheme="majorHAnsi" w:cstheme="majorHAnsi"/>
        </w:rPr>
      </w:pPr>
      <w:r w:rsidRPr="00C02579">
        <w:rPr>
          <w:rFonts w:asciiTheme="majorHAnsi" w:hAnsiTheme="majorHAnsi" w:cstheme="majorHAnsi"/>
        </w:rPr>
        <w:t xml:space="preserve">Josh </w:t>
      </w:r>
      <w:r w:rsidRPr="00C02579">
        <w:rPr>
          <w:rFonts w:asciiTheme="majorHAnsi" w:hAnsiTheme="majorHAnsi" w:cstheme="majorHAnsi"/>
          <w:b/>
          <w:bCs/>
          <w:sz w:val="26"/>
        </w:rPr>
        <w:t>Rogin 4-8</w:t>
      </w:r>
      <w:r w:rsidRPr="00C02579">
        <w:rPr>
          <w:rFonts w:asciiTheme="majorHAnsi" w:hAnsiTheme="majorHAnsi" w:cstheme="majorHAnsi"/>
        </w:rPr>
        <w:t>. [(Washington Post Columnist covering National Security Issues.) “Opinion: The wrong way to fight vaccine nationalism” https://www.washingtonpost.com/opinions/global-opinions/the-wrong-way-to-fight-vaccine-nationalism/2021/04/08/9a65e15e-98a8-11eb-962b-78c1d8228819_story.html ] TDI</w:t>
      </w:r>
    </w:p>
    <w:p w14:paraId="7D24CF42" w14:textId="77777777" w:rsidR="0070777B" w:rsidRPr="00C02579" w:rsidRDefault="0070777B" w:rsidP="0070777B">
      <w:pPr>
        <w:rPr>
          <w:rFonts w:asciiTheme="majorHAnsi" w:hAnsiTheme="majorHAnsi" w:cstheme="majorHAnsi"/>
          <w:b/>
          <w:bCs/>
          <w:u w:val="single"/>
        </w:rPr>
      </w:pPr>
      <w:r w:rsidRPr="00C02579">
        <w:rPr>
          <w:rFonts w:asciiTheme="majorHAnsi" w:hAnsiTheme="majorHAnsi" w:cstheme="majorHAnsi"/>
          <w:sz w:val="12"/>
        </w:rPr>
        <w:t xml:space="preserve">Americans will not be safe from covid-19 until the entire world is safe. That basic truth shows why vaccine nationalism is not only immoral but also counterproductive. But </w:t>
      </w:r>
      <w:r w:rsidRPr="00C02579">
        <w:rPr>
          <w:rFonts w:asciiTheme="majorHAnsi" w:hAnsiTheme="majorHAnsi" w:cstheme="majorHAnsi"/>
          <w:u w:val="single"/>
        </w:rPr>
        <w:t>the simplest solutions are rarely the correct ones</w:t>
      </w:r>
      <w:r w:rsidRPr="00C02579">
        <w:rPr>
          <w:rFonts w:asciiTheme="majorHAnsi" w:hAnsiTheme="majorHAnsi" w:cstheme="majorHAnsi"/>
          <w:sz w:val="12"/>
        </w:rPr>
        <w:t xml:space="preserve">, </w:t>
      </w:r>
      <w:r w:rsidRPr="00C02579">
        <w:rPr>
          <w:rFonts w:asciiTheme="majorHAnsi" w:hAnsiTheme="majorHAnsi" w:cstheme="majorHAnsi"/>
          <w:b/>
          <w:bCs/>
          <w:u w:val="single"/>
        </w:rPr>
        <w:t xml:space="preserve">and some </w:t>
      </w:r>
      <w:r w:rsidRPr="00960D32">
        <w:rPr>
          <w:rFonts w:asciiTheme="majorHAnsi" w:hAnsiTheme="majorHAnsi" w:cstheme="majorHAnsi"/>
          <w:b/>
          <w:bCs/>
          <w:highlight w:val="green"/>
          <w:u w:val="single"/>
        </w:rPr>
        <w:t>countries are using</w:t>
      </w:r>
      <w:r w:rsidRPr="00C02579">
        <w:rPr>
          <w:rFonts w:asciiTheme="majorHAnsi" w:hAnsiTheme="majorHAnsi" w:cstheme="majorHAnsi"/>
          <w:b/>
          <w:bCs/>
          <w:u w:val="single"/>
        </w:rPr>
        <w:t xml:space="preserve"> the issue </w:t>
      </w:r>
      <w:r w:rsidRPr="00960D32">
        <w:rPr>
          <w:rFonts w:asciiTheme="majorHAnsi" w:hAnsiTheme="majorHAnsi" w:cstheme="majorHAnsi"/>
          <w:b/>
          <w:bCs/>
          <w:highlight w:val="green"/>
          <w:u w:val="single"/>
        </w:rPr>
        <w:t>to advance</w:t>
      </w:r>
      <w:r w:rsidRPr="00C02579">
        <w:rPr>
          <w:rFonts w:asciiTheme="majorHAnsi" w:hAnsiTheme="majorHAnsi" w:cstheme="majorHAnsi"/>
          <w:b/>
          <w:bCs/>
          <w:u w:val="single"/>
        </w:rPr>
        <w:t xml:space="preserve"> their </w:t>
      </w:r>
      <w:r w:rsidRPr="00960D32">
        <w:rPr>
          <w:rFonts w:asciiTheme="majorHAnsi" w:hAnsiTheme="majorHAnsi" w:cstheme="majorHAnsi"/>
          <w:b/>
          <w:bCs/>
          <w:highlight w:val="green"/>
          <w:u w:val="single"/>
        </w:rPr>
        <w:t>own strategic interests</w:t>
      </w:r>
      <w:r w:rsidRPr="00C02579">
        <w:rPr>
          <w:rFonts w:asciiTheme="majorHAnsi" w:hAnsiTheme="majorHAnsi" w:cstheme="majorHAnsi"/>
          <w:sz w:val="12"/>
        </w:rPr>
        <w:t xml:space="preserve">. The Biden administration must reject the effort by some nations to turn our shared crisis into their opportunity. As the inequities of vaccine distribution worldwide grow, a group of more than </w:t>
      </w:r>
      <w:r w:rsidRPr="00C02579">
        <w:rPr>
          <w:rFonts w:asciiTheme="majorHAnsi" w:hAnsiTheme="majorHAnsi" w:cstheme="majorHAnsi"/>
          <w:u w:val="single"/>
        </w:rPr>
        <w:t>50 developing countries</w:t>
      </w:r>
      <w:r w:rsidRPr="00C02579">
        <w:rPr>
          <w:rFonts w:asciiTheme="majorHAnsi" w:hAnsiTheme="majorHAnsi" w:cstheme="majorHAnsi"/>
          <w:sz w:val="12"/>
        </w:rPr>
        <w:t xml:space="preserve"> led by India and South Africa is </w:t>
      </w:r>
      <w:r w:rsidRPr="00C02579">
        <w:rPr>
          <w:rFonts w:asciiTheme="majorHAnsi" w:hAnsiTheme="majorHAnsi" w:cstheme="majorHAnsi"/>
          <w:u w:val="single"/>
        </w:rPr>
        <w:t>pushing</w:t>
      </w:r>
      <w:r w:rsidRPr="00C02579">
        <w:rPr>
          <w:rFonts w:asciiTheme="majorHAnsi" w:hAnsiTheme="majorHAnsi" w:cstheme="majorHAnsi"/>
          <w:sz w:val="12"/>
        </w:rPr>
        <w:t xml:space="preserve"> the World Trade Organization </w:t>
      </w:r>
      <w:r w:rsidRPr="00C02579">
        <w:rPr>
          <w:rFonts w:asciiTheme="majorHAnsi" w:hAnsiTheme="majorHAnsi" w:cstheme="majorHAnsi"/>
          <w:u w:val="single"/>
        </w:rPr>
        <w:t>to dissolve</w:t>
      </w:r>
      <w:r w:rsidRPr="00C02579">
        <w:rPr>
          <w:rFonts w:asciiTheme="majorHAnsi" w:hAnsiTheme="majorHAnsi" w:cstheme="majorHAnsi"/>
          <w:sz w:val="12"/>
        </w:rPr>
        <w:t xml:space="preserve"> all international </w:t>
      </w:r>
      <w:r w:rsidRPr="00C02579">
        <w:rPr>
          <w:rFonts w:asciiTheme="majorHAnsi" w:hAnsiTheme="majorHAnsi" w:cstheme="majorHAnsi"/>
          <w:u w:val="single"/>
        </w:rPr>
        <w:t>i</w:t>
      </w:r>
      <w:r w:rsidRPr="00C02579">
        <w:rPr>
          <w:rFonts w:asciiTheme="majorHAnsi" w:hAnsiTheme="majorHAnsi" w:cstheme="majorHAnsi"/>
          <w:sz w:val="12"/>
        </w:rPr>
        <w:t xml:space="preserve">ntellectual </w:t>
      </w:r>
      <w:r w:rsidRPr="00C02579">
        <w:rPr>
          <w:rFonts w:asciiTheme="majorHAnsi" w:hAnsiTheme="majorHAnsi" w:cstheme="majorHAnsi"/>
          <w:u w:val="single"/>
        </w:rPr>
        <w:t>p</w:t>
      </w:r>
      <w:r w:rsidRPr="00C02579">
        <w:rPr>
          <w:rFonts w:asciiTheme="majorHAnsi" w:hAnsiTheme="majorHAnsi" w:cstheme="majorHAnsi"/>
          <w:sz w:val="12"/>
        </w:rPr>
        <w:t xml:space="preserve">roperty protections </w:t>
      </w:r>
      <w:r w:rsidRPr="00C02579">
        <w:rPr>
          <w:rFonts w:asciiTheme="majorHAnsi" w:hAnsiTheme="majorHAnsi" w:cstheme="majorHAnsi"/>
          <w:u w:val="single"/>
        </w:rPr>
        <w:t>for pandemic-related products</w:t>
      </w:r>
      <w:r w:rsidRPr="00C02579">
        <w:rPr>
          <w:rFonts w:asciiTheme="majorHAnsi" w:hAnsiTheme="majorHAnsi" w:cstheme="majorHAnsi"/>
          <w:sz w:val="12"/>
        </w:rPr>
        <w:t xml:space="preserve">, </w:t>
      </w:r>
      <w:r w:rsidRPr="00C02579">
        <w:rPr>
          <w:rFonts w:asciiTheme="majorHAnsi" w:hAnsiTheme="majorHAnsi" w:cstheme="majorHAnsi"/>
          <w:u w:val="single"/>
        </w:rPr>
        <w:t>which would include vaccine research patents, manufacturing designs and technological know-how</w:t>
      </w:r>
      <w:r w:rsidRPr="00C02579">
        <w:rPr>
          <w:rFonts w:asciiTheme="majorHAnsi" w:hAnsiTheme="majorHAnsi" w:cstheme="majorHAnsi"/>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C02579">
        <w:rPr>
          <w:rFonts w:asciiTheme="majorHAnsi" w:hAnsiTheme="majorHAnsi" w:cstheme="majorHAnsi"/>
          <w:b/>
          <w:bCs/>
          <w:u w:val="single"/>
        </w:rPr>
        <w:t xml:space="preserve">the </w:t>
      </w:r>
      <w:r w:rsidRPr="00960D32">
        <w:rPr>
          <w:rFonts w:asciiTheme="majorHAnsi" w:hAnsiTheme="majorHAnsi" w:cstheme="majorHAnsi"/>
          <w:b/>
          <w:bCs/>
          <w:highlight w:val="green"/>
          <w:u w:val="single"/>
        </w:rPr>
        <w:t>move would result in</w:t>
      </w:r>
      <w:r w:rsidRPr="00C02579">
        <w:rPr>
          <w:rFonts w:asciiTheme="majorHAnsi" w:hAnsiTheme="majorHAnsi" w:cstheme="majorHAnsi"/>
          <w:b/>
          <w:bCs/>
          <w:u w:val="single"/>
        </w:rPr>
        <w:t xml:space="preserve"> the </w:t>
      </w:r>
      <w:r w:rsidRPr="00960D32">
        <w:rPr>
          <w:rFonts w:asciiTheme="majorHAnsi" w:hAnsiTheme="majorHAnsi" w:cstheme="majorHAnsi"/>
          <w:b/>
          <w:bCs/>
          <w:highlight w:val="green"/>
          <w:u w:val="single"/>
        </w:rPr>
        <w:t>U</w:t>
      </w:r>
      <w:r w:rsidRPr="00C02579">
        <w:rPr>
          <w:rFonts w:asciiTheme="majorHAnsi" w:hAnsiTheme="majorHAnsi" w:cstheme="majorHAnsi"/>
          <w:b/>
          <w:bCs/>
          <w:u w:val="single"/>
        </w:rPr>
        <w:t xml:space="preserve">nited </w:t>
      </w:r>
      <w:r w:rsidRPr="00960D32">
        <w:rPr>
          <w:rFonts w:asciiTheme="majorHAnsi" w:hAnsiTheme="majorHAnsi" w:cstheme="majorHAnsi"/>
          <w:b/>
          <w:bCs/>
          <w:highlight w:val="green"/>
          <w:u w:val="single"/>
        </w:rPr>
        <w:t>S</w:t>
      </w:r>
      <w:r w:rsidRPr="00C02579">
        <w:rPr>
          <w:rFonts w:asciiTheme="majorHAnsi" w:hAnsiTheme="majorHAnsi" w:cstheme="majorHAnsi"/>
          <w:b/>
          <w:bCs/>
          <w:u w:val="single"/>
        </w:rPr>
        <w:t xml:space="preserve">tates </w:t>
      </w:r>
      <w:r w:rsidRPr="00960D32">
        <w:rPr>
          <w:rFonts w:asciiTheme="majorHAnsi" w:hAnsiTheme="majorHAnsi" w:cstheme="majorHAnsi"/>
          <w:b/>
          <w:bCs/>
          <w:highlight w:val="green"/>
          <w:u w:val="single"/>
        </w:rPr>
        <w:t>handing over a generation of</w:t>
      </w:r>
      <w:r w:rsidRPr="00C02579">
        <w:rPr>
          <w:rFonts w:asciiTheme="majorHAnsi" w:hAnsiTheme="majorHAnsi" w:cstheme="majorHAnsi"/>
          <w:b/>
          <w:bCs/>
          <w:u w:val="single"/>
        </w:rPr>
        <w:t xml:space="preserve"> advanced </w:t>
      </w:r>
      <w:r w:rsidRPr="00960D32">
        <w:rPr>
          <w:rFonts w:asciiTheme="majorHAnsi" w:hAnsiTheme="majorHAnsi" w:cstheme="majorHAnsi"/>
          <w:b/>
          <w:bCs/>
          <w:highlight w:val="green"/>
          <w:u w:val="single"/>
        </w:rPr>
        <w:t>research</w:t>
      </w:r>
      <w:r w:rsidRPr="00C02579">
        <w:rPr>
          <w:rFonts w:asciiTheme="majorHAnsi" w:hAnsiTheme="majorHAnsi" w:cstheme="majorHAnsi"/>
          <w:sz w:val="12"/>
        </w:rPr>
        <w:t xml:space="preserve"> — much of it funded by the U.S. taxpayer — </w:t>
      </w:r>
      <w:r w:rsidRPr="00960D32">
        <w:rPr>
          <w:rFonts w:asciiTheme="majorHAnsi" w:hAnsiTheme="majorHAnsi" w:cstheme="majorHAnsi"/>
          <w:b/>
          <w:bCs/>
          <w:highlight w:val="green"/>
          <w:u w:val="single"/>
        </w:rPr>
        <w:t>to</w:t>
      </w:r>
      <w:r w:rsidRPr="00C02579">
        <w:rPr>
          <w:rFonts w:asciiTheme="majorHAnsi" w:hAnsiTheme="majorHAnsi" w:cstheme="majorHAnsi"/>
          <w:sz w:val="12"/>
        </w:rPr>
        <w:t xml:space="preserve"> our country’s greatest competitors, above all </w:t>
      </w:r>
      <w:r w:rsidRPr="00960D32">
        <w:rPr>
          <w:rFonts w:asciiTheme="majorHAnsi" w:hAnsiTheme="majorHAnsi" w:cstheme="majorHAnsi"/>
          <w:b/>
          <w:bCs/>
          <w:highlight w:val="green"/>
          <w:u w:val="single"/>
        </w:rPr>
        <w:t>China</w:t>
      </w:r>
      <w:r w:rsidRPr="00C02579">
        <w:rPr>
          <w:rFonts w:asciiTheme="majorHAnsi" w:hAnsiTheme="majorHAnsi" w:cstheme="majorHAnsi"/>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C02579">
        <w:rPr>
          <w:rFonts w:asciiTheme="majorHAnsi" w:hAnsiTheme="majorHAnsi" w:cstheme="majorHAnsi"/>
          <w:u w:val="single"/>
        </w:rPr>
        <w:t>Countries</w:t>
      </w:r>
      <w:r w:rsidRPr="00C02579">
        <w:rPr>
          <w:rFonts w:asciiTheme="majorHAnsi" w:hAnsiTheme="majorHAnsi" w:cstheme="majorHAnsi"/>
          <w:sz w:val="12"/>
        </w:rPr>
        <w:t xml:space="preserve"> such as India and South Africa </w:t>
      </w:r>
      <w:r w:rsidRPr="00C02579">
        <w:rPr>
          <w:rFonts w:asciiTheme="majorHAnsi" w:hAnsiTheme="majorHAnsi" w:cstheme="majorHAnsi"/>
          <w:u w:val="single"/>
        </w:rPr>
        <w:t>have been trying to weaken WTO intellectual property protections for decades</w:t>
      </w:r>
      <w:r w:rsidRPr="00C02579">
        <w:rPr>
          <w:rFonts w:asciiTheme="majorHAnsi" w:hAnsiTheme="majorHAnsi" w:cstheme="majorHAnsi"/>
          <w:sz w:val="12"/>
        </w:rPr>
        <w:t xml:space="preserve">. </w:t>
      </w:r>
      <w:r w:rsidRPr="00C02579">
        <w:rPr>
          <w:rFonts w:asciiTheme="majorHAnsi" w:hAnsiTheme="majorHAnsi" w:cstheme="majorHAnsi"/>
          <w:b/>
          <w:bCs/>
          <w:u w:val="single"/>
        </w:rPr>
        <w:t xml:space="preserve">The mRNA technology that underpins the Pfizer and Moderna vaccines was funded initially by the Defense Advanced Research Projects Agency and has national security implications. </w:t>
      </w:r>
      <w:r w:rsidRPr="00C02579">
        <w:rPr>
          <w:rFonts w:asciiTheme="majorHAnsi" w:hAnsiTheme="majorHAnsi" w:cstheme="majorHAnsi"/>
          <w:sz w:val="12"/>
        </w:rPr>
        <w:t xml:space="preserve">Inside the Biden administration, the </w:t>
      </w:r>
      <w:r w:rsidRPr="00C02579">
        <w:rPr>
          <w:rFonts w:asciiTheme="majorHAnsi" w:hAnsiTheme="majorHAnsi" w:cstheme="majorHAnsi"/>
          <w:u w:val="single"/>
        </w:rPr>
        <w:t xml:space="preserve">National Security Council has </w:t>
      </w:r>
      <w:r w:rsidRPr="00C02579">
        <w:rPr>
          <w:rFonts w:asciiTheme="majorHAnsi" w:hAnsiTheme="majorHAnsi" w:cstheme="majorHAnsi"/>
          <w:sz w:val="12"/>
        </w:rPr>
        <w:t xml:space="preserve">already </w:t>
      </w:r>
      <w:r w:rsidRPr="00C02579">
        <w:rPr>
          <w:rFonts w:asciiTheme="majorHAnsi" w:hAnsiTheme="majorHAnsi" w:cstheme="majorHAnsi"/>
          <w:u w:val="single"/>
        </w:rPr>
        <w:t>convened several meetings on the issue</w:t>
      </w:r>
      <w:r w:rsidRPr="00C02579">
        <w:rPr>
          <w:rFonts w:asciiTheme="majorHAnsi" w:hAnsiTheme="majorHAnsi" w:cstheme="majorHAnsi"/>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Okonjo-Iweala about the waiver issue. USTR is convening its own interagency meetings on the issue, which many see as a move to reassert its jurisdiction over WTO matters. If and when this does get to Biden’s desk, he will also hear from </w:t>
      </w:r>
      <w:r w:rsidRPr="00C02579">
        <w:rPr>
          <w:rFonts w:asciiTheme="majorHAnsi" w:hAnsiTheme="majorHAnsi" w:cstheme="majorHAnsi"/>
          <w:u w:val="single"/>
        </w:rPr>
        <w:t>national security officials</w:t>
      </w:r>
      <w:r w:rsidRPr="00C02579">
        <w:rPr>
          <w:rFonts w:asciiTheme="majorHAnsi" w:hAnsiTheme="majorHAnsi" w:cstheme="majorHAnsi"/>
          <w:sz w:val="12"/>
        </w:rPr>
        <w:t xml:space="preserve"> who </w:t>
      </w:r>
      <w:r w:rsidRPr="00C02579">
        <w:rPr>
          <w:rFonts w:asciiTheme="majorHAnsi" w:hAnsiTheme="majorHAnsi" w:cstheme="majorHAnsi"/>
          <w:u w:val="single"/>
        </w:rPr>
        <w:t>believe</w:t>
      </w:r>
      <w:r w:rsidRPr="00C02579">
        <w:rPr>
          <w:rFonts w:asciiTheme="majorHAnsi" w:hAnsiTheme="majorHAnsi" w:cstheme="majorHAnsi"/>
          <w:sz w:val="12"/>
        </w:rPr>
        <w:t xml:space="preserve"> that </w:t>
      </w:r>
      <w:r w:rsidRPr="00C02579">
        <w:rPr>
          <w:rFonts w:asciiTheme="majorHAnsi" w:hAnsiTheme="majorHAnsi" w:cstheme="majorHAnsi"/>
          <w:u w:val="single"/>
        </w:rPr>
        <w:t>waiving TRIPS would result in the forced transfer of national security-sensitive</w:t>
      </w:r>
      <w:r w:rsidRPr="00C02579">
        <w:rPr>
          <w:rFonts w:asciiTheme="majorHAnsi" w:hAnsiTheme="majorHAnsi" w:cstheme="majorHAnsi"/>
          <w:sz w:val="12"/>
        </w:rPr>
        <w:t xml:space="preserve"> </w:t>
      </w:r>
      <w:r w:rsidRPr="00C02579">
        <w:rPr>
          <w:rFonts w:asciiTheme="majorHAnsi" w:hAnsiTheme="majorHAnsi" w:cstheme="majorHAnsi"/>
          <w:u w:val="single"/>
        </w:rPr>
        <w:t>technology to China</w:t>
      </w:r>
      <w:r w:rsidRPr="00C02579">
        <w:rPr>
          <w:rFonts w:asciiTheme="majorHAnsi" w:hAnsiTheme="majorHAnsi" w:cstheme="majorHAnsi"/>
          <w:sz w:val="12"/>
        </w:rPr>
        <w:t xml:space="preserve">, </w:t>
      </w:r>
      <w:r w:rsidRPr="00C02579">
        <w:rPr>
          <w:rFonts w:asciiTheme="majorHAnsi" w:hAnsiTheme="majorHAnsi" w:cstheme="majorHAnsi"/>
          <w:b/>
          <w:bCs/>
          <w:u w:val="single"/>
        </w:rPr>
        <w:t>a country that strives to dominate the biotechnology</w:t>
      </w:r>
      <w:r w:rsidRPr="00C02579">
        <w:rPr>
          <w:rFonts w:asciiTheme="majorHAnsi" w:hAnsiTheme="majorHAnsi" w:cstheme="majorHAnsi"/>
          <w:sz w:val="12"/>
        </w:rPr>
        <w:t xml:space="preserve"> </w:t>
      </w:r>
      <w:r w:rsidRPr="00C02579">
        <w:rPr>
          <w:rFonts w:asciiTheme="majorHAnsi" w:hAnsiTheme="majorHAnsi" w:cstheme="majorHAnsi"/>
          <w:b/>
          <w:bCs/>
          <w:i/>
          <w:iCs/>
          <w:u w:val="single"/>
        </w:rPr>
        <w:t>field</w:t>
      </w:r>
      <w:r w:rsidRPr="00C02579">
        <w:rPr>
          <w:rFonts w:asciiTheme="majorHAnsi" w:hAnsiTheme="majorHAnsi" w:cstheme="majorHAnsi"/>
          <w:sz w:val="12"/>
        </w:rPr>
        <w:t xml:space="preserve"> </w:t>
      </w:r>
      <w:r w:rsidRPr="00C02579">
        <w:rPr>
          <w:rFonts w:asciiTheme="majorHAnsi" w:hAnsiTheme="majorHAnsi" w:cstheme="majorHAnsi"/>
          <w:u w:val="single"/>
        </w:rPr>
        <w:t>as part of its Made in China 2025 strategy.</w:t>
      </w:r>
      <w:r w:rsidRPr="00C02579">
        <w:rPr>
          <w:rFonts w:asciiTheme="majorHAnsi" w:hAnsiTheme="majorHAnsi" w:cstheme="majorHAnsi"/>
          <w:sz w:val="12"/>
        </w:rPr>
        <w:t xml:space="preserve"> </w:t>
      </w:r>
      <w:r w:rsidRPr="00960D32">
        <w:rPr>
          <w:rFonts w:asciiTheme="majorHAnsi" w:hAnsiTheme="majorHAnsi" w:cstheme="majorHAnsi"/>
          <w:b/>
          <w:bCs/>
          <w:highlight w:val="green"/>
          <w:u w:val="single"/>
        </w:rPr>
        <w:t>Once</w:t>
      </w:r>
      <w:r w:rsidRPr="00C02579">
        <w:rPr>
          <w:rFonts w:asciiTheme="majorHAnsi" w:hAnsiTheme="majorHAnsi" w:cstheme="majorHAnsi"/>
          <w:b/>
          <w:bCs/>
          <w:u w:val="single"/>
        </w:rPr>
        <w:t xml:space="preserve"> countries such as </w:t>
      </w:r>
      <w:r w:rsidRPr="00960D32">
        <w:rPr>
          <w:rFonts w:asciiTheme="majorHAnsi" w:hAnsiTheme="majorHAnsi" w:cstheme="majorHAnsi"/>
          <w:b/>
          <w:bCs/>
          <w:highlight w:val="green"/>
          <w:u w:val="single"/>
        </w:rPr>
        <w:t>China have</w:t>
      </w:r>
      <w:r w:rsidRPr="00C02579">
        <w:rPr>
          <w:rFonts w:asciiTheme="majorHAnsi" w:hAnsiTheme="majorHAnsi" w:cstheme="majorHAnsi"/>
          <w:b/>
          <w:bCs/>
          <w:u w:val="single"/>
        </w:rPr>
        <w:t xml:space="preserve"> this </w:t>
      </w:r>
      <w:r w:rsidRPr="00960D32">
        <w:rPr>
          <w:rFonts w:asciiTheme="majorHAnsi" w:hAnsiTheme="majorHAnsi" w:cstheme="majorHAnsi"/>
          <w:b/>
          <w:bCs/>
          <w:highlight w:val="green"/>
          <w:u w:val="single"/>
        </w:rPr>
        <w:t>technology</w:t>
      </w:r>
      <w:r w:rsidRPr="00C02579">
        <w:rPr>
          <w:rFonts w:asciiTheme="majorHAnsi" w:hAnsiTheme="majorHAnsi" w:cstheme="majorHAnsi"/>
          <w:b/>
          <w:bCs/>
          <w:u w:val="single"/>
        </w:rPr>
        <w:t xml:space="preserve">, they will </w:t>
      </w:r>
      <w:r w:rsidRPr="00960D32">
        <w:rPr>
          <w:rFonts w:asciiTheme="majorHAnsi" w:hAnsiTheme="majorHAnsi" w:cstheme="majorHAnsi"/>
          <w:b/>
          <w:bCs/>
          <w:highlight w:val="green"/>
          <w:u w:val="single"/>
        </w:rPr>
        <w:t>apply their mercantilist</w:t>
      </w:r>
      <w:r w:rsidRPr="00C02579">
        <w:rPr>
          <w:rFonts w:asciiTheme="majorHAnsi" w:hAnsiTheme="majorHAnsi" w:cstheme="majorHAnsi"/>
          <w:b/>
          <w:bCs/>
          <w:u w:val="single"/>
        </w:rPr>
        <w:t xml:space="preserve"> </w:t>
      </w:r>
      <w:r w:rsidRPr="00960D32">
        <w:rPr>
          <w:rFonts w:asciiTheme="majorHAnsi" w:hAnsiTheme="majorHAnsi" w:cstheme="majorHAnsi"/>
          <w:b/>
          <w:bCs/>
          <w:highlight w:val="green"/>
          <w:u w:val="single"/>
        </w:rPr>
        <w:t>industrial models to</w:t>
      </w:r>
      <w:r w:rsidRPr="00C02579">
        <w:rPr>
          <w:rFonts w:asciiTheme="majorHAnsi" w:hAnsiTheme="majorHAnsi" w:cstheme="majorHAnsi"/>
          <w:b/>
          <w:bCs/>
          <w:u w:val="single"/>
        </w:rPr>
        <w:t xml:space="preserve"> ensure </w:t>
      </w:r>
      <w:r w:rsidRPr="00960D32">
        <w:rPr>
          <w:rFonts w:asciiTheme="majorHAnsi" w:hAnsiTheme="majorHAnsi" w:cstheme="majorHAnsi"/>
          <w:b/>
          <w:bCs/>
          <w:highlight w:val="green"/>
          <w:u w:val="single"/>
        </w:rPr>
        <w:t>their companies dominate</w:t>
      </w:r>
      <w:r w:rsidRPr="00C02579">
        <w:rPr>
          <w:rFonts w:asciiTheme="majorHAnsi" w:hAnsiTheme="majorHAnsi" w:cstheme="majorHAnsi"/>
          <w:b/>
          <w:bCs/>
          <w:u w:val="single"/>
        </w:rPr>
        <w:t xml:space="preserve"> these strategically important industries, potentially erasing thousands of U.S. jobs. </w:t>
      </w:r>
      <w:r w:rsidRPr="00C02579">
        <w:rPr>
          <w:rFonts w:asciiTheme="majorHAnsi" w:hAnsiTheme="majorHAnsi" w:cstheme="majorHAnsi"/>
          <w:sz w:val="12"/>
        </w:rPr>
        <w:t>“</w:t>
      </w:r>
      <w:r w:rsidRPr="00C02579">
        <w:rPr>
          <w:rFonts w:asciiTheme="majorHAnsi" w:hAnsiTheme="majorHAnsi" w:cstheme="majorHAnsi"/>
          <w:u w:val="single"/>
        </w:rPr>
        <w:t>We would be delivering a competitive advantage to countries that are increasingly viewed as our adversaries</w:t>
      </w:r>
      <w:r w:rsidRPr="00C02579">
        <w:rPr>
          <w:rFonts w:asciiTheme="majorHAnsi" w:hAnsiTheme="majorHAnsi" w:cstheme="majorHAnsi"/>
          <w:sz w:val="12"/>
        </w:rPr>
        <w:t xml:space="preserve">, at taxpayer expense, when there are other ways of doing this,” said Mark Cohen, senior fellow at the University of California at Berkeley Law School. </w:t>
      </w:r>
      <w:r w:rsidRPr="00C02579">
        <w:rPr>
          <w:rFonts w:asciiTheme="majorHAnsi" w:hAnsiTheme="majorHAnsi" w:cstheme="majorHAnsi"/>
          <w:b/>
          <w:bCs/>
          <w:u w:val="single"/>
        </w:rPr>
        <w:t>A preferable approach would be to build more vaccine-manufacturing capacity</w:t>
      </w:r>
      <w:r w:rsidRPr="00C02579">
        <w:rPr>
          <w:rFonts w:asciiTheme="majorHAnsi" w:hAnsiTheme="majorHAnsi" w:cstheme="majorHAnsi"/>
          <w:sz w:val="12"/>
        </w:rPr>
        <w:t xml:space="preserve"> </w:t>
      </w:r>
      <w:r w:rsidRPr="00C02579">
        <w:rPr>
          <w:rFonts w:asciiTheme="majorHAnsi" w:hAnsiTheme="majorHAnsi" w:cstheme="majorHAnsi"/>
          <w:u w:val="single"/>
        </w:rPr>
        <w:t>in the U</w:t>
      </w:r>
      <w:r w:rsidRPr="00C02579">
        <w:rPr>
          <w:rFonts w:asciiTheme="majorHAnsi" w:hAnsiTheme="majorHAnsi" w:cstheme="majorHAnsi"/>
          <w:sz w:val="12"/>
        </w:rPr>
        <w:t xml:space="preserve">nited </w:t>
      </w:r>
      <w:r w:rsidRPr="00C02579">
        <w:rPr>
          <w:rFonts w:asciiTheme="majorHAnsi" w:hAnsiTheme="majorHAnsi" w:cstheme="majorHAnsi"/>
          <w:u w:val="single"/>
        </w:rPr>
        <w:t>S</w:t>
      </w:r>
      <w:r w:rsidRPr="00C02579">
        <w:rPr>
          <w:rFonts w:asciiTheme="majorHAnsi" w:hAnsiTheme="majorHAnsi" w:cstheme="majorHAnsi"/>
          <w:sz w:val="12"/>
        </w:rPr>
        <w:t xml:space="preserve">tates and </w:t>
      </w:r>
      <w:r w:rsidRPr="00C02579">
        <w:rPr>
          <w:rFonts w:asciiTheme="majorHAnsi" w:hAnsiTheme="majorHAnsi" w:cstheme="majorHAnsi"/>
          <w:u w:val="single"/>
        </w:rPr>
        <w:t>then give those vaccines to countries in need</w:t>
      </w:r>
      <w:r w:rsidRPr="00C02579">
        <w:rPr>
          <w:rFonts w:asciiTheme="majorHAnsi" w:hAnsiTheme="majorHAnsi" w:cstheme="majorHAnsi"/>
          <w:sz w:val="12"/>
        </w:rPr>
        <w:t xml:space="preserve">, said Cohen. The U.S. pharmaceutical industry would surely benefit, but </w:t>
      </w:r>
      <w:r w:rsidRPr="00C02579">
        <w:rPr>
          <w:rFonts w:asciiTheme="majorHAnsi" w:hAnsiTheme="majorHAnsi" w:cstheme="majorHAnsi"/>
          <w:b/>
          <w:bCs/>
          <w:u w:val="single"/>
        </w:rPr>
        <w:t xml:space="preserve">that’s preferable to being dependent on other countries when the next pandemic hits. </w:t>
      </w:r>
      <w:r w:rsidRPr="00C02579">
        <w:rPr>
          <w:rFonts w:asciiTheme="majorHAnsi" w:hAnsiTheme="majorHAnsi" w:cstheme="majorHAnsi"/>
          <w:sz w:val="12"/>
        </w:rPr>
        <w:t>“</w:t>
      </w:r>
      <w:r w:rsidRPr="00C02579">
        <w:rPr>
          <w:rFonts w:asciiTheme="majorHAnsi" w:hAnsiTheme="majorHAnsi" w:cstheme="majorHAnsi"/>
          <w:u w:val="single"/>
        </w:rPr>
        <w:t xml:space="preserve">If there’s anything that the pandemic has taught us, it’s that </w:t>
      </w:r>
      <w:r w:rsidRPr="00960D32">
        <w:rPr>
          <w:rFonts w:asciiTheme="majorHAnsi" w:hAnsiTheme="majorHAnsi" w:cstheme="majorHAnsi"/>
          <w:highlight w:val="green"/>
          <w:u w:val="single"/>
        </w:rPr>
        <w:t>we need to have a robust supply chain</w:t>
      </w:r>
      <w:r w:rsidRPr="00C02579">
        <w:rPr>
          <w:rFonts w:asciiTheme="majorHAnsi" w:hAnsiTheme="majorHAnsi" w:cstheme="majorHAnsi"/>
          <w:u w:val="single"/>
        </w:rPr>
        <w:t xml:space="preserve">, for ourselves </w:t>
      </w:r>
      <w:r w:rsidRPr="00960D32">
        <w:rPr>
          <w:rFonts w:asciiTheme="majorHAnsi" w:hAnsiTheme="majorHAnsi" w:cstheme="majorHAnsi"/>
          <w:highlight w:val="green"/>
          <w:u w:val="single"/>
        </w:rPr>
        <w:t>and for the world</w:t>
      </w:r>
      <w:r w:rsidRPr="00C02579">
        <w:rPr>
          <w:rFonts w:asciiTheme="majorHAnsi" w:hAnsiTheme="majorHAnsi" w:cstheme="majorHAnsi"/>
          <w:u w:val="single"/>
        </w:rPr>
        <w:t xml:space="preserve"> generally</w:t>
      </w:r>
      <w:r w:rsidRPr="00C02579">
        <w:rPr>
          <w:rFonts w:asciiTheme="majorHAnsi" w:hAnsiTheme="majorHAnsi" w:cstheme="majorHAnsi"/>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problem, but </w:t>
      </w:r>
      <w:r w:rsidRPr="00C02579">
        <w:rPr>
          <w:rFonts w:asciiTheme="majorHAnsi" w:hAnsiTheme="majorHAnsi" w:cstheme="majorHAnsi"/>
          <w:u w:val="single"/>
        </w:rPr>
        <w:t>waiving i</w:t>
      </w:r>
      <w:r w:rsidRPr="00C02579">
        <w:rPr>
          <w:rFonts w:asciiTheme="majorHAnsi" w:hAnsiTheme="majorHAnsi" w:cstheme="majorHAnsi"/>
          <w:sz w:val="12"/>
        </w:rPr>
        <w:t xml:space="preserve">ntellectual </w:t>
      </w:r>
      <w:r w:rsidRPr="00C02579">
        <w:rPr>
          <w:rFonts w:asciiTheme="majorHAnsi" w:hAnsiTheme="majorHAnsi" w:cstheme="majorHAnsi"/>
          <w:u w:val="single"/>
        </w:rPr>
        <w:t>p</w:t>
      </w:r>
      <w:r w:rsidRPr="00C02579">
        <w:rPr>
          <w:rFonts w:asciiTheme="majorHAnsi" w:hAnsiTheme="majorHAnsi" w:cstheme="majorHAnsi"/>
          <w:sz w:val="12"/>
        </w:rPr>
        <w:t xml:space="preserve">roperty rights </w:t>
      </w:r>
      <w:r w:rsidRPr="00C02579">
        <w:rPr>
          <w:rFonts w:asciiTheme="majorHAnsi" w:hAnsiTheme="majorHAnsi" w:cstheme="majorHAnsi"/>
          <w:u w:val="single"/>
        </w:rPr>
        <w:t>is not the solution</w:t>
      </w:r>
      <w:r w:rsidRPr="00C02579">
        <w:rPr>
          <w:rFonts w:asciiTheme="majorHAnsi" w:hAnsiTheme="majorHAnsi" w:cstheme="majorHAnsi"/>
          <w:sz w:val="12"/>
        </w:rPr>
        <w:t xml:space="preserve">. If the current system is not getting shots into the arms of people in poor countries, we must fix that for their sake and ours. </w:t>
      </w:r>
      <w:r w:rsidRPr="00C02579">
        <w:rPr>
          <w:rFonts w:asciiTheme="majorHAnsi" w:hAnsiTheme="majorHAnsi" w:cstheme="majorHAnsi"/>
          <w:u w:val="single"/>
        </w:rPr>
        <w:t>But the pandemic and our responses to it have geopolitical implications,</w:t>
      </w:r>
      <w:r w:rsidRPr="00C02579">
        <w:rPr>
          <w:rFonts w:asciiTheme="majorHAnsi" w:hAnsiTheme="majorHAnsi" w:cstheme="majorHAnsi"/>
          <w:sz w:val="12"/>
        </w:rPr>
        <w:t xml:space="preserve"> whether we like it or not. </w:t>
      </w:r>
      <w:r w:rsidRPr="00C02579">
        <w:rPr>
          <w:rFonts w:asciiTheme="majorHAnsi" w:hAnsiTheme="majorHAnsi" w:cstheme="majorHAnsi"/>
          <w:b/>
          <w:bCs/>
          <w:u w:val="single"/>
        </w:rPr>
        <w:t>That means helping the world and thinking about our strategic interests at the same time.</w:t>
      </w:r>
    </w:p>
    <w:p w14:paraId="083013A9" w14:textId="77777777" w:rsidR="0070777B" w:rsidRPr="00C02579" w:rsidRDefault="0070777B" w:rsidP="0070777B">
      <w:pPr>
        <w:rPr>
          <w:rFonts w:asciiTheme="majorHAnsi" w:hAnsiTheme="majorHAnsi" w:cstheme="majorHAnsi"/>
        </w:rPr>
      </w:pPr>
    </w:p>
    <w:p w14:paraId="376EF776" w14:textId="77777777" w:rsidR="0070777B" w:rsidRPr="00C02579" w:rsidRDefault="0070777B" w:rsidP="0070777B">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China will convert biotechnology gains to military advantages, undermining US primacy – specifically true in the context of vaccines</w:t>
      </w:r>
      <w:r>
        <w:rPr>
          <w:rFonts w:asciiTheme="majorHAnsi" w:eastAsiaTheme="majorEastAsia" w:hAnsiTheme="majorHAnsi" w:cstheme="majorHAnsi"/>
          <w:b/>
          <w:iCs/>
          <w:sz w:val="26"/>
        </w:rPr>
        <w:t>. It fractures the liberal order and turns the case</w:t>
      </w:r>
    </w:p>
    <w:p w14:paraId="37184521" w14:textId="77777777" w:rsidR="0070777B" w:rsidRPr="00C02579" w:rsidRDefault="0070777B" w:rsidP="0070777B">
      <w:pPr>
        <w:rPr>
          <w:rFonts w:asciiTheme="majorHAnsi" w:hAnsiTheme="majorHAnsi" w:cstheme="majorHAnsi"/>
        </w:rPr>
      </w:pPr>
      <w:r w:rsidRPr="00C02579">
        <w:rPr>
          <w:rFonts w:asciiTheme="majorHAnsi" w:hAnsiTheme="majorHAnsi" w:cstheme="majorHAnsi"/>
        </w:rPr>
        <w:t xml:space="preserve">Mercy A. </w:t>
      </w:r>
      <w:r w:rsidRPr="00C02579">
        <w:rPr>
          <w:rFonts w:asciiTheme="majorHAnsi" w:hAnsiTheme="majorHAnsi" w:cstheme="majorHAnsi"/>
          <w:b/>
          <w:bCs/>
          <w:sz w:val="26"/>
        </w:rPr>
        <w:t>Kuo 2017</w:t>
      </w:r>
      <w:r w:rsidRPr="00C02579">
        <w:rPr>
          <w:rFonts w:asciiTheme="majorHAnsi" w:hAnsiTheme="majorHAnsi" w:cstheme="majorHAnsi"/>
        </w:rPr>
        <w:t xml:space="preserve"> [(Executive Vice President at Pamir Consulting.) “The Great US-China Biotechnology and Artificial Intelligence Race” </w:t>
      </w:r>
      <w:hyperlink r:id="rId16" w:history="1">
        <w:r w:rsidRPr="00C02579">
          <w:rPr>
            <w:rFonts w:asciiTheme="majorHAnsi" w:hAnsiTheme="majorHAnsi" w:cstheme="majorHAnsi"/>
          </w:rPr>
          <w:t>https://thediplomat.com/2017/08/the-great-us-china-biotechnology-and-artificial-intelligence-race/</w:t>
        </w:r>
      </w:hyperlink>
      <w:r w:rsidRPr="00C02579">
        <w:rPr>
          <w:rFonts w:asciiTheme="majorHAnsi" w:hAnsiTheme="majorHAnsi" w:cstheme="majorHAnsi"/>
        </w:rPr>
        <w:t>] TDI</w:t>
      </w:r>
    </w:p>
    <w:p w14:paraId="3920E5F8" w14:textId="77777777" w:rsidR="0070777B" w:rsidRDefault="0070777B" w:rsidP="0070777B">
      <w:pPr>
        <w:rPr>
          <w:rFonts w:asciiTheme="majorHAnsi" w:hAnsiTheme="majorHAnsi" w:cstheme="majorHAnsi"/>
          <w:b/>
          <w:bCs/>
          <w:u w:val="single"/>
        </w:rPr>
      </w:pPr>
      <w:r w:rsidRPr="00C02579">
        <w:rPr>
          <w:rFonts w:asciiTheme="majorHAnsi" w:hAnsiTheme="majorHAnsi" w:cstheme="majorHAnsi"/>
          <w:sz w:val="14"/>
        </w:rPr>
        <w:t xml:space="preserve">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960D32">
        <w:rPr>
          <w:rFonts w:asciiTheme="majorHAnsi" w:hAnsiTheme="majorHAnsi" w:cstheme="majorHAnsi"/>
          <w:highlight w:val="green"/>
          <w:u w:val="single"/>
        </w:rPr>
        <w:t>China plans to become</w:t>
      </w:r>
      <w:r w:rsidRPr="00C02579">
        <w:rPr>
          <w:rFonts w:asciiTheme="majorHAnsi" w:hAnsiTheme="majorHAnsi" w:cstheme="majorHAnsi"/>
          <w:u w:val="single"/>
        </w:rPr>
        <w:t xml:space="preserve"> </w:t>
      </w:r>
      <w:r w:rsidRPr="00960D32">
        <w:rPr>
          <w:rFonts w:asciiTheme="majorHAnsi" w:hAnsiTheme="majorHAnsi" w:cstheme="majorHAnsi"/>
          <w:highlight w:val="green"/>
          <w:u w:val="single"/>
        </w:rPr>
        <w:t>the next AI-Genomics powerhouse</w:t>
      </w:r>
      <w:r w:rsidRPr="00C02579">
        <w:rPr>
          <w:rFonts w:asciiTheme="majorHAnsi" w:hAnsiTheme="majorHAnsi" w:cstheme="majorHAnsi"/>
          <w:sz w:val="14"/>
        </w:rPr>
        <w:t xml:space="preserve">, which indicates that these technologies will soon converge in China. </w:t>
      </w:r>
      <w:r w:rsidRPr="00C02579">
        <w:rPr>
          <w:rFonts w:asciiTheme="majorHAnsi" w:hAnsiTheme="majorHAnsi" w:cstheme="majorHAnsi"/>
          <w:u w:val="single"/>
        </w:rPr>
        <w:t>China’s ambition is to lead the global market for precision medicine</w:t>
      </w:r>
      <w:r w:rsidRPr="00C02579">
        <w:rPr>
          <w:rFonts w:asciiTheme="majorHAnsi" w:hAnsiTheme="majorHAnsi" w:cstheme="majorHAnsi"/>
          <w:sz w:val="14"/>
        </w:rPr>
        <w:t xml:space="preserve">, </w:t>
      </w:r>
      <w:r w:rsidRPr="00C02579">
        <w:rPr>
          <w:rFonts w:asciiTheme="majorHAnsi" w:hAnsiTheme="majorHAnsi" w:cstheme="majorHAnsi"/>
          <w:b/>
          <w:bCs/>
          <w:u w:val="single"/>
        </w:rPr>
        <w:t xml:space="preserve">which </w:t>
      </w:r>
      <w:r w:rsidRPr="00960D32">
        <w:rPr>
          <w:rFonts w:asciiTheme="majorHAnsi" w:hAnsiTheme="majorHAnsi" w:cstheme="majorHAnsi"/>
          <w:b/>
          <w:bCs/>
          <w:highlight w:val="green"/>
          <w:u w:val="single"/>
        </w:rPr>
        <w:t>necessitates acquiring strategic tec</w:t>
      </w:r>
      <w:r w:rsidRPr="00C02579">
        <w:rPr>
          <w:rFonts w:asciiTheme="majorHAnsi" w:hAnsiTheme="majorHAnsi" w:cstheme="majorHAnsi"/>
          <w:b/>
          <w:bCs/>
          <w:u w:val="single"/>
        </w:rPr>
        <w:t>h</w:t>
      </w:r>
      <w:r w:rsidRPr="00C02579">
        <w:rPr>
          <w:rFonts w:asciiTheme="majorHAnsi" w:hAnsiTheme="majorHAnsi" w:cstheme="majorHAnsi"/>
          <w:sz w:val="14"/>
        </w:rPr>
        <w:t xml:space="preserve">nological and human capital </w:t>
      </w:r>
      <w:r w:rsidRPr="00C02579">
        <w:rPr>
          <w:rFonts w:asciiTheme="majorHAnsi" w:hAnsiTheme="majorHAnsi" w:cstheme="majorHAnsi"/>
          <w:u w:val="single"/>
        </w:rPr>
        <w:t>in both genomics and AI</w:t>
      </w:r>
      <w:r w:rsidRPr="00C02579">
        <w:rPr>
          <w:rFonts w:asciiTheme="majorHAnsi" w:hAnsiTheme="majorHAnsi" w:cstheme="majorHAnsi"/>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C02579">
        <w:rPr>
          <w:rFonts w:asciiTheme="majorHAnsi" w:hAnsiTheme="majorHAnsi" w:cstheme="majorHAnsi"/>
          <w:u w:val="single"/>
        </w:rPr>
        <w:t xml:space="preserve">There are </w:t>
      </w:r>
      <w:r w:rsidRPr="00960D32">
        <w:rPr>
          <w:rFonts w:asciiTheme="majorHAnsi" w:hAnsiTheme="majorHAnsi" w:cstheme="majorHAnsi"/>
          <w:highlight w:val="green"/>
          <w:u w:val="single"/>
        </w:rPr>
        <w:t>significant economic incentives behind China’s</w:t>
      </w:r>
      <w:r w:rsidRPr="00C02579">
        <w:rPr>
          <w:rFonts w:asciiTheme="majorHAnsi" w:hAnsiTheme="majorHAnsi" w:cstheme="majorHAnsi"/>
          <w:u w:val="single"/>
        </w:rPr>
        <w:t xml:space="preserve"> heavy </w:t>
      </w:r>
      <w:r w:rsidRPr="00960D32">
        <w:rPr>
          <w:rFonts w:asciiTheme="majorHAnsi" w:hAnsiTheme="majorHAnsi" w:cstheme="majorHAnsi"/>
          <w:highlight w:val="green"/>
          <w:u w:val="single"/>
        </w:rPr>
        <w:t>investment</w:t>
      </w:r>
      <w:r w:rsidRPr="00C02579">
        <w:rPr>
          <w:rFonts w:asciiTheme="majorHAnsi" w:hAnsiTheme="majorHAnsi" w:cstheme="majorHAnsi"/>
          <w:sz w:val="14"/>
        </w:rPr>
        <w:t xml:space="preserve"> in the increasing convergence of AI and genomics. </w:t>
      </w:r>
      <w:r w:rsidRPr="00C02579">
        <w:rPr>
          <w:rFonts w:asciiTheme="majorHAnsi" w:hAnsiTheme="majorHAnsi" w:cstheme="majorHAnsi"/>
          <w:u w:val="single"/>
        </w:rPr>
        <w:t>This</w:t>
      </w:r>
      <w:r w:rsidRPr="00C02579">
        <w:rPr>
          <w:rFonts w:asciiTheme="majorHAnsi" w:hAnsiTheme="majorHAnsi" w:cstheme="majorHAnsi"/>
          <w:sz w:val="14"/>
        </w:rPr>
        <w:t xml:space="preserve"> golden </w:t>
      </w:r>
      <w:r w:rsidRPr="00C02579">
        <w:rPr>
          <w:rFonts w:asciiTheme="majorHAnsi" w:hAnsiTheme="majorHAnsi" w:cstheme="majorHAnsi"/>
          <w:u w:val="single"/>
        </w:rPr>
        <w:t>combination will drive precision medicine to new</w:t>
      </w:r>
      <w:r w:rsidRPr="00C02579">
        <w:rPr>
          <w:rFonts w:asciiTheme="majorHAnsi" w:hAnsiTheme="majorHAnsi" w:cstheme="majorHAnsi"/>
          <w:sz w:val="14"/>
        </w:rPr>
        <w:t xml:space="preserve"> </w:t>
      </w:r>
      <w:r w:rsidRPr="00C02579">
        <w:rPr>
          <w:rFonts w:asciiTheme="majorHAnsi" w:hAnsiTheme="majorHAnsi" w:cstheme="majorHAnsi"/>
          <w:u w:val="single"/>
        </w:rPr>
        <w:t>heights</w:t>
      </w:r>
      <w:r w:rsidRPr="00C02579">
        <w:rPr>
          <w:rFonts w:asciiTheme="majorHAnsi" w:hAnsiTheme="majorHAnsi" w:cstheme="majorHAnsi"/>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iCarbonX of Shenzhen’s decision to invest US$100 million in U.S.-company PatientsLikeMe relative to AI and genomic data collection. iCarbonX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iCarbonX invested $100 million in PatientsLikeMe, getting a hold over data from the biggest online network of patients with rare and chronic diseases. If successful, this effort could turn into genetic gold, making iCarbonX one of the wealthiest healthcare companies in China and beyond. The risk factor is that iCarbonX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960D32">
        <w:rPr>
          <w:rFonts w:asciiTheme="majorHAnsi" w:hAnsiTheme="majorHAnsi" w:cstheme="majorHAnsi"/>
          <w:b/>
          <w:bCs/>
          <w:highlight w:val="green"/>
          <w:u w:val="single"/>
        </w:rPr>
        <w:t>Genomics</w:t>
      </w:r>
      <w:r w:rsidRPr="00C02579">
        <w:rPr>
          <w:rFonts w:asciiTheme="majorHAnsi" w:hAnsiTheme="majorHAnsi" w:cstheme="majorHAnsi"/>
          <w:sz w:val="14"/>
        </w:rPr>
        <w:t xml:space="preserve"> and computing research</w:t>
      </w:r>
      <w:r w:rsidRPr="00C02579">
        <w:rPr>
          <w:rFonts w:asciiTheme="majorHAnsi" w:hAnsiTheme="majorHAnsi" w:cstheme="majorHAnsi"/>
          <w:b/>
          <w:bCs/>
          <w:u w:val="single"/>
        </w:rPr>
        <w:t xml:space="preserve"> </w:t>
      </w:r>
      <w:r w:rsidRPr="00960D32">
        <w:rPr>
          <w:rFonts w:asciiTheme="majorHAnsi" w:hAnsiTheme="majorHAnsi" w:cstheme="majorHAnsi"/>
          <w:b/>
          <w:bCs/>
          <w:highlight w:val="green"/>
          <w:u w:val="single"/>
        </w:rPr>
        <w:t>is</w:t>
      </w:r>
      <w:r w:rsidRPr="00C02579">
        <w:rPr>
          <w:rFonts w:asciiTheme="majorHAnsi" w:hAnsiTheme="majorHAnsi" w:cstheme="majorHAnsi"/>
          <w:b/>
          <w:bCs/>
          <w:u w:val="single"/>
        </w:rPr>
        <w:t xml:space="preserve"> inherently </w:t>
      </w:r>
      <w:r w:rsidRPr="00960D32">
        <w:rPr>
          <w:rFonts w:asciiTheme="majorHAnsi" w:hAnsiTheme="majorHAnsi" w:cstheme="majorHAnsi"/>
          <w:b/>
          <w:bCs/>
          <w:highlight w:val="green"/>
          <w:u w:val="single"/>
        </w:rPr>
        <w:t>dual-use</w:t>
      </w:r>
      <w:r w:rsidRPr="00C02579">
        <w:rPr>
          <w:rFonts w:asciiTheme="majorHAnsi" w:hAnsiTheme="majorHAnsi" w:cstheme="majorHAnsi"/>
          <w:b/>
          <w:bCs/>
          <w:u w:val="single"/>
        </w:rPr>
        <w:t xml:space="preserve">, therefore a strategic advantage in a nation’s security arsenal. </w:t>
      </w:r>
      <w:r w:rsidRPr="00C02579">
        <w:rPr>
          <w:rFonts w:asciiTheme="majorHAnsi" w:hAnsiTheme="majorHAnsi" w:cstheme="majorHAnsi"/>
          <w:u w:val="single"/>
        </w:rPr>
        <w:t xml:space="preserve">Using </w:t>
      </w:r>
      <w:r w:rsidRPr="00960D32">
        <w:rPr>
          <w:rFonts w:asciiTheme="majorHAnsi" w:hAnsiTheme="majorHAnsi" w:cstheme="majorHAnsi"/>
          <w:highlight w:val="green"/>
          <w:u w:val="single"/>
        </w:rPr>
        <w:t>AI systems to</w:t>
      </w:r>
      <w:r w:rsidRPr="00C02579">
        <w:rPr>
          <w:rFonts w:asciiTheme="majorHAnsi" w:hAnsiTheme="majorHAnsi" w:cstheme="majorHAnsi"/>
          <w:u w:val="single"/>
        </w:rPr>
        <w:t xml:space="preserve"> </w:t>
      </w:r>
      <w:r w:rsidRPr="00960D32">
        <w:rPr>
          <w:rFonts w:asciiTheme="majorHAnsi" w:hAnsiTheme="majorHAnsi" w:cstheme="majorHAnsi"/>
          <w:highlight w:val="green"/>
          <w:u w:val="single"/>
        </w:rPr>
        <w:t>understand</w:t>
      </w:r>
      <w:r w:rsidRPr="00C02579">
        <w:rPr>
          <w:rFonts w:asciiTheme="majorHAnsi" w:hAnsiTheme="majorHAnsi" w:cstheme="majorHAnsi"/>
          <w:sz w:val="14"/>
        </w:rPr>
        <w:t xml:space="preserve"> how the functioning of our </w:t>
      </w:r>
      <w:r w:rsidRPr="00960D32">
        <w:rPr>
          <w:rFonts w:asciiTheme="majorHAnsi" w:hAnsiTheme="majorHAnsi" w:cstheme="majorHAnsi"/>
          <w:highlight w:val="green"/>
          <w:u w:val="single"/>
        </w:rPr>
        <w:t>genomes</w:t>
      </w:r>
      <w:r w:rsidRPr="00C02579">
        <w:rPr>
          <w:rFonts w:asciiTheme="majorHAnsi" w:hAnsiTheme="majorHAnsi" w:cstheme="majorHAnsi"/>
          <w:u w:val="single"/>
        </w:rPr>
        <w:t xml:space="preserve"> impacts</w:t>
      </w:r>
      <w:r w:rsidRPr="00C02579">
        <w:rPr>
          <w:rFonts w:asciiTheme="majorHAnsi" w:hAnsiTheme="majorHAnsi" w:cstheme="majorHAnsi"/>
          <w:sz w:val="14"/>
        </w:rPr>
        <w:t xml:space="preserve"> our health </w:t>
      </w:r>
      <w:r w:rsidRPr="00960D32">
        <w:rPr>
          <w:rFonts w:asciiTheme="majorHAnsi" w:hAnsiTheme="majorHAnsi" w:cstheme="majorHAnsi"/>
          <w:b/>
          <w:bCs/>
          <w:highlight w:val="green"/>
          <w:u w:val="single"/>
        </w:rPr>
        <w:t>is of strategic importance</w:t>
      </w:r>
      <w:r w:rsidRPr="00C02579">
        <w:rPr>
          <w:rFonts w:asciiTheme="majorHAnsi" w:hAnsiTheme="majorHAnsi" w:cstheme="majorHAnsi"/>
          <w:b/>
          <w:bCs/>
          <w:u w:val="single"/>
        </w:rPr>
        <w:t xml:space="preserve"> for biodefense.</w:t>
      </w:r>
      <w:r w:rsidRPr="00C02579">
        <w:rPr>
          <w:rFonts w:asciiTheme="majorHAnsi" w:hAnsiTheme="majorHAnsi" w:cstheme="majorHAnsi"/>
          <w:sz w:val="14"/>
        </w:rPr>
        <w:t xml:space="preserve"> </w:t>
      </w:r>
      <w:r w:rsidRPr="00C02579">
        <w:rPr>
          <w:rFonts w:asciiTheme="majorHAnsi" w:hAnsiTheme="majorHAnsi" w:cstheme="majorHAnsi"/>
          <w:u w:val="single"/>
        </w:rPr>
        <w:t xml:space="preserve">This </w:t>
      </w:r>
      <w:r w:rsidRPr="00960D32">
        <w:rPr>
          <w:rFonts w:asciiTheme="majorHAnsi" w:hAnsiTheme="majorHAnsi" w:cstheme="majorHAnsi"/>
          <w:highlight w:val="green"/>
          <w:u w:val="single"/>
        </w:rPr>
        <w:t>knowledge</w:t>
      </w:r>
      <w:r w:rsidRPr="00C02579">
        <w:rPr>
          <w:rFonts w:asciiTheme="majorHAnsi" w:hAnsiTheme="majorHAnsi" w:cstheme="majorHAnsi"/>
          <w:u w:val="single"/>
        </w:rPr>
        <w:t xml:space="preserve"> will </w:t>
      </w:r>
      <w:r w:rsidRPr="00960D32">
        <w:rPr>
          <w:rFonts w:asciiTheme="majorHAnsi" w:hAnsiTheme="majorHAnsi" w:cstheme="majorHAnsi"/>
          <w:highlight w:val="green"/>
          <w:u w:val="single"/>
        </w:rPr>
        <w:t>lead to</w:t>
      </w:r>
      <w:r w:rsidRPr="00C02579">
        <w:rPr>
          <w:rFonts w:asciiTheme="majorHAnsi" w:hAnsiTheme="majorHAnsi" w:cstheme="majorHAnsi"/>
          <w:u w:val="single"/>
        </w:rPr>
        <w:t xml:space="preserve"> increasing </w:t>
      </w:r>
      <w:r w:rsidRPr="00960D32">
        <w:rPr>
          <w:rFonts w:asciiTheme="majorHAnsi" w:hAnsiTheme="majorHAnsi" w:cstheme="majorHAnsi"/>
          <w:highlight w:val="green"/>
          <w:u w:val="single"/>
        </w:rPr>
        <w:t>developments</w:t>
      </w:r>
      <w:r w:rsidRPr="00C02579">
        <w:rPr>
          <w:rFonts w:asciiTheme="majorHAnsi" w:hAnsiTheme="majorHAnsi" w:cstheme="majorHAnsi"/>
          <w:u w:val="single"/>
        </w:rPr>
        <w:t xml:space="preserve"> at the forefront of medical countermeasures</w:t>
      </w:r>
      <w:r w:rsidRPr="00C02579">
        <w:rPr>
          <w:rFonts w:asciiTheme="majorHAnsi" w:hAnsiTheme="majorHAnsi" w:cstheme="majorHAnsi"/>
          <w:sz w:val="14"/>
        </w:rPr>
        <w:t xml:space="preserve">, </w:t>
      </w:r>
      <w:r w:rsidRPr="00960D32">
        <w:rPr>
          <w:rFonts w:asciiTheme="majorHAnsi" w:hAnsiTheme="majorHAnsi" w:cstheme="majorHAnsi"/>
          <w:b/>
          <w:bCs/>
          <w:highlight w:val="green"/>
          <w:u w:val="single"/>
        </w:rPr>
        <w:t>including vaccines</w:t>
      </w:r>
      <w:r w:rsidRPr="00C02579">
        <w:rPr>
          <w:rFonts w:asciiTheme="majorHAnsi" w:hAnsiTheme="majorHAnsi" w:cstheme="majorHAnsi"/>
          <w:sz w:val="14"/>
        </w:rPr>
        <w:t xml:space="preserve">, antibiotics, and targeted treatments relying on virus-engineering and microbiome research. </w:t>
      </w:r>
      <w:r w:rsidRPr="00C02579">
        <w:rPr>
          <w:rFonts w:asciiTheme="majorHAnsi" w:hAnsiTheme="majorHAnsi" w:cstheme="majorHAnsi"/>
          <w:u w:val="single"/>
        </w:rPr>
        <w:t>Applying deep learning</w:t>
      </w:r>
      <w:r w:rsidRPr="00C02579">
        <w:rPr>
          <w:rFonts w:asciiTheme="majorHAnsi" w:hAnsiTheme="majorHAnsi" w:cstheme="majorHAnsi"/>
          <w:sz w:val="14"/>
        </w:rPr>
        <w:t xml:space="preserve"> to genomics data-sets </w:t>
      </w:r>
      <w:r w:rsidRPr="00C02579">
        <w:rPr>
          <w:rFonts w:asciiTheme="majorHAnsi" w:hAnsiTheme="majorHAnsi" w:cstheme="majorHAnsi"/>
          <w:u w:val="single"/>
        </w:rPr>
        <w:t>could help</w:t>
      </w:r>
      <w:r w:rsidRPr="00C02579">
        <w:rPr>
          <w:rFonts w:asciiTheme="majorHAnsi" w:hAnsiTheme="majorHAnsi" w:cstheme="majorHAnsi"/>
          <w:sz w:val="14"/>
        </w:rPr>
        <w:t xml:space="preserve"> geneticists learn how to use genome-editing (CRISPR) to efficiently engineer living systems, but also </w:t>
      </w:r>
      <w:r w:rsidRPr="00C02579">
        <w:rPr>
          <w:rFonts w:asciiTheme="majorHAnsi" w:hAnsiTheme="majorHAnsi" w:cstheme="majorHAnsi"/>
          <w:u w:val="single"/>
        </w:rPr>
        <w:t>to treat and, even “optimize,” human health</w:t>
      </w:r>
      <w:r w:rsidRPr="00C02579">
        <w:rPr>
          <w:rFonts w:asciiTheme="majorHAnsi" w:hAnsiTheme="majorHAnsi" w:cstheme="majorHAnsi"/>
          <w:sz w:val="14"/>
        </w:rPr>
        <w:t xml:space="preserve">, </w:t>
      </w:r>
      <w:r w:rsidRPr="00960D32">
        <w:rPr>
          <w:rFonts w:asciiTheme="majorHAnsi" w:hAnsiTheme="majorHAnsi" w:cstheme="majorHAnsi"/>
          <w:b/>
          <w:bCs/>
          <w:highlight w:val="green"/>
          <w:u w:val="single"/>
        </w:rPr>
        <w:t>with potential applications in military enhancement</w:t>
      </w:r>
      <w:r w:rsidRPr="00960D32">
        <w:rPr>
          <w:rFonts w:asciiTheme="majorHAnsi" w:hAnsiTheme="majorHAnsi" w:cstheme="majorHAnsi"/>
          <w:b/>
          <w:bCs/>
          <w:sz w:val="14"/>
          <w:highlight w:val="green"/>
        </w:rPr>
        <w:t>s</w:t>
      </w:r>
      <w:r w:rsidRPr="00960D32">
        <w:rPr>
          <w:rFonts w:asciiTheme="majorHAnsi" w:hAnsiTheme="majorHAnsi" w:cstheme="majorHAnsi"/>
          <w:sz w:val="14"/>
          <w:highlight w:val="green"/>
        </w:rPr>
        <w:t>.</w:t>
      </w:r>
      <w:r w:rsidRPr="00C02579">
        <w:rPr>
          <w:rFonts w:asciiTheme="majorHAnsi" w:hAnsiTheme="majorHAnsi" w:cstheme="majorHAnsi"/>
          <w:sz w:val="14"/>
        </w:rPr>
        <w:t xml:space="preserve"> A $15 million partnership between a U.S. company, Gingko Bioworks,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960D32">
        <w:rPr>
          <w:rFonts w:asciiTheme="majorHAnsi" w:hAnsiTheme="majorHAnsi" w:cstheme="majorHAnsi"/>
          <w:b/>
          <w:bCs/>
          <w:highlight w:val="green"/>
          <w:u w:val="single"/>
        </w:rPr>
        <w:t>Gaining access to</w:t>
      </w:r>
      <w:r w:rsidRPr="00C02579">
        <w:rPr>
          <w:rFonts w:asciiTheme="majorHAnsi" w:hAnsiTheme="majorHAnsi" w:cstheme="majorHAnsi"/>
          <w:b/>
          <w:bCs/>
          <w:u w:val="single"/>
        </w:rPr>
        <w:t xml:space="preserve"> increasingly large </w:t>
      </w:r>
      <w:r w:rsidRPr="00960D32">
        <w:rPr>
          <w:rFonts w:asciiTheme="majorHAnsi" w:hAnsiTheme="majorHAnsi" w:cstheme="majorHAnsi"/>
          <w:b/>
          <w:bCs/>
          <w:highlight w:val="green"/>
          <w:u w:val="single"/>
        </w:rPr>
        <w:t>U.S. genomic</w:t>
      </w:r>
      <w:r w:rsidRPr="00C02579">
        <w:rPr>
          <w:rFonts w:asciiTheme="majorHAnsi" w:hAnsiTheme="majorHAnsi" w:cstheme="majorHAnsi"/>
          <w:b/>
          <w:bCs/>
          <w:u w:val="single"/>
        </w:rPr>
        <w:t xml:space="preserve"> </w:t>
      </w:r>
      <w:r w:rsidRPr="00960D32">
        <w:rPr>
          <w:rFonts w:asciiTheme="majorHAnsi" w:hAnsiTheme="majorHAnsi" w:cstheme="majorHAnsi"/>
          <w:b/>
          <w:bCs/>
          <w:highlight w:val="green"/>
          <w:u w:val="single"/>
        </w:rPr>
        <w:t>data-sets gives China a knowledge advantage into leading</w:t>
      </w:r>
      <w:r w:rsidRPr="00C02579">
        <w:rPr>
          <w:rFonts w:asciiTheme="majorHAnsi" w:hAnsiTheme="majorHAnsi" w:cstheme="majorHAnsi"/>
          <w:b/>
          <w:bCs/>
          <w:u w:val="single"/>
        </w:rPr>
        <w:t xml:space="preserve"> the next steps in </w:t>
      </w:r>
      <w:r w:rsidRPr="00960D32">
        <w:rPr>
          <w:rFonts w:asciiTheme="majorHAnsi" w:hAnsiTheme="majorHAnsi" w:cstheme="majorHAnsi"/>
          <w:b/>
          <w:bCs/>
          <w:highlight w:val="green"/>
          <w:u w:val="single"/>
        </w:rPr>
        <w:t>bio-military research.</w:t>
      </w:r>
      <w:r w:rsidRPr="00C02579">
        <w:rPr>
          <w:rFonts w:asciiTheme="majorHAnsi" w:hAnsiTheme="majorHAnsi" w:cstheme="majorHAnsi"/>
          <w:sz w:val="14"/>
        </w:rPr>
        <w:t xml:space="preserve"> Could biomedical data be used to develop bioweapons? Explain. </w:t>
      </w:r>
      <w:r w:rsidRPr="00C02579">
        <w:rPr>
          <w:rFonts w:asciiTheme="majorHAnsi" w:hAnsiTheme="majorHAnsi" w:cstheme="majorHAnsi"/>
          <w:u w:val="single"/>
        </w:rPr>
        <w:t xml:space="preserve">Personalized medicine advances mean that </w:t>
      </w:r>
      <w:r w:rsidRPr="00960D32">
        <w:rPr>
          <w:rFonts w:asciiTheme="majorHAnsi" w:hAnsiTheme="majorHAnsi" w:cstheme="majorHAnsi"/>
          <w:highlight w:val="green"/>
          <w:u w:val="single"/>
        </w:rPr>
        <w:t>personalized bio-attacks are increasingly possible</w:t>
      </w:r>
      <w:r w:rsidRPr="00C02579">
        <w:rPr>
          <w:rFonts w:asciiTheme="majorHAnsi" w:hAnsiTheme="majorHAnsi" w:cstheme="majorHAnsi"/>
          <w:u w:val="single"/>
        </w:rPr>
        <w:t xml:space="preserve">. </w:t>
      </w:r>
      <w:r w:rsidRPr="00C02579">
        <w:rPr>
          <w:rFonts w:asciiTheme="majorHAnsi" w:hAnsiTheme="majorHAnsi" w:cstheme="majorHAnsi"/>
          <w:sz w:val="14"/>
        </w:rPr>
        <w:t xml:space="preserve">The combination of AI with biomedical data and genome-editing technologies will help us predict genes most important to particular functions. </w:t>
      </w:r>
      <w:r w:rsidRPr="00C02579">
        <w:rPr>
          <w:rFonts w:asciiTheme="majorHAnsi" w:hAnsiTheme="majorHAnsi" w:cstheme="majorHAnsi"/>
          <w:u w:val="single"/>
        </w:rPr>
        <w:t>Such insights will contribute to knowing how a particular disease occurs,</w:t>
      </w:r>
      <w:r w:rsidRPr="00C02579">
        <w:rPr>
          <w:rFonts w:asciiTheme="majorHAnsi" w:hAnsiTheme="majorHAnsi" w:cstheme="majorHAnsi"/>
          <w:sz w:val="14"/>
        </w:rPr>
        <w:t xml:space="preserve"> how a newly-discovered virus has high transmissibility, but also why certain populations and individuals are more susceptible to it. Combining host susceptibility information with pathogenic targeted design, </w:t>
      </w:r>
      <w:r w:rsidRPr="00960D32">
        <w:rPr>
          <w:rFonts w:asciiTheme="majorHAnsi" w:hAnsiTheme="majorHAnsi" w:cstheme="majorHAnsi"/>
          <w:b/>
          <w:bCs/>
          <w:highlight w:val="green"/>
          <w:u w:val="single"/>
        </w:rPr>
        <w:t>malicious actors could engineer pathogens that are tailored</w:t>
      </w:r>
      <w:r w:rsidRPr="00C02579">
        <w:rPr>
          <w:rFonts w:asciiTheme="majorHAnsi" w:hAnsiTheme="majorHAnsi" w:cstheme="majorHAnsi"/>
          <w:b/>
          <w:bCs/>
          <w:u w:val="single"/>
        </w:rPr>
        <w:t xml:space="preserve"> to overcome the immune system or the microbiome of specific populations. </w:t>
      </w:r>
    </w:p>
    <w:p w14:paraId="3E2332E9" w14:textId="77777777" w:rsidR="0070777B" w:rsidRPr="00C02579" w:rsidRDefault="0070777B" w:rsidP="0070777B">
      <w:pPr>
        <w:rPr>
          <w:rFonts w:asciiTheme="majorHAnsi" w:hAnsiTheme="majorHAnsi" w:cstheme="majorHAnsi"/>
          <w:sz w:val="14"/>
        </w:rPr>
      </w:pPr>
      <w:r>
        <w:rPr>
          <w:rFonts w:asciiTheme="majorHAnsi" w:hAnsiTheme="majorHAnsi" w:cstheme="majorHAnsi"/>
          <w:b/>
          <w:bCs/>
          <w:u w:val="single"/>
        </w:rPr>
        <w:t>C/a their ev that maintenance of the ILO is key.</w:t>
      </w:r>
    </w:p>
    <w:p w14:paraId="3A9A24F5" w14:textId="77777777" w:rsidR="00C1622B" w:rsidRDefault="00C1622B"/>
    <w:sectPr w:rsidR="00C162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useo Sans 300">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77B"/>
    <w:rsid w:val="00020B89"/>
    <w:rsid w:val="002073B0"/>
    <w:rsid w:val="0022528B"/>
    <w:rsid w:val="00332440"/>
    <w:rsid w:val="00515DE9"/>
    <w:rsid w:val="00680AA1"/>
    <w:rsid w:val="00696590"/>
    <w:rsid w:val="0070777B"/>
    <w:rsid w:val="007A44C3"/>
    <w:rsid w:val="00960D32"/>
    <w:rsid w:val="00C1622B"/>
    <w:rsid w:val="00D528B7"/>
    <w:rsid w:val="00D826F4"/>
    <w:rsid w:val="00F04B18"/>
    <w:rsid w:val="00F13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53C63"/>
  <w15:chartTrackingRefBased/>
  <w15:docId w15:val="{912827E7-72CC-47D0-AE64-72CC1F790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0777B"/>
    <w:rPr>
      <w:rFonts w:ascii="Calibri" w:eastAsia="Batang" w:hAnsi="Calibri" w:cs="Calibri"/>
    </w:rPr>
  </w:style>
  <w:style w:type="paragraph" w:styleId="Heading1">
    <w:name w:val="heading 1"/>
    <w:aliases w:val="Pocket"/>
    <w:basedOn w:val="Normal"/>
    <w:next w:val="Normal"/>
    <w:link w:val="Heading1Char"/>
    <w:qFormat/>
    <w:rsid w:val="007077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0777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0777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70777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077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777B"/>
  </w:style>
  <w:style w:type="character" w:customStyle="1" w:styleId="Heading1Char">
    <w:name w:val="Heading 1 Char"/>
    <w:aliases w:val="Pocket Char"/>
    <w:basedOn w:val="DefaultParagraphFont"/>
    <w:link w:val="Heading1"/>
    <w:rsid w:val="0070777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0777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0777B"/>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70777B"/>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B"/>
    <w:basedOn w:val="DefaultParagraphFont"/>
    <w:link w:val="Emphasis1"/>
    <w:uiPriority w:val="7"/>
    <w:qFormat/>
    <w:rsid w:val="0070777B"/>
    <w:rPr>
      <w:rFonts w:ascii="Calibri" w:eastAsia="Batang"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70777B"/>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8"/>
    <w:basedOn w:val="DefaultParagraphFont"/>
    <w:uiPriority w:val="6"/>
    <w:qFormat/>
    <w:rsid w:val="0070777B"/>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70777B"/>
    <w:rPr>
      <w:color w:val="auto"/>
      <w:u w:val="none"/>
    </w:rPr>
  </w:style>
  <w:style w:type="character" w:styleId="FollowedHyperlink">
    <w:name w:val="FollowedHyperlink"/>
    <w:basedOn w:val="DefaultParagraphFont"/>
    <w:uiPriority w:val="99"/>
    <w:semiHidden/>
    <w:unhideWhenUsed/>
    <w:rsid w:val="0070777B"/>
    <w:rPr>
      <w:color w:val="auto"/>
      <w:u w:val="none"/>
    </w:rPr>
  </w:style>
  <w:style w:type="paragraph" w:customStyle="1" w:styleId="Emphasis1">
    <w:name w:val="Emphasis1"/>
    <w:basedOn w:val="Normal"/>
    <w:link w:val="Emphasis"/>
    <w:autoRedefine/>
    <w:uiPriority w:val="7"/>
    <w:qFormat/>
    <w:rsid w:val="0070777B"/>
    <w:pPr>
      <w:pBdr>
        <w:top w:val="single" w:sz="4" w:space="1" w:color="auto"/>
        <w:left w:val="single" w:sz="4" w:space="4" w:color="auto"/>
        <w:bottom w:val="single" w:sz="4" w:space="1" w:color="auto"/>
        <w:right w:val="single" w:sz="4" w:space="4" w:color="auto"/>
      </w:pBdr>
      <w:ind w:left="720"/>
      <w:jc w:val="both"/>
    </w:pPr>
    <w:rPr>
      <w:b/>
      <w:iCs/>
      <w:sz w:val="24"/>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70777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70777B"/>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077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to.org/english/docs_e/legal_e/27-trips_04c_e.htm" TargetMode="External"/><Relationship Id="rId13" Type="http://schemas.openxmlformats.org/officeDocument/2006/relationships/hyperlink" Target="https://www.cato.org/free-trade-bulletin/unnecessary-proposal-wto-waiver-intellectual-property-rights-covid-19-vaccine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wto.org/english/docs_e/legal_e/27-trips_04c_e.htm" TargetMode="Externa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hediplomat.com/2017/08/the-great-us-china-biotechnology-and-artificial-intelligence-race/" TargetMode="External"/><Relationship Id="rId1" Type="http://schemas.openxmlformats.org/officeDocument/2006/relationships/numbering" Target="numbering.xml"/><Relationship Id="rId6" Type="http://schemas.openxmlformats.org/officeDocument/2006/relationships/hyperlink" Target="http://lesswrong.com/lw/n9/the_intuitions_behind_utilitarianism/" TargetMode="External"/><Relationship Id="rId11" Type="http://schemas.openxmlformats.org/officeDocument/2006/relationships/hyperlink" Target="https://www.cato.org/free-trade-bulletin/unnecessary-proposal-wto-waiver-intellectual-property-rights-covid-19-vaccines" TargetMode="External"/><Relationship Id="rId5" Type="http://schemas.openxmlformats.org/officeDocument/2006/relationships/hyperlink" Target="http://cmscontent.bates.edu/prebuilt/kantian.pdf" TargetMode="External"/><Relationship Id="rId15" Type="http://schemas.openxmlformats.org/officeDocument/2006/relationships/hyperlink" Target="https://www.cato.org/free-trade-bulletin/unnecessary-proposal-wto-waiver-intellectual-property-rights-covid-19-vaccines" TargetMode="External"/><Relationship Id="rId10" Type="http://schemas.openxmlformats.org/officeDocument/2006/relationships/hyperlink" Target="https://www.cato.org/free-trade-bulletin/unnecessary-proposal-wto-waiver-intellectual-property-rights-covid-19-vaccines" TargetMode="External"/><Relationship Id="rId4" Type="http://schemas.openxmlformats.org/officeDocument/2006/relationships/webSettings" Target="webSettings.xml"/><Relationship Id="rId9" Type="http://schemas.openxmlformats.org/officeDocument/2006/relationships/hyperlink" Target="https://www.cato.org/free-trade-bulletin/unnecessary-proposal-wto-waiver-intellectual-property-rights-covid-19-vaccines%5d/Kankee" TargetMode="External"/><Relationship Id="rId14" Type="http://schemas.openxmlformats.org/officeDocument/2006/relationships/hyperlink" Target="https://www.cato.org/free-trade-bulletin/unnecessary-proposal-wto-waiver-intellectual-property-rights-covid-19-vacc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165</TotalTime>
  <Pages>1</Pages>
  <Words>11229</Words>
  <Characters>64007</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Feodor Morozov</dc:creator>
  <cp:keywords/>
  <dc:description/>
  <cp:lastModifiedBy>Feodor Morozov</cp:lastModifiedBy>
  <cp:revision>8</cp:revision>
  <dcterms:created xsi:type="dcterms:W3CDTF">2021-09-11T12:55:00Z</dcterms:created>
  <dcterms:modified xsi:type="dcterms:W3CDTF">2021-09-11T20:25:00Z</dcterms:modified>
</cp:coreProperties>
</file>