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02634" w14:textId="71FDDC3C" w:rsidR="00BC2184" w:rsidRPr="00CE0207" w:rsidRDefault="00BC2184" w:rsidP="00CE0207">
      <w:pPr>
        <w:pStyle w:val="Heading1"/>
      </w:pPr>
      <w:bookmarkStart w:id="0" w:name="_Hlk56321472"/>
      <w:bookmarkStart w:id="1" w:name="_Hlk56328741"/>
      <w:bookmarkStart w:id="2" w:name="_Hlk56328938"/>
      <w:r w:rsidRPr="00B319E9">
        <w:t>1AC</w:t>
      </w:r>
      <w:bookmarkStart w:id="3" w:name="_Hlk68382030"/>
    </w:p>
    <w:p w14:paraId="107673B5" w14:textId="77777777" w:rsidR="00BC2184" w:rsidRDefault="00BC2184" w:rsidP="00BC2184">
      <w:pPr>
        <w:pStyle w:val="Heading4"/>
        <w:rPr>
          <w:rFonts w:ascii="Arial" w:hAnsi="Arial" w:cs="Arial"/>
          <w:color w:val="1D1C1D"/>
          <w:sz w:val="23"/>
          <w:szCs w:val="23"/>
          <w:shd w:val="clear" w:color="auto" w:fill="FFFFFF"/>
        </w:rPr>
      </w:pPr>
      <w:bookmarkStart w:id="4" w:name="_Hlk82242282"/>
      <w:r w:rsidRPr="00B319E9">
        <w:rPr>
          <w:rFonts w:asciiTheme="minorHAnsi" w:hAnsiTheme="minorHAnsi" w:cstheme="minorHAnsi"/>
        </w:rPr>
        <w:t xml:space="preserve">I </w:t>
      </w:r>
      <w:r>
        <w:rPr>
          <w:rFonts w:asciiTheme="minorHAnsi" w:hAnsiTheme="minorHAnsi" w:cstheme="minorHAnsi"/>
        </w:rPr>
        <w:t xml:space="preserve">Affirm </w:t>
      </w:r>
      <w:r w:rsidRPr="00B319E9">
        <w:rPr>
          <w:rFonts w:asciiTheme="minorHAnsi" w:hAnsiTheme="minorHAnsi" w:cstheme="minorHAnsi"/>
        </w:rPr>
        <w:t xml:space="preserve">the resolution resolved: </w:t>
      </w:r>
      <w:r>
        <w:rPr>
          <w:rFonts w:ascii="Arial" w:hAnsi="Arial" w:cs="Arial"/>
          <w:color w:val="1D1C1D"/>
          <w:sz w:val="23"/>
          <w:szCs w:val="23"/>
          <w:shd w:val="clear" w:color="auto" w:fill="FFFFFF"/>
        </w:rPr>
        <w:t>The member nations of the World Trade Organization ought to reduce intellectual property protections for medicines</w:t>
      </w:r>
    </w:p>
    <w:bookmarkEnd w:id="4"/>
    <w:p w14:paraId="2B419FED" w14:textId="77777777" w:rsidR="00BC2184" w:rsidRDefault="00BC2184" w:rsidP="00BC2184">
      <w:pPr>
        <w:pStyle w:val="Heading2"/>
      </w:pPr>
      <w:r>
        <w:t>Framework</w:t>
      </w:r>
    </w:p>
    <w:p w14:paraId="0FA11148" w14:textId="77777777" w:rsidR="00BC2184" w:rsidRPr="00B319E9" w:rsidRDefault="00BC2184" w:rsidP="00BC2184">
      <w:r>
        <w:t>I value morality and the criterion is the categorical imperative.</w:t>
      </w:r>
    </w:p>
    <w:p w14:paraId="3120A3E4" w14:textId="77777777" w:rsidR="00BC2184" w:rsidRPr="00B319E9" w:rsidRDefault="00BC2184" w:rsidP="00BC2184">
      <w:pPr>
        <w:pStyle w:val="Heading4"/>
        <w:rPr>
          <w:rFonts w:cs="Calibri"/>
        </w:rPr>
      </w:pPr>
      <w:r w:rsidRPr="00B319E9">
        <w:rPr>
          <w:rFonts w:cs="Calibri"/>
        </w:rPr>
        <w:t>Moral law must be universal—our judgements can’t only apply to ourselves any more than 2+2=4 can be true only for me – any non-universalizable norm justifies someone’s ability to impede on your ends.</w:t>
      </w:r>
    </w:p>
    <w:p w14:paraId="4C3C262A" w14:textId="77777777" w:rsidR="00BC2184" w:rsidRPr="00B319E9" w:rsidRDefault="00BC2184" w:rsidP="00BC2184">
      <w:pPr>
        <w:rPr>
          <w:rFonts w:asciiTheme="minorHAnsi" w:hAnsiTheme="minorHAnsi" w:cstheme="minorHAnsi"/>
        </w:rPr>
      </w:pPr>
      <w:proofErr w:type="spellStart"/>
      <w:r w:rsidRPr="00B319E9">
        <w:rPr>
          <w:rStyle w:val="Style13ptBold"/>
          <w:rFonts w:asciiTheme="minorHAnsi" w:hAnsiTheme="minorHAnsi" w:cstheme="minorHAnsi"/>
        </w:rPr>
        <w:t>Korsgaard</w:t>
      </w:r>
      <w:proofErr w:type="spellEnd"/>
      <w:r w:rsidRPr="00B319E9">
        <w:rPr>
          <w:rStyle w:val="Style13ptBold"/>
          <w:rFonts w:asciiTheme="minorHAnsi" w:hAnsiTheme="minorHAnsi" w:cstheme="minorHAnsi"/>
        </w:rPr>
        <w:t xml:space="preserve"> ’83</w:t>
      </w:r>
      <w:r w:rsidRPr="00B319E9">
        <w:rPr>
          <w:rFonts w:asciiTheme="minorHAnsi" w:hAnsiTheme="minorHAnsi" w:cstheme="minorHAnsi"/>
          <w:sz w:val="18"/>
          <w:szCs w:val="18"/>
        </w:rPr>
        <w:t xml:space="preserve"> (Christine M., “Two Distinctions in Goodness,” The Philosophical Review Vol. 92, No. 2 (</w:t>
      </w:r>
      <w:proofErr w:type="gramStart"/>
      <w:r w:rsidRPr="00B319E9">
        <w:rPr>
          <w:rFonts w:asciiTheme="minorHAnsi" w:hAnsiTheme="minorHAnsi" w:cstheme="minorHAnsi"/>
          <w:sz w:val="18"/>
          <w:szCs w:val="18"/>
        </w:rPr>
        <w:t>Apr.,</w:t>
      </w:r>
      <w:proofErr w:type="gramEnd"/>
      <w:r w:rsidRPr="00B319E9">
        <w:rPr>
          <w:rFonts w:asciiTheme="minorHAnsi" w:hAnsiTheme="minorHAnsi" w:cstheme="minorHAnsi"/>
          <w:sz w:val="18"/>
          <w:szCs w:val="18"/>
        </w:rPr>
        <w:t xml:space="preserve"> 1983), pp. 169-195, JSTOR) // LEX JB [brackets for gendered language]</w:t>
      </w:r>
    </w:p>
    <w:p w14:paraId="3A90E5E9" w14:textId="77777777" w:rsidR="00BC2184" w:rsidRPr="00B319E9" w:rsidRDefault="00BC2184" w:rsidP="00BC2184">
      <w:pPr>
        <w:rPr>
          <w:rFonts w:asciiTheme="minorHAnsi" w:hAnsiTheme="minorHAnsi" w:cstheme="minorHAnsi"/>
          <w:sz w:val="14"/>
        </w:rPr>
      </w:pPr>
      <w:r w:rsidRPr="00B319E9">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B319E9">
        <w:rPr>
          <w:rStyle w:val="StyleUnderline"/>
          <w:rFonts w:asciiTheme="minorHAnsi" w:hAnsiTheme="minorHAnsi" w:cstheme="minorHAnsi"/>
          <w:b/>
          <w:bCs/>
          <w:highlight w:val="green"/>
        </w:rPr>
        <w:t>when a rational being</w:t>
      </w:r>
      <w:r w:rsidRPr="00B319E9">
        <w:rPr>
          <w:rStyle w:val="StyleUnderline"/>
          <w:rFonts w:asciiTheme="minorHAnsi" w:hAnsiTheme="minorHAnsi" w:cstheme="minorHAnsi"/>
          <w:b/>
          <w:bCs/>
        </w:rPr>
        <w:t xml:space="preserve"> makes a choice or </w:t>
      </w:r>
      <w:r w:rsidRPr="00B319E9">
        <w:rPr>
          <w:rStyle w:val="StyleUnderline"/>
          <w:rFonts w:asciiTheme="minorHAnsi" w:hAnsiTheme="minorHAnsi" w:cstheme="minorHAnsi"/>
          <w:b/>
          <w:bCs/>
          <w:highlight w:val="green"/>
        </w:rPr>
        <w:t>undertakes an action, [they] suppose</w:t>
      </w:r>
      <w:r w:rsidRPr="00B319E9">
        <w:rPr>
          <w:rStyle w:val="StyleUnderline"/>
          <w:rFonts w:asciiTheme="minorHAnsi" w:hAnsiTheme="minorHAnsi" w:cstheme="minorHAnsi"/>
          <w:b/>
          <w:bCs/>
        </w:rPr>
        <w:t xml:space="preserve">s the object to be good, and </w:t>
      </w:r>
      <w:r w:rsidRPr="00B319E9">
        <w:rPr>
          <w:rStyle w:val="StyleUnderline"/>
          <w:rFonts w:asciiTheme="minorHAnsi" w:hAnsiTheme="minorHAnsi" w:cstheme="minorHAnsi"/>
          <w:b/>
          <w:bCs/>
          <w:highlight w:val="green"/>
        </w:rPr>
        <w:t>its pursuit to be justified</w:t>
      </w:r>
      <w:r w:rsidRPr="00B319E9">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B319E9">
        <w:rPr>
          <w:rStyle w:val="StyleUnderline"/>
          <w:rFonts w:asciiTheme="minorHAnsi" w:hAnsiTheme="minorHAnsi" w:cstheme="minorHAnsi"/>
          <w:b/>
          <w:bCs/>
        </w:rPr>
        <w:t>In order for</w:t>
      </w:r>
      <w:proofErr w:type="gramEnd"/>
      <w:r w:rsidRPr="00B319E9">
        <w:rPr>
          <w:rStyle w:val="StyleUnderline"/>
          <w:rFonts w:asciiTheme="minorHAnsi" w:hAnsiTheme="minorHAnsi" w:cstheme="minorHAnsi"/>
          <w:b/>
          <w:bCs/>
        </w:rPr>
        <w:t xml:space="preserve"> there to be any objectively good ends, however, </w:t>
      </w:r>
      <w:r w:rsidRPr="00B319E9">
        <w:rPr>
          <w:rStyle w:val="StyleUnderline"/>
          <w:rFonts w:asciiTheme="minorHAnsi" w:hAnsiTheme="minorHAnsi" w:cstheme="minorHAnsi"/>
          <w:b/>
          <w:bCs/>
          <w:highlight w:val="green"/>
        </w:rPr>
        <w:t xml:space="preserve">there must be something that is unconditionally good and </w:t>
      </w:r>
      <w:r w:rsidRPr="00B319E9">
        <w:rPr>
          <w:rStyle w:val="StyleUnderline"/>
          <w:rFonts w:asciiTheme="minorHAnsi" w:hAnsiTheme="minorHAnsi" w:cstheme="minorHAnsi"/>
          <w:b/>
          <w:bCs/>
        </w:rPr>
        <w:t xml:space="preserve">so </w:t>
      </w:r>
      <w:r w:rsidRPr="00B319E9">
        <w:rPr>
          <w:rStyle w:val="StyleUnderline"/>
          <w:rFonts w:asciiTheme="minorHAnsi" w:hAnsiTheme="minorHAnsi" w:cstheme="minorHAnsi"/>
          <w:b/>
          <w:bCs/>
          <w:highlight w:val="green"/>
        </w:rPr>
        <w:t>can serve as a sufficient condition of</w:t>
      </w:r>
      <w:r w:rsidRPr="00B319E9">
        <w:rPr>
          <w:rStyle w:val="StyleUnderline"/>
          <w:rFonts w:asciiTheme="minorHAnsi" w:hAnsiTheme="minorHAnsi" w:cstheme="minorHAnsi"/>
          <w:b/>
          <w:bCs/>
        </w:rPr>
        <w:t xml:space="preserve"> their </w:t>
      </w:r>
      <w:r w:rsidRPr="00B319E9">
        <w:rPr>
          <w:rStyle w:val="StyleUnderline"/>
          <w:rFonts w:asciiTheme="minorHAnsi" w:hAnsiTheme="minorHAnsi" w:cstheme="minorHAnsi"/>
          <w:b/>
          <w:bCs/>
          <w:highlight w:val="green"/>
        </w:rPr>
        <w:t>goodness</w:t>
      </w:r>
      <w:r w:rsidRPr="00B319E9">
        <w:rPr>
          <w:rFonts w:asciiTheme="minorHAnsi" w:hAnsiTheme="minorHAnsi" w:cstheme="minorHAnsi"/>
          <w:sz w:val="14"/>
        </w:rPr>
        <w:t>. Kant considers what this might be</w:t>
      </w:r>
      <w:r w:rsidRPr="00B319E9">
        <w:rPr>
          <w:rFonts w:asciiTheme="minorHAnsi" w:hAnsiTheme="minorHAnsi" w:cstheme="minorHAnsi"/>
          <w:b/>
          <w:bCs/>
          <w:sz w:val="14"/>
        </w:rPr>
        <w:t xml:space="preserve">: </w:t>
      </w:r>
      <w:r w:rsidRPr="00B319E9">
        <w:rPr>
          <w:rStyle w:val="StyleUnderline"/>
          <w:rFonts w:asciiTheme="minorHAnsi" w:hAnsiTheme="minorHAnsi" w:cstheme="minorHAnsi"/>
          <w:b/>
          <w:bCs/>
          <w:highlight w:val="green"/>
        </w:rPr>
        <w:t xml:space="preserve">it cannot be an </w:t>
      </w:r>
      <w:r w:rsidRPr="00B319E9">
        <w:rPr>
          <w:rStyle w:val="StyleUnderline"/>
          <w:rFonts w:asciiTheme="minorHAnsi" w:hAnsiTheme="minorHAnsi" w:cstheme="minorHAnsi"/>
          <w:b/>
          <w:bCs/>
        </w:rPr>
        <w:t xml:space="preserve">object of </w:t>
      </w:r>
      <w:r w:rsidRPr="00B319E9">
        <w:rPr>
          <w:rStyle w:val="StyleUnderline"/>
          <w:rFonts w:asciiTheme="minorHAnsi" w:hAnsiTheme="minorHAnsi" w:cstheme="minorHAnsi"/>
          <w:b/>
          <w:bCs/>
          <w:highlight w:val="green"/>
        </w:rPr>
        <w:t>inclination</w:t>
      </w:r>
      <w:r w:rsidRPr="00B319E9">
        <w:rPr>
          <w:rFonts w:asciiTheme="minorHAnsi" w:hAnsiTheme="minorHAnsi" w:cstheme="minorHAnsi"/>
          <w:sz w:val="14"/>
        </w:rPr>
        <w:t>, for those have only a conditional worth, "</w:t>
      </w:r>
      <w:r w:rsidRPr="00B319E9">
        <w:rPr>
          <w:rStyle w:val="StyleUnderline"/>
          <w:rFonts w:asciiTheme="minorHAnsi" w:hAnsiTheme="minorHAnsi" w:cstheme="minorHAnsi"/>
          <w:b/>
          <w:bCs/>
        </w:rPr>
        <w:t xml:space="preserve">for if the inclinations and the needs founded on them </w:t>
      </w:r>
      <w:proofErr w:type="gramStart"/>
      <w:r w:rsidRPr="00B319E9">
        <w:rPr>
          <w:rStyle w:val="StyleUnderline"/>
          <w:rFonts w:asciiTheme="minorHAnsi" w:hAnsiTheme="minorHAnsi" w:cstheme="minorHAnsi"/>
          <w:b/>
          <w:bCs/>
        </w:rPr>
        <w:t>did  not</w:t>
      </w:r>
      <w:proofErr w:type="gramEnd"/>
      <w:r w:rsidRPr="00B319E9">
        <w:rPr>
          <w:rStyle w:val="StyleUnderline"/>
          <w:rFonts w:asciiTheme="minorHAnsi" w:hAnsiTheme="minorHAnsi" w:cstheme="minorHAnsi"/>
          <w:b/>
          <w:bCs/>
        </w:rPr>
        <w:t xml:space="preserve"> exist, their object would be without worth</w:t>
      </w:r>
      <w:r w:rsidRPr="00B319E9">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B319E9">
        <w:rPr>
          <w:rStyle w:val="StyleUnderline"/>
          <w:rFonts w:asciiTheme="minorHAnsi" w:hAnsiTheme="minorHAnsi" w:cstheme="minorHAnsi"/>
          <w:b/>
          <w:bCs/>
          <w:highlight w:val="green"/>
        </w:rPr>
        <w:t>the unconditionally valuable thing must be "humanity"</w:t>
      </w:r>
      <w:r w:rsidRPr="00B319E9">
        <w:rPr>
          <w:rFonts w:asciiTheme="minorHAnsi" w:hAnsiTheme="minorHAnsi" w:cstheme="minorHAnsi"/>
          <w:sz w:val="14"/>
        </w:rPr>
        <w:t xml:space="preserve"> or "rational nature," which he defines as "the power set to an end" (G 56/437 and DV 51/392). Kant explains that </w:t>
      </w:r>
      <w:r w:rsidRPr="00B319E9">
        <w:rPr>
          <w:rStyle w:val="StyleUnderline"/>
          <w:rFonts w:asciiTheme="minorHAnsi" w:hAnsiTheme="minorHAnsi" w:cstheme="minorHAnsi"/>
          <w:b/>
          <w:bCs/>
          <w:highlight w:val="green"/>
        </w:rPr>
        <w:t xml:space="preserve">regarding your existence as a rational being as an end </w:t>
      </w:r>
      <w:proofErr w:type="gramStart"/>
      <w:r w:rsidRPr="00B319E9">
        <w:rPr>
          <w:rStyle w:val="StyleUnderline"/>
          <w:rFonts w:asciiTheme="minorHAnsi" w:hAnsiTheme="minorHAnsi" w:cstheme="minorHAnsi"/>
          <w:b/>
          <w:bCs/>
          <w:highlight w:val="green"/>
        </w:rPr>
        <w:t>in itself is</w:t>
      </w:r>
      <w:proofErr w:type="gramEnd"/>
      <w:r w:rsidRPr="00B319E9">
        <w:rPr>
          <w:rStyle w:val="StyleUnderline"/>
          <w:rFonts w:asciiTheme="minorHAnsi" w:hAnsiTheme="minorHAnsi" w:cstheme="minorHAnsi"/>
          <w:b/>
          <w:bCs/>
          <w:highlight w:val="green"/>
        </w:rPr>
        <w:t xml:space="preserve"> a "subjective principle of human action."</w:t>
      </w:r>
      <w:r w:rsidRPr="00B319E9">
        <w:rPr>
          <w:rFonts w:asciiTheme="minorHAnsi" w:hAnsiTheme="minorHAnsi" w:cstheme="minorHAnsi"/>
          <w:sz w:val="14"/>
        </w:rPr>
        <w:t xml:space="preserve"> By this I understand him to mean that </w:t>
      </w:r>
      <w:r w:rsidRPr="00B319E9">
        <w:rPr>
          <w:rStyle w:val="StyleUnderline"/>
          <w:rFonts w:asciiTheme="minorHAnsi" w:hAnsiTheme="minorHAnsi" w:cstheme="minorHAnsi"/>
          <w:b/>
          <w:bCs/>
          <w:highlight w:val="green"/>
        </w:rPr>
        <w:t xml:space="preserve">we must regard ourselves as capable of </w:t>
      </w:r>
      <w:r w:rsidRPr="00B319E9">
        <w:rPr>
          <w:rFonts w:asciiTheme="minorHAnsi" w:hAnsiTheme="minorHAnsi" w:cstheme="minorHAnsi"/>
          <w:sz w:val="14"/>
        </w:rPr>
        <w:t>conferring</w:t>
      </w:r>
      <w:r w:rsidRPr="00B319E9">
        <w:rPr>
          <w:rStyle w:val="StyleUnderline"/>
          <w:rFonts w:asciiTheme="minorHAnsi" w:hAnsiTheme="minorHAnsi" w:cstheme="minorHAnsi"/>
          <w:b/>
          <w:bCs/>
          <w:highlight w:val="green"/>
        </w:rPr>
        <w:t xml:space="preserve"> value</w:t>
      </w:r>
      <w:r w:rsidRPr="00B319E9">
        <w:rPr>
          <w:rStyle w:val="StyleUnderline"/>
          <w:rFonts w:asciiTheme="minorHAnsi" w:hAnsiTheme="minorHAnsi" w:cstheme="minorHAnsi"/>
          <w:b/>
          <w:bCs/>
        </w:rPr>
        <w:t xml:space="preserve"> upon the objects of our choice, the ends that we set, because we must regard our ends as goo</w:t>
      </w:r>
      <w:r w:rsidRPr="00B319E9">
        <w:rPr>
          <w:rFonts w:asciiTheme="minorHAnsi" w:hAnsiTheme="minorHAnsi" w:cstheme="minorHAnsi"/>
          <w:b/>
          <w:bCs/>
          <w:u w:val="single"/>
        </w:rPr>
        <w:t>d</w:t>
      </w:r>
      <w:r w:rsidRPr="00B319E9">
        <w:rPr>
          <w:rFonts w:asciiTheme="minorHAnsi" w:hAnsiTheme="minorHAnsi" w:cstheme="minorHAnsi"/>
          <w:u w:val="single"/>
        </w:rPr>
        <w:t>.</w:t>
      </w:r>
      <w:r w:rsidRPr="00B319E9">
        <w:rPr>
          <w:rFonts w:asciiTheme="minorHAnsi" w:hAnsiTheme="minorHAnsi" w:cstheme="minorHAnsi"/>
          <w:sz w:val="14"/>
        </w:rPr>
        <w:t xml:space="preserve"> But since "every other rational being thinks of his existence by the same rational ground which holds also for myself' (G 47/429), </w:t>
      </w:r>
      <w:r w:rsidRPr="00B319E9">
        <w:rPr>
          <w:rStyle w:val="StyleUnderline"/>
          <w:rFonts w:asciiTheme="minorHAnsi" w:hAnsiTheme="minorHAnsi" w:cstheme="minorHAnsi"/>
          <w:b/>
          <w:bCs/>
          <w:highlight w:val="green"/>
        </w:rPr>
        <w:t>we must regard others</w:t>
      </w:r>
      <w:r w:rsidRPr="00B319E9">
        <w:rPr>
          <w:rStyle w:val="StyleUnderline"/>
          <w:rFonts w:asciiTheme="minorHAnsi" w:hAnsiTheme="minorHAnsi" w:cstheme="minorHAnsi"/>
          <w:b/>
          <w:bCs/>
        </w:rPr>
        <w:t xml:space="preserve"> as capable of conferring value by reason of their rational choices and so </w:t>
      </w:r>
      <w:r w:rsidRPr="00B319E9">
        <w:rPr>
          <w:rStyle w:val="StyleUnderline"/>
          <w:rFonts w:asciiTheme="minorHAnsi" w:hAnsiTheme="minorHAnsi" w:cstheme="minorHAnsi"/>
          <w:b/>
          <w:bCs/>
          <w:highlight w:val="green"/>
        </w:rPr>
        <w:t>also as ends in themselves</w:t>
      </w:r>
      <w:r w:rsidRPr="00B319E9">
        <w:rPr>
          <w:rFonts w:asciiTheme="minorHAnsi" w:hAnsiTheme="minorHAnsi" w:cstheme="minorHAnsi"/>
          <w:sz w:val="14"/>
        </w:rPr>
        <w:t xml:space="preserve">. Treating another as an end </w:t>
      </w:r>
      <w:proofErr w:type="gramStart"/>
      <w:r w:rsidRPr="00B319E9">
        <w:rPr>
          <w:rFonts w:asciiTheme="minorHAnsi" w:hAnsiTheme="minorHAnsi" w:cstheme="minorHAnsi"/>
          <w:sz w:val="14"/>
        </w:rPr>
        <w:t>in itself thus</w:t>
      </w:r>
      <w:proofErr w:type="gramEnd"/>
      <w:r w:rsidRPr="00B319E9">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B319E9">
        <w:rPr>
          <w:rFonts w:asciiTheme="minorHAnsi" w:hAnsiTheme="minorHAnsi" w:cstheme="minorHAnsi"/>
          <w:sz w:val="14"/>
        </w:rPr>
        <w:t>reason</w:t>
      </w:r>
      <w:proofErr w:type="gramEnd"/>
      <w:r w:rsidRPr="00B319E9">
        <w:rPr>
          <w:rFonts w:asciiTheme="minorHAnsi" w:hAnsiTheme="minorHAnsi" w:cstheme="minorHAnsi"/>
          <w:sz w:val="14"/>
        </w:rPr>
        <w:t xml:space="preserve"> it is our duty to promote the happiness of others-the ends that they choose-and, in general, to make the highest good our end.</w:t>
      </w:r>
    </w:p>
    <w:p w14:paraId="63D0EE83" w14:textId="77777777" w:rsidR="00BC2184" w:rsidRPr="00B319E9" w:rsidRDefault="00BC2184" w:rsidP="00BC2184">
      <w:pPr>
        <w:rPr>
          <w:rFonts w:asciiTheme="minorHAnsi" w:hAnsiTheme="minorHAnsi" w:cstheme="minorHAnsi"/>
        </w:rPr>
      </w:pPr>
    </w:p>
    <w:p w14:paraId="615B13BF" w14:textId="77777777" w:rsidR="00BC2184" w:rsidRPr="00B319E9" w:rsidRDefault="00BC2184" w:rsidP="00BC2184">
      <w:pPr>
        <w:pStyle w:val="Heading4"/>
        <w:rPr>
          <w:rFonts w:asciiTheme="minorHAnsi" w:hAnsiTheme="minorHAnsi" w:cstheme="minorHAnsi"/>
        </w:rPr>
      </w:pPr>
      <w:proofErr w:type="gramStart"/>
      <w:r w:rsidRPr="00B319E9">
        <w:t>Thus</w:t>
      </w:r>
      <w:proofErr w:type="gramEnd"/>
      <w:r w:rsidRPr="00B319E9">
        <w:t xml:space="preserve"> the </w:t>
      </w:r>
      <w:r>
        <w:t>criterion</w:t>
      </w:r>
      <w:r w:rsidRPr="00B319E9">
        <w:t xml:space="preserve"> is consistency with the categorical imperative. </w:t>
      </w:r>
    </w:p>
    <w:p w14:paraId="7E115F66" w14:textId="77777777" w:rsidR="00BC2184" w:rsidRPr="00B319E9" w:rsidRDefault="00BC2184" w:rsidP="00BC2184">
      <w:pPr>
        <w:pStyle w:val="Heading4"/>
      </w:pPr>
      <w:r w:rsidRPr="00B319E9">
        <w:t xml:space="preserve">Prefer additionally – </w:t>
      </w:r>
    </w:p>
    <w:p w14:paraId="7B85C429"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[1] Kantian theory has the best tools for fighting oppression through combatting ethical egoism and abstraction </w:t>
      </w:r>
    </w:p>
    <w:p w14:paraId="55C35FB1" w14:textId="77777777" w:rsidR="00BC2184" w:rsidRPr="00B319E9" w:rsidRDefault="00BC2184" w:rsidP="00BC2184">
      <w:pPr>
        <w:rPr>
          <w:rFonts w:asciiTheme="minorHAnsi" w:hAnsiTheme="minorHAnsi" w:cstheme="minorHAnsi"/>
          <w:sz w:val="16"/>
        </w:rPr>
      </w:pPr>
      <w:r w:rsidRPr="00B319E9">
        <w:rPr>
          <w:rStyle w:val="Style13ptBold"/>
          <w:rFonts w:asciiTheme="minorHAnsi" w:hAnsiTheme="minorHAnsi" w:cstheme="minorHAnsi"/>
        </w:rPr>
        <w:t>Farr 02</w:t>
      </w:r>
      <w:r w:rsidRPr="00B319E9">
        <w:rPr>
          <w:rFonts w:asciiTheme="minorHAnsi" w:hAnsiTheme="minorHAnsi" w:cstheme="minorHAnsi"/>
          <w:sz w:val="18"/>
          <w:szCs w:val="18"/>
        </w:rPr>
        <w:t xml:space="preserve"> [Arnold (prof of </w:t>
      </w:r>
      <w:proofErr w:type="spellStart"/>
      <w:r w:rsidRPr="00B319E9">
        <w:rPr>
          <w:rFonts w:asciiTheme="minorHAnsi" w:hAnsiTheme="minorHAnsi" w:cstheme="minorHAnsi"/>
          <w:sz w:val="18"/>
          <w:szCs w:val="18"/>
        </w:rPr>
        <w:t>phil</w:t>
      </w:r>
      <w:proofErr w:type="spellEnd"/>
      <w:r w:rsidRPr="00B319E9">
        <w:rPr>
          <w:rFonts w:asciiTheme="minorHAnsi" w:hAnsiTheme="minorHAnsi" w:cstheme="minorHAnsi"/>
          <w:sz w:val="18"/>
          <w:szCs w:val="18"/>
        </w:rPr>
        <w:t xml:space="preserve"> @ </w:t>
      </w:r>
      <w:proofErr w:type="spellStart"/>
      <w:r w:rsidRPr="00B319E9">
        <w:rPr>
          <w:rFonts w:asciiTheme="minorHAnsi" w:hAnsiTheme="minorHAnsi" w:cstheme="minorHAnsi"/>
          <w:sz w:val="18"/>
          <w:szCs w:val="18"/>
        </w:rPr>
        <w:t>UKentucky</w:t>
      </w:r>
      <w:proofErr w:type="spellEnd"/>
      <w:r w:rsidRPr="00B319E9">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433ADA73" w14:textId="77777777" w:rsidR="00BC2184" w:rsidRPr="00B319E9" w:rsidRDefault="00BC2184" w:rsidP="00BC2184">
      <w:pPr>
        <w:rPr>
          <w:rStyle w:val="StyleUnderline"/>
          <w:b/>
          <w:bCs/>
        </w:rPr>
      </w:pPr>
      <w:r w:rsidRPr="00B319E9">
        <w:rPr>
          <w:rStyle w:val="StyleUnderline"/>
          <w:b/>
          <w:bCs/>
        </w:rPr>
        <w:t xml:space="preserve">One of the most popular </w:t>
      </w:r>
      <w:r w:rsidRPr="00B319E9">
        <w:rPr>
          <w:rStyle w:val="StyleUnderline"/>
          <w:rFonts w:asciiTheme="minorHAnsi" w:hAnsiTheme="minorHAnsi" w:cstheme="minorHAnsi"/>
          <w:b/>
          <w:bCs/>
        </w:rPr>
        <w:t>criticisms</w:t>
      </w:r>
      <w:r w:rsidRPr="00B319E9">
        <w:rPr>
          <w:rStyle w:val="StyleUnderline"/>
          <w:b/>
          <w:bCs/>
        </w:rPr>
        <w:t xml:space="preserve"> </w:t>
      </w:r>
      <w:r w:rsidRPr="00B319E9">
        <w:rPr>
          <w:rStyle w:val="StyleUnderline"/>
          <w:rFonts w:asciiTheme="minorHAnsi" w:hAnsiTheme="minorHAnsi" w:cstheme="minorHAnsi"/>
          <w:b/>
          <w:bCs/>
        </w:rPr>
        <w:t>of</w:t>
      </w:r>
      <w:r w:rsidRPr="00B319E9">
        <w:rPr>
          <w:rStyle w:val="StyleUnderline"/>
          <w:b/>
          <w:bCs/>
        </w:rPr>
        <w:t xml:space="preserve"> Kant’s</w:t>
      </w:r>
      <w:r w:rsidRPr="00B319E9">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319E9">
        <w:rPr>
          <w:rStyle w:val="StyleUnderline"/>
          <w:b/>
          <w:bCs/>
        </w:rPr>
        <w:t>universal and the concrete is a valid distinction, the unity of the two is required</w:t>
      </w:r>
      <w:r w:rsidRPr="00B319E9">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319E9">
        <w:rPr>
          <w:rStyle w:val="StyleUnderline"/>
          <w:b/>
          <w:bCs/>
        </w:rPr>
        <w:t>I cannot simply satisfy my desires without considering the rightness or</w:t>
      </w:r>
      <w:r w:rsidRPr="00B319E9">
        <w:rPr>
          <w:rStyle w:val="StyleUnderline"/>
          <w:rFonts w:asciiTheme="minorHAnsi" w:hAnsiTheme="minorHAnsi" w:cstheme="minorHAnsi"/>
          <w:b/>
          <w:bCs/>
        </w:rPr>
        <w:t xml:space="preserve"> wrongness of my actions suggests that my empirical character must be held in check</w:t>
      </w:r>
      <w:r w:rsidRPr="00B319E9">
        <w:rPr>
          <w:rFonts w:asciiTheme="minorHAnsi" w:hAnsiTheme="minorHAnsi" w:cstheme="minorHAnsi"/>
          <w:color w:val="000000" w:themeColor="text1"/>
          <w:sz w:val="12"/>
        </w:rPr>
        <w:t xml:space="preserve"> by something, or else I behave like a Freudian id. My </w:t>
      </w:r>
      <w:proofErr w:type="spellStart"/>
      <w:r w:rsidRPr="00B319E9">
        <w:rPr>
          <w:rFonts w:asciiTheme="minorHAnsi" w:hAnsiTheme="minorHAnsi" w:cstheme="minorHAnsi"/>
          <w:color w:val="000000" w:themeColor="text1"/>
          <w:sz w:val="12"/>
        </w:rPr>
        <w:t>empiri</w:t>
      </w:r>
      <w:proofErr w:type="spellEnd"/>
      <w:r w:rsidRPr="00B319E9">
        <w:rPr>
          <w:rFonts w:asciiTheme="minorHAnsi" w:hAnsiTheme="minorHAnsi" w:cstheme="minorHAnsi"/>
          <w:color w:val="000000" w:themeColor="text1"/>
          <w:sz w:val="12"/>
        </w:rPr>
        <w:t xml:space="preserve">- </w:t>
      </w:r>
      <w:proofErr w:type="spellStart"/>
      <w:r w:rsidRPr="00B319E9">
        <w:rPr>
          <w:rFonts w:asciiTheme="minorHAnsi" w:hAnsiTheme="minorHAnsi" w:cstheme="minorHAnsi"/>
          <w:color w:val="000000" w:themeColor="text1"/>
          <w:sz w:val="12"/>
        </w:rPr>
        <w:t>cal</w:t>
      </w:r>
      <w:proofErr w:type="spellEnd"/>
      <w:r w:rsidRPr="00B319E9">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B319E9">
        <w:rPr>
          <w:rStyle w:val="StyleUnderline"/>
          <w:b/>
          <w:bCs/>
        </w:rPr>
        <w:t xml:space="preserve">It is through our </w:t>
      </w:r>
      <w:r w:rsidRPr="00B319E9">
        <w:rPr>
          <w:rStyle w:val="StyleUnderline"/>
          <w:rFonts w:asciiTheme="minorHAnsi" w:hAnsiTheme="minorHAnsi" w:cstheme="minorHAnsi"/>
          <w:b/>
          <w:bCs/>
        </w:rPr>
        <w:t>intelligible</w:t>
      </w:r>
      <w:r w:rsidRPr="00B319E9">
        <w:rPr>
          <w:rStyle w:val="StyleUnderline"/>
          <w:b/>
          <w:bCs/>
        </w:rPr>
        <w:t xml:space="preserve"> character that we formulate</w:t>
      </w:r>
      <w:r w:rsidRPr="00B319E9">
        <w:rPr>
          <w:rStyle w:val="StyleUnderline"/>
          <w:b/>
        </w:rPr>
        <w:t xml:space="preserve"> principles </w:t>
      </w:r>
      <w:r w:rsidRPr="00B319E9">
        <w:rPr>
          <w:rStyle w:val="StyleUnderline"/>
          <w:b/>
          <w:bCs/>
        </w:rPr>
        <w:t>that keep our empirical impulses in check. The categorical imperative is the supreme principle of morality that is constructed by the moral agent in his/her moment of self-transcendence.</w:t>
      </w:r>
      <w:r w:rsidRPr="00B319E9">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B319E9">
        <w:rPr>
          <w:rFonts w:asciiTheme="minorHAnsi" w:hAnsiTheme="minorHAnsi" w:cstheme="minorHAnsi"/>
          <w:color w:val="000000" w:themeColor="text1"/>
          <w:sz w:val="12"/>
        </w:rPr>
        <w:t>Onora</w:t>
      </w:r>
      <w:proofErr w:type="spellEnd"/>
      <w:r w:rsidRPr="00B319E9">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B319E9">
        <w:rPr>
          <w:rFonts w:asciiTheme="minorHAnsi" w:hAnsiTheme="minorHAnsi" w:cstheme="minorHAnsi"/>
          <w:color w:val="000000" w:themeColor="text1"/>
          <w:sz w:val="12"/>
        </w:rPr>
        <w:t>universilizability</w:t>
      </w:r>
      <w:proofErr w:type="spellEnd"/>
      <w:r w:rsidRPr="00B319E9">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B319E9">
        <w:rPr>
          <w:rFonts w:asciiTheme="minorHAnsi" w:hAnsiTheme="minorHAnsi" w:cstheme="minorHAnsi"/>
          <w:color w:val="000000" w:themeColor="text1"/>
          <w:sz w:val="12"/>
        </w:rPr>
        <w:t>Imperative</w:t>
      </w:r>
      <w:proofErr w:type="gramEnd"/>
      <w:r w:rsidRPr="00B319E9">
        <w:rPr>
          <w:rFonts w:asciiTheme="minorHAnsi" w:hAnsiTheme="minorHAnsi" w:cstheme="minorHAnsi"/>
          <w:color w:val="000000" w:themeColor="text1"/>
          <w:sz w:val="12"/>
        </w:rPr>
        <w:t xml:space="preserve"> we accept the moral reality of other selves, and hence the possibility (not, note, the reality) of a moral community. </w:t>
      </w:r>
      <w:r w:rsidRPr="00B319E9">
        <w:rPr>
          <w:rStyle w:val="StyleUnderline"/>
          <w:rFonts w:asciiTheme="minorHAnsi" w:hAnsiTheme="minorHAnsi" w:cstheme="minorHAnsi"/>
          <w:b/>
          <w:bCs/>
          <w:highlight w:val="green"/>
        </w:rPr>
        <w:t>The Formula of Universal Law</w:t>
      </w:r>
      <w:r w:rsidRPr="00B319E9">
        <w:rPr>
          <w:rStyle w:val="StyleUnderline"/>
          <w:rFonts w:asciiTheme="minorHAnsi" w:hAnsiTheme="minorHAnsi" w:cstheme="minorHAnsi"/>
          <w:b/>
          <w:bCs/>
        </w:rPr>
        <w:t xml:space="preserve"> en</w:t>
      </w:r>
      <w:r w:rsidRPr="00B319E9">
        <w:rPr>
          <w:rStyle w:val="StyleUnderline"/>
          <w:rFonts w:asciiTheme="minorHAnsi" w:hAnsiTheme="minorHAnsi" w:cstheme="minorHAnsi"/>
          <w:b/>
          <w:bCs/>
          <w:highlight w:val="green"/>
        </w:rPr>
        <w:t>joins</w:t>
      </w:r>
      <w:r w:rsidRPr="00B319E9">
        <w:rPr>
          <w:rStyle w:val="StyleUnderline"/>
          <w:rFonts w:asciiTheme="minorHAnsi" w:hAnsiTheme="minorHAnsi" w:cstheme="minorHAnsi"/>
          <w:b/>
          <w:bCs/>
        </w:rPr>
        <w:t xml:space="preserve"> no more than </w:t>
      </w:r>
      <w:r w:rsidRPr="00B319E9">
        <w:rPr>
          <w:rStyle w:val="StyleUnderline"/>
          <w:rFonts w:asciiTheme="minorHAnsi" w:hAnsiTheme="minorHAnsi" w:cstheme="minorHAnsi"/>
          <w:b/>
          <w:bCs/>
          <w:highlight w:val="green"/>
        </w:rPr>
        <w:t>that we act only on maxims that are open to others</w:t>
      </w:r>
      <w:r w:rsidRPr="00B319E9">
        <w:rPr>
          <w:rStyle w:val="StyleUnderline"/>
          <w:rFonts w:asciiTheme="minorHAnsi" w:hAnsiTheme="minorHAnsi" w:cstheme="minorHAnsi"/>
          <w:b/>
          <w:bCs/>
        </w:rPr>
        <w:t xml:space="preserve"> also</w:t>
      </w:r>
      <w:r w:rsidRPr="00B319E9">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319E9">
        <w:rPr>
          <w:rFonts w:asciiTheme="minorHAnsi" w:hAnsiTheme="minorHAnsi" w:cstheme="minorHAnsi"/>
          <w:color w:val="000000" w:themeColor="text1"/>
          <w:sz w:val="12"/>
        </w:rPr>
        <w:t>individ</w:t>
      </w:r>
      <w:proofErr w:type="spellEnd"/>
      <w:r w:rsidRPr="00B319E9">
        <w:rPr>
          <w:rFonts w:asciiTheme="minorHAnsi" w:hAnsiTheme="minorHAnsi" w:cstheme="minorHAnsi"/>
          <w:color w:val="000000" w:themeColor="text1"/>
          <w:sz w:val="12"/>
        </w:rPr>
        <w:t xml:space="preserve">- </w:t>
      </w:r>
      <w:proofErr w:type="spellStart"/>
      <w:r w:rsidRPr="00B319E9">
        <w:rPr>
          <w:rFonts w:asciiTheme="minorHAnsi" w:hAnsiTheme="minorHAnsi" w:cstheme="minorHAnsi"/>
          <w:color w:val="000000" w:themeColor="text1"/>
          <w:sz w:val="12"/>
        </w:rPr>
        <w:t>ual</w:t>
      </w:r>
      <w:proofErr w:type="spellEnd"/>
      <w:r w:rsidRPr="00B319E9">
        <w:rPr>
          <w:rFonts w:asciiTheme="minorHAnsi" w:hAnsiTheme="minorHAnsi" w:cstheme="minorHAnsi"/>
          <w:color w:val="000000" w:themeColor="text1"/>
          <w:sz w:val="12"/>
        </w:rPr>
        <w:t xml:space="preserve"> think beyond his or her own </w:t>
      </w:r>
      <w:proofErr w:type="gramStart"/>
      <w:r w:rsidRPr="00B319E9">
        <w:rPr>
          <w:rFonts w:asciiTheme="minorHAnsi" w:hAnsiTheme="minorHAnsi" w:cstheme="minorHAnsi"/>
          <w:color w:val="000000" w:themeColor="text1"/>
          <w:sz w:val="12"/>
        </w:rPr>
        <w:t>particular desires</w:t>
      </w:r>
      <w:proofErr w:type="gramEnd"/>
      <w:r w:rsidRPr="00B319E9">
        <w:rPr>
          <w:rFonts w:asciiTheme="minorHAnsi" w:hAnsiTheme="minorHAnsi" w:cstheme="minorHAnsi"/>
          <w:color w:val="000000" w:themeColor="text1"/>
          <w:sz w:val="12"/>
        </w:rPr>
        <w:t xml:space="preserve">. </w:t>
      </w:r>
      <w:r w:rsidRPr="00B319E9">
        <w:rPr>
          <w:rStyle w:val="StyleUnderline"/>
          <w:rFonts w:asciiTheme="minorHAnsi" w:hAnsiTheme="minorHAnsi" w:cstheme="minorHAnsi"/>
          <w:b/>
          <w:bCs/>
          <w:highlight w:val="green"/>
        </w:rPr>
        <w:t>The individual is not allowed to exclude others</w:t>
      </w:r>
      <w:r w:rsidRPr="00B319E9">
        <w:rPr>
          <w:rStyle w:val="StyleUnderline"/>
          <w:rFonts w:asciiTheme="minorHAnsi" w:hAnsiTheme="minorHAnsi" w:cstheme="minorHAnsi"/>
          <w:b/>
          <w:bCs/>
        </w:rPr>
        <w:t xml:space="preserve"> as rational moral agents who have the</w:t>
      </w:r>
      <w:r w:rsidRPr="00B319E9">
        <w:rPr>
          <w:rStyle w:val="StyleUnderline"/>
          <w:b/>
          <w:bCs/>
        </w:rPr>
        <w:t xml:space="preserve"> right to act as he acts </w:t>
      </w:r>
      <w:proofErr w:type="gramStart"/>
      <w:r w:rsidRPr="00B319E9">
        <w:rPr>
          <w:rStyle w:val="StyleUnderline"/>
          <w:b/>
          <w:bCs/>
        </w:rPr>
        <w:t>in a given</w:t>
      </w:r>
      <w:proofErr w:type="gramEnd"/>
      <w:r w:rsidRPr="00B319E9">
        <w:rPr>
          <w:rStyle w:val="StyleUnderline"/>
          <w:b/>
          <w:bCs/>
        </w:rPr>
        <w:t xml:space="preserve"> situation.</w:t>
      </w:r>
      <w:r w:rsidRPr="00B319E9">
        <w:rPr>
          <w:rFonts w:asciiTheme="minorHAnsi" w:hAnsiTheme="minorHAnsi" w:cstheme="minorHAnsi"/>
          <w:color w:val="000000" w:themeColor="text1"/>
          <w:sz w:val="12"/>
        </w:rPr>
        <w:t xml:space="preserve"> For example, if I decide to use another person merely as a means for my own </w:t>
      </w:r>
      <w:proofErr w:type="gramStart"/>
      <w:r w:rsidRPr="00B319E9">
        <w:rPr>
          <w:rFonts w:asciiTheme="minorHAnsi" w:hAnsiTheme="minorHAnsi" w:cstheme="minorHAnsi"/>
          <w:color w:val="000000" w:themeColor="text1"/>
          <w:sz w:val="12"/>
        </w:rPr>
        <w:t>end</w:t>
      </w:r>
      <w:proofErr w:type="gramEnd"/>
      <w:r w:rsidRPr="00B319E9">
        <w:rPr>
          <w:rFonts w:asciiTheme="minorHAnsi" w:hAnsiTheme="minorHAnsi" w:cstheme="minorHAnsi"/>
          <w:color w:val="000000" w:themeColor="text1"/>
          <w:sz w:val="12"/>
        </w:rPr>
        <w:t xml:space="preserve"> I must recognize the other person’s right to do the same to me. I </w:t>
      </w:r>
      <w:proofErr w:type="gramStart"/>
      <w:r w:rsidRPr="00B319E9">
        <w:rPr>
          <w:rFonts w:asciiTheme="minorHAnsi" w:hAnsiTheme="minorHAnsi" w:cstheme="minorHAnsi"/>
          <w:color w:val="000000" w:themeColor="text1"/>
          <w:sz w:val="12"/>
        </w:rPr>
        <w:t>cannot consistently will</w:t>
      </w:r>
      <w:proofErr w:type="gramEnd"/>
      <w:r w:rsidRPr="00B319E9">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319E9">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B319E9">
        <w:rPr>
          <w:rFonts w:asciiTheme="minorHAnsi" w:hAnsiTheme="minorHAnsi" w:cstheme="minorHAnsi"/>
          <w:iCs/>
          <w:color w:val="000000" w:themeColor="text1"/>
          <w:sz w:val="12"/>
        </w:rPr>
        <w:t>in itself and</w:t>
      </w:r>
      <w:proofErr w:type="gramEnd"/>
      <w:r w:rsidRPr="00B319E9">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319E9">
        <w:rPr>
          <w:rFonts w:asciiTheme="minorHAnsi" w:hAnsiTheme="minorHAnsi" w:cstheme="minorHAnsi"/>
          <w:color w:val="000000" w:themeColor="text1"/>
          <w:sz w:val="12"/>
        </w:rPr>
        <w:t>The Kantian conception of rational beings requires such an abstraction. Some</w:t>
      </w:r>
      <w:r w:rsidRPr="00B319E9">
        <w:rPr>
          <w:rFonts w:asciiTheme="minorHAnsi" w:hAnsiTheme="minorHAnsi" w:cstheme="minorHAnsi"/>
          <w:iCs/>
          <w:color w:val="000000" w:themeColor="text1"/>
          <w:sz w:val="12"/>
        </w:rPr>
        <w:t xml:space="preserve"> feminists and </w:t>
      </w:r>
      <w:r w:rsidRPr="00B319E9">
        <w:rPr>
          <w:rFonts w:asciiTheme="minorHAnsi" w:hAnsiTheme="minorHAnsi" w:cstheme="minorHAnsi"/>
          <w:color w:val="000000" w:themeColor="text1"/>
          <w:sz w:val="12"/>
        </w:rPr>
        <w:t>philosophers of race</w:t>
      </w:r>
      <w:r w:rsidRPr="00B319E9">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B319E9">
        <w:rPr>
          <w:rStyle w:val="StyleUnderline"/>
          <w:b/>
          <w:bCs/>
        </w:rPr>
        <w:t xml:space="preserve">First, the </w:t>
      </w:r>
      <w:r w:rsidRPr="00B319E9">
        <w:rPr>
          <w:rStyle w:val="StyleUnderline"/>
          <w:rFonts w:asciiTheme="minorHAnsi" w:hAnsiTheme="minorHAnsi" w:cstheme="minorHAnsi"/>
          <w:b/>
          <w:bCs/>
          <w:highlight w:val="green"/>
        </w:rPr>
        <w:t>abstraction require</w:t>
      </w:r>
      <w:r w:rsidRPr="00B319E9">
        <w:rPr>
          <w:rStyle w:val="StyleUnderline"/>
          <w:b/>
          <w:bCs/>
        </w:rPr>
        <w:t xml:space="preserve">ment may be best understood as </w:t>
      </w:r>
      <w:r w:rsidRPr="00B319E9">
        <w:rPr>
          <w:rStyle w:val="StyleUnderline"/>
          <w:rFonts w:asciiTheme="minorHAnsi" w:hAnsiTheme="minorHAnsi" w:cstheme="minorHAnsi"/>
          <w:b/>
          <w:bCs/>
          <w:highlight w:val="green"/>
        </w:rPr>
        <w:t>a demand for intersubjectivity</w:t>
      </w:r>
      <w:r w:rsidRPr="00B319E9">
        <w:rPr>
          <w:rStyle w:val="StyleUnderline"/>
          <w:b/>
          <w:bCs/>
        </w:rPr>
        <w:t xml:space="preserve"> or recognition. Second, it may be understood as an attempt to </w:t>
      </w:r>
      <w:r w:rsidRPr="00B319E9">
        <w:rPr>
          <w:rStyle w:val="StyleUnderline"/>
          <w:rFonts w:asciiTheme="minorHAnsi" w:hAnsiTheme="minorHAnsi" w:cstheme="minorHAnsi"/>
          <w:b/>
          <w:bCs/>
          <w:highlight w:val="green"/>
        </w:rPr>
        <w:t>avoid ethical egoism in</w:t>
      </w:r>
      <w:r w:rsidRPr="00B319E9">
        <w:rPr>
          <w:rStyle w:val="StyleUnderline"/>
          <w:b/>
          <w:bCs/>
        </w:rPr>
        <w:t xml:space="preserve"> determining </w:t>
      </w:r>
      <w:r w:rsidRPr="00B319E9">
        <w:rPr>
          <w:rStyle w:val="StyleUnderline"/>
          <w:rFonts w:asciiTheme="minorHAnsi" w:hAnsiTheme="minorHAnsi" w:cstheme="minorHAnsi"/>
          <w:b/>
          <w:bCs/>
          <w:highlight w:val="green"/>
        </w:rPr>
        <w:t>maxims for</w:t>
      </w:r>
      <w:r w:rsidRPr="00B319E9">
        <w:rPr>
          <w:rStyle w:val="StyleUnderline"/>
          <w:b/>
          <w:bCs/>
        </w:rPr>
        <w:t xml:space="preserve"> our </w:t>
      </w:r>
      <w:r w:rsidRPr="00B319E9">
        <w:rPr>
          <w:rStyle w:val="StyleUnderline"/>
          <w:rFonts w:asciiTheme="minorHAnsi" w:hAnsiTheme="minorHAnsi" w:cstheme="minorHAnsi"/>
          <w:b/>
          <w:bCs/>
          <w:highlight w:val="green"/>
        </w:rPr>
        <w:t>actions</w:t>
      </w:r>
      <w:r w:rsidRPr="00B319E9">
        <w:rPr>
          <w:rStyle w:val="StyleUnderline"/>
          <w:b/>
          <w:bCs/>
        </w:rPr>
        <w:t>.</w:t>
      </w:r>
      <w:r w:rsidRPr="00B319E9">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B319E9">
        <w:rPr>
          <w:rFonts w:asciiTheme="minorHAnsi" w:hAnsiTheme="minorHAnsi" w:cstheme="minorHAnsi"/>
          <w:iCs/>
          <w:color w:val="000000" w:themeColor="text1"/>
          <w:sz w:val="12"/>
        </w:rPr>
        <w:t>in the midst of</w:t>
      </w:r>
      <w:proofErr w:type="gramEnd"/>
      <w:r w:rsidRPr="00B319E9">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B319E9">
        <w:rPr>
          <w:rFonts w:asciiTheme="minorHAnsi" w:hAnsiTheme="minorHAnsi" w:cstheme="minorHAnsi"/>
          <w:iCs/>
          <w:color w:val="000000" w:themeColor="text1"/>
          <w:sz w:val="12"/>
        </w:rPr>
        <w:t>selfdetermination</w:t>
      </w:r>
      <w:proofErr w:type="spellEnd"/>
      <w:r w:rsidRPr="00B319E9">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B319E9">
        <w:rPr>
          <w:rStyle w:val="StyleUnderline"/>
          <w:rFonts w:asciiTheme="minorHAnsi" w:hAnsiTheme="minorHAnsi" w:cstheme="minorHAnsi"/>
          <w:b/>
          <w:bCs/>
          <w:highlight w:val="green"/>
        </w:rPr>
        <w:t>To avoid</w:t>
      </w:r>
      <w:r w:rsidRPr="00B319E9">
        <w:rPr>
          <w:rStyle w:val="StyleUnderline"/>
          <w:b/>
          <w:bCs/>
        </w:rPr>
        <w:t xml:space="preserve"> ethical </w:t>
      </w:r>
      <w:proofErr w:type="gramStart"/>
      <w:r w:rsidRPr="00B319E9">
        <w:rPr>
          <w:rStyle w:val="StyleUnderline"/>
          <w:rFonts w:asciiTheme="minorHAnsi" w:hAnsiTheme="minorHAnsi" w:cstheme="minorHAnsi"/>
          <w:b/>
          <w:bCs/>
          <w:highlight w:val="green"/>
        </w:rPr>
        <w:t>egoism</w:t>
      </w:r>
      <w:proofErr w:type="gramEnd"/>
      <w:r w:rsidRPr="00B319E9">
        <w:rPr>
          <w:rStyle w:val="StyleUnderline"/>
          <w:rFonts w:asciiTheme="minorHAnsi" w:hAnsiTheme="minorHAnsi" w:cstheme="minorHAnsi"/>
          <w:b/>
          <w:bCs/>
          <w:highlight w:val="green"/>
        </w:rPr>
        <w:t xml:space="preserve"> one must abstract from</w:t>
      </w:r>
      <w:r w:rsidRPr="00B319E9">
        <w:rPr>
          <w:rStyle w:val="StyleUnderline"/>
          <w:b/>
          <w:bCs/>
        </w:rPr>
        <w:t xml:space="preserve"> (think beyond) one’s own personal interest and </w:t>
      </w:r>
      <w:r w:rsidRPr="00B319E9">
        <w:rPr>
          <w:rStyle w:val="StyleUnderline"/>
          <w:rFonts w:asciiTheme="minorHAnsi" w:hAnsiTheme="minorHAnsi" w:cstheme="minorHAnsi"/>
          <w:b/>
          <w:bCs/>
          <w:highlight w:val="green"/>
        </w:rPr>
        <w:t>subjective maxims</w:t>
      </w:r>
      <w:r w:rsidRPr="00B319E9">
        <w:rPr>
          <w:rStyle w:val="StyleUnderline"/>
          <w:b/>
          <w:bCs/>
        </w:rPr>
        <w:t>. That is, the categorical imperative requires that I recognize that I am a member of the realm of rational beings.</w:t>
      </w:r>
      <w:r w:rsidRPr="00B319E9">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B319E9">
        <w:rPr>
          <w:rStyle w:val="StyleUnderline"/>
          <w:b/>
          <w:bCs/>
        </w:rPr>
        <w:t xml:space="preserve">The merit of the categorical imperative for a philosophy of race is </w:t>
      </w:r>
      <w:r w:rsidRPr="00B319E9">
        <w:rPr>
          <w:rStyle w:val="StyleUnderline"/>
          <w:rFonts w:asciiTheme="minorHAnsi" w:hAnsiTheme="minorHAnsi" w:cstheme="minorHAnsi"/>
          <w:b/>
          <w:bCs/>
          <w:highlight w:val="green"/>
        </w:rPr>
        <w:t>that</w:t>
      </w:r>
      <w:r w:rsidRPr="00B319E9">
        <w:rPr>
          <w:rStyle w:val="StyleUnderline"/>
          <w:b/>
          <w:bCs/>
        </w:rPr>
        <w:t xml:space="preserve"> it </w:t>
      </w:r>
      <w:r w:rsidRPr="00B319E9">
        <w:rPr>
          <w:rStyle w:val="StyleUnderline"/>
          <w:rFonts w:asciiTheme="minorHAnsi" w:hAnsiTheme="minorHAnsi" w:cstheme="minorHAnsi"/>
          <w:b/>
          <w:bCs/>
          <w:highlight w:val="green"/>
        </w:rPr>
        <w:t>contravenes racist ideology</w:t>
      </w:r>
      <w:r w:rsidRPr="00B319E9">
        <w:rPr>
          <w:rStyle w:val="StyleUnderline"/>
          <w:b/>
          <w:bCs/>
        </w:rPr>
        <w:t xml:space="preserve"> to the extent that racist ideology is </w:t>
      </w:r>
      <w:r w:rsidRPr="00B319E9">
        <w:rPr>
          <w:rStyle w:val="StyleUnderline"/>
          <w:rFonts w:asciiTheme="minorHAnsi" w:hAnsiTheme="minorHAnsi" w:cstheme="minorHAnsi"/>
          <w:b/>
          <w:bCs/>
          <w:highlight w:val="green"/>
        </w:rPr>
        <w:t>based on the use of persons of</w:t>
      </w:r>
      <w:r w:rsidRPr="00B319E9">
        <w:rPr>
          <w:rStyle w:val="StyleUnderline"/>
          <w:b/>
          <w:bCs/>
        </w:rPr>
        <w:t xml:space="preserve"> a </w:t>
      </w:r>
      <w:r w:rsidRPr="00B319E9">
        <w:rPr>
          <w:rStyle w:val="StyleUnderline"/>
          <w:rFonts w:asciiTheme="minorHAnsi" w:hAnsiTheme="minorHAnsi" w:cstheme="minorHAnsi"/>
          <w:b/>
          <w:bCs/>
          <w:highlight w:val="green"/>
        </w:rPr>
        <w:t xml:space="preserve">different race </w:t>
      </w:r>
      <w:proofErr w:type="gramStart"/>
      <w:r w:rsidRPr="00B319E9">
        <w:rPr>
          <w:rStyle w:val="StyleUnderline"/>
          <w:rFonts w:asciiTheme="minorHAnsi" w:hAnsiTheme="minorHAnsi" w:cstheme="minorHAnsi"/>
          <w:b/>
          <w:bCs/>
          <w:highlight w:val="green"/>
        </w:rPr>
        <w:t>as a means to</w:t>
      </w:r>
      <w:proofErr w:type="gramEnd"/>
      <w:r w:rsidRPr="00B319E9">
        <w:rPr>
          <w:rStyle w:val="StyleUnderline"/>
          <w:rFonts w:asciiTheme="minorHAnsi" w:hAnsiTheme="minorHAnsi" w:cstheme="minorHAnsi"/>
          <w:b/>
          <w:bCs/>
          <w:highlight w:val="green"/>
        </w:rPr>
        <w:t xml:space="preserve"> an end</w:t>
      </w:r>
      <w:r w:rsidRPr="00B319E9">
        <w:rPr>
          <w:rStyle w:val="StyleUnderline"/>
          <w:b/>
          <w:bCs/>
        </w:rPr>
        <w:t xml:space="preserve"> rather than as ends in themselves.</w:t>
      </w:r>
      <w:r w:rsidRPr="00B319E9">
        <w:rPr>
          <w:rFonts w:asciiTheme="minorHAnsi" w:hAnsiTheme="minorHAnsi" w:cstheme="minorHAnsi"/>
          <w:iCs/>
          <w:color w:val="000000" w:themeColor="text1"/>
          <w:sz w:val="12"/>
        </w:rPr>
        <w:t xml:space="preserve"> Embedded in the formulation of an end </w:t>
      </w:r>
      <w:proofErr w:type="gramStart"/>
      <w:r w:rsidRPr="00B319E9">
        <w:rPr>
          <w:rFonts w:asciiTheme="minorHAnsi" w:hAnsiTheme="minorHAnsi" w:cstheme="minorHAnsi"/>
          <w:iCs/>
          <w:color w:val="000000" w:themeColor="text1"/>
          <w:sz w:val="12"/>
        </w:rPr>
        <w:t>in itself and</w:t>
      </w:r>
      <w:proofErr w:type="gramEnd"/>
      <w:r w:rsidRPr="00B319E9">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B319E9">
        <w:rPr>
          <w:rFonts w:asciiTheme="minorHAnsi" w:hAnsiTheme="minorHAnsi" w:cstheme="minorHAnsi"/>
          <w:iCs/>
          <w:color w:val="000000" w:themeColor="text1"/>
          <w:sz w:val="12"/>
        </w:rPr>
        <w:t>on the basis of</w:t>
      </w:r>
      <w:proofErr w:type="gramEnd"/>
      <w:r w:rsidRPr="00B319E9">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319E9">
        <w:rPr>
          <w:rFonts w:asciiTheme="minorHAnsi" w:hAnsiTheme="minorHAnsi" w:cstheme="minorHAnsi"/>
          <w:iCs/>
          <w:color w:val="000000" w:themeColor="text1"/>
          <w:sz w:val="12"/>
        </w:rPr>
        <w:t>its</w:t>
      </w:r>
      <w:proofErr w:type="gramEnd"/>
      <w:r w:rsidRPr="00B319E9">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319E9">
        <w:rPr>
          <w:rStyle w:val="StyleUnderline"/>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43DB3CC0" w14:textId="77777777" w:rsidR="00BC2184" w:rsidRPr="00B319E9" w:rsidRDefault="00BC2184" w:rsidP="00BC2184">
      <w:pPr>
        <w:pStyle w:val="Heading4"/>
        <w:rPr>
          <w:rFonts w:asciiTheme="minorHAnsi" w:hAnsiTheme="minorHAnsi" w:cstheme="minorHAnsi"/>
          <w:bCs/>
        </w:rPr>
      </w:pPr>
      <w:r w:rsidRPr="00B319E9">
        <w:rPr>
          <w:rFonts w:asciiTheme="minorHAnsi" w:hAnsiTheme="minorHAnsi" w:cstheme="minorHAnsi"/>
          <w:bCs/>
        </w:rPr>
        <w:t xml:space="preserve">[2] An understanding of Kantianism is key to understanding the law in the real world because states abide by inviolable side-constraints in their constitutions </w:t>
      </w:r>
    </w:p>
    <w:p w14:paraId="4CB67CD2" w14:textId="77777777" w:rsidR="00BC2184" w:rsidRPr="00B319E9" w:rsidRDefault="00BC2184" w:rsidP="00BC2184">
      <w:proofErr w:type="spellStart"/>
      <w:r w:rsidRPr="00B319E9">
        <w:rPr>
          <w:rStyle w:val="Style13ptBold"/>
        </w:rPr>
        <w:t>Otteson</w:t>
      </w:r>
      <w:proofErr w:type="spellEnd"/>
      <w:r w:rsidRPr="00B319E9">
        <w:rPr>
          <w:rStyle w:val="Style13ptBold"/>
        </w:rPr>
        <w:t xml:space="preserve"> 09</w:t>
      </w:r>
      <w:r w:rsidRPr="00B319E9">
        <w:t xml:space="preserve"> </w:t>
      </w:r>
      <w:r w:rsidRPr="00B319E9">
        <w:rPr>
          <w:sz w:val="16"/>
          <w:szCs w:val="16"/>
        </w:rPr>
        <w:t xml:space="preserve">[(James R., professor of philosophy and economics at Yeshiva University) “Kantian Individualism and Political Libertarianism,” The Independent Review, v. 13, n. 3, Winter, </w:t>
      </w:r>
      <w:hyperlink r:id="rId5" w:history="1">
        <w:r w:rsidRPr="00B319E9">
          <w:rPr>
            <w:rStyle w:val="Hyperlink"/>
            <w:sz w:val="16"/>
            <w:szCs w:val="16"/>
          </w:rPr>
          <w:t>2009</w:t>
        </w:r>
      </w:hyperlink>
      <w:r w:rsidRPr="00B319E9">
        <w:rPr>
          <w:sz w:val="16"/>
          <w:szCs w:val="16"/>
        </w:rPr>
        <w:t>] TDI Recut Lex VM</w:t>
      </w:r>
    </w:p>
    <w:p w14:paraId="0FDF73C9" w14:textId="77777777" w:rsidR="00BC2184" w:rsidRPr="00B319E9" w:rsidRDefault="00BC2184" w:rsidP="00BC2184">
      <w:pPr>
        <w:rPr>
          <w:rStyle w:val="StyleUnderline"/>
        </w:rPr>
      </w:pPr>
      <w:r w:rsidRPr="00B319E9">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B319E9">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B319E9">
        <w:rPr>
          <w:sz w:val="12"/>
        </w:rPr>
        <w:t>effect</w:t>
      </w:r>
      <w:proofErr w:type="gramEnd"/>
      <w:r w:rsidRPr="00B319E9">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B319E9">
        <w:rPr>
          <w:sz w:val="12"/>
        </w:rPr>
        <w:t>i.e.</w:t>
      </w:r>
      <w:proofErr w:type="gramEnd"/>
      <w:r w:rsidRPr="00B319E9">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B319E9">
        <w:rPr>
          <w:sz w:val="12"/>
        </w:rPr>
        <w:t>heteronomously</w:t>
      </w:r>
      <w:proofErr w:type="spellEnd"/>
      <w:r w:rsidRPr="00B319E9">
        <w:rPr>
          <w:sz w:val="12"/>
        </w:rPr>
        <w:t xml:space="preserve">, not autonomously, and is to that extent not exercising a free moral will. </w:t>
      </w:r>
      <w:r w:rsidRPr="00B319E9">
        <w:rPr>
          <w:rStyle w:val="StyleUnderline"/>
        </w:rPr>
        <w:t xml:space="preserve">These passages also help to clarify Kant’s notion of personhood and rational </w:t>
      </w:r>
      <w:r w:rsidRPr="00B319E9">
        <w:rPr>
          <w:rStyle w:val="StyleUnderline"/>
          <w:highlight w:val="green"/>
        </w:rPr>
        <w:t>agency</w:t>
      </w:r>
      <w:r w:rsidRPr="00B319E9">
        <w:rPr>
          <w:rStyle w:val="StyleUnderline"/>
        </w:rPr>
        <w:t xml:space="preserve"> by indicating some of their practical implications. For example, </w:t>
      </w:r>
      <w:proofErr w:type="gramStart"/>
      <w:r w:rsidRPr="00B319E9">
        <w:rPr>
          <w:rStyle w:val="StyleUnderline"/>
        </w:rPr>
        <w:t>on the basis of</w:t>
      </w:r>
      <w:proofErr w:type="gramEnd"/>
      <w:r w:rsidRPr="00B319E9">
        <w:rPr>
          <w:rStyle w:val="StyleUnderline"/>
        </w:rPr>
        <w:t xml:space="preserve"> his argument, one would expect him to argue for </w:t>
      </w:r>
      <w:r w:rsidRPr="00B319E9">
        <w:rPr>
          <w:rStyle w:val="StyleUnderline"/>
          <w:highlight w:val="green"/>
        </w:rPr>
        <w:t>set</w:t>
      </w:r>
      <w:r w:rsidRPr="00B319E9">
        <w:rPr>
          <w:rStyle w:val="StyleUnderline"/>
        </w:rPr>
        <w:t xml:space="preserve">ting severe </w:t>
      </w:r>
      <w:r w:rsidRPr="00B319E9">
        <w:rPr>
          <w:rStyle w:val="StyleUnderline"/>
          <w:highlight w:val="green"/>
        </w:rPr>
        <w:t>limits on the</w:t>
      </w:r>
      <w:r w:rsidRPr="00B319E9">
        <w:rPr>
          <w:rStyle w:val="StyleUnderline"/>
        </w:rPr>
        <w:t xml:space="preserve"> authority that any group of people, including the </w:t>
      </w:r>
      <w:r w:rsidRPr="00B319E9">
        <w:rPr>
          <w:rStyle w:val="StyleUnderline"/>
          <w:highlight w:val="green"/>
        </w:rPr>
        <w:t>state</w:t>
      </w:r>
      <w:r w:rsidRPr="00B319E9">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B319E9">
        <w:rPr>
          <w:sz w:val="12"/>
        </w:rPr>
        <w:t xml:space="preserve">Kant expressly draws this conclusion in his 1793 essay “On the Common Saying: ‘This May Be True in Theory, but It Does Not Apply in Practice’”: Right is the restriction of </w:t>
      </w:r>
      <w:proofErr w:type="gramStart"/>
      <w:r w:rsidRPr="00B319E9">
        <w:rPr>
          <w:sz w:val="12"/>
        </w:rPr>
        <w:t>each individual’s</w:t>
      </w:r>
      <w:proofErr w:type="gramEnd"/>
      <w:r w:rsidRPr="00B319E9">
        <w:rPr>
          <w:sz w:val="12"/>
        </w:rPr>
        <w:t xml:space="preserve"> freedom so that it </w:t>
      </w:r>
      <w:proofErr w:type="spellStart"/>
      <w:r w:rsidRPr="00B319E9">
        <w:rPr>
          <w:sz w:val="12"/>
        </w:rPr>
        <w:t>harmonises</w:t>
      </w:r>
      <w:proofErr w:type="spellEnd"/>
      <w:r w:rsidRPr="00B319E9">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B319E9">
        <w:rPr>
          <w:rStyle w:val="StyleUnderline"/>
        </w:rPr>
        <w:t xml:space="preserve">Kant insists on the protection of a sphere of liberty for </w:t>
      </w:r>
      <w:proofErr w:type="gramStart"/>
      <w:r w:rsidRPr="00B319E9">
        <w:rPr>
          <w:rStyle w:val="StyleUnderline"/>
        </w:rPr>
        <w:t>each individual</w:t>
      </w:r>
      <w:proofErr w:type="gramEnd"/>
      <w:r w:rsidRPr="00B319E9">
        <w:rPr>
          <w:rStyle w:val="StyleUnderline"/>
        </w:rPr>
        <w:t xml:space="preserve"> to self-legislate under universalizable laws of rationality, consistent with the formulation of the categorical imperative</w:t>
      </w:r>
      <w:r w:rsidRPr="00B319E9">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B319E9">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B319E9">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B319E9">
        <w:rPr>
          <w:rStyle w:val="StyleUnderline"/>
        </w:rPr>
        <w:t xml:space="preserve">Thus, </w:t>
      </w:r>
      <w:r w:rsidRPr="00B319E9">
        <w:rPr>
          <w:rStyle w:val="StyleUnderline"/>
          <w:highlight w:val="green"/>
        </w:rPr>
        <w:t>the only “coercive laws” to which individuals may rationally allow</w:t>
      </w:r>
      <w:r w:rsidRPr="00B319E9">
        <w:rPr>
          <w:rStyle w:val="StyleUnderline"/>
        </w:rPr>
        <w:t xml:space="preserve"> themselves to be subject in civil society </w:t>
      </w:r>
      <w:r w:rsidRPr="00B319E9">
        <w:rPr>
          <w:rStyle w:val="StyleUnderline"/>
          <w:highlight w:val="green"/>
        </w:rPr>
        <w:t>are those that require respect for</w:t>
      </w:r>
      <w:r w:rsidRPr="00B319E9">
        <w:rPr>
          <w:rStyle w:val="StyleUnderline"/>
        </w:rPr>
        <w:t xml:space="preserve"> </w:t>
      </w:r>
      <w:proofErr w:type="spellStart"/>
      <w:r w:rsidRPr="00B319E9">
        <w:rPr>
          <w:rStyle w:val="StyleUnderline"/>
        </w:rPr>
        <w:t>each others’</w:t>
      </w:r>
      <w:proofErr w:type="spellEnd"/>
      <w:r w:rsidRPr="00B319E9">
        <w:rPr>
          <w:rStyle w:val="StyleUnderline"/>
        </w:rPr>
        <w:t xml:space="preserve"> moral </w:t>
      </w:r>
      <w:r w:rsidRPr="00B319E9">
        <w:rPr>
          <w:rStyle w:val="StyleUnderline"/>
          <w:highlight w:val="green"/>
        </w:rPr>
        <w:t>agency</w:t>
      </w:r>
      <w:r w:rsidRPr="00B319E9">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B319E9">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B319E9">
        <w:rPr>
          <w:rStyle w:val="StyleUnderline"/>
          <w:highlight w:val="green"/>
        </w:rPr>
        <w:t>human progress is</w:t>
      </w:r>
      <w:r w:rsidRPr="00B319E9">
        <w:rPr>
          <w:rStyle w:val="StyleUnderline"/>
        </w:rPr>
        <w:t xml:space="preserve"> therefore </w:t>
      </w:r>
      <w:r w:rsidRPr="00B319E9">
        <w:rPr>
          <w:rStyle w:val="StyleUnderline"/>
          <w:highlight w:val="green"/>
        </w:rPr>
        <w:t>possible only under a state that defends individual freedom.</w:t>
      </w:r>
      <w:r w:rsidRPr="00B319E9">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B319E9">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B319E9">
        <w:rPr>
          <w:sz w:val="12"/>
        </w:rPr>
        <w:t>thus</w:t>
      </w:r>
      <w:proofErr w:type="gramEnd"/>
      <w:r w:rsidRPr="00B319E9">
        <w:rPr>
          <w:sz w:val="12"/>
        </w:rPr>
        <w:t xml:space="preserve"> the latter end must on no account interfere as a determinant with the laws governing external right” (“Theory and Practice,” 1991, 73, emphasis in original). </w:t>
      </w:r>
      <w:r w:rsidRPr="00B319E9">
        <w:rPr>
          <w:rStyle w:val="StyleUnderline"/>
        </w:rPr>
        <w:t xml:space="preserve">The Kantian state is hence limited on the principled grounds of respecting agency; the fact that this limitation in his view provides the conditions enabling enlightenment, progress, and ultimately </w:t>
      </w:r>
      <w:r w:rsidRPr="00B319E9">
        <w:rPr>
          <w:rStyle w:val="StyleUnderline"/>
          <w:highlight w:val="green"/>
        </w:rPr>
        <w:t>happiness is a great but ancillary benefit.</w:t>
      </w:r>
      <w:r w:rsidRPr="00B319E9">
        <w:rPr>
          <w:rStyle w:val="StyleUnderline"/>
        </w:rPr>
        <w:t xml:space="preserve"> </w:t>
      </w:r>
      <w:r w:rsidRPr="00B319E9">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B319E9">
        <w:rPr>
          <w:sz w:val="12"/>
        </w:rPr>
        <w:t>. . . .</w:t>
      </w:r>
      <w:proofErr w:type="gramEnd"/>
      <w:r w:rsidRPr="00B319E9">
        <w:rPr>
          <w:sz w:val="12"/>
        </w:rPr>
        <w:t xml:space="preserve"> If the citizen is deterred from seeking his personal welfare in any </w:t>
      </w:r>
      <w:proofErr w:type="gramStart"/>
      <w:r w:rsidRPr="00B319E9">
        <w:rPr>
          <w:sz w:val="12"/>
        </w:rPr>
        <w:t>way</w:t>
      </w:r>
      <w:proofErr w:type="gramEnd"/>
      <w:r w:rsidRPr="00B319E9">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B319E9">
        <w:rPr>
          <w:sz w:val="12"/>
        </w:rPr>
        <w:t>each individual’s</w:t>
      </w:r>
      <w:proofErr w:type="gramEnd"/>
      <w:r w:rsidRPr="00B319E9">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B319E9">
        <w:rPr>
          <w:rStyle w:val="StyleUnderline"/>
        </w:rPr>
        <w:t xml:space="preserve">This stipulation becomes for Kant the grounding justification for the existence of a state, its raison d’être, and </w:t>
      </w:r>
      <w:r w:rsidRPr="00B319E9">
        <w:rPr>
          <w:rStyle w:val="StyleUnderline"/>
          <w:highlight w:val="green"/>
        </w:rPr>
        <w:t>the reason we leave the state of nature is to secure</w:t>
      </w:r>
      <w:r w:rsidRPr="00B319E9">
        <w:rPr>
          <w:rStyle w:val="StyleUnderline"/>
        </w:rPr>
        <w:t xml:space="preserve"> this sphere of </w:t>
      </w:r>
      <w:r w:rsidRPr="00B319E9">
        <w:rPr>
          <w:rStyle w:val="StyleUnderline"/>
          <w:highlight w:val="green"/>
        </w:rPr>
        <w:t>maximum freedom compatible with the same freedom of</w:t>
      </w:r>
      <w:r w:rsidRPr="00B319E9">
        <w:rPr>
          <w:rStyle w:val="StyleUnderline"/>
        </w:rPr>
        <w:t xml:space="preserve"> all </w:t>
      </w:r>
      <w:r w:rsidRPr="00B319E9">
        <w:rPr>
          <w:rStyle w:val="StyleUnderline"/>
          <w:highlight w:val="green"/>
        </w:rPr>
        <w:t>others.</w:t>
      </w:r>
      <w:r w:rsidRPr="00B319E9">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B319E9">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B319E9">
        <w:rPr>
          <w:rStyle w:val="StyleUnderline"/>
        </w:rPr>
        <w:t>The implication is that a Kantian state protects against invasions of freedom and does nothing else; in the absence of invasions or threats of invasions, it is inactive.</w:t>
      </w:r>
    </w:p>
    <w:p w14:paraId="0A69A44A" w14:textId="77777777" w:rsidR="00BC2184" w:rsidRPr="00B319E9" w:rsidRDefault="00BC2184" w:rsidP="00BC2184">
      <w:pPr>
        <w:pStyle w:val="Heading3"/>
      </w:pPr>
      <w:r w:rsidRPr="00B319E9">
        <w:rPr>
          <w:rFonts w:asciiTheme="minorHAnsi" w:hAnsiTheme="minorHAnsi" w:cstheme="minorHAnsi"/>
        </w:rPr>
        <w:t xml:space="preserve">1AC – </w:t>
      </w:r>
      <w:r w:rsidRPr="00B319E9">
        <w:t xml:space="preserve">Offense – 4:00 </w:t>
      </w:r>
    </w:p>
    <w:p w14:paraId="11D05C30" w14:textId="77777777" w:rsidR="00BC2184" w:rsidRPr="00B319E9" w:rsidRDefault="00BC2184" w:rsidP="00BC2184">
      <w:pPr>
        <w:pStyle w:val="Heading4"/>
        <w:rPr>
          <w:rFonts w:cs="Calibri"/>
        </w:rPr>
      </w:pPr>
      <w:bookmarkStart w:id="5" w:name="_Hlk76079530"/>
      <w:r w:rsidRPr="00B319E9">
        <w:t xml:space="preserve">[1] </w:t>
      </w:r>
      <w:r w:rsidRPr="00B319E9">
        <w:rPr>
          <w:rFonts w:cs="Calibri"/>
        </w:rPr>
        <w:t xml:space="preserve">IP rights prevent certain people from receiving the fruits of their mental labor. </w:t>
      </w:r>
    </w:p>
    <w:p w14:paraId="016D64D9" w14:textId="77777777" w:rsidR="00BC2184" w:rsidRPr="00B319E9" w:rsidRDefault="00BC2184" w:rsidP="00BC2184">
      <w:pPr>
        <w:rPr>
          <w:sz w:val="16"/>
          <w:szCs w:val="16"/>
        </w:rPr>
      </w:pPr>
      <w:r w:rsidRPr="00B319E9">
        <w:rPr>
          <w:rStyle w:val="Style13ptBold"/>
        </w:rPr>
        <w:t xml:space="preserve">Lindsey and </w:t>
      </w:r>
      <w:proofErr w:type="spellStart"/>
      <w:r w:rsidRPr="00B319E9">
        <w:rPr>
          <w:rStyle w:val="Style13ptBold"/>
        </w:rPr>
        <w:t>Teles</w:t>
      </w:r>
      <w:proofErr w:type="spellEnd"/>
      <w:r w:rsidRPr="00B319E9">
        <w:rPr>
          <w:rStyle w:val="Style13ptBold"/>
        </w:rPr>
        <w:t xml:space="preserve"> 17</w:t>
      </w:r>
      <w:r w:rsidRPr="00B319E9">
        <w:t xml:space="preserve"> </w:t>
      </w:r>
      <w:r w:rsidRPr="00B319E9">
        <w:rPr>
          <w:sz w:val="16"/>
          <w:szCs w:val="16"/>
        </w:rPr>
        <w:t xml:space="preserve">[Ricketts, M. (2018). The Captured Economy: How the Powerful Enrich Themselves, Slow Down Growth, and Increase Inequality by Brink Lindsey and Steven M. </w:t>
      </w:r>
      <w:proofErr w:type="spellStart"/>
      <w:r w:rsidRPr="00B319E9">
        <w:rPr>
          <w:sz w:val="16"/>
          <w:szCs w:val="16"/>
        </w:rPr>
        <w:t>Teles</w:t>
      </w:r>
      <w:proofErr w:type="spellEnd"/>
      <w:r w:rsidRPr="00B319E9">
        <w:rPr>
          <w:sz w:val="16"/>
          <w:szCs w:val="16"/>
        </w:rPr>
        <w:t>. Oxford University Press (2017), 221 pp. ISBN: 978-0190627768 (</w:t>
      </w:r>
      <w:proofErr w:type="spellStart"/>
      <w:r w:rsidRPr="00B319E9">
        <w:rPr>
          <w:sz w:val="16"/>
          <w:szCs w:val="16"/>
        </w:rPr>
        <w:t>hb</w:t>
      </w:r>
      <w:proofErr w:type="spellEnd"/>
      <w:r w:rsidRPr="00B319E9">
        <w:rPr>
          <w:sz w:val="16"/>
          <w:szCs w:val="16"/>
        </w:rPr>
        <w:t xml:space="preserve">, £16.99). Economic Affairs, 38(2), 297–300. doi:10.1111/ecaf.12299]//Lex </w:t>
      </w:r>
      <w:proofErr w:type="spellStart"/>
      <w:r w:rsidRPr="00B319E9">
        <w:rPr>
          <w:sz w:val="16"/>
          <w:szCs w:val="16"/>
        </w:rPr>
        <w:t>AKu</w:t>
      </w:r>
      <w:proofErr w:type="spellEnd"/>
      <w:r w:rsidRPr="00B319E9">
        <w:rPr>
          <w:sz w:val="16"/>
          <w:szCs w:val="16"/>
        </w:rPr>
        <w:t xml:space="preserve"> recut Lex VM</w:t>
      </w:r>
    </w:p>
    <w:p w14:paraId="5CC29047" w14:textId="77777777" w:rsidR="00BC2184" w:rsidRPr="00B319E9" w:rsidRDefault="00BC2184" w:rsidP="00BC2184">
      <w:pPr>
        <w:rPr>
          <w:sz w:val="14"/>
        </w:rPr>
      </w:pPr>
      <w:r w:rsidRPr="00B319E9">
        <w:rPr>
          <w:sz w:val="14"/>
        </w:rPr>
        <w:t xml:space="preserve">In our opinion, the biggest problem with the moral case for </w:t>
      </w:r>
      <w:r w:rsidRPr="00B319E9">
        <w:rPr>
          <w:rStyle w:val="Emphasis"/>
          <w:highlight w:val="green"/>
        </w:rPr>
        <w:t>patents</w:t>
      </w:r>
      <w:r w:rsidRPr="00B319E9">
        <w:rPr>
          <w:rStyle w:val="Emphasis"/>
        </w:rPr>
        <w:t xml:space="preserve"> and copyright laws</w:t>
      </w:r>
      <w:r w:rsidRPr="00B319E9">
        <w:rPr>
          <w:rStyle w:val="StyleUnderline"/>
        </w:rPr>
        <w:t xml:space="preserve"> is that those laws as currently constituted regularly </w:t>
      </w:r>
      <w:r w:rsidRPr="00B319E9">
        <w:rPr>
          <w:rStyle w:val="StyleUnderline"/>
          <w:highlight w:val="green"/>
        </w:rPr>
        <w:t>violate</w:t>
      </w:r>
      <w:r w:rsidRPr="00B319E9">
        <w:rPr>
          <w:rStyle w:val="StyleUnderline"/>
        </w:rPr>
        <w:t xml:space="preserve"> the principle on which they are supposedly grounded—namely, </w:t>
      </w:r>
      <w:r w:rsidRPr="00B319E9">
        <w:rPr>
          <w:rStyle w:val="Emphasis"/>
          <w:highlight w:val="green"/>
        </w:rPr>
        <w:t>entitlement to</w:t>
      </w:r>
      <w:r w:rsidRPr="00B319E9">
        <w:rPr>
          <w:rStyle w:val="StyleUnderline"/>
        </w:rPr>
        <w:t xml:space="preserve"> the fruits of one’s </w:t>
      </w:r>
      <w:r w:rsidRPr="00B319E9">
        <w:rPr>
          <w:rStyle w:val="Emphasis"/>
          <w:highlight w:val="green"/>
        </w:rPr>
        <w:t>mental labor</w:t>
      </w:r>
      <w:r w:rsidRPr="00B319E9">
        <w:rPr>
          <w:rStyle w:val="StyleUnderline"/>
        </w:rPr>
        <w:t>.</w:t>
      </w:r>
      <w:r w:rsidRPr="00B319E9">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B319E9">
        <w:rPr>
          <w:sz w:val="14"/>
        </w:rPr>
        <w:t>remixes</w:t>
      </w:r>
      <w:proofErr w:type="gramEnd"/>
      <w:r w:rsidRPr="00B319E9">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B319E9">
        <w:rPr>
          <w:rStyle w:val="StyleUnderline"/>
          <w:highlight w:val="green"/>
        </w:rPr>
        <w:t>inventors who come</w:t>
      </w:r>
      <w:r w:rsidRPr="00B319E9">
        <w:rPr>
          <w:rStyle w:val="StyleUnderline"/>
        </w:rPr>
        <w:t xml:space="preserve"> in </w:t>
      </w:r>
      <w:r w:rsidRPr="00B319E9">
        <w:rPr>
          <w:rStyle w:val="StyleUnderline"/>
          <w:highlight w:val="green"/>
        </w:rPr>
        <w:t>second in</w:t>
      </w:r>
      <w:r w:rsidRPr="00B319E9">
        <w:rPr>
          <w:rStyle w:val="StyleUnderline"/>
        </w:rPr>
        <w:t xml:space="preserve"> a patent </w:t>
      </w:r>
      <w:r w:rsidRPr="00B319E9">
        <w:rPr>
          <w:rStyle w:val="Emphasis"/>
          <w:highlight w:val="green"/>
        </w:rPr>
        <w:t>race have no right</w:t>
      </w:r>
      <w:r w:rsidRPr="00B319E9">
        <w:rPr>
          <w:rStyle w:val="StyleUnderline"/>
        </w:rPr>
        <w:t xml:space="preserve"> at all </w:t>
      </w:r>
      <w:r w:rsidRPr="00B319E9">
        <w:rPr>
          <w:rStyle w:val="StyleUnderline"/>
          <w:highlight w:val="green"/>
        </w:rPr>
        <w:t>to</w:t>
      </w:r>
      <w:r w:rsidRPr="00B319E9">
        <w:rPr>
          <w:rStyle w:val="StyleUnderline"/>
        </w:rPr>
        <w:t xml:space="preserve"> make use of and profit from </w:t>
      </w:r>
      <w:r w:rsidRPr="00B319E9">
        <w:rPr>
          <w:rStyle w:val="StyleUnderline"/>
          <w:highlight w:val="green"/>
        </w:rPr>
        <w:t>their ideas</w:t>
      </w:r>
      <w:r w:rsidRPr="00B319E9">
        <w:rPr>
          <w:rStyle w:val="StyleUnderline"/>
        </w:rPr>
        <w:t>.</w:t>
      </w:r>
      <w:r w:rsidRPr="00B319E9">
        <w:rPr>
          <w:sz w:val="14"/>
        </w:rPr>
        <w:t xml:space="preserve"> This is by no means an unusual occurrence, for nearly simultaneous and completely independent discovery of new technologies occurs with astonishing frequency.34 Indeed, patent </w:t>
      </w:r>
      <w:r w:rsidRPr="00B319E9">
        <w:rPr>
          <w:rStyle w:val="StyleUnderline"/>
          <w:highlight w:val="green"/>
        </w:rPr>
        <w:t>infringement lawsuits</w:t>
      </w:r>
      <w:r w:rsidRPr="00B319E9">
        <w:rPr>
          <w:rStyle w:val="StyleUnderline"/>
        </w:rPr>
        <w:t xml:space="preserve"> only </w:t>
      </w:r>
      <w:r w:rsidRPr="00B319E9">
        <w:rPr>
          <w:rStyle w:val="Emphasis"/>
          <w:highlight w:val="green"/>
        </w:rPr>
        <w:t>rarely</w:t>
      </w:r>
      <w:r w:rsidRPr="00B319E9">
        <w:rPr>
          <w:rStyle w:val="StyleUnderline"/>
        </w:rPr>
        <w:t xml:space="preserve"> involve </w:t>
      </w:r>
      <w:r w:rsidRPr="00B319E9">
        <w:rPr>
          <w:rStyle w:val="Emphasis"/>
          <w:highlight w:val="green"/>
        </w:rPr>
        <w:t>intentional</w:t>
      </w:r>
      <w:r w:rsidRPr="00B319E9">
        <w:rPr>
          <w:rStyle w:val="Emphasis"/>
        </w:rPr>
        <w:t xml:space="preserve"> copying</w:t>
      </w:r>
      <w:r w:rsidRPr="00B319E9">
        <w:rPr>
          <w:sz w:val="14"/>
        </w:rPr>
        <w:t xml:space="preserve"> of someone else’s invention; in </w:t>
      </w:r>
      <w:proofErr w:type="gramStart"/>
      <w:r w:rsidRPr="00B319E9">
        <w:rPr>
          <w:sz w:val="14"/>
        </w:rPr>
        <w:t>the clear majority of</w:t>
      </w:r>
      <w:proofErr w:type="gramEnd"/>
      <w:r w:rsidRPr="00B319E9">
        <w:rPr>
          <w:sz w:val="14"/>
        </w:rPr>
        <w:t xml:space="preserve"> lawsuits, the alleged </w:t>
      </w:r>
      <w:r w:rsidRPr="00B319E9">
        <w:rPr>
          <w:rStyle w:val="StyleUnderline"/>
          <w:highlight w:val="green"/>
        </w:rPr>
        <w:t>infringers developed</w:t>
      </w:r>
      <w:r w:rsidRPr="00B319E9">
        <w:rPr>
          <w:rStyle w:val="StyleUnderline"/>
        </w:rPr>
        <w:t xml:space="preserve"> their </w:t>
      </w:r>
      <w:r w:rsidRPr="00B319E9">
        <w:rPr>
          <w:rStyle w:val="StyleUnderline"/>
          <w:highlight w:val="green"/>
        </w:rPr>
        <w:t>products on their own</w:t>
      </w:r>
      <w:r w:rsidRPr="00B319E9">
        <w:rPr>
          <w:rStyle w:val="StyleUnderline"/>
        </w:rPr>
        <w:t xml:space="preserve"> and </w:t>
      </w:r>
      <w:r w:rsidRPr="00B319E9">
        <w:rPr>
          <w:rStyle w:val="Emphasis"/>
          <w:highlight w:val="green"/>
        </w:rPr>
        <w:t>weren’t</w:t>
      </w:r>
      <w:r w:rsidRPr="00B319E9">
        <w:rPr>
          <w:rStyle w:val="StyleUnderline"/>
        </w:rPr>
        <w:t xml:space="preserve"> even </w:t>
      </w:r>
      <w:r w:rsidRPr="00B319E9">
        <w:rPr>
          <w:rStyle w:val="Emphasis"/>
          <w:highlight w:val="green"/>
        </w:rPr>
        <w:t>aware of</w:t>
      </w:r>
      <w:r w:rsidRPr="00B319E9">
        <w:rPr>
          <w:rStyle w:val="Emphasis"/>
        </w:rPr>
        <w:t xml:space="preserve"> the </w:t>
      </w:r>
      <w:r w:rsidRPr="00B319E9">
        <w:rPr>
          <w:rStyle w:val="Emphasis"/>
          <w:highlight w:val="green"/>
        </w:rPr>
        <w:t>patent</w:t>
      </w:r>
      <w:r w:rsidRPr="00B319E9">
        <w:rPr>
          <w:rStyle w:val="Emphasis"/>
        </w:rPr>
        <w:t xml:space="preserve"> </w:t>
      </w:r>
      <w:r w:rsidRPr="00B319E9">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B319E9">
        <w:rPr>
          <w:rStyle w:val="Emphasis"/>
          <w:highlight w:val="green"/>
        </w:rPr>
        <w:t>patent laws</w:t>
      </w:r>
      <w:r w:rsidRPr="00B319E9">
        <w:rPr>
          <w:rStyle w:val="StyleUnderline"/>
        </w:rPr>
        <w:t xml:space="preserve"> we have today therefore </w:t>
      </w:r>
      <w:r w:rsidRPr="00B319E9">
        <w:rPr>
          <w:rStyle w:val="Emphasis"/>
          <w:highlight w:val="green"/>
        </w:rPr>
        <w:t>look</w:t>
      </w:r>
      <w:r w:rsidRPr="00B319E9">
        <w:rPr>
          <w:rStyle w:val="Emphasis"/>
        </w:rPr>
        <w:t xml:space="preserve"> more </w:t>
      </w:r>
      <w:r w:rsidRPr="00B319E9">
        <w:rPr>
          <w:rStyle w:val="Emphasis"/>
          <w:highlight w:val="green"/>
        </w:rPr>
        <w:t>like intellectual monopoly</w:t>
      </w:r>
      <w:r w:rsidRPr="00B319E9">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B319E9">
        <w:rPr>
          <w:sz w:val="14"/>
        </w:rPr>
        <w:t>seen,</w:t>
      </w:r>
      <w:proofErr w:type="gramEnd"/>
      <w:r w:rsidRPr="00B319E9">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F25DD85" w14:textId="77777777" w:rsidR="00BC2184" w:rsidRPr="00B319E9" w:rsidRDefault="00BC2184" w:rsidP="00BC2184">
      <w:pPr>
        <w:pStyle w:val="Heading4"/>
        <w:rPr>
          <w:rFonts w:cs="Calibri"/>
        </w:rPr>
      </w:pPr>
      <w:r w:rsidRPr="00B319E9">
        <w:t xml:space="preserve">[2] </w:t>
      </w:r>
      <w:bookmarkStart w:id="6" w:name="_Hlk57802343"/>
      <w:bookmarkStart w:id="7" w:name="_Hlk60828904"/>
      <w:bookmarkEnd w:id="5"/>
      <w:r w:rsidRPr="00B319E9">
        <w:rPr>
          <w:rFonts w:cs="Calibri"/>
        </w:rPr>
        <w:t xml:space="preserve">IP Rights hand partial control of others property to IP Creators. </w:t>
      </w:r>
    </w:p>
    <w:p w14:paraId="5AB00192" w14:textId="77777777" w:rsidR="00BC2184" w:rsidRPr="00B319E9" w:rsidRDefault="00BC2184" w:rsidP="00BC2184">
      <w:r w:rsidRPr="00B319E9">
        <w:rPr>
          <w:rStyle w:val="Style13ptBold"/>
        </w:rPr>
        <w:t>Kinsella 13</w:t>
      </w:r>
      <w:r w:rsidRPr="00B319E9">
        <w:t xml:space="preserve"> </w:t>
      </w:r>
      <w:r w:rsidRPr="00B319E9">
        <w:rPr>
          <w:sz w:val="16"/>
          <w:szCs w:val="16"/>
        </w:rPr>
        <w:t xml:space="preserve">[Kinsella S. (2013) The Case Against Intellectual Property. In: </w:t>
      </w:r>
      <w:proofErr w:type="spellStart"/>
      <w:r w:rsidRPr="00B319E9">
        <w:rPr>
          <w:sz w:val="16"/>
          <w:szCs w:val="16"/>
        </w:rPr>
        <w:t>Luetge</w:t>
      </w:r>
      <w:proofErr w:type="spellEnd"/>
      <w:r w:rsidRPr="00B319E9">
        <w:rPr>
          <w:sz w:val="16"/>
          <w:szCs w:val="16"/>
        </w:rPr>
        <w:t xml:space="preserve"> C. (eds) Handbook of the Philosophical Foundations of Business Ethics. Springer, Dordrecht. https://doi.org/10.1007/978-94-007-1494-6_99]//Lex </w:t>
      </w:r>
      <w:proofErr w:type="spellStart"/>
      <w:r w:rsidRPr="00B319E9">
        <w:rPr>
          <w:sz w:val="16"/>
          <w:szCs w:val="16"/>
        </w:rPr>
        <w:t>AKu</w:t>
      </w:r>
      <w:proofErr w:type="spellEnd"/>
      <w:r w:rsidRPr="00B319E9">
        <w:rPr>
          <w:sz w:val="16"/>
          <w:szCs w:val="16"/>
        </w:rPr>
        <w:t xml:space="preserve"> recut Lex VM ***Brackets for Gendered Language***</w:t>
      </w:r>
    </w:p>
    <w:p w14:paraId="2D39181B" w14:textId="77777777" w:rsidR="00BC2184" w:rsidRPr="00B319E9" w:rsidRDefault="00BC2184" w:rsidP="00BC2184">
      <w:pPr>
        <w:rPr>
          <w:sz w:val="14"/>
        </w:rPr>
      </w:pPr>
      <w:r w:rsidRPr="00B319E9">
        <w:rPr>
          <w:sz w:val="14"/>
        </w:rPr>
        <w:t xml:space="preserve">Let us recall that </w:t>
      </w:r>
      <w:r w:rsidRPr="00B319E9">
        <w:rPr>
          <w:rStyle w:val="Emphasis"/>
          <w:highlight w:val="green"/>
        </w:rPr>
        <w:t>IP rights give</w:t>
      </w:r>
      <w:r w:rsidRPr="00B319E9">
        <w:rPr>
          <w:rStyle w:val="StyleUnderline"/>
        </w:rPr>
        <w:t xml:space="preserve"> to pattern-creators </w:t>
      </w:r>
      <w:r w:rsidRPr="00B319E9">
        <w:rPr>
          <w:rStyle w:val="Emphasis"/>
          <w:highlight w:val="green"/>
        </w:rPr>
        <w:t>partial</w:t>
      </w:r>
      <w:r w:rsidRPr="00B319E9">
        <w:rPr>
          <w:rStyle w:val="Emphasis"/>
        </w:rPr>
        <w:t xml:space="preserve"> rights of </w:t>
      </w:r>
      <w:r w:rsidRPr="00B319E9">
        <w:rPr>
          <w:rStyle w:val="Emphasis"/>
          <w:highlight w:val="green"/>
        </w:rPr>
        <w:t>control</w:t>
      </w:r>
      <w:r w:rsidRPr="00B319E9">
        <w:rPr>
          <w:rStyle w:val="StyleUnderline"/>
        </w:rPr>
        <w:t xml:space="preserve"> – ownership – </w:t>
      </w:r>
      <w:r w:rsidRPr="00B319E9">
        <w:rPr>
          <w:rStyle w:val="StyleUnderline"/>
          <w:highlight w:val="green"/>
        </w:rPr>
        <w:t>over</w:t>
      </w:r>
      <w:r w:rsidRPr="00B319E9">
        <w:rPr>
          <w:rStyle w:val="StyleUnderline"/>
        </w:rPr>
        <w:t xml:space="preserve"> the material </w:t>
      </w:r>
      <w:r w:rsidRPr="00B319E9">
        <w:rPr>
          <w:rStyle w:val="StyleUnderline"/>
          <w:highlight w:val="green"/>
        </w:rPr>
        <w:t>property of everyone</w:t>
      </w:r>
      <w:r w:rsidRPr="00B319E9">
        <w:rPr>
          <w:rStyle w:val="StyleUnderline"/>
        </w:rPr>
        <w:t xml:space="preserve"> else.</w:t>
      </w:r>
      <w:r w:rsidRPr="00B319E9">
        <w:rPr>
          <w:sz w:val="14"/>
        </w:rPr>
        <w:t xml:space="preserve"> The pattern-creator has partial ownership of others’ property, by virtue of his [their] IP right, </w:t>
      </w:r>
      <w:r w:rsidRPr="00B319E9">
        <w:rPr>
          <w:rStyle w:val="StyleUnderline"/>
          <w:highlight w:val="green"/>
        </w:rPr>
        <w:t>because</w:t>
      </w:r>
      <w:r w:rsidRPr="00B319E9">
        <w:rPr>
          <w:rStyle w:val="StyleUnderline"/>
        </w:rPr>
        <w:t xml:space="preserve"> he </w:t>
      </w:r>
      <w:r w:rsidRPr="00B319E9">
        <w:rPr>
          <w:rStyle w:val="StyleUnderline"/>
          <w:highlight w:val="green"/>
        </w:rPr>
        <w:t>[they] can prohibit</w:t>
      </w:r>
      <w:r w:rsidRPr="00B319E9">
        <w:rPr>
          <w:rStyle w:val="StyleUnderline"/>
        </w:rPr>
        <w:t xml:space="preserve"> them from </w:t>
      </w:r>
      <w:r w:rsidRPr="00B319E9">
        <w:rPr>
          <w:rStyle w:val="StyleUnderline"/>
          <w:highlight w:val="green"/>
        </w:rPr>
        <w:t>performing</w:t>
      </w:r>
      <w:r w:rsidRPr="00B319E9">
        <w:rPr>
          <w:rStyle w:val="StyleUnderline"/>
        </w:rPr>
        <w:t xml:space="preserve"> certain </w:t>
      </w:r>
      <w:r w:rsidRPr="00B319E9">
        <w:rPr>
          <w:rStyle w:val="StyleUnderline"/>
          <w:highlight w:val="green"/>
        </w:rPr>
        <w:t>actions with their</w:t>
      </w:r>
      <w:r w:rsidRPr="00B319E9">
        <w:rPr>
          <w:rStyle w:val="StyleUnderline"/>
        </w:rPr>
        <w:t xml:space="preserve"> own </w:t>
      </w:r>
      <w:r w:rsidRPr="00B319E9">
        <w:rPr>
          <w:rStyle w:val="StyleUnderline"/>
          <w:highlight w:val="green"/>
        </w:rPr>
        <w:t>property</w:t>
      </w:r>
      <w:r w:rsidRPr="00B319E9">
        <w:rPr>
          <w:rStyle w:val="StyleUnderline"/>
        </w:rPr>
        <w:t xml:space="preserve">. </w:t>
      </w:r>
      <w:r w:rsidRPr="00B319E9">
        <w:rPr>
          <w:rStyle w:val="StyleUnderline"/>
          <w:highlight w:val="green"/>
        </w:rPr>
        <w:t>Author X</w:t>
      </w:r>
      <w:r w:rsidRPr="00B319E9">
        <w:rPr>
          <w:rStyle w:val="StyleUnderline"/>
        </w:rPr>
        <w:t xml:space="preserve">, for example, </w:t>
      </w:r>
      <w:r w:rsidRPr="00A73D3C">
        <w:rPr>
          <w:rStyle w:val="Emphasis"/>
          <w:highlight w:val="green"/>
        </w:rPr>
        <w:t>can</w:t>
      </w:r>
      <w:r w:rsidRPr="00B319E9">
        <w:rPr>
          <w:rStyle w:val="StyleUnderline"/>
        </w:rPr>
        <w:t xml:space="preserve"> </w:t>
      </w:r>
      <w:r w:rsidRPr="00B319E9">
        <w:rPr>
          <w:rStyle w:val="StyleUnderline"/>
          <w:highlight w:val="green"/>
        </w:rPr>
        <w:t>prohibit</w:t>
      </w:r>
      <w:r w:rsidRPr="00B319E9">
        <w:rPr>
          <w:rStyle w:val="StyleUnderline"/>
        </w:rPr>
        <w:t xml:space="preserve"> a third </w:t>
      </w:r>
      <w:r w:rsidRPr="00A73D3C">
        <w:rPr>
          <w:rStyle w:val="StyleUnderline"/>
          <w:highlight w:val="green"/>
        </w:rPr>
        <w:t>party</w:t>
      </w:r>
      <w:r w:rsidRPr="00B319E9">
        <w:rPr>
          <w:rStyle w:val="StyleUnderline"/>
        </w:rPr>
        <w:t xml:space="preserve">, </w:t>
      </w:r>
      <w:r w:rsidRPr="00B319E9">
        <w:rPr>
          <w:rStyle w:val="StyleUnderline"/>
          <w:highlight w:val="green"/>
        </w:rPr>
        <w:t>Y, from inscribing</w:t>
      </w:r>
      <w:r w:rsidRPr="00B319E9">
        <w:rPr>
          <w:rStyle w:val="StyleUnderline"/>
        </w:rPr>
        <w:t xml:space="preserve"> a certain </w:t>
      </w:r>
      <w:r w:rsidRPr="00B319E9">
        <w:rPr>
          <w:rStyle w:val="Emphasis"/>
          <w:highlight w:val="green"/>
        </w:rPr>
        <w:t>pattern of words on Y’s</w:t>
      </w:r>
      <w:r w:rsidRPr="00B319E9">
        <w:rPr>
          <w:rStyle w:val="Emphasis"/>
        </w:rPr>
        <w:t xml:space="preserve"> </w:t>
      </w:r>
      <w:r w:rsidRPr="00B319E9">
        <w:rPr>
          <w:rStyle w:val="Emphasis"/>
          <w:highlight w:val="green"/>
        </w:rPr>
        <w:t>own</w:t>
      </w:r>
      <w:r w:rsidRPr="00B319E9">
        <w:rPr>
          <w:rStyle w:val="StyleUnderline"/>
        </w:rPr>
        <w:t xml:space="preserve"> blank </w:t>
      </w:r>
      <w:r w:rsidRPr="00A73D3C">
        <w:rPr>
          <w:rStyle w:val="StyleUnderline"/>
          <w:highlight w:val="green"/>
        </w:rPr>
        <w:t>pages</w:t>
      </w:r>
      <w:r w:rsidRPr="00B319E9">
        <w:rPr>
          <w:rStyle w:val="StyleUnderline"/>
        </w:rPr>
        <w:t xml:space="preserve"> with Y’s </w:t>
      </w:r>
      <w:r w:rsidRPr="00B319E9">
        <w:rPr>
          <w:rStyle w:val="Emphasis"/>
          <w:highlight w:val="green"/>
        </w:rPr>
        <w:t>own ink</w:t>
      </w:r>
      <w:r w:rsidRPr="00B319E9">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B319E9">
        <w:rPr>
          <w:rStyle w:val="Emphasis"/>
          <w:highlight w:val="green"/>
        </w:rPr>
        <w:t>IP law</w:t>
      </w:r>
      <w:r w:rsidRPr="00B319E9">
        <w:rPr>
          <w:rStyle w:val="Emphasis"/>
        </w:rPr>
        <w:t xml:space="preserve"> trespasses</w:t>
      </w:r>
      <w:r w:rsidRPr="00B319E9">
        <w:rPr>
          <w:rStyle w:val="StyleUnderline"/>
        </w:rPr>
        <w:t xml:space="preserve"> against or “</w:t>
      </w:r>
      <w:r w:rsidRPr="00B319E9">
        <w:rPr>
          <w:rStyle w:val="StyleUnderline"/>
          <w:highlight w:val="green"/>
        </w:rPr>
        <w:t>takes</w:t>
      </w:r>
      <w:r w:rsidRPr="00B319E9">
        <w:rPr>
          <w:rStyle w:val="StyleUnderline"/>
        </w:rPr>
        <w:t xml:space="preserve">” the </w:t>
      </w:r>
      <w:r w:rsidRPr="00B319E9">
        <w:rPr>
          <w:rStyle w:val="Emphasis"/>
          <w:highlight w:val="green"/>
        </w:rPr>
        <w:t>property of material</w:t>
      </w:r>
      <w:r w:rsidRPr="00B319E9">
        <w:rPr>
          <w:rStyle w:val="StyleUnderline"/>
        </w:rPr>
        <w:t xml:space="preserve">-property </w:t>
      </w:r>
      <w:r w:rsidRPr="00B319E9">
        <w:rPr>
          <w:rStyle w:val="Emphasis"/>
          <w:highlight w:val="green"/>
        </w:rPr>
        <w:t>owners</w:t>
      </w:r>
      <w:r w:rsidRPr="00B319E9">
        <w:rPr>
          <w:sz w:val="14"/>
        </w:rPr>
        <w:t xml:space="preserve">, by transferring partial ownership to authors and inventors. It is this invasion and redistribution of property that must be justified </w:t>
      </w:r>
      <w:proofErr w:type="gramStart"/>
      <w:r w:rsidRPr="00B319E9">
        <w:rPr>
          <w:sz w:val="14"/>
        </w:rPr>
        <w:t>in order for</w:t>
      </w:r>
      <w:proofErr w:type="gramEnd"/>
      <w:r w:rsidRPr="00B319E9">
        <w:rPr>
          <w:sz w:val="14"/>
        </w:rPr>
        <w:t xml:space="preserve"> IP rights to be valid. We see, then, that utilitarian defenses do not do the trick. Further problems with natural-rights defenses are explored below.</w:t>
      </w:r>
    </w:p>
    <w:p w14:paraId="025E8407" w14:textId="77777777" w:rsidR="00BC2184" w:rsidRPr="00B319E9" w:rsidRDefault="00BC2184" w:rsidP="00BC2184">
      <w:pPr>
        <w:pStyle w:val="Heading4"/>
        <w:rPr>
          <w:rFonts w:cs="Calibri"/>
        </w:rPr>
      </w:pPr>
      <w:r w:rsidRPr="00B319E9">
        <w:t xml:space="preserve">[3] </w:t>
      </w:r>
      <w:r w:rsidRPr="00B319E9">
        <w:rPr>
          <w:rFonts w:cs="Calibri"/>
        </w:rPr>
        <w:t xml:space="preserve">Justifying ownership based on creation is unjust. </w:t>
      </w:r>
    </w:p>
    <w:p w14:paraId="7EFBA734" w14:textId="77777777" w:rsidR="00BC2184" w:rsidRPr="00B319E9" w:rsidRDefault="00BC2184" w:rsidP="00BC2184">
      <w:pPr>
        <w:rPr>
          <w:color w:val="333333"/>
          <w:spacing w:val="4"/>
          <w:sz w:val="12"/>
          <w:szCs w:val="12"/>
          <w:shd w:val="clear" w:color="auto" w:fill="FCFCFC"/>
        </w:rPr>
      </w:pPr>
      <w:r w:rsidRPr="00B319E9">
        <w:rPr>
          <w:rStyle w:val="Style13ptBold"/>
        </w:rPr>
        <w:t>Kinsella 13</w:t>
      </w:r>
      <w:r w:rsidRPr="00B319E9">
        <w:rPr>
          <w:color w:val="333333"/>
          <w:spacing w:val="4"/>
          <w:sz w:val="21"/>
          <w:szCs w:val="21"/>
          <w:shd w:val="clear" w:color="auto" w:fill="FCFCFC"/>
        </w:rPr>
        <w:t xml:space="preserve"> </w:t>
      </w:r>
      <w:r w:rsidRPr="00B319E9">
        <w:rPr>
          <w:sz w:val="16"/>
          <w:szCs w:val="16"/>
        </w:rPr>
        <w:t xml:space="preserve">[Kinsella S. (2013) The Case Against Intellectual Property. In: </w:t>
      </w:r>
      <w:proofErr w:type="spellStart"/>
      <w:r w:rsidRPr="00B319E9">
        <w:rPr>
          <w:sz w:val="16"/>
          <w:szCs w:val="16"/>
        </w:rPr>
        <w:t>Luetge</w:t>
      </w:r>
      <w:proofErr w:type="spellEnd"/>
      <w:r w:rsidRPr="00B319E9">
        <w:rPr>
          <w:sz w:val="16"/>
          <w:szCs w:val="16"/>
        </w:rPr>
        <w:t xml:space="preserve"> C. (eds) Handbook of the Philosophical Foundations of Business Ethics. Springer, Dordrecht. https://doi.org/10.1007/978-94-007-1494-6_99]//Lex </w:t>
      </w:r>
      <w:proofErr w:type="spellStart"/>
      <w:r w:rsidRPr="00B319E9">
        <w:rPr>
          <w:sz w:val="16"/>
          <w:szCs w:val="16"/>
        </w:rPr>
        <w:t>AKu</w:t>
      </w:r>
      <w:proofErr w:type="spellEnd"/>
      <w:r w:rsidRPr="00B319E9">
        <w:rPr>
          <w:sz w:val="16"/>
          <w:szCs w:val="16"/>
        </w:rPr>
        <w:t xml:space="preserve"> recut Lex VM</w:t>
      </w:r>
    </w:p>
    <w:p w14:paraId="174A6B9C" w14:textId="77777777" w:rsidR="00BC2184" w:rsidRPr="00B319E9" w:rsidRDefault="00BC2184" w:rsidP="00BC2184">
      <w:pPr>
        <w:rPr>
          <w:sz w:val="14"/>
        </w:rPr>
      </w:pPr>
      <w:r w:rsidRPr="00B319E9">
        <w:rPr>
          <w:rStyle w:val="StyleUnderline"/>
        </w:rPr>
        <w:t xml:space="preserve">One problem with the </w:t>
      </w:r>
      <w:r w:rsidRPr="00B319E9">
        <w:rPr>
          <w:rStyle w:val="Emphasis"/>
        </w:rPr>
        <w:t>creation-based approach</w:t>
      </w:r>
      <w:r w:rsidRPr="00B319E9">
        <w:rPr>
          <w:rStyle w:val="StyleUnderline"/>
        </w:rPr>
        <w:t xml:space="preserve"> is that it almost invariably </w:t>
      </w:r>
      <w:r w:rsidRPr="00B319E9">
        <w:rPr>
          <w:rStyle w:val="Emphasis"/>
        </w:rPr>
        <w:t>protects</w:t>
      </w:r>
      <w:r w:rsidRPr="00B319E9">
        <w:rPr>
          <w:rStyle w:val="StyleUnderline"/>
        </w:rPr>
        <w:t xml:space="preserve"> only </w:t>
      </w:r>
      <w:r w:rsidRPr="00B319E9">
        <w:rPr>
          <w:rStyle w:val="Emphasis"/>
        </w:rPr>
        <w:t>certain types of creations</w:t>
      </w:r>
      <w:r w:rsidRPr="00B319E9">
        <w:rPr>
          <w:sz w:val="14"/>
        </w:rPr>
        <w:t xml:space="preserve"> – unless, i.e., every single useful idea one comes up with is subject to ownership (more on this below). But the distinction between the protectable and the unprotectable is necessarily arbitrary. </w:t>
      </w:r>
      <w:r w:rsidRPr="00B319E9">
        <w:rPr>
          <w:rStyle w:val="StyleUnderline"/>
        </w:rPr>
        <w:t xml:space="preserve">For example, </w:t>
      </w:r>
      <w:r w:rsidRPr="00B319E9">
        <w:rPr>
          <w:rStyle w:val="Emphasis"/>
        </w:rPr>
        <w:t>philosophical or mathematical or scientific truths cannot be protected</w:t>
      </w:r>
      <w:r w:rsidRPr="00B319E9">
        <w:rPr>
          <w:rStyle w:val="StyleUnderline"/>
        </w:rPr>
        <w:t xml:space="preserve"> under current law on the grounds that commerce and social intercourse would grind to a halt were every new phrase, philosophical truth, and the like considered the exclusive property of its creator.</w:t>
      </w:r>
      <w:r w:rsidRPr="00B319E9">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B319E9">
        <w:rPr>
          <w:rStyle w:val="Emphasis"/>
          <w:highlight w:val="green"/>
        </w:rPr>
        <w:t>distinction between creation and discovery</w:t>
      </w:r>
      <w:r w:rsidRPr="00B319E9">
        <w:rPr>
          <w:rStyle w:val="StyleUnderline"/>
        </w:rPr>
        <w:t xml:space="preserve"> is </w:t>
      </w:r>
      <w:r w:rsidRPr="00B319E9">
        <w:rPr>
          <w:rStyle w:val="Emphasis"/>
          <w:highlight w:val="green"/>
        </w:rPr>
        <w:t>not clear</w:t>
      </w:r>
      <w:r w:rsidRPr="00B319E9">
        <w:rPr>
          <w:rStyle w:val="StyleUnderline"/>
        </w:rPr>
        <w:t>-cut</w:t>
      </w:r>
      <w:r w:rsidRPr="00B319E9">
        <w:rPr>
          <w:sz w:val="14"/>
        </w:rPr>
        <w:t xml:space="preserve"> or rigorous.31 Nor is it clear why such a distinction, even if clear, is ethically relevant in defining property rights. </w:t>
      </w:r>
      <w:r w:rsidRPr="00B319E9">
        <w:rPr>
          <w:rStyle w:val="StyleUnderline"/>
          <w:highlight w:val="green"/>
        </w:rPr>
        <w:t>No one creates matter</w:t>
      </w:r>
      <w:r w:rsidRPr="00B319E9">
        <w:rPr>
          <w:rStyle w:val="StyleUnderline"/>
        </w:rPr>
        <w:t xml:space="preserve">; </w:t>
      </w:r>
      <w:r w:rsidRPr="00B319E9">
        <w:rPr>
          <w:rStyle w:val="StyleUnderline"/>
          <w:highlight w:val="green"/>
        </w:rPr>
        <w:t>they</w:t>
      </w:r>
      <w:r w:rsidRPr="00B319E9">
        <w:rPr>
          <w:rStyle w:val="StyleUnderline"/>
        </w:rPr>
        <w:t xml:space="preserve"> just </w:t>
      </w:r>
      <w:r w:rsidRPr="00B319E9">
        <w:rPr>
          <w:rStyle w:val="StyleUnderline"/>
          <w:highlight w:val="green"/>
        </w:rPr>
        <w:t>manipulate</w:t>
      </w:r>
      <w:r w:rsidRPr="00B319E9">
        <w:rPr>
          <w:rStyle w:val="StyleUnderline"/>
        </w:rPr>
        <w:t xml:space="preserve"> and grapple with </w:t>
      </w:r>
      <w:r w:rsidRPr="00B319E9">
        <w:rPr>
          <w:rStyle w:val="StyleUnderline"/>
          <w:highlight w:val="green"/>
        </w:rPr>
        <w:t>it</w:t>
      </w:r>
      <w:r w:rsidRPr="00B319E9">
        <w:rPr>
          <w:sz w:val="14"/>
        </w:rPr>
        <w:t xml:space="preserve"> according to physical laws. In this sense, no one really creates anything. They merely rearrange matter into new arrangements and patterns. An </w:t>
      </w:r>
      <w:r w:rsidRPr="00B319E9">
        <w:rPr>
          <w:rStyle w:val="StyleUnderline"/>
          <w:highlight w:val="green"/>
        </w:rPr>
        <w:t>engineer</w:t>
      </w:r>
      <w:r w:rsidRPr="00B319E9">
        <w:rPr>
          <w:rStyle w:val="StyleUnderline"/>
        </w:rPr>
        <w:t xml:space="preserve"> who </w:t>
      </w:r>
      <w:r w:rsidRPr="00B319E9">
        <w:rPr>
          <w:rStyle w:val="StyleUnderline"/>
          <w:highlight w:val="green"/>
        </w:rPr>
        <w:t>invents</w:t>
      </w:r>
      <w:r w:rsidRPr="00B319E9">
        <w:rPr>
          <w:rStyle w:val="StyleUnderline"/>
        </w:rPr>
        <w:t xml:space="preserve"> a new </w:t>
      </w:r>
      <w:r w:rsidRPr="00B319E9">
        <w:rPr>
          <w:rStyle w:val="StyleUnderline"/>
          <w:highlight w:val="green"/>
        </w:rPr>
        <w:t>mousetrap</w:t>
      </w:r>
      <w:r w:rsidRPr="00B319E9">
        <w:rPr>
          <w:rStyle w:val="StyleUnderline"/>
        </w:rPr>
        <w:t xml:space="preserve"> has </w:t>
      </w:r>
      <w:r w:rsidRPr="00B319E9">
        <w:rPr>
          <w:rStyle w:val="StyleUnderline"/>
          <w:highlight w:val="green"/>
        </w:rPr>
        <w:t>rearranged existing parts</w:t>
      </w:r>
      <w:r w:rsidRPr="00B319E9">
        <w:rPr>
          <w:sz w:val="14"/>
        </w:rPr>
        <w:t xml:space="preserve"> to provide a function not previously performed [90]. Others who learn of this new arrangement can now also make an improved mousetrap. </w:t>
      </w:r>
      <w:r w:rsidRPr="00B319E9">
        <w:rPr>
          <w:rStyle w:val="StyleUnderline"/>
        </w:rPr>
        <w:t xml:space="preserve">Yet the </w:t>
      </w:r>
      <w:r w:rsidRPr="00B319E9">
        <w:rPr>
          <w:rStyle w:val="Emphasis"/>
          <w:highlight w:val="green"/>
        </w:rPr>
        <w:t>mousetrap</w:t>
      </w:r>
      <w:r w:rsidRPr="00B319E9">
        <w:rPr>
          <w:rStyle w:val="Emphasis"/>
        </w:rPr>
        <w:t xml:space="preserve"> merely </w:t>
      </w:r>
      <w:r w:rsidRPr="00B319E9">
        <w:rPr>
          <w:rStyle w:val="Emphasis"/>
          <w:highlight w:val="green"/>
        </w:rPr>
        <w:t>follows laws of nature</w:t>
      </w:r>
      <w:r w:rsidRPr="00B319E9">
        <w:rPr>
          <w:rStyle w:val="StyleUnderline"/>
        </w:rPr>
        <w:t>.</w:t>
      </w:r>
      <w:r w:rsidRPr="00B319E9">
        <w:rPr>
          <w:sz w:val="14"/>
        </w:rPr>
        <w:t xml:space="preserve"> The inventor did not invent the matter out of which the mousetrap is made, nor the facts and laws exploited to make it work. </w:t>
      </w:r>
      <w:r w:rsidRPr="00B319E9">
        <w:rPr>
          <w:rStyle w:val="StyleUnderline"/>
        </w:rPr>
        <w:t xml:space="preserve">Similarly, </w:t>
      </w:r>
      <w:r w:rsidRPr="00B319E9">
        <w:rPr>
          <w:rStyle w:val="StyleUnderline"/>
          <w:highlight w:val="green"/>
        </w:rPr>
        <w:t>Einstein</w:t>
      </w:r>
      <w:r w:rsidRPr="00B319E9">
        <w:rPr>
          <w:rStyle w:val="StyleUnderline"/>
        </w:rPr>
        <w:t>’s “</w:t>
      </w:r>
      <w:r w:rsidRPr="00B319E9">
        <w:rPr>
          <w:rStyle w:val="StyleUnderline"/>
          <w:highlight w:val="green"/>
        </w:rPr>
        <w:t>discovery</w:t>
      </w:r>
      <w:r w:rsidRPr="00B319E9">
        <w:rPr>
          <w:rStyle w:val="StyleUnderline"/>
        </w:rPr>
        <w:t xml:space="preserve">” </w:t>
      </w:r>
      <w:r w:rsidRPr="00B319E9">
        <w:rPr>
          <w:rStyle w:val="StyleUnderline"/>
          <w:highlight w:val="green"/>
        </w:rPr>
        <w:t>of</w:t>
      </w:r>
      <w:r w:rsidRPr="00B319E9">
        <w:rPr>
          <w:rStyle w:val="StyleUnderline"/>
        </w:rPr>
        <w:t xml:space="preserve"> the relation </w:t>
      </w:r>
      <w:r w:rsidRPr="00B319E9">
        <w:rPr>
          <w:rStyle w:val="StyleUnderline"/>
          <w:highlight w:val="green"/>
        </w:rPr>
        <w:t>E = mc</w:t>
      </w:r>
      <w:proofErr w:type="gramStart"/>
      <w:r w:rsidRPr="00B319E9">
        <w:rPr>
          <w:rStyle w:val="StyleUnderline"/>
          <w:highlight w:val="green"/>
        </w:rPr>
        <w:t>2</w:t>
      </w:r>
      <w:r w:rsidRPr="00B319E9">
        <w:rPr>
          <w:rStyle w:val="StyleUnderline"/>
        </w:rPr>
        <w:t xml:space="preserve"> ,</w:t>
      </w:r>
      <w:proofErr w:type="gramEnd"/>
      <w:r w:rsidRPr="00B319E9">
        <w:rPr>
          <w:rStyle w:val="StyleUnderline"/>
        </w:rPr>
        <w:t xml:space="preserve"> once known by others, </w:t>
      </w:r>
      <w:r w:rsidRPr="00B319E9">
        <w:rPr>
          <w:rStyle w:val="StyleUnderline"/>
          <w:highlight w:val="green"/>
        </w:rPr>
        <w:t>allows them to manipulate matter</w:t>
      </w:r>
      <w:r w:rsidRPr="00B319E9">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B319E9">
        <w:rPr>
          <w:rStyle w:val="Emphasis"/>
          <w:highlight w:val="green"/>
        </w:rPr>
        <w:t>Yet one is rewarded</w:t>
      </w:r>
      <w:r w:rsidRPr="00B319E9">
        <w:rPr>
          <w:rStyle w:val="StyleUnderline"/>
        </w:rPr>
        <w:t>, and the other is not.</w:t>
      </w:r>
      <w:r w:rsidRPr="00B319E9">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B319E9">
        <w:rPr>
          <w:rStyle w:val="Emphasis"/>
          <w:highlight w:val="green"/>
        </w:rPr>
        <w:t>unfair</w:t>
      </w:r>
      <w:r w:rsidRPr="00B319E9">
        <w:rPr>
          <w:rStyle w:val="Emphasis"/>
        </w:rPr>
        <w:t xml:space="preserve"> to reward</w:t>
      </w:r>
      <w:r w:rsidRPr="00B319E9">
        <w:rPr>
          <w:rStyle w:val="StyleUnderline"/>
        </w:rPr>
        <w:t xml:space="preserve"> more practical inventors and entertainment providers, such as the engineer and songwriter, and </w:t>
      </w:r>
      <w:r w:rsidRPr="00B319E9">
        <w:rPr>
          <w:rStyle w:val="StyleUnderline"/>
          <w:highlight w:val="green"/>
        </w:rPr>
        <w:t>to leave</w:t>
      </w:r>
      <w:r w:rsidRPr="00B319E9">
        <w:rPr>
          <w:rStyle w:val="StyleUnderline"/>
        </w:rPr>
        <w:t xml:space="preserve"> more </w:t>
      </w:r>
      <w:r w:rsidRPr="00B319E9">
        <w:rPr>
          <w:rStyle w:val="StyleUnderline"/>
          <w:highlight w:val="green"/>
        </w:rPr>
        <w:t>theoretical</w:t>
      </w:r>
      <w:r w:rsidRPr="00B319E9">
        <w:rPr>
          <w:rStyle w:val="StyleUnderline"/>
        </w:rPr>
        <w:t xml:space="preserve"> science and math </w:t>
      </w:r>
      <w:r w:rsidRPr="00B319E9">
        <w:rPr>
          <w:rStyle w:val="StyleUnderline"/>
          <w:highlight w:val="green"/>
        </w:rPr>
        <w:t>researchers</w:t>
      </w:r>
      <w:r w:rsidRPr="00B319E9">
        <w:rPr>
          <w:rStyle w:val="StyleUnderline"/>
        </w:rPr>
        <w:t xml:space="preserve"> and philosophers </w:t>
      </w:r>
      <w:r w:rsidRPr="00B319E9">
        <w:rPr>
          <w:rStyle w:val="StyleUnderline"/>
          <w:highlight w:val="green"/>
        </w:rPr>
        <w:t>unrewarded</w:t>
      </w:r>
      <w:r w:rsidRPr="00B319E9">
        <w:rPr>
          <w:rStyle w:val="StyleUnderline"/>
        </w:rPr>
        <w:t>.</w:t>
      </w:r>
      <w:r w:rsidRPr="00B319E9">
        <w:rPr>
          <w:sz w:val="14"/>
        </w:rPr>
        <w:t xml:space="preserve"> The distinction is inherently vague, arbitrary, and unjust. </w:t>
      </w:r>
    </w:p>
    <w:p w14:paraId="1D0EF180" w14:textId="77777777" w:rsidR="00BC2184" w:rsidRPr="00B319E9" w:rsidRDefault="00BC2184" w:rsidP="00BC2184">
      <w:pPr>
        <w:pStyle w:val="Heading3"/>
        <w:rPr>
          <w:rFonts w:asciiTheme="minorHAnsi" w:hAnsiTheme="minorHAnsi" w:cstheme="minorHAnsi"/>
        </w:rPr>
      </w:pPr>
      <w:r w:rsidRPr="00B319E9">
        <w:rPr>
          <w:rFonts w:asciiTheme="minorHAnsi" w:hAnsiTheme="minorHAnsi" w:cstheme="minorHAnsi"/>
        </w:rPr>
        <w:t xml:space="preserve">1AC – Advocacy </w:t>
      </w:r>
    </w:p>
    <w:p w14:paraId="61538D52"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Thus, the advocacy – Resolved: The member nations of the World Trade Organization ought to reduce intellectual property protections for medicines. The neg should also have an advocacy text else it’s irresolvable and impossible to know what they defend. </w:t>
      </w:r>
    </w:p>
    <w:p w14:paraId="5D616A1D"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The plan solves – reducing IP for medicine is consistent with democratic ideals, builds revolutionary movement against neoliberalism, and provides reparations to Global South</w:t>
      </w:r>
    </w:p>
    <w:p w14:paraId="7D30C6E1" w14:textId="77777777" w:rsidR="00BC2184" w:rsidRPr="00B319E9" w:rsidRDefault="00BC2184" w:rsidP="00BC2184">
      <w:pPr>
        <w:rPr>
          <w:rFonts w:asciiTheme="minorHAnsi" w:hAnsiTheme="minorHAnsi" w:cstheme="minorHAnsi"/>
          <w:sz w:val="18"/>
          <w:szCs w:val="18"/>
        </w:rPr>
      </w:pPr>
      <w:r w:rsidRPr="00B319E9">
        <w:rPr>
          <w:rFonts w:asciiTheme="minorHAnsi" w:hAnsiTheme="minorHAnsi" w:cstheme="minorHAnsi"/>
          <w:sz w:val="18"/>
          <w:szCs w:val="18"/>
        </w:rPr>
        <w:t xml:space="preserve">[Thomas </w:t>
      </w:r>
      <w:r w:rsidRPr="00B319E9">
        <w:rPr>
          <w:rFonts w:asciiTheme="minorHAnsi" w:hAnsiTheme="minorHAnsi" w:cstheme="minorHAnsi"/>
          <w:b/>
          <w:bCs/>
          <w:sz w:val="26"/>
          <w:szCs w:val="26"/>
        </w:rPr>
        <w:t>Hanna</w:t>
      </w:r>
      <w:r w:rsidRPr="00B319E9">
        <w:rPr>
          <w:rFonts w:asciiTheme="minorHAnsi" w:hAnsiTheme="minorHAnsi" w:cstheme="minorHAnsi"/>
          <w:sz w:val="18"/>
          <w:szCs w:val="18"/>
        </w:rPr>
        <w:t>, 9-21-20</w:t>
      </w:r>
      <w:r w:rsidRPr="00B319E9">
        <w:rPr>
          <w:rFonts w:asciiTheme="minorHAnsi" w:hAnsiTheme="minorHAnsi" w:cstheme="minorHAnsi"/>
          <w:b/>
          <w:bCs/>
          <w:sz w:val="26"/>
          <w:szCs w:val="26"/>
        </w:rPr>
        <w:t>20</w:t>
      </w:r>
      <w:r w:rsidRPr="00B319E9">
        <w:rPr>
          <w:rFonts w:asciiTheme="minorHAnsi" w:hAnsiTheme="minorHAnsi" w:cstheme="minorHAnsi"/>
          <w:sz w:val="18"/>
          <w:szCs w:val="18"/>
        </w:rPr>
        <w:t xml:space="preserve">, "Democratizing knowledge: Transforming intellectual property and research and development," Democracy Collaborative, </w:t>
      </w:r>
      <w:hyperlink r:id="rId6" w:history="1">
        <w:r w:rsidRPr="00B319E9">
          <w:rPr>
            <w:rStyle w:val="Hyperlink"/>
            <w:rFonts w:asciiTheme="minorHAnsi" w:hAnsiTheme="minorHAnsi" w:cstheme="minorHAnsi"/>
            <w:sz w:val="18"/>
            <w:szCs w:val="18"/>
          </w:rPr>
          <w:t>https://democracycollaborative.org/learn/publication/democratizing-knowledge-transforming-intellectual-property-and-research-and //</w:t>
        </w:r>
      </w:hyperlink>
      <w:r w:rsidRPr="00B319E9">
        <w:rPr>
          <w:rFonts w:asciiTheme="minorHAnsi" w:hAnsiTheme="minorHAnsi" w:cstheme="minorHAnsi"/>
          <w:sz w:val="18"/>
          <w:szCs w:val="18"/>
        </w:rPr>
        <w:t xml:space="preserve"> JB]</w:t>
      </w:r>
    </w:p>
    <w:p w14:paraId="534A989A" w14:textId="77777777" w:rsidR="00BC2184" w:rsidRPr="00B319E9" w:rsidRDefault="00BC2184" w:rsidP="00BC2184">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 xml:space="preserve">Link turns cap Ks and </w:t>
      </w:r>
      <w:proofErr w:type="spellStart"/>
      <w:r w:rsidRPr="00B319E9">
        <w:rPr>
          <w:rFonts w:asciiTheme="minorHAnsi" w:hAnsiTheme="minorHAnsi" w:cstheme="minorHAnsi"/>
          <w:sz w:val="18"/>
          <w:szCs w:val="18"/>
        </w:rPr>
        <w:t>setcol</w:t>
      </w:r>
      <w:proofErr w:type="spellEnd"/>
      <w:r w:rsidRPr="00B319E9">
        <w:rPr>
          <w:rFonts w:asciiTheme="minorHAnsi" w:hAnsiTheme="minorHAnsi" w:cstheme="minorHAnsi"/>
          <w:sz w:val="18"/>
          <w:szCs w:val="18"/>
        </w:rPr>
        <w:t>, read unhighlighted part</w:t>
      </w:r>
    </w:p>
    <w:p w14:paraId="6FCD3751" w14:textId="77777777" w:rsidR="00BC2184" w:rsidRPr="00B319E9" w:rsidRDefault="00BC2184" w:rsidP="00BC2184">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R&amp;D – research and development</w:t>
      </w:r>
    </w:p>
    <w:p w14:paraId="2ED0036E" w14:textId="77777777" w:rsidR="00BC2184" w:rsidRPr="00B319E9" w:rsidRDefault="00BC2184" w:rsidP="00BC2184">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Specs patents</w:t>
      </w:r>
    </w:p>
    <w:p w14:paraId="7D20671A" w14:textId="77777777" w:rsidR="00BC2184" w:rsidRPr="00B319E9" w:rsidRDefault="00BC2184" w:rsidP="00BC2184">
      <w:pPr>
        <w:rPr>
          <w:rFonts w:asciiTheme="minorHAnsi" w:hAnsiTheme="minorHAnsi" w:cstheme="minorHAnsi"/>
          <w:sz w:val="16"/>
        </w:rPr>
      </w:pPr>
      <w:r w:rsidRPr="00B319E9">
        <w:rPr>
          <w:rFonts w:asciiTheme="minorHAnsi" w:hAnsiTheme="minorHAnsi" w:cstheme="minorHAnsi"/>
          <w:b/>
          <w:bCs/>
          <w:highlight w:val="green"/>
          <w:u w:val="single"/>
        </w:rPr>
        <w:t>As countries grapple with</w:t>
      </w:r>
      <w:r w:rsidRPr="00B319E9">
        <w:rPr>
          <w:rFonts w:asciiTheme="minorHAnsi" w:hAnsiTheme="minorHAnsi" w:cstheme="minorHAnsi"/>
          <w:sz w:val="16"/>
        </w:rPr>
        <w:t xml:space="preserve"> the devastating </w:t>
      </w:r>
      <w:r w:rsidRPr="00B319E9">
        <w:rPr>
          <w:rFonts w:asciiTheme="minorHAnsi" w:hAnsiTheme="minorHAnsi" w:cstheme="minorHAnsi"/>
          <w:b/>
          <w:bCs/>
          <w:u w:val="single"/>
        </w:rPr>
        <w:t>challenges of </w:t>
      </w:r>
      <w:r w:rsidRPr="00B319E9">
        <w:rPr>
          <w:rFonts w:asciiTheme="minorHAnsi" w:hAnsiTheme="minorHAnsi" w:cstheme="minorHAnsi"/>
          <w:b/>
          <w:bCs/>
          <w:highlight w:val="green"/>
          <w:u w:val="single"/>
        </w:rPr>
        <w:t>COVID</w:t>
      </w:r>
      <w:r w:rsidRPr="00B319E9">
        <w:rPr>
          <w:rFonts w:asciiTheme="minorHAnsi" w:hAnsiTheme="minorHAnsi" w:cstheme="minorHAnsi"/>
          <w:b/>
          <w:bCs/>
          <w:u w:val="single"/>
        </w:rPr>
        <w:t>-19</w:t>
      </w:r>
      <w:r w:rsidRPr="00B319E9">
        <w:rPr>
          <w:rFonts w:asciiTheme="minorHAnsi" w:hAnsiTheme="minorHAnsi" w:cstheme="minorHAnsi"/>
          <w:sz w:val="16"/>
        </w:rPr>
        <w:t xml:space="preserve"> and </w:t>
      </w:r>
      <w:r w:rsidRPr="00B319E9">
        <w:rPr>
          <w:rFonts w:asciiTheme="minorHAnsi" w:hAnsiTheme="minorHAnsi" w:cstheme="minorHAnsi"/>
          <w:b/>
          <w:bCs/>
          <w:u w:val="single"/>
        </w:rPr>
        <w:t>we</w:t>
      </w:r>
      <w:r w:rsidRPr="00B319E9">
        <w:rPr>
          <w:rFonts w:asciiTheme="minorHAnsi" w:hAnsiTheme="minorHAnsi" w:cstheme="minorHAnsi"/>
          <w:sz w:val="16"/>
        </w:rPr>
        <w:t xml:space="preserve">, hopefully, </w:t>
      </w:r>
      <w:r w:rsidRPr="00B319E9">
        <w:rPr>
          <w:rFonts w:asciiTheme="minorHAnsi" w:hAnsiTheme="minorHAnsi" w:cstheme="minorHAnsi"/>
          <w:b/>
          <w:bCs/>
          <w:u w:val="single"/>
        </w:rPr>
        <w:t>move closer towards</w:t>
      </w:r>
      <w:r w:rsidRPr="00B319E9">
        <w:rPr>
          <w:rFonts w:asciiTheme="minorHAnsi" w:hAnsiTheme="minorHAnsi" w:cstheme="minorHAnsi"/>
          <w:sz w:val="16"/>
        </w:rPr>
        <w:t xml:space="preserve"> the </w:t>
      </w:r>
      <w:r w:rsidRPr="00B319E9">
        <w:rPr>
          <w:rFonts w:asciiTheme="minorHAnsi" w:hAnsiTheme="minorHAnsi" w:cstheme="minorHAnsi"/>
          <w:b/>
          <w:bCs/>
          <w:u w:val="single"/>
        </w:rPr>
        <w:t xml:space="preserve">development of a vaccine, </w:t>
      </w:r>
      <w:r w:rsidRPr="00B319E9">
        <w:rPr>
          <w:rFonts w:asciiTheme="minorHAnsi" w:hAnsiTheme="minorHAnsi" w:cstheme="minorHAnsi"/>
          <w:b/>
          <w:bCs/>
          <w:highlight w:val="green"/>
          <w:u w:val="single"/>
        </w:rPr>
        <w:t xml:space="preserve">the </w:t>
      </w:r>
      <w:proofErr w:type="gramStart"/>
      <w:r w:rsidRPr="00B319E9">
        <w:rPr>
          <w:rFonts w:asciiTheme="minorHAnsi" w:hAnsiTheme="minorHAnsi" w:cstheme="minorHAnsi"/>
          <w:b/>
          <w:bCs/>
          <w:highlight w:val="green"/>
          <w:u w:val="single"/>
        </w:rPr>
        <w:t>injustices</w:t>
      </w:r>
      <w:proofErr w:type="gramEnd"/>
      <w:r w:rsidRPr="00B319E9">
        <w:rPr>
          <w:rFonts w:asciiTheme="minorHAnsi" w:hAnsiTheme="minorHAnsi" w:cstheme="minorHAnsi"/>
          <w:b/>
          <w:bCs/>
          <w:u w:val="single"/>
        </w:rPr>
        <w:t xml:space="preserve"> and insufficiencies </w:t>
      </w:r>
      <w:r w:rsidRPr="00B319E9">
        <w:rPr>
          <w:rFonts w:asciiTheme="minorHAnsi" w:hAnsiTheme="minorHAnsi" w:cstheme="minorHAnsi"/>
          <w:b/>
          <w:bCs/>
          <w:highlight w:val="green"/>
          <w:u w:val="single"/>
        </w:rPr>
        <w:t>of</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current</w:t>
      </w:r>
      <w:r w:rsidRPr="00B319E9">
        <w:rPr>
          <w:rFonts w:asciiTheme="minorHAnsi" w:hAnsiTheme="minorHAnsi" w:cstheme="minorHAnsi"/>
          <w:b/>
          <w:bCs/>
          <w:u w:val="single"/>
        </w:rPr>
        <w:t xml:space="preserve"> approach to </w:t>
      </w:r>
      <w:r w:rsidRPr="00B319E9">
        <w:rPr>
          <w:rFonts w:asciiTheme="minorHAnsi" w:hAnsiTheme="minorHAnsi" w:cstheme="minorHAnsi"/>
          <w:b/>
          <w:bCs/>
          <w:highlight w:val="green"/>
          <w:u w:val="single"/>
        </w:rPr>
        <w:t>IP and R&amp;D are</w:t>
      </w:r>
      <w:r w:rsidRPr="00B319E9">
        <w:rPr>
          <w:rFonts w:asciiTheme="minorHAnsi" w:hAnsiTheme="minorHAnsi" w:cstheme="minorHAnsi"/>
          <w:b/>
          <w:bCs/>
          <w:u w:val="single"/>
        </w:rPr>
        <w:t xml:space="preserve"> becoming increasingly </w:t>
      </w:r>
      <w:r w:rsidRPr="00B319E9">
        <w:rPr>
          <w:rFonts w:asciiTheme="minorHAnsi" w:hAnsiTheme="minorHAnsi" w:cstheme="minorHAnsi"/>
          <w:b/>
          <w:bCs/>
          <w:highlight w:val="green"/>
          <w:u w:val="single"/>
        </w:rPr>
        <w:t>apparent</w:t>
      </w:r>
      <w:r w:rsidRPr="00B319E9">
        <w:rPr>
          <w:rFonts w:asciiTheme="minorHAnsi" w:hAnsiTheme="minorHAnsi" w:cstheme="minorHAnsi"/>
          <w:b/>
          <w:bCs/>
          <w:u w:val="single"/>
        </w:rPr>
        <w:t xml:space="preserve">. It is imperative that </w:t>
      </w:r>
      <w:r w:rsidRPr="00B319E9">
        <w:rPr>
          <w:rFonts w:asciiTheme="minorHAnsi" w:hAnsiTheme="minorHAnsi" w:cstheme="minorHAnsi"/>
          <w:b/>
          <w:bCs/>
          <w:highlight w:val="green"/>
          <w:u w:val="single"/>
        </w:rPr>
        <w:t>we</w:t>
      </w:r>
      <w:r w:rsidRPr="00B319E9">
        <w:rPr>
          <w:rFonts w:asciiTheme="minorHAnsi" w:hAnsiTheme="minorHAnsi" w:cstheme="minorHAnsi"/>
          <w:b/>
          <w:bCs/>
          <w:u w:val="single"/>
        </w:rPr>
        <w:t xml:space="preserve"> quickly </w:t>
      </w:r>
      <w:r w:rsidRPr="00B319E9">
        <w:rPr>
          <w:rFonts w:asciiTheme="minorHAnsi" w:hAnsiTheme="minorHAnsi" w:cstheme="minorHAnsi"/>
          <w:b/>
          <w:bCs/>
          <w:highlight w:val="green"/>
          <w:u w:val="single"/>
        </w:rPr>
        <w:t>move away from</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current system that prioritizes corporate profits</w:t>
      </w:r>
      <w:r w:rsidRPr="00B319E9">
        <w:rPr>
          <w:rFonts w:asciiTheme="minorHAnsi" w:hAnsiTheme="minorHAnsi" w:cstheme="minorHAnsi"/>
          <w:b/>
          <w:bCs/>
          <w:u w:val="single"/>
        </w:rPr>
        <w:t xml:space="preserve"> sourced from monopoly rights </w:t>
      </w:r>
      <w:r w:rsidRPr="00B319E9">
        <w:rPr>
          <w:rFonts w:asciiTheme="minorHAnsi" w:hAnsiTheme="minorHAnsi" w:cstheme="minorHAnsi"/>
          <w:b/>
          <w:bCs/>
          <w:highlight w:val="green"/>
          <w:u w:val="single"/>
        </w:rPr>
        <w:t>to one that values</w:t>
      </w:r>
      <w:r w:rsidRPr="00B319E9">
        <w:rPr>
          <w:rFonts w:asciiTheme="minorHAnsi" w:hAnsiTheme="minorHAnsi" w:cstheme="minorHAnsi"/>
          <w:b/>
          <w:bCs/>
          <w:u w:val="single"/>
        </w:rPr>
        <w:t xml:space="preserve"> and centers </w:t>
      </w:r>
      <w:r w:rsidRPr="00B319E9">
        <w:rPr>
          <w:rFonts w:asciiTheme="minorHAnsi" w:hAnsiTheme="minorHAnsi" w:cstheme="minorHAnsi"/>
          <w:b/>
          <w:bCs/>
          <w:highlight w:val="green"/>
          <w:u w:val="single"/>
        </w:rPr>
        <w:t>public health</w:t>
      </w:r>
      <w:r w:rsidRPr="00B319E9">
        <w:rPr>
          <w:rFonts w:asciiTheme="minorHAnsi" w:hAnsiTheme="minorHAnsi" w:cstheme="minorHAnsi"/>
          <w:b/>
          <w:bCs/>
          <w:u w:val="single"/>
        </w:rPr>
        <w:t>, social equality, and ecological sustainability</w:t>
      </w:r>
      <w:r w:rsidRPr="00B319E9">
        <w:rPr>
          <w:rFonts w:asciiTheme="minorHAnsi" w:hAnsiTheme="minorHAnsi" w:cstheme="minorHAnsi"/>
          <w:sz w:val="16"/>
        </w:rPr>
        <w:t>.</w:t>
      </w:r>
    </w:p>
    <w:p w14:paraId="5F204FF9" w14:textId="77777777" w:rsidR="00BC2184" w:rsidRPr="00B319E9" w:rsidRDefault="00BC2184" w:rsidP="00BC2184">
      <w:pPr>
        <w:rPr>
          <w:rFonts w:asciiTheme="minorHAnsi" w:hAnsiTheme="minorHAnsi" w:cstheme="minorHAnsi"/>
          <w:b/>
          <w:bCs/>
          <w:u w:val="single"/>
        </w:rPr>
      </w:pPr>
      <w:r w:rsidRPr="00B319E9">
        <w:rPr>
          <w:rFonts w:asciiTheme="minorHAnsi" w:hAnsiTheme="minorHAnsi" w:cstheme="minorHAnsi"/>
          <w:b/>
          <w:bCs/>
          <w:u w:val="single"/>
        </w:rPr>
        <w:t>The design</w:t>
      </w:r>
      <w:r w:rsidRPr="00B319E9">
        <w:rPr>
          <w:rFonts w:asciiTheme="minorHAnsi" w:hAnsiTheme="minorHAnsi" w:cstheme="minorHAnsi"/>
          <w:sz w:val="16"/>
        </w:rPr>
        <w:t xml:space="preserve">, implementation, and governance </w:t>
      </w:r>
      <w:r w:rsidRPr="00B319E9">
        <w:rPr>
          <w:rFonts w:asciiTheme="minorHAnsi" w:hAnsiTheme="minorHAnsi" w:cstheme="minorHAnsi"/>
          <w:b/>
          <w:bCs/>
          <w:u w:val="single"/>
        </w:rPr>
        <w:t>of our </w:t>
      </w:r>
      <w:r w:rsidRPr="00B319E9">
        <w:rPr>
          <w:rFonts w:asciiTheme="minorHAnsi" w:hAnsiTheme="minorHAnsi" w:cstheme="minorHAnsi"/>
          <w:b/>
          <w:bCs/>
          <w:highlight w:val="green"/>
          <w:u w:val="single"/>
        </w:rPr>
        <w:t>IP</w:t>
      </w:r>
      <w:r w:rsidRPr="00B319E9">
        <w:rPr>
          <w:rFonts w:asciiTheme="minorHAnsi" w:hAnsiTheme="minorHAnsi" w:cstheme="minorHAnsi"/>
          <w:b/>
          <w:bCs/>
          <w:u w:val="single"/>
        </w:rPr>
        <w:t> and R&amp;D </w:t>
      </w:r>
      <w:r w:rsidRPr="00B319E9">
        <w:rPr>
          <w:rFonts w:asciiTheme="minorHAnsi" w:hAnsiTheme="minorHAnsi" w:cstheme="minorHAnsi"/>
          <w:b/>
          <w:bCs/>
          <w:highlight w:val="green"/>
          <w:u w:val="single"/>
        </w:rPr>
        <w:t>systems are critically important</w:t>
      </w:r>
      <w:r w:rsidRPr="00B319E9">
        <w:rPr>
          <w:rFonts w:asciiTheme="minorHAnsi" w:hAnsiTheme="minorHAnsi" w:cstheme="minorHAnsi"/>
          <w:sz w:val="16"/>
        </w:rPr>
        <w:t xml:space="preserve">. However, the incredible rise of the intangible economy has dramatically altered these systems and our wider economic landscape. </w:t>
      </w:r>
      <w:r w:rsidRPr="00B319E9">
        <w:rPr>
          <w:rFonts w:asciiTheme="minorHAnsi" w:hAnsiTheme="minorHAnsi" w:cstheme="minorHAnsi"/>
          <w:b/>
          <w:bCs/>
          <w:highlight w:val="green"/>
          <w:u w:val="single"/>
        </w:rPr>
        <w:t>Rather than</w:t>
      </w:r>
      <w:r w:rsidRPr="00B319E9">
        <w:rPr>
          <w:rFonts w:asciiTheme="minorHAnsi" w:hAnsiTheme="minorHAnsi" w:cstheme="minorHAnsi"/>
          <w:b/>
          <w:bCs/>
          <w:u w:val="single"/>
        </w:rPr>
        <w:t xml:space="preserve"> stimulating and </w:t>
      </w:r>
      <w:r w:rsidRPr="00B319E9">
        <w:rPr>
          <w:rFonts w:asciiTheme="minorHAnsi" w:hAnsiTheme="minorHAnsi" w:cstheme="minorHAnsi"/>
          <w:b/>
          <w:bCs/>
          <w:highlight w:val="green"/>
          <w:u w:val="single"/>
        </w:rPr>
        <w:t>supporting</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innovation</w:t>
      </w:r>
      <w:r w:rsidRPr="00B319E9">
        <w:rPr>
          <w:rFonts w:asciiTheme="minorHAnsi" w:hAnsiTheme="minorHAnsi" w:cstheme="minorHAnsi"/>
          <w:b/>
          <w:bCs/>
          <w:u w:val="single"/>
        </w:rPr>
        <w:t xml:space="preserve"> needed to power the 21st-century digital economy</w:t>
      </w:r>
      <w:r w:rsidRPr="00B319E9">
        <w:rPr>
          <w:rFonts w:asciiTheme="minorHAnsi" w:hAnsiTheme="minorHAnsi" w:cstheme="minorHAnsi"/>
          <w:sz w:val="16"/>
        </w:rPr>
        <w:t xml:space="preserve">, the enclosure of </w:t>
      </w:r>
      <w:r w:rsidRPr="00B319E9">
        <w:rPr>
          <w:rFonts w:asciiTheme="minorHAnsi" w:hAnsiTheme="minorHAnsi" w:cstheme="minorHAnsi"/>
          <w:b/>
          <w:bCs/>
          <w:highlight w:val="green"/>
          <w:u w:val="single"/>
        </w:rPr>
        <w:t>ownership of creations of the mind has been capitalized on</w:t>
      </w:r>
      <w:r w:rsidRPr="00B319E9">
        <w:rPr>
          <w:rFonts w:asciiTheme="minorHAnsi" w:hAnsiTheme="minorHAnsi" w:cstheme="minorHAnsi"/>
          <w:b/>
          <w:bCs/>
          <w:u w:val="single"/>
        </w:rPr>
        <w:t xml:space="preserve"> to generate vast </w:t>
      </w:r>
      <w:r w:rsidRPr="00B319E9">
        <w:rPr>
          <w:rFonts w:asciiTheme="minorHAnsi" w:hAnsiTheme="minorHAnsi" w:cstheme="minorHAnsi"/>
          <w:b/>
          <w:bCs/>
          <w:highlight w:val="green"/>
          <w:u w:val="single"/>
        </w:rPr>
        <w:t>profits and</w:t>
      </w:r>
      <w:r w:rsidRPr="00B319E9">
        <w:rPr>
          <w:rFonts w:asciiTheme="minorHAnsi" w:hAnsiTheme="minorHAnsi" w:cstheme="minorHAnsi"/>
          <w:b/>
          <w:bCs/>
          <w:u w:val="single"/>
        </w:rPr>
        <w:t xml:space="preserve"> considerably </w:t>
      </w:r>
      <w:r w:rsidRPr="00B319E9">
        <w:rPr>
          <w:rFonts w:asciiTheme="minorHAnsi" w:hAnsiTheme="minorHAnsi" w:cstheme="minorHAnsi"/>
          <w:b/>
          <w:bCs/>
          <w:highlight w:val="green"/>
          <w:u w:val="single"/>
        </w:rPr>
        <w:t>increase</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power</w:t>
      </w:r>
      <w:r w:rsidRPr="00B319E9">
        <w:rPr>
          <w:rFonts w:asciiTheme="minorHAnsi" w:hAnsiTheme="minorHAnsi" w:cstheme="minorHAnsi"/>
          <w:b/>
          <w:bCs/>
          <w:u w:val="single"/>
        </w:rPr>
        <w:t xml:space="preserve"> and control </w:t>
      </w:r>
      <w:r w:rsidRPr="00B319E9">
        <w:rPr>
          <w:rFonts w:asciiTheme="minorHAnsi" w:hAnsiTheme="minorHAnsi" w:cstheme="minorHAnsi"/>
          <w:b/>
          <w:bCs/>
          <w:highlight w:val="green"/>
          <w:u w:val="single"/>
        </w:rPr>
        <w:t>of</w:t>
      </w:r>
      <w:r w:rsidRPr="00B319E9">
        <w:rPr>
          <w:rFonts w:asciiTheme="minorHAnsi" w:hAnsiTheme="minorHAnsi" w:cstheme="minorHAnsi"/>
          <w:b/>
          <w:bCs/>
          <w:u w:val="single"/>
        </w:rPr>
        <w:t xml:space="preserve"> a small group of </w:t>
      </w:r>
      <w:r w:rsidRPr="00B319E9">
        <w:rPr>
          <w:rFonts w:asciiTheme="minorHAnsi" w:hAnsiTheme="minorHAnsi" w:cstheme="minorHAnsi"/>
          <w:b/>
          <w:bCs/>
          <w:highlight w:val="green"/>
          <w:u w:val="single"/>
        </w:rPr>
        <w:t>large corporations</w:t>
      </w:r>
      <w:r w:rsidRPr="00B319E9">
        <w:rPr>
          <w:rFonts w:asciiTheme="minorHAnsi" w:hAnsiTheme="minorHAnsi" w:cstheme="minorHAnsi"/>
          <w:b/>
          <w:bCs/>
          <w:u w:val="single"/>
        </w:rPr>
        <w:t xml:space="preserve"> and their owners. This</w:t>
      </w:r>
      <w:r w:rsidRPr="00B319E9">
        <w:rPr>
          <w:rFonts w:asciiTheme="minorHAnsi" w:hAnsiTheme="minorHAnsi" w:cstheme="minorHAnsi"/>
          <w:sz w:val="16"/>
        </w:rPr>
        <w:t xml:space="preserve"> has </w:t>
      </w:r>
      <w:r w:rsidRPr="00B319E9">
        <w:rPr>
          <w:rFonts w:asciiTheme="minorHAnsi" w:hAnsiTheme="minorHAnsi" w:cstheme="minorHAnsi"/>
          <w:b/>
          <w:bCs/>
          <w:u w:val="single"/>
        </w:rPr>
        <w:t>resulted in</w:t>
      </w:r>
      <w:r w:rsidRPr="00B319E9">
        <w:rPr>
          <w:rFonts w:asciiTheme="minorHAnsi" w:hAnsiTheme="minorHAnsi" w:cstheme="minorHAnsi"/>
          <w:sz w:val="16"/>
        </w:rPr>
        <w:t xml:space="preserve"> a series of adverse </w:t>
      </w:r>
      <w:r w:rsidRPr="00B319E9">
        <w:rPr>
          <w:rFonts w:asciiTheme="minorHAnsi" w:hAnsiTheme="minorHAnsi" w:cstheme="minorHAnsi"/>
          <w:b/>
          <w:bCs/>
          <w:u w:val="single"/>
        </w:rPr>
        <w:t>consequences, from</w:t>
      </w:r>
      <w:r w:rsidRPr="00B319E9">
        <w:rPr>
          <w:rFonts w:asciiTheme="minorHAnsi" w:hAnsiTheme="minorHAnsi" w:cstheme="minorHAnsi"/>
          <w:sz w:val="16"/>
        </w:rPr>
        <w:t xml:space="preserve"> languishing </w:t>
      </w:r>
      <w:r w:rsidRPr="00B319E9">
        <w:rPr>
          <w:rFonts w:asciiTheme="minorHAnsi" w:hAnsiTheme="minorHAnsi" w:cstheme="minorHAnsi"/>
          <w:b/>
          <w:bCs/>
          <w:u w:val="single"/>
        </w:rPr>
        <w:t>innovation to exacerbating racial, economic, gender, and geographic inequality</w:t>
      </w:r>
      <w:r w:rsidRPr="00B319E9">
        <w:rPr>
          <w:rFonts w:asciiTheme="minorHAnsi" w:hAnsiTheme="minorHAnsi" w:cstheme="minorHAnsi"/>
          <w:sz w:val="16"/>
        </w:rPr>
        <w:t xml:space="preserve">, to reducing competition, to abusive corporate practices related to workers’ rights, tax justice, and consumer protections. In sum, </w:t>
      </w:r>
      <w:r w:rsidRPr="00B319E9">
        <w:rPr>
          <w:rFonts w:asciiTheme="minorHAnsi" w:hAnsiTheme="minorHAnsi" w:cstheme="minorHAnsi"/>
          <w:b/>
          <w:bCs/>
          <w:u w:val="single"/>
        </w:rPr>
        <w:t>it is becoming</w:t>
      </w:r>
      <w:r w:rsidRPr="00B319E9">
        <w:rPr>
          <w:rFonts w:asciiTheme="minorHAnsi" w:hAnsiTheme="minorHAnsi" w:cstheme="minorHAnsi"/>
          <w:sz w:val="16"/>
        </w:rPr>
        <w:t xml:space="preserve"> increasingly </w:t>
      </w:r>
      <w:r w:rsidRPr="00B319E9">
        <w:rPr>
          <w:rFonts w:asciiTheme="minorHAnsi" w:hAnsiTheme="minorHAnsi" w:cstheme="minorHAnsi"/>
          <w:b/>
          <w:bCs/>
          <w:u w:val="single"/>
        </w:rPr>
        <w:t>clear</w:t>
      </w:r>
      <w:r w:rsidRPr="00B319E9">
        <w:rPr>
          <w:rFonts w:asciiTheme="minorHAnsi" w:hAnsiTheme="minorHAnsi" w:cstheme="minorHAnsi"/>
          <w:sz w:val="16"/>
        </w:rPr>
        <w:t xml:space="preserve"> to observers from </w:t>
      </w:r>
      <w:r w:rsidRPr="00B319E9">
        <w:rPr>
          <w:rFonts w:asciiTheme="minorHAnsi" w:hAnsiTheme="minorHAnsi" w:cstheme="minorHAnsi"/>
          <w:b/>
          <w:bCs/>
          <w:u w:val="single"/>
        </w:rPr>
        <w:t>across the political spectrum that the current approach to IP and R&amp;D is not fit for purpose.</w:t>
      </w:r>
    </w:p>
    <w:p w14:paraId="75A8E34A"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b/>
          <w:bCs/>
          <w:u w:val="single"/>
        </w:rPr>
        <w:t>Given</w:t>
      </w:r>
      <w:r w:rsidRPr="00B319E9">
        <w:rPr>
          <w:rFonts w:asciiTheme="minorHAnsi" w:hAnsiTheme="minorHAnsi" w:cstheme="minorHAnsi"/>
          <w:sz w:val="16"/>
        </w:rPr>
        <w:t xml:space="preserve"> their inherently </w:t>
      </w:r>
      <w:r w:rsidRPr="00B319E9">
        <w:rPr>
          <w:rFonts w:asciiTheme="minorHAnsi" w:hAnsiTheme="minorHAnsi" w:cstheme="minorHAnsi"/>
          <w:b/>
          <w:bCs/>
          <w:u w:val="single"/>
        </w:rPr>
        <w:t>political nature</w:t>
      </w:r>
      <w:r w:rsidRPr="00B319E9">
        <w:rPr>
          <w:rFonts w:asciiTheme="minorHAnsi" w:hAnsiTheme="minorHAnsi" w:cstheme="minorHAnsi"/>
          <w:sz w:val="16"/>
        </w:rPr>
        <w:t xml:space="preserve"> and central role </w:t>
      </w:r>
      <w:r w:rsidRPr="00B319E9">
        <w:rPr>
          <w:rFonts w:asciiTheme="minorHAnsi" w:hAnsiTheme="minorHAnsi" w:cstheme="minorHAnsi"/>
          <w:b/>
          <w:bCs/>
          <w:u w:val="single"/>
        </w:rPr>
        <w:t>in the economic system</w:t>
      </w:r>
      <w:r w:rsidRPr="00B319E9">
        <w:rPr>
          <w:rFonts w:asciiTheme="minorHAnsi" w:hAnsiTheme="minorHAnsi" w:cstheme="minorHAnsi"/>
          <w:sz w:val="16"/>
        </w:rPr>
        <w:t xml:space="preserve">, were </w:t>
      </w:r>
      <w:r w:rsidRPr="00B319E9">
        <w:rPr>
          <w:rFonts w:asciiTheme="minorHAnsi" w:hAnsiTheme="minorHAnsi" w:cstheme="minorHAnsi"/>
          <w:b/>
          <w:bCs/>
          <w:u w:val="single"/>
        </w:rPr>
        <w:t>our </w:t>
      </w:r>
      <w:r w:rsidRPr="00B319E9">
        <w:rPr>
          <w:rFonts w:asciiTheme="minorHAnsi" w:hAnsiTheme="minorHAnsi" w:cstheme="minorHAnsi"/>
          <w:b/>
          <w:bCs/>
          <w:highlight w:val="green"/>
          <w:u w:val="single"/>
        </w:rPr>
        <w:t>IP</w:t>
      </w:r>
      <w:r w:rsidRPr="00B319E9">
        <w:rPr>
          <w:rFonts w:asciiTheme="minorHAnsi" w:hAnsiTheme="minorHAnsi" w:cstheme="minorHAnsi"/>
          <w:b/>
          <w:bCs/>
          <w:u w:val="single"/>
        </w:rPr>
        <w:t> and R&amp;D </w:t>
      </w:r>
      <w:r w:rsidRPr="00B319E9">
        <w:rPr>
          <w:rFonts w:asciiTheme="minorHAnsi" w:hAnsiTheme="minorHAnsi" w:cstheme="minorHAnsi"/>
          <w:b/>
          <w:bCs/>
          <w:highlight w:val="green"/>
          <w:u w:val="single"/>
        </w:rPr>
        <w:t>systems</w:t>
      </w:r>
      <w:r w:rsidRPr="00B319E9">
        <w:rPr>
          <w:rFonts w:asciiTheme="minorHAnsi" w:hAnsiTheme="minorHAnsi" w:cstheme="minorHAnsi"/>
          <w:b/>
          <w:bCs/>
          <w:u w:val="single"/>
        </w:rPr>
        <w:t xml:space="preserve"> to be transformed, they </w:t>
      </w:r>
      <w:r w:rsidRPr="00B319E9">
        <w:rPr>
          <w:rFonts w:asciiTheme="minorHAnsi" w:hAnsiTheme="minorHAnsi" w:cstheme="minorHAnsi"/>
          <w:b/>
          <w:bCs/>
          <w:highlight w:val="green"/>
          <w:u w:val="single"/>
        </w:rPr>
        <w:t>could be harnessed for</w:t>
      </w:r>
      <w:r w:rsidRPr="00B319E9">
        <w:rPr>
          <w:rFonts w:asciiTheme="minorHAnsi" w:hAnsiTheme="minorHAnsi" w:cstheme="minorHAnsi"/>
          <w:b/>
          <w:bCs/>
          <w:u w:val="single"/>
        </w:rPr>
        <w:t xml:space="preserve"> the common good and to build an </w:t>
      </w:r>
      <w:r w:rsidRPr="00B319E9">
        <w:rPr>
          <w:rFonts w:asciiTheme="minorHAnsi" w:hAnsiTheme="minorHAnsi" w:cstheme="minorHAnsi"/>
          <w:b/>
          <w:bCs/>
          <w:highlight w:val="green"/>
          <w:u w:val="single"/>
        </w:rPr>
        <w:t>equitable, democratic</w:t>
      </w:r>
      <w:r w:rsidRPr="00B319E9">
        <w:rPr>
          <w:rFonts w:asciiTheme="minorHAnsi" w:hAnsiTheme="minorHAnsi" w:cstheme="minorHAnsi"/>
          <w:b/>
          <w:bCs/>
          <w:u w:val="single"/>
        </w:rPr>
        <w:t xml:space="preserve">, and environmentally sustainable </w:t>
      </w:r>
      <w:r w:rsidRPr="00B319E9">
        <w:rPr>
          <w:rFonts w:asciiTheme="minorHAnsi" w:hAnsiTheme="minorHAnsi" w:cstheme="minorHAnsi"/>
          <w:b/>
          <w:bCs/>
          <w:highlight w:val="green"/>
          <w:u w:val="single"/>
        </w:rPr>
        <w:t>future</w:t>
      </w:r>
      <w:r w:rsidRPr="00B319E9">
        <w:rPr>
          <w:rFonts w:asciiTheme="minorHAnsi" w:hAnsiTheme="minorHAnsi" w:cstheme="minorHAnsi"/>
          <w:b/>
          <w:bCs/>
          <w:u w:val="single"/>
        </w:rPr>
        <w:t xml:space="preserve"> for all. </w:t>
      </w:r>
      <w:r w:rsidRPr="00B319E9">
        <w:rPr>
          <w:rFonts w:asciiTheme="minorHAnsi" w:hAnsiTheme="minorHAnsi" w:cstheme="minorHAnsi"/>
          <w:b/>
          <w:bCs/>
          <w:highlight w:val="green"/>
          <w:u w:val="single"/>
        </w:rPr>
        <w:t>Extending principles of democratic ownership is key to this transformation</w:t>
      </w:r>
      <w:r w:rsidRPr="00B319E9">
        <w:rPr>
          <w:rFonts w:asciiTheme="minorHAnsi" w:hAnsiTheme="minorHAnsi" w:cstheme="minorHAnsi"/>
          <w:sz w:val="16"/>
        </w:rPr>
        <w:t xml:space="preserve">. From the creation of a public knowledge commons, to substantially increasing public R&amp;D funding, to embedding global solidarity and reparations, to challenging corporate power, to bolstering workers’ rights, </w:t>
      </w:r>
      <w:r w:rsidRPr="00B319E9">
        <w:rPr>
          <w:rFonts w:asciiTheme="minorHAnsi" w:hAnsiTheme="minorHAnsi" w:cstheme="minorHAnsi"/>
          <w:color w:val="FF0000"/>
          <w:sz w:val="16"/>
        </w:rPr>
        <w:t xml:space="preserve">we have the power to </w:t>
      </w:r>
      <w:r w:rsidRPr="00B319E9">
        <w:rPr>
          <w:rFonts w:asciiTheme="minorHAnsi" w:hAnsiTheme="minorHAnsi" w:cstheme="minorHAnsi"/>
          <w:color w:val="000000" w:themeColor="text1"/>
          <w:sz w:val="16"/>
        </w:rPr>
        <w:t>reimagine management of creations of the mind.</w:t>
      </w:r>
    </w:p>
    <w:p w14:paraId="6B2473EF"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b/>
          <w:bCs/>
          <w:color w:val="000000" w:themeColor="text1"/>
          <w:u w:val="single"/>
        </w:rPr>
        <w:t xml:space="preserve">Through </w:t>
      </w:r>
      <w:r w:rsidRPr="00B319E9">
        <w:rPr>
          <w:rFonts w:asciiTheme="minorHAnsi" w:hAnsiTheme="minorHAnsi" w:cstheme="minorHAnsi"/>
          <w:b/>
          <w:bCs/>
          <w:color w:val="000000" w:themeColor="text1"/>
          <w:highlight w:val="green"/>
          <w:u w:val="single"/>
        </w:rPr>
        <w:t>increasing public R&amp;D</w:t>
      </w:r>
      <w:r w:rsidRPr="00B319E9">
        <w:rPr>
          <w:rFonts w:asciiTheme="minorHAnsi" w:hAnsiTheme="minorHAnsi" w:cstheme="minorHAnsi"/>
          <w:b/>
          <w:bCs/>
          <w:color w:val="000000" w:themeColor="text1"/>
          <w:u w:val="single"/>
        </w:rPr>
        <w:t xml:space="preserve"> investment </w:t>
      </w:r>
      <w:r w:rsidRPr="00B319E9">
        <w:rPr>
          <w:rFonts w:asciiTheme="minorHAnsi" w:hAnsiTheme="minorHAnsi" w:cstheme="minorHAnsi"/>
          <w:b/>
          <w:bCs/>
          <w:color w:val="000000" w:themeColor="text1"/>
          <w:highlight w:val="green"/>
          <w:u w:val="single"/>
        </w:rPr>
        <w:t>to 2%</w:t>
      </w:r>
      <w:r w:rsidRPr="00B319E9">
        <w:rPr>
          <w:rFonts w:asciiTheme="minorHAnsi" w:hAnsiTheme="minorHAnsi" w:cstheme="minorHAnsi"/>
          <w:b/>
          <w:bCs/>
          <w:color w:val="000000" w:themeColor="text1"/>
          <w:u w:val="single"/>
        </w:rPr>
        <w:t xml:space="preserve"> or more of national GDP, we can significantly </w:t>
      </w:r>
      <w:r w:rsidRPr="00B319E9">
        <w:rPr>
          <w:rFonts w:asciiTheme="minorHAnsi" w:hAnsiTheme="minorHAnsi" w:cstheme="minorHAnsi"/>
          <w:b/>
          <w:bCs/>
          <w:color w:val="000000" w:themeColor="text1"/>
          <w:highlight w:val="green"/>
          <w:u w:val="single"/>
        </w:rPr>
        <w:t>boost innovation</w:t>
      </w:r>
      <w:r w:rsidRPr="00B319E9">
        <w:rPr>
          <w:rFonts w:asciiTheme="minorHAnsi" w:hAnsiTheme="minorHAnsi" w:cstheme="minorHAnsi"/>
          <w:b/>
          <w:bCs/>
          <w:color w:val="000000" w:themeColor="text1"/>
          <w:u w:val="single"/>
        </w:rPr>
        <w:t xml:space="preserve"> to address the many intersecting crises and challenges we now face</w:t>
      </w:r>
      <w:r w:rsidRPr="00B319E9">
        <w:rPr>
          <w:rFonts w:asciiTheme="minorHAnsi" w:hAnsiTheme="minorHAnsi" w:cstheme="minorHAnsi"/>
          <w:color w:val="000000" w:themeColor="text1"/>
          <w:sz w:val="16"/>
        </w:rPr>
        <w:t xml:space="preserve"> (and are likely to face as the century progresses), and </w:t>
      </w:r>
      <w:r w:rsidRPr="00B319E9">
        <w:rPr>
          <w:rFonts w:asciiTheme="minorHAnsi" w:hAnsiTheme="minorHAnsi" w:cstheme="minorHAnsi"/>
          <w:b/>
          <w:bCs/>
          <w:color w:val="000000" w:themeColor="text1"/>
          <w:u w:val="single"/>
        </w:rPr>
        <w:t xml:space="preserve">channel that investment to stimulate innovations that benefit society, promote equality, </w:t>
      </w:r>
      <w:r w:rsidRPr="00B319E9">
        <w:rPr>
          <w:rFonts w:asciiTheme="minorHAnsi" w:hAnsiTheme="minorHAnsi" w:cstheme="minorHAnsi"/>
          <w:b/>
          <w:bCs/>
          <w:color w:val="000000" w:themeColor="text1"/>
          <w:highlight w:val="green"/>
          <w:u w:val="single"/>
        </w:rPr>
        <w:t>and create environmental reliance</w:t>
      </w:r>
      <w:r w:rsidRPr="00B319E9">
        <w:rPr>
          <w:rFonts w:asciiTheme="minorHAnsi" w:hAnsiTheme="minorHAnsi" w:cstheme="minorHAnsi"/>
          <w:b/>
          <w:bCs/>
          <w:color w:val="000000" w:themeColor="text1"/>
          <w:u w:val="single"/>
        </w:rPr>
        <w:t xml:space="preserve"> and an ecologically sustainable economy</w:t>
      </w:r>
      <w:r w:rsidRPr="00B319E9">
        <w:rPr>
          <w:rFonts w:asciiTheme="minorHAnsi" w:hAnsiTheme="minorHAnsi" w:cstheme="minorHAnsi"/>
          <w:color w:val="000000" w:themeColor="text1"/>
          <w:sz w:val="16"/>
        </w:rPr>
        <w:t>. This investment would be supported by a new ecosystem of institutions, such as local, regional, and national publicly owned investment banks, as well as approaches to provide a foundation through which alternative models of ownership can flourish to challenge corporate power.</w:t>
      </w:r>
    </w:p>
    <w:p w14:paraId="708080F2"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color w:val="000000" w:themeColor="text1"/>
          <w:sz w:val="16"/>
        </w:rPr>
        <w:t xml:space="preserve">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B319E9">
        <w:rPr>
          <w:rFonts w:asciiTheme="minorHAnsi" w:hAnsiTheme="minorHAnsi" w:cstheme="minorHAnsi"/>
          <w:b/>
          <w:bCs/>
          <w:color w:val="000000" w:themeColor="text1"/>
          <w:highlight w:val="green"/>
          <w:u w:val="single"/>
        </w:rPr>
        <w:t>this strategy</w:t>
      </w:r>
      <w:r w:rsidRPr="00B319E9">
        <w:rPr>
          <w:rFonts w:asciiTheme="minorHAnsi" w:hAnsiTheme="minorHAnsi" w:cstheme="minorHAnsi"/>
          <w:color w:val="000000" w:themeColor="text1"/>
          <w:sz w:val="16"/>
        </w:rPr>
        <w:t xml:space="preserve"> is the </w:t>
      </w:r>
      <w:r w:rsidRPr="00B319E9">
        <w:rPr>
          <w:rFonts w:asciiTheme="minorHAnsi" w:hAnsiTheme="minorHAnsi" w:cstheme="minorHAnsi"/>
          <w:b/>
          <w:bCs/>
          <w:color w:val="000000" w:themeColor="text1"/>
          <w:highlight w:val="green"/>
          <w:u w:val="single"/>
        </w:rPr>
        <w:t>need to</w:t>
      </w:r>
      <w:r w:rsidRPr="00B319E9">
        <w:rPr>
          <w:rFonts w:asciiTheme="minorHAnsi" w:hAnsiTheme="minorHAnsi" w:cstheme="minorHAnsi"/>
          <w:b/>
          <w:bCs/>
          <w:color w:val="000000" w:themeColor="text1"/>
          <w:u w:val="single"/>
        </w:rPr>
        <w:t xml:space="preserve"> significantly </w:t>
      </w:r>
      <w:r w:rsidRPr="00B319E9">
        <w:rPr>
          <w:rFonts w:asciiTheme="minorHAnsi" w:hAnsiTheme="minorHAnsi" w:cstheme="minorHAnsi"/>
          <w:b/>
          <w:bCs/>
          <w:color w:val="000000" w:themeColor="text1"/>
          <w:highlight w:val="green"/>
          <w:u w:val="single"/>
        </w:rPr>
        <w:t>grow</w:t>
      </w:r>
      <w:r w:rsidRPr="00B319E9">
        <w:rPr>
          <w:rFonts w:asciiTheme="minorHAnsi" w:hAnsiTheme="minorHAnsi" w:cstheme="minorHAnsi"/>
          <w:b/>
          <w:bCs/>
          <w:color w:val="000000" w:themeColor="text1"/>
          <w:u w:val="single"/>
        </w:rPr>
        <w:t xml:space="preserve"> the </w:t>
      </w:r>
      <w:r w:rsidRPr="00B319E9">
        <w:rPr>
          <w:rFonts w:asciiTheme="minorHAnsi" w:hAnsiTheme="minorHAnsi" w:cstheme="minorHAnsi"/>
          <w:b/>
          <w:bCs/>
          <w:color w:val="000000" w:themeColor="text1"/>
          <w:highlight w:val="green"/>
          <w:u w:val="single"/>
        </w:rPr>
        <w:t>public stake in IP</w:t>
      </w:r>
      <w:r w:rsidRPr="00B319E9">
        <w:rPr>
          <w:rFonts w:asciiTheme="minorHAnsi" w:hAnsiTheme="minorHAnsi" w:cstheme="minorHAnsi"/>
          <w:color w:val="000000" w:themeColor="text1"/>
          <w:sz w:val="16"/>
        </w:rPr>
        <w:t xml:space="preserve">, by </w:t>
      </w:r>
      <w:r w:rsidRPr="00B319E9">
        <w:rPr>
          <w:rFonts w:asciiTheme="minorHAnsi" w:hAnsiTheme="minorHAnsi" w:cstheme="minorHAnsi"/>
          <w:b/>
          <w:bCs/>
          <w:color w:val="000000" w:themeColor="text1"/>
          <w:u w:val="single"/>
        </w:rPr>
        <w:t xml:space="preserve">reorienting the role of the state from a laissez-faire and crony capitalist approach to one inherently </w:t>
      </w:r>
      <w:r w:rsidRPr="00B319E9">
        <w:rPr>
          <w:rFonts w:asciiTheme="minorHAnsi" w:hAnsiTheme="minorHAnsi" w:cstheme="minorHAnsi"/>
          <w:b/>
          <w:bCs/>
          <w:color w:val="000000" w:themeColor="text1"/>
          <w:highlight w:val="green"/>
          <w:u w:val="single"/>
        </w:rPr>
        <w:t>involved in shaping the</w:t>
      </w:r>
      <w:r w:rsidRPr="00B319E9">
        <w:rPr>
          <w:rFonts w:asciiTheme="minorHAnsi" w:hAnsiTheme="minorHAnsi" w:cstheme="minorHAnsi"/>
          <w:b/>
          <w:bCs/>
          <w:color w:val="000000" w:themeColor="text1"/>
          <w:u w:val="single"/>
        </w:rPr>
        <w:t xml:space="preserve"> production and </w:t>
      </w:r>
      <w:r w:rsidRPr="00B319E9">
        <w:rPr>
          <w:rFonts w:asciiTheme="minorHAnsi" w:hAnsiTheme="minorHAnsi" w:cstheme="minorHAnsi"/>
          <w:b/>
          <w:bCs/>
          <w:color w:val="000000" w:themeColor="text1"/>
          <w:highlight w:val="green"/>
          <w:u w:val="single"/>
        </w:rPr>
        <w:t>distribution of innovations</w:t>
      </w:r>
      <w:r w:rsidRPr="00B319E9">
        <w:rPr>
          <w:rFonts w:asciiTheme="minorHAnsi" w:hAnsiTheme="minorHAnsi" w:cstheme="minorHAnsi"/>
          <w:color w:val="000000" w:themeColor="text1"/>
          <w:sz w:val="16"/>
        </w:rPr>
        <w:t>.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w:t>
      </w:r>
    </w:p>
    <w:p w14:paraId="0CDFBE20" w14:textId="77777777" w:rsidR="00BC2184" w:rsidRPr="00B319E9" w:rsidRDefault="00BC2184" w:rsidP="00BC2184">
      <w:pPr>
        <w:rPr>
          <w:rFonts w:asciiTheme="minorHAnsi" w:hAnsiTheme="minorHAnsi" w:cstheme="minorHAnsi"/>
          <w:b/>
          <w:bCs/>
          <w:color w:val="000000" w:themeColor="text1"/>
          <w:u w:val="single"/>
        </w:rPr>
      </w:pPr>
      <w:r w:rsidRPr="00B319E9">
        <w:rPr>
          <w:rFonts w:asciiTheme="minorHAnsi" w:hAnsiTheme="minorHAnsi" w:cstheme="minorHAnsi"/>
          <w:b/>
          <w:bCs/>
          <w:color w:val="000000" w:themeColor="text1"/>
          <w:u w:val="single"/>
        </w:rPr>
        <w:t>As</w:t>
      </w:r>
      <w:r w:rsidRPr="00B319E9">
        <w:rPr>
          <w:rFonts w:asciiTheme="minorHAnsi" w:hAnsiTheme="minorHAnsi" w:cstheme="minorHAnsi"/>
          <w:color w:val="000000" w:themeColor="text1"/>
          <w:sz w:val="16"/>
        </w:rPr>
        <w:t xml:space="preserve"> the </w:t>
      </w:r>
      <w:r w:rsidRPr="00B319E9">
        <w:rPr>
          <w:rFonts w:asciiTheme="minorHAnsi" w:hAnsiTheme="minorHAnsi" w:cstheme="minorHAnsi"/>
          <w:b/>
          <w:bCs/>
          <w:color w:val="000000" w:themeColor="text1"/>
          <w:u w:val="single"/>
        </w:rPr>
        <w:t>COVID-19</w:t>
      </w:r>
      <w:r w:rsidRPr="00B319E9">
        <w:rPr>
          <w:rFonts w:asciiTheme="minorHAnsi" w:hAnsiTheme="minorHAnsi" w:cstheme="minorHAnsi"/>
          <w:color w:val="000000" w:themeColor="text1"/>
          <w:sz w:val="16"/>
        </w:rPr>
        <w:t xml:space="preserve"> crisis has </w:t>
      </w:r>
      <w:r w:rsidRPr="00B319E9">
        <w:rPr>
          <w:rFonts w:asciiTheme="minorHAnsi" w:hAnsiTheme="minorHAnsi" w:cstheme="minorHAnsi"/>
          <w:b/>
          <w:bCs/>
          <w:color w:val="000000" w:themeColor="text1"/>
          <w:u w:val="single"/>
        </w:rPr>
        <w:t xml:space="preserve">demonstrated, </w:t>
      </w:r>
      <w:r w:rsidRPr="00B319E9">
        <w:rPr>
          <w:rFonts w:asciiTheme="minorHAnsi" w:hAnsiTheme="minorHAnsi" w:cstheme="minorHAnsi"/>
          <w:b/>
          <w:bCs/>
          <w:color w:val="000000" w:themeColor="text1"/>
          <w:highlight w:val="green"/>
          <w:u w:val="single"/>
        </w:rPr>
        <w:t>we</w:t>
      </w:r>
      <w:r w:rsidRPr="00B319E9">
        <w:rPr>
          <w:rFonts w:asciiTheme="minorHAnsi" w:hAnsiTheme="minorHAnsi" w:cstheme="minorHAnsi"/>
          <w:color w:val="000000" w:themeColor="text1"/>
          <w:sz w:val="16"/>
        </w:rPr>
        <w:t xml:space="preserve"> particularly </w:t>
      </w:r>
      <w:r w:rsidRPr="00B319E9">
        <w:rPr>
          <w:rFonts w:asciiTheme="minorHAnsi" w:hAnsiTheme="minorHAnsi" w:cstheme="minorHAnsi"/>
          <w:b/>
          <w:bCs/>
          <w:color w:val="000000" w:themeColor="text1"/>
          <w:highlight w:val="green"/>
          <w:u w:val="single"/>
        </w:rPr>
        <w:t>need to explore</w:t>
      </w:r>
      <w:r w:rsidRPr="00B319E9">
        <w:rPr>
          <w:rFonts w:asciiTheme="minorHAnsi" w:hAnsiTheme="minorHAnsi" w:cstheme="minorHAnsi"/>
          <w:b/>
          <w:bCs/>
          <w:color w:val="000000" w:themeColor="text1"/>
          <w:u w:val="single"/>
        </w:rPr>
        <w:t xml:space="preserve"> pioneering </w:t>
      </w:r>
      <w:r w:rsidRPr="00B319E9">
        <w:rPr>
          <w:rFonts w:asciiTheme="minorHAnsi" w:hAnsiTheme="minorHAnsi" w:cstheme="minorHAnsi"/>
          <w:b/>
          <w:bCs/>
          <w:color w:val="000000" w:themeColor="text1"/>
          <w:highlight w:val="green"/>
          <w:u w:val="single"/>
        </w:rPr>
        <w:t>ways to</w:t>
      </w:r>
      <w:r w:rsidRPr="00B319E9">
        <w:rPr>
          <w:rFonts w:asciiTheme="minorHAnsi" w:hAnsiTheme="minorHAnsi" w:cstheme="minorHAnsi"/>
          <w:b/>
          <w:bCs/>
          <w:color w:val="000000" w:themeColor="text1"/>
          <w:u w:val="single"/>
        </w:rPr>
        <w:t xml:space="preserve"> reverse the stagnation in the development of needed medical products, control drug prices, and </w:t>
      </w:r>
      <w:r w:rsidRPr="00B319E9">
        <w:rPr>
          <w:rFonts w:asciiTheme="minorHAnsi" w:hAnsiTheme="minorHAnsi" w:cstheme="minorHAnsi"/>
          <w:b/>
          <w:bCs/>
          <w:color w:val="000000" w:themeColor="text1"/>
          <w:highlight w:val="green"/>
          <w:u w:val="single"/>
        </w:rPr>
        <w:t>bring about universal access to medicines</w:t>
      </w:r>
      <w:r w:rsidRPr="00B319E9">
        <w:rPr>
          <w:rFonts w:asciiTheme="minorHAnsi" w:hAnsiTheme="minorHAnsi" w:cstheme="minorHAnsi"/>
          <w:b/>
          <w:bCs/>
          <w:color w:val="000000" w:themeColor="text1"/>
          <w:u w:val="single"/>
        </w:rPr>
        <w:t xml:space="preserve">, clawing back the power and control exerted over this vital sector </w:t>
      </w:r>
      <w:r w:rsidRPr="00B319E9">
        <w:rPr>
          <w:rFonts w:asciiTheme="minorHAnsi" w:hAnsiTheme="minorHAnsi" w:cstheme="minorHAnsi"/>
          <w:b/>
          <w:bCs/>
          <w:color w:val="000000" w:themeColor="text1"/>
          <w:highlight w:val="green"/>
          <w:u w:val="single"/>
        </w:rPr>
        <w:t>from big pharma</w:t>
      </w:r>
      <w:r w:rsidRPr="00B319E9">
        <w:rPr>
          <w:rFonts w:asciiTheme="minorHAnsi" w:hAnsiTheme="minorHAnsi" w:cstheme="minorHAnsi"/>
          <w:b/>
          <w:bCs/>
          <w:color w:val="000000" w:themeColor="text1"/>
          <w:u w:val="single"/>
        </w:rPr>
        <w:t xml:space="preserve">ceutical companies. In place of corporate capture and control over </w:t>
      </w:r>
      <w:proofErr w:type="gramStart"/>
      <w:r w:rsidRPr="00B319E9">
        <w:rPr>
          <w:rFonts w:asciiTheme="minorHAnsi" w:hAnsiTheme="minorHAnsi" w:cstheme="minorHAnsi"/>
          <w:b/>
          <w:bCs/>
          <w:color w:val="000000" w:themeColor="text1"/>
          <w:u w:val="single"/>
        </w:rPr>
        <w:t>life-saving</w:t>
      </w:r>
      <w:proofErr w:type="gramEnd"/>
      <w:r w:rsidRPr="00B319E9">
        <w:rPr>
          <w:rFonts w:asciiTheme="minorHAnsi" w:hAnsiTheme="minorHAnsi" w:cstheme="minorHAnsi"/>
          <w:b/>
          <w:bCs/>
          <w:color w:val="000000" w:themeColor="text1"/>
          <w:u w:val="single"/>
        </w:rPr>
        <w:t xml:space="preserve"> and life-prolonging medicines, we need publicly directed, accountable, and owned pharmaceutical development, manufacturing, and distribution entities to not only regulate pricing in the US and UK but provide access to medicines throughout the world through technological transfers.</w:t>
      </w:r>
    </w:p>
    <w:p w14:paraId="7E8D8EFD" w14:textId="77777777" w:rsidR="00BC2184" w:rsidRPr="00B319E9" w:rsidRDefault="00BC2184" w:rsidP="00BC2184">
      <w:pPr>
        <w:rPr>
          <w:rFonts w:asciiTheme="minorHAnsi" w:hAnsiTheme="minorHAnsi" w:cstheme="minorHAnsi"/>
          <w:color w:val="000000" w:themeColor="text1"/>
          <w:sz w:val="16"/>
        </w:rPr>
      </w:pPr>
      <w:r w:rsidRPr="00B319E9">
        <w:rPr>
          <w:rFonts w:asciiTheme="minorHAnsi" w:hAnsiTheme="minorHAnsi" w:cstheme="minorHAnsi"/>
          <w:color w:val="000000" w:themeColor="text1"/>
          <w:sz w:val="16"/>
        </w:rPr>
        <w:t>Indeed, from COVID-19 to the climate crisis to rampant social and economic inequality, the interwoven crises we face today are international in their nature. Moreover, the </w:t>
      </w:r>
      <w:r w:rsidRPr="00B319E9">
        <w:rPr>
          <w:rFonts w:asciiTheme="minorHAnsi" w:hAnsiTheme="minorHAnsi" w:cstheme="minorHAnsi"/>
          <w:b/>
          <w:bCs/>
          <w:color w:val="000000" w:themeColor="text1"/>
          <w:highlight w:val="green"/>
          <w:u w:val="single"/>
        </w:rPr>
        <w:t>US and UK</w:t>
      </w:r>
      <w:r w:rsidRPr="00B319E9">
        <w:rPr>
          <w:rFonts w:asciiTheme="minorHAnsi" w:hAnsiTheme="minorHAnsi" w:cstheme="minorHAnsi"/>
          <w:color w:val="000000" w:themeColor="text1"/>
          <w:sz w:val="16"/>
        </w:rPr>
        <w:t> </w:t>
      </w:r>
      <w:proofErr w:type="gramStart"/>
      <w:r w:rsidRPr="00B319E9">
        <w:rPr>
          <w:rFonts w:asciiTheme="minorHAnsi" w:hAnsiTheme="minorHAnsi" w:cstheme="minorHAnsi"/>
          <w:color w:val="000000" w:themeColor="text1"/>
          <w:sz w:val="16"/>
        </w:rPr>
        <w:t xml:space="preserve">in particular </w:t>
      </w:r>
      <w:r w:rsidRPr="00B319E9">
        <w:rPr>
          <w:rFonts w:asciiTheme="minorHAnsi" w:hAnsiTheme="minorHAnsi" w:cstheme="minorHAnsi"/>
          <w:b/>
          <w:bCs/>
          <w:color w:val="000000" w:themeColor="text1"/>
          <w:u w:val="single"/>
        </w:rPr>
        <w:t>must</w:t>
      </w:r>
      <w:proofErr w:type="gramEnd"/>
      <w:r w:rsidRPr="00B319E9">
        <w:rPr>
          <w:rFonts w:asciiTheme="minorHAnsi" w:hAnsiTheme="minorHAnsi" w:cstheme="minorHAnsi"/>
          <w:b/>
          <w:bCs/>
          <w:color w:val="000000" w:themeColor="text1"/>
          <w:u w:val="single"/>
        </w:rPr>
        <w:t xml:space="preserve"> </w:t>
      </w:r>
      <w:r w:rsidRPr="00B319E9">
        <w:rPr>
          <w:rFonts w:asciiTheme="minorHAnsi" w:hAnsiTheme="minorHAnsi" w:cstheme="minorHAnsi"/>
          <w:b/>
          <w:bCs/>
          <w:color w:val="000000" w:themeColor="text1"/>
          <w:highlight w:val="green"/>
          <w:u w:val="single"/>
        </w:rPr>
        <w:t>acknowledge</w:t>
      </w:r>
      <w:r w:rsidRPr="00B319E9">
        <w:rPr>
          <w:rFonts w:asciiTheme="minorHAnsi" w:hAnsiTheme="minorHAnsi" w:cstheme="minorHAnsi"/>
          <w:color w:val="000000" w:themeColor="text1"/>
          <w:sz w:val="16"/>
        </w:rPr>
        <w:t xml:space="preserve"> and actively redress </w:t>
      </w:r>
      <w:r w:rsidRPr="00B319E9">
        <w:rPr>
          <w:rFonts w:asciiTheme="minorHAnsi" w:hAnsiTheme="minorHAnsi" w:cstheme="minorHAnsi"/>
          <w:b/>
          <w:bCs/>
          <w:color w:val="000000" w:themeColor="text1"/>
          <w:u w:val="single"/>
        </w:rPr>
        <w:t xml:space="preserve">the incredible harm they have </w:t>
      </w:r>
      <w:r w:rsidRPr="00B319E9">
        <w:rPr>
          <w:rFonts w:asciiTheme="minorHAnsi" w:hAnsiTheme="minorHAnsi" w:cstheme="minorHAnsi"/>
          <w:b/>
          <w:bCs/>
          <w:color w:val="000000" w:themeColor="text1"/>
          <w:highlight w:val="green"/>
          <w:u w:val="single"/>
        </w:rPr>
        <w:t>wrought on much of the rest of the world</w:t>
      </w:r>
      <w:r w:rsidRPr="00B319E9">
        <w:rPr>
          <w:rFonts w:asciiTheme="minorHAnsi" w:hAnsiTheme="minorHAnsi" w:cstheme="minorHAnsi"/>
          <w:b/>
          <w:bCs/>
          <w:color w:val="000000" w:themeColor="text1"/>
          <w:u w:val="single"/>
        </w:rPr>
        <w:t xml:space="preserve">, especially the Global South, through colonialism, enslavement, imperialism, and the ongoing process of wealth and knowledge extraction. </w:t>
      </w:r>
      <w:r w:rsidRPr="00B319E9">
        <w:rPr>
          <w:rFonts w:asciiTheme="minorHAnsi" w:hAnsiTheme="minorHAnsi" w:cstheme="minorHAnsi"/>
          <w:b/>
          <w:bCs/>
          <w:color w:val="000000" w:themeColor="text1"/>
          <w:highlight w:val="green"/>
          <w:u w:val="single"/>
        </w:rPr>
        <w:t>A reparative approach</w:t>
      </w:r>
      <w:r w:rsidRPr="00B319E9">
        <w:rPr>
          <w:rFonts w:asciiTheme="minorHAnsi" w:hAnsiTheme="minorHAnsi" w:cstheme="minorHAnsi"/>
          <w:color w:val="000000" w:themeColor="text1"/>
          <w:sz w:val="16"/>
        </w:rPr>
        <w:t xml:space="preserve"> in general, and technological </w:t>
      </w:r>
      <w:proofErr w:type="gramStart"/>
      <w:r w:rsidRPr="00B319E9">
        <w:rPr>
          <w:rFonts w:asciiTheme="minorHAnsi" w:hAnsiTheme="minorHAnsi" w:cstheme="minorHAnsi"/>
          <w:color w:val="000000" w:themeColor="text1"/>
          <w:sz w:val="16"/>
        </w:rPr>
        <w:t xml:space="preserve">transfers in particular, </w:t>
      </w:r>
      <w:r w:rsidRPr="00B319E9">
        <w:rPr>
          <w:rFonts w:asciiTheme="minorHAnsi" w:hAnsiTheme="minorHAnsi" w:cstheme="minorHAnsi"/>
          <w:b/>
          <w:bCs/>
          <w:color w:val="000000" w:themeColor="text1"/>
          <w:highlight w:val="green"/>
          <w:u w:val="single"/>
        </w:rPr>
        <w:t>must</w:t>
      </w:r>
      <w:proofErr w:type="gramEnd"/>
      <w:r w:rsidRPr="00B319E9">
        <w:rPr>
          <w:rFonts w:asciiTheme="minorHAnsi" w:hAnsiTheme="minorHAnsi" w:cstheme="minorHAnsi"/>
          <w:color w:val="000000" w:themeColor="text1"/>
          <w:sz w:val="16"/>
        </w:rPr>
        <w:t xml:space="preserve"> </w:t>
      </w:r>
      <w:r w:rsidRPr="00B319E9">
        <w:rPr>
          <w:rFonts w:asciiTheme="minorHAnsi" w:hAnsiTheme="minorHAnsi" w:cstheme="minorHAnsi"/>
          <w:b/>
          <w:bCs/>
          <w:color w:val="000000" w:themeColor="text1"/>
          <w:u w:val="single"/>
        </w:rPr>
        <w:t>thus go far beyond</w:t>
      </w:r>
      <w:r w:rsidRPr="00B319E9">
        <w:rPr>
          <w:rFonts w:asciiTheme="minorHAnsi" w:hAnsiTheme="minorHAnsi" w:cstheme="minorHAnsi"/>
          <w:color w:val="000000" w:themeColor="text1"/>
          <w:sz w:val="16"/>
        </w:rPr>
        <w:t xml:space="preserve"> simply </w:t>
      </w:r>
      <w:r w:rsidRPr="00B319E9">
        <w:rPr>
          <w:rFonts w:asciiTheme="minorHAnsi" w:hAnsiTheme="minorHAnsi" w:cstheme="minorHAnsi"/>
          <w:b/>
          <w:bCs/>
          <w:color w:val="000000" w:themeColor="text1"/>
          <w:highlight w:val="green"/>
          <w:u w:val="single"/>
        </w:rPr>
        <w:t>mak</w:t>
      </w:r>
      <w:r w:rsidRPr="00B319E9">
        <w:rPr>
          <w:rFonts w:asciiTheme="minorHAnsi" w:hAnsiTheme="minorHAnsi" w:cstheme="minorHAnsi"/>
          <w:b/>
          <w:bCs/>
          <w:color w:val="000000" w:themeColor="text1"/>
          <w:u w:val="single"/>
        </w:rPr>
        <w:t xml:space="preserve">ing </w:t>
      </w:r>
      <w:r w:rsidRPr="00B319E9">
        <w:rPr>
          <w:rFonts w:asciiTheme="minorHAnsi" w:hAnsiTheme="minorHAnsi" w:cstheme="minorHAnsi"/>
          <w:b/>
          <w:bCs/>
          <w:color w:val="000000" w:themeColor="text1"/>
          <w:highlight w:val="green"/>
          <w:u w:val="single"/>
        </w:rPr>
        <w:t>prices</w:t>
      </w:r>
      <w:r w:rsidRPr="00B319E9">
        <w:rPr>
          <w:rFonts w:asciiTheme="minorHAnsi" w:hAnsiTheme="minorHAnsi" w:cstheme="minorHAnsi"/>
          <w:b/>
          <w:bCs/>
          <w:color w:val="000000" w:themeColor="text1"/>
          <w:u w:val="single"/>
        </w:rPr>
        <w:t xml:space="preserve"> more </w:t>
      </w:r>
      <w:r w:rsidRPr="00B319E9">
        <w:rPr>
          <w:rFonts w:asciiTheme="minorHAnsi" w:hAnsiTheme="minorHAnsi" w:cstheme="minorHAnsi"/>
          <w:b/>
          <w:bCs/>
          <w:color w:val="000000" w:themeColor="text1"/>
          <w:highlight w:val="green"/>
          <w:u w:val="single"/>
        </w:rPr>
        <w:t>affordable</w:t>
      </w:r>
      <w:r w:rsidRPr="00B319E9">
        <w:rPr>
          <w:rFonts w:asciiTheme="minorHAnsi" w:hAnsiTheme="minorHAnsi" w:cstheme="minorHAnsi"/>
          <w:b/>
          <w:bCs/>
          <w:color w:val="000000" w:themeColor="text1"/>
          <w:u w:val="single"/>
        </w:rPr>
        <w:t xml:space="preserve"> and products more available in the Global South. Instead, any new approach to IP and R&amp;D must center a comprehensive shifting of rights and control by transferring certain IP, removing IP restrictions on various critical </w:t>
      </w:r>
      <w:proofErr w:type="gramStart"/>
      <w:r w:rsidRPr="00B319E9">
        <w:rPr>
          <w:rFonts w:asciiTheme="minorHAnsi" w:hAnsiTheme="minorHAnsi" w:cstheme="minorHAnsi"/>
          <w:b/>
          <w:bCs/>
          <w:color w:val="000000" w:themeColor="text1"/>
          <w:u w:val="single"/>
        </w:rPr>
        <w:t>innovations</w:t>
      </w:r>
      <w:proofErr w:type="gramEnd"/>
      <w:r w:rsidRPr="00B319E9">
        <w:rPr>
          <w:rFonts w:asciiTheme="minorHAnsi" w:hAnsiTheme="minorHAnsi" w:cstheme="minorHAnsi"/>
          <w:color w:val="000000" w:themeColor="text1"/>
          <w:sz w:val="16"/>
        </w:rPr>
        <w:t xml:space="preserve"> and making them available to all, and overhauling the pro-corporate, pro-enclosure IP rules and systems that predominate in international free trade agreements and international institutions.</w:t>
      </w:r>
    </w:p>
    <w:p w14:paraId="5AEADA01" w14:textId="018E5AB0" w:rsidR="00BC2184" w:rsidRDefault="00BC2184" w:rsidP="00CE0207">
      <w:r w:rsidRPr="00B319E9">
        <w:rPr>
          <w:rFonts w:asciiTheme="minorHAnsi" w:hAnsiTheme="minorHAnsi" w:cstheme="minorHAnsi"/>
          <w:sz w:val="16"/>
        </w:rPr>
        <w:t xml:space="preserve">IP and R&amp;D systems and approaches are critical to the functioning of any economic system, and despite decades of privatization, enclosure, and corporate capture, they are still, largely, within our ability to reimagine and redesign. </w:t>
      </w:r>
      <w:r w:rsidRPr="00B319E9">
        <w:rPr>
          <w:rFonts w:asciiTheme="minorHAnsi" w:hAnsiTheme="minorHAnsi" w:cstheme="minorHAnsi"/>
          <w:b/>
          <w:bCs/>
          <w:highlight w:val="green"/>
          <w:u w:val="single"/>
        </w:rPr>
        <w:t>By applying</w:t>
      </w:r>
      <w:r w:rsidRPr="00B319E9">
        <w:rPr>
          <w:rFonts w:asciiTheme="minorHAnsi" w:hAnsiTheme="minorHAnsi" w:cstheme="minorHAnsi"/>
          <w:b/>
          <w:bCs/>
          <w:u w:val="single"/>
        </w:rPr>
        <w:t xml:space="preserve"> principles of </w:t>
      </w:r>
      <w:r w:rsidRPr="00B319E9">
        <w:rPr>
          <w:rFonts w:asciiTheme="minorHAnsi" w:hAnsiTheme="minorHAnsi" w:cstheme="minorHAnsi"/>
          <w:b/>
          <w:bCs/>
          <w:highlight w:val="green"/>
          <w:u w:val="single"/>
        </w:rPr>
        <w:t>democratic</w:t>
      </w:r>
      <w:r w:rsidRPr="00B319E9">
        <w:rPr>
          <w:rFonts w:asciiTheme="minorHAnsi" w:hAnsiTheme="minorHAnsi" w:cstheme="minorHAnsi"/>
          <w:b/>
          <w:bCs/>
          <w:u w:val="single"/>
        </w:rPr>
        <w:t xml:space="preserve"> public </w:t>
      </w:r>
      <w:r w:rsidRPr="00B319E9">
        <w:rPr>
          <w:rFonts w:asciiTheme="minorHAnsi" w:hAnsiTheme="minorHAnsi" w:cstheme="minorHAnsi"/>
          <w:b/>
          <w:bCs/>
          <w:highlight w:val="green"/>
          <w:u w:val="single"/>
        </w:rPr>
        <w:t>ownership</w:t>
      </w:r>
      <w:r w:rsidRPr="00B319E9">
        <w:rPr>
          <w:rFonts w:asciiTheme="minorHAnsi" w:hAnsiTheme="minorHAnsi" w:cstheme="minorHAnsi"/>
          <w:b/>
          <w:bCs/>
          <w:u w:val="single"/>
        </w:rPr>
        <w:t xml:space="preserve"> and control, </w:t>
      </w:r>
      <w:r w:rsidRPr="00B319E9">
        <w:rPr>
          <w:rFonts w:asciiTheme="minorHAnsi" w:hAnsiTheme="minorHAnsi" w:cstheme="minorHAnsi"/>
          <w:b/>
          <w:bCs/>
          <w:highlight w:val="green"/>
          <w:u w:val="single"/>
        </w:rPr>
        <w:t>we can</w:t>
      </w:r>
      <w:r w:rsidRPr="00B319E9">
        <w:rPr>
          <w:rFonts w:asciiTheme="minorHAnsi" w:hAnsiTheme="minorHAnsi" w:cstheme="minorHAnsi"/>
          <w:b/>
          <w:bCs/>
          <w:u w:val="single"/>
        </w:rPr>
        <w:t xml:space="preserve">, and must, </w:t>
      </w:r>
      <w:r w:rsidRPr="00B319E9">
        <w:rPr>
          <w:rFonts w:asciiTheme="minorHAnsi" w:hAnsiTheme="minorHAnsi" w:cstheme="minorHAnsi"/>
          <w:b/>
          <w:bCs/>
          <w:highlight w:val="green"/>
          <w:u w:val="single"/>
        </w:rPr>
        <w:t>turn these systems</w:t>
      </w:r>
      <w:r w:rsidRPr="00B319E9">
        <w:rPr>
          <w:rFonts w:asciiTheme="minorHAnsi" w:hAnsiTheme="minorHAnsi" w:cstheme="minorHAnsi"/>
          <w:b/>
          <w:bCs/>
          <w:u w:val="single"/>
        </w:rPr>
        <w:t xml:space="preserve"> into engines that power an equitable, democratic, and </w:t>
      </w:r>
      <w:r w:rsidRPr="00B319E9">
        <w:rPr>
          <w:rFonts w:asciiTheme="minorHAnsi" w:hAnsiTheme="minorHAnsi" w:cstheme="minorHAnsi"/>
          <w:b/>
          <w:bCs/>
          <w:highlight w:val="green"/>
          <w:u w:val="single"/>
        </w:rPr>
        <w:t>sustainable</w:t>
      </w:r>
      <w:r w:rsidRPr="00B319E9">
        <w:rPr>
          <w:rFonts w:asciiTheme="minorHAnsi" w:hAnsiTheme="minorHAnsi" w:cstheme="minorHAnsi"/>
          <w:b/>
          <w:bCs/>
          <w:u w:val="single"/>
        </w:rPr>
        <w:t xml:space="preserve"> 21st-century economy.</w:t>
      </w:r>
      <w:r>
        <w:t xml:space="preserve"> </w:t>
      </w:r>
    </w:p>
    <w:p w14:paraId="7EBA3F9C" w14:textId="77777777" w:rsidR="00BC2184" w:rsidRPr="00B319E9" w:rsidRDefault="00BC2184" w:rsidP="00BC2184">
      <w:pPr>
        <w:pStyle w:val="Heading3"/>
      </w:pPr>
      <w:r w:rsidRPr="00B319E9">
        <w:t>1AC – Adv</w:t>
      </w:r>
    </w:p>
    <w:p w14:paraId="611E6634" w14:textId="21AB6165" w:rsidR="00BC2184" w:rsidRPr="00183625" w:rsidRDefault="00BC2184" w:rsidP="00183625">
      <w:pPr>
        <w:pStyle w:val="Heading4"/>
        <w:rPr>
          <w:rFonts w:asciiTheme="minorHAnsi" w:hAnsiTheme="minorHAnsi" w:cstheme="minorHAnsi"/>
        </w:rPr>
      </w:pPr>
      <w:r w:rsidRPr="00B319E9">
        <w:rPr>
          <w:rFonts w:asciiTheme="minorHAnsi" w:hAnsiTheme="minorHAnsi" w:cstheme="minorHAnsi"/>
        </w:rPr>
        <w:t xml:space="preserve">The Advantage is Democracy. </w:t>
      </w:r>
    </w:p>
    <w:p w14:paraId="6643CAC8"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Global democracy is collapsing now</w:t>
      </w:r>
    </w:p>
    <w:p w14:paraId="51C73817" w14:textId="77777777" w:rsidR="00BC2184" w:rsidRPr="00B319E9" w:rsidRDefault="00BC2184" w:rsidP="00BC2184">
      <w:pPr>
        <w:rPr>
          <w:rFonts w:asciiTheme="minorHAnsi" w:hAnsiTheme="minorHAnsi" w:cstheme="minorHAnsi"/>
        </w:rPr>
      </w:pPr>
      <w:r w:rsidRPr="00B319E9">
        <w:rPr>
          <w:rStyle w:val="Style13ptBold"/>
          <w:rFonts w:asciiTheme="minorHAnsi" w:hAnsiTheme="minorHAnsi" w:cstheme="minorHAnsi"/>
        </w:rPr>
        <w:t>Freedom House 3/3</w:t>
      </w:r>
      <w:r w:rsidRPr="00B319E9">
        <w:rPr>
          <w:rFonts w:asciiTheme="minorHAnsi" w:hAnsiTheme="minorHAnsi" w:cstheme="minorHAnsi"/>
        </w:rPr>
        <w:t xml:space="preserve"> </w:t>
      </w:r>
      <w:r w:rsidRPr="00B319E9">
        <w:rPr>
          <w:rFonts w:asciiTheme="minorHAnsi" w:hAnsiTheme="minorHAnsi" w:cstheme="minorHAnsi"/>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B319E9">
        <w:rPr>
          <w:rFonts w:asciiTheme="minorHAnsi" w:hAnsiTheme="minorHAnsi" w:cstheme="minorHAnsi"/>
          <w:sz w:val="16"/>
          <w:szCs w:val="16"/>
        </w:rPr>
        <w:t>. .</w:t>
      </w:r>
      <w:proofErr w:type="gramEnd"/>
      <w:r w:rsidRPr="00B319E9">
        <w:rPr>
          <w:rFonts w:asciiTheme="minorHAnsi" w:hAnsiTheme="minorHAnsi" w:cstheme="minorHAnsi"/>
          <w:sz w:val="16"/>
          <w:szCs w:val="16"/>
        </w:rPr>
        <w:t xml:space="preserve"> https://freedomhouse.org/article/new-report-global-decline-democracy-has-accelerated.] </w:t>
      </w:r>
    </w:p>
    <w:p w14:paraId="62BFB799" w14:textId="77777777" w:rsidR="00BC2184" w:rsidRPr="00B319E9" w:rsidRDefault="00BC2184" w:rsidP="00BC2184">
      <w:pPr>
        <w:rPr>
          <w:rFonts w:asciiTheme="minorHAnsi" w:hAnsiTheme="minorHAnsi" w:cstheme="minorHAnsi"/>
          <w:b/>
          <w:bCs/>
          <w:u w:val="single"/>
        </w:rPr>
      </w:pPr>
      <w:r w:rsidRPr="00B319E9">
        <w:rPr>
          <w:rStyle w:val="StyleUnderline"/>
          <w:rFonts w:asciiTheme="minorHAnsi" w:hAnsiTheme="minorHAnsi" w:cstheme="minorHAnsi"/>
          <w:b/>
          <w:bCs/>
        </w:rPr>
        <w:t xml:space="preserve">Washington - March 3, 2021 — </w:t>
      </w:r>
      <w:r w:rsidRPr="00B319E9">
        <w:rPr>
          <w:rStyle w:val="StyleUnderline"/>
          <w:rFonts w:asciiTheme="minorHAnsi" w:hAnsiTheme="minorHAnsi" w:cstheme="minorHAnsi"/>
          <w:b/>
          <w:bCs/>
          <w:highlight w:val="green"/>
        </w:rPr>
        <w:t xml:space="preserve">Authoritarian actors grew bolder </w:t>
      </w:r>
      <w:r w:rsidRPr="00B319E9">
        <w:rPr>
          <w:rStyle w:val="StyleUnderline"/>
          <w:rFonts w:asciiTheme="minorHAnsi" w:hAnsiTheme="minorHAnsi" w:cstheme="minorHAnsi"/>
          <w:b/>
          <w:bCs/>
        </w:rPr>
        <w:t>during 2020 as major democracies turned inward, contributing to the 15th consecutive year of decline in global freedom</w:t>
      </w:r>
      <w:r w:rsidRPr="00B319E9">
        <w:rPr>
          <w:rFonts w:asciiTheme="minorHAnsi" w:hAnsiTheme="minorHAnsi" w:cstheme="minorHAnsi"/>
          <w:sz w:val="16"/>
        </w:rPr>
        <w:t xml:space="preserve">, according to </w:t>
      </w:r>
      <w:hyperlink r:id="rId7" w:history="1">
        <w:r w:rsidRPr="00B319E9">
          <w:rPr>
            <w:rStyle w:val="Hyperlink"/>
            <w:rFonts w:asciiTheme="minorHAnsi" w:hAnsiTheme="minorHAnsi" w:cstheme="minorHAnsi"/>
            <w:b/>
            <w:bCs/>
            <w:i/>
            <w:iCs/>
            <w:sz w:val="16"/>
          </w:rPr>
          <w:t>Freedom in the World 2021</w:t>
        </w:r>
      </w:hyperlink>
      <w:r w:rsidRPr="00B319E9">
        <w:rPr>
          <w:rFonts w:asciiTheme="minorHAnsi" w:hAnsiTheme="minorHAnsi" w:cstheme="minorHAnsi"/>
          <w:sz w:val="16"/>
        </w:rPr>
        <w:t xml:space="preserve">, the annual country-by-country assessment of political rights and civil liberties released today by Freedom House. </w:t>
      </w:r>
      <w:r w:rsidRPr="00B319E9">
        <w:rPr>
          <w:rStyle w:val="StyleUnderline"/>
          <w:rFonts w:asciiTheme="minorHAnsi" w:hAnsiTheme="minorHAnsi" w:cstheme="minorHAnsi"/>
          <w:b/>
          <w:bCs/>
        </w:rPr>
        <w:t xml:space="preserve">The </w:t>
      </w:r>
      <w:r w:rsidRPr="00B319E9">
        <w:rPr>
          <w:rStyle w:val="StyleUnderline"/>
          <w:rFonts w:asciiTheme="minorHAnsi" w:hAnsiTheme="minorHAnsi" w:cstheme="minorHAnsi"/>
          <w:b/>
          <w:bCs/>
          <w:highlight w:val="green"/>
        </w:rPr>
        <w:t>report found</w:t>
      </w:r>
      <w:r w:rsidRPr="00B319E9">
        <w:rPr>
          <w:rStyle w:val="StyleUnderline"/>
          <w:rFonts w:asciiTheme="minorHAnsi" w:hAnsiTheme="minorHAnsi" w:cstheme="minorHAnsi"/>
          <w:b/>
          <w:bCs/>
        </w:rPr>
        <w:t xml:space="preserve"> that the share of </w:t>
      </w:r>
      <w:r w:rsidRPr="00B319E9">
        <w:rPr>
          <w:rStyle w:val="StyleUnderline"/>
          <w:rFonts w:asciiTheme="minorHAnsi" w:hAnsiTheme="minorHAnsi" w:cstheme="minorHAnsi"/>
          <w:b/>
          <w:bCs/>
          <w:highlight w:val="green"/>
        </w:rPr>
        <w:t>countries designated Not Free has reached its highest level since the deterioration of democracy</w:t>
      </w:r>
      <w:r w:rsidRPr="00B319E9">
        <w:rPr>
          <w:rStyle w:val="StyleUnderline"/>
          <w:rFonts w:asciiTheme="minorHAnsi" w:hAnsiTheme="minorHAnsi" w:cstheme="minorHAnsi"/>
          <w:b/>
          <w:bCs/>
        </w:rPr>
        <w:t xml:space="preserve"> began </w:t>
      </w:r>
      <w:r w:rsidRPr="00B319E9">
        <w:rPr>
          <w:rStyle w:val="StyleUnderline"/>
          <w:rFonts w:asciiTheme="minorHAnsi" w:hAnsiTheme="minorHAnsi" w:cstheme="minorHAnsi"/>
          <w:b/>
          <w:bCs/>
          <w:highlight w:val="green"/>
        </w:rPr>
        <w:t>in</w:t>
      </w:r>
      <w:r w:rsidRPr="00B319E9">
        <w:rPr>
          <w:rStyle w:val="StyleUnderline"/>
          <w:rFonts w:asciiTheme="minorHAnsi" w:hAnsiTheme="minorHAnsi" w:cstheme="minorHAnsi"/>
          <w:b/>
          <w:bCs/>
        </w:rPr>
        <w:t xml:space="preserve"> 20</w:t>
      </w:r>
      <w:r w:rsidRPr="00B319E9">
        <w:rPr>
          <w:rStyle w:val="StyleUnderline"/>
          <w:rFonts w:asciiTheme="minorHAnsi" w:hAnsiTheme="minorHAnsi" w:cstheme="minorHAnsi"/>
          <w:b/>
          <w:bCs/>
          <w:highlight w:val="green"/>
        </w:rPr>
        <w:t>06</w:t>
      </w:r>
      <w:r w:rsidRPr="00B319E9">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B319E9">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319E9">
        <w:rPr>
          <w:rStyle w:val="StyleUnderline"/>
          <w:rFonts w:asciiTheme="minorHAnsi" w:hAnsiTheme="minorHAnsi" w:cstheme="minorHAnsi"/>
          <w:b/>
          <w:bCs/>
        </w:rPr>
        <w:t xml:space="preserve">In one of the year’s most significant developments, </w:t>
      </w:r>
      <w:r w:rsidRPr="00B319E9">
        <w:rPr>
          <w:rStyle w:val="StyleUnderline"/>
          <w:rFonts w:asciiTheme="minorHAnsi" w:hAnsiTheme="minorHAnsi" w:cstheme="minorHAnsi"/>
          <w:b/>
          <w:bCs/>
          <w:highlight w:val="green"/>
        </w:rPr>
        <w:t>India’s status changed from Free to Partly Free</w:t>
      </w:r>
      <w:r w:rsidRPr="00B319E9">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B319E9">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w:t>
      </w:r>
      <w:proofErr w:type="spellStart"/>
      <w:r w:rsidRPr="00B319E9">
        <w:rPr>
          <w:rFonts w:asciiTheme="minorHAnsi" w:hAnsiTheme="minorHAnsi" w:cstheme="minorHAnsi"/>
          <w:sz w:val="16"/>
        </w:rPr>
        <w:t>lynchings</w:t>
      </w:r>
      <w:proofErr w:type="spellEnd"/>
      <w:r w:rsidRPr="00B319E9">
        <w:rPr>
          <w:rFonts w:asciiTheme="minorHAnsi" w:hAnsiTheme="minorHAnsi" w:cstheme="minorHAnsi"/>
          <w:sz w:val="16"/>
        </w:rPr>
        <w:t xml:space="preserve">—aimed at Muslims. The decline deepened following Modi’s reelection in 2019, and the government’s response to the coronavirus pandemic in 2020 featured further abuses of fundamental rights. </w:t>
      </w:r>
      <w:r w:rsidRPr="00B319E9">
        <w:rPr>
          <w:rStyle w:val="StyleUnderline"/>
          <w:rFonts w:asciiTheme="minorHAnsi" w:hAnsiTheme="minorHAnsi" w:cstheme="minorHAnsi"/>
          <w:b/>
          <w:bCs/>
        </w:rPr>
        <w:t xml:space="preserve">The </w:t>
      </w:r>
      <w:r w:rsidRPr="00B319E9">
        <w:rPr>
          <w:rStyle w:val="StyleUnderline"/>
          <w:rFonts w:asciiTheme="minorHAnsi" w:hAnsiTheme="minorHAnsi" w:cstheme="minorHAnsi"/>
          <w:b/>
          <w:bCs/>
          <w:highlight w:val="green"/>
        </w:rPr>
        <w:t>changes</w:t>
      </w:r>
      <w:r w:rsidRPr="00B319E9">
        <w:rPr>
          <w:rStyle w:val="StyleUnderline"/>
          <w:rFonts w:asciiTheme="minorHAnsi" w:hAnsiTheme="minorHAnsi" w:cstheme="minorHAnsi"/>
          <w:b/>
          <w:bCs/>
        </w:rPr>
        <w:t xml:space="preserve"> in India </w:t>
      </w:r>
      <w:r w:rsidRPr="00B319E9">
        <w:rPr>
          <w:rStyle w:val="StyleUnderline"/>
          <w:rFonts w:asciiTheme="minorHAnsi" w:hAnsiTheme="minorHAnsi" w:cstheme="minorHAnsi"/>
          <w:b/>
          <w:bCs/>
          <w:highlight w:val="green"/>
        </w:rPr>
        <w:t>formed part of a broader shift in the international balance between democracy and authoritarianism</w:t>
      </w:r>
      <w:r w:rsidRPr="00B319E9">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B319E9">
        <w:rPr>
          <w:rFonts w:asciiTheme="minorHAnsi" w:hAnsiTheme="minorHAnsi" w:cstheme="minorHAnsi"/>
          <w:sz w:val="16"/>
        </w:rPr>
        <w:t xml:space="preserve">In many cases, promising democratic movements faced major setbacks as a result. </w:t>
      </w:r>
      <w:r w:rsidRPr="00B319E9">
        <w:rPr>
          <w:rStyle w:val="StyleUnderline"/>
          <w:rFonts w:asciiTheme="minorHAnsi" w:hAnsiTheme="minorHAnsi" w:cstheme="minorHAnsi"/>
          <w:b/>
          <w:bCs/>
        </w:rPr>
        <w:t xml:space="preserve">In </w:t>
      </w:r>
      <w:r w:rsidRPr="00B319E9">
        <w:rPr>
          <w:rStyle w:val="StyleUnderline"/>
          <w:rFonts w:asciiTheme="minorHAnsi" w:hAnsiTheme="minorHAnsi" w:cstheme="minorHAnsi"/>
          <w:b/>
          <w:bCs/>
          <w:highlight w:val="green"/>
        </w:rPr>
        <w:t>Belarus and Hong Kong</w:t>
      </w:r>
      <w:r w:rsidRPr="00B319E9">
        <w:rPr>
          <w:rStyle w:val="StyleUnderline"/>
          <w:rFonts w:asciiTheme="minorHAnsi" w:hAnsiTheme="minorHAnsi" w:cstheme="minorHAnsi"/>
          <w:b/>
          <w:bCs/>
        </w:rPr>
        <w:t xml:space="preserve">, for example, massive </w:t>
      </w:r>
      <w:r w:rsidRPr="00B319E9">
        <w:rPr>
          <w:rStyle w:val="StyleUnderline"/>
          <w:rFonts w:asciiTheme="minorHAnsi" w:hAnsiTheme="minorHAnsi" w:cstheme="minorHAnsi"/>
          <w:b/>
          <w:bCs/>
          <w:highlight w:val="green"/>
        </w:rPr>
        <w:t>prodemocracy protests met with brutal crackdowns by governments</w:t>
      </w:r>
      <w:r w:rsidRPr="00B319E9">
        <w:rPr>
          <w:rStyle w:val="StyleUnderline"/>
          <w:rFonts w:asciiTheme="minorHAnsi" w:hAnsiTheme="minorHAnsi" w:cstheme="minorHAnsi"/>
          <w:b/>
          <w:bCs/>
        </w:rPr>
        <w:t xml:space="preserve"> that largely disregarded international criticism. The </w:t>
      </w:r>
      <w:r w:rsidRPr="00B319E9">
        <w:rPr>
          <w:rStyle w:val="StyleUnderline"/>
          <w:rFonts w:asciiTheme="minorHAnsi" w:hAnsiTheme="minorHAnsi" w:cstheme="minorHAnsi"/>
          <w:b/>
          <w:bCs/>
          <w:highlight w:val="green"/>
        </w:rPr>
        <w:t>Azerbaijani</w:t>
      </w:r>
      <w:r w:rsidRPr="00B319E9">
        <w:rPr>
          <w:rStyle w:val="StyleUnderline"/>
          <w:rFonts w:asciiTheme="minorHAnsi" w:hAnsiTheme="minorHAnsi" w:cstheme="minorHAnsi"/>
          <w:b/>
          <w:bCs/>
        </w:rPr>
        <w:t xml:space="preserve"> regime’s military offensive in Nagorno-Karabakh indirectly threatened recent democratic gains in </w:t>
      </w:r>
      <w:r w:rsidRPr="00B319E9">
        <w:rPr>
          <w:rStyle w:val="StyleUnderline"/>
          <w:rFonts w:asciiTheme="minorHAnsi" w:hAnsiTheme="minorHAnsi" w:cstheme="minorHAnsi"/>
          <w:b/>
          <w:bCs/>
          <w:highlight w:val="green"/>
        </w:rPr>
        <w:t>Armenia</w:t>
      </w:r>
      <w:r w:rsidRPr="00B319E9">
        <w:rPr>
          <w:rStyle w:val="StyleUnderline"/>
          <w:rFonts w:asciiTheme="minorHAnsi" w:hAnsiTheme="minorHAnsi" w:cstheme="minorHAnsi"/>
          <w:b/>
          <w:bCs/>
        </w:rPr>
        <w:t>, while the armed conflict in Ethiopia’s Tigray Region dashed hopes for the tentative political opening in that country since 2018.</w:t>
      </w:r>
      <w:r w:rsidRPr="00B319E9">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319E9">
        <w:rPr>
          <w:rStyle w:val="StyleUnderline"/>
          <w:rFonts w:asciiTheme="minorHAnsi" w:hAnsiTheme="minorHAnsi" w:cstheme="minorHAnsi"/>
          <w:b/>
          <w:bCs/>
        </w:rPr>
        <w:t xml:space="preserve">The malign influence of the regime in </w:t>
      </w:r>
      <w:r w:rsidRPr="00B319E9">
        <w:rPr>
          <w:rStyle w:val="StyleUnderline"/>
          <w:rFonts w:asciiTheme="minorHAnsi" w:hAnsiTheme="minorHAnsi" w:cstheme="minorHAnsi"/>
          <w:b/>
          <w:bCs/>
          <w:highlight w:val="green"/>
        </w:rPr>
        <w:t>China</w:t>
      </w:r>
      <w:r w:rsidRPr="00B319E9">
        <w:rPr>
          <w:rStyle w:val="StyleUnderline"/>
          <w:rFonts w:asciiTheme="minorHAnsi" w:hAnsiTheme="minorHAnsi" w:cstheme="minorHAnsi"/>
          <w:b/>
          <w:bCs/>
        </w:rPr>
        <w:t>, the world’s most populous dictatorship, ranged far beyond Hong Kong in 2020. Beijing ramped up its global disinformation and censorship campaign to counter the fallout from its cover-up of the initial coronavirus outbreak</w:t>
      </w:r>
      <w:r w:rsidRPr="00B319E9">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319E9">
        <w:rPr>
          <w:rStyle w:val="StyleUnderline"/>
          <w:rFonts w:asciiTheme="minorHAnsi" w:hAnsiTheme="minorHAnsi" w:cstheme="minorHAnsi"/>
          <w:b/>
          <w:bCs/>
        </w:rPr>
        <w:t xml:space="preserve">“This year’s findings make it abundantly clear that we have not yet stemmed the authoritarian tide,” said Sarah </w:t>
      </w:r>
      <w:proofErr w:type="spellStart"/>
      <w:r w:rsidRPr="00B319E9">
        <w:rPr>
          <w:rStyle w:val="StyleUnderline"/>
          <w:rFonts w:asciiTheme="minorHAnsi" w:hAnsiTheme="minorHAnsi" w:cstheme="minorHAnsi"/>
          <w:b/>
          <w:bCs/>
        </w:rPr>
        <w:t>Repucci</w:t>
      </w:r>
      <w:proofErr w:type="spellEnd"/>
      <w:r w:rsidRPr="00B319E9">
        <w:rPr>
          <w:rStyle w:val="StyleUnderline"/>
          <w:rFonts w:asciiTheme="minorHAnsi" w:hAnsiTheme="minorHAnsi" w:cstheme="minorHAnsi"/>
          <w:b/>
          <w:bCs/>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B319E9">
        <w:rPr>
          <w:rStyle w:val="StyleUnderline"/>
          <w:rFonts w:asciiTheme="minorHAnsi" w:hAnsiTheme="minorHAnsi" w:cstheme="minorHAnsi"/>
          <w:b/>
          <w:bCs/>
        </w:rPr>
        <w:t>more free and peaceful</w:t>
      </w:r>
      <w:proofErr w:type="gramEnd"/>
      <w:r w:rsidRPr="00B319E9">
        <w:rPr>
          <w:rStyle w:val="StyleUnderline"/>
          <w:rFonts w:asciiTheme="minorHAnsi" w:hAnsiTheme="minorHAnsi" w:cstheme="minorHAnsi"/>
          <w:b/>
          <w:bCs/>
        </w:rPr>
        <w:t xml:space="preserve"> world.” </w:t>
      </w:r>
      <w:r w:rsidRPr="00B319E9">
        <w:rPr>
          <w:rFonts w:asciiTheme="minorHAnsi" w:hAnsiTheme="minorHAnsi" w:cstheme="minorHAnsi"/>
          <w:b/>
          <w:bCs/>
          <w:sz w:val="16"/>
        </w:rPr>
        <w:t>A need for reform in the United States</w:t>
      </w:r>
      <w:r w:rsidRPr="00B319E9">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8" w:history="1">
        <w:r w:rsidRPr="00B319E9">
          <w:rPr>
            <w:rStyle w:val="Hyperlink"/>
            <w:rFonts w:asciiTheme="minorHAnsi" w:hAnsiTheme="minorHAnsi" w:cstheme="minorHAnsi"/>
            <w:sz w:val="16"/>
          </w:rPr>
          <w:t>Freedom in the World</w:t>
        </w:r>
      </w:hyperlink>
      <w:r w:rsidRPr="00B319E9">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B319E9">
        <w:rPr>
          <w:rStyle w:val="StyleUnderline"/>
          <w:rFonts w:asciiTheme="minorHAnsi" w:hAnsiTheme="minorHAnsi" w:cstheme="minorHAnsi"/>
          <w:b/>
          <w:bCs/>
        </w:rPr>
        <w:t xml:space="preserve">Several developments in 2020 contributed to the United States’ current score. The Trump administration undermined government transparency by dismissing inspectors general, </w:t>
      </w:r>
      <w:proofErr w:type="gramStart"/>
      <w:r w:rsidRPr="00B319E9">
        <w:rPr>
          <w:rStyle w:val="StyleUnderline"/>
          <w:rFonts w:asciiTheme="minorHAnsi" w:hAnsiTheme="minorHAnsi" w:cstheme="minorHAnsi"/>
          <w:b/>
          <w:bCs/>
        </w:rPr>
        <w:t>punishing</w:t>
      </w:r>
      <w:proofErr w:type="gramEnd"/>
      <w:r w:rsidRPr="00B319E9">
        <w:rPr>
          <w:rStyle w:val="StyleUnderline"/>
          <w:rFonts w:asciiTheme="minorHAnsi" w:hAnsiTheme="minorHAnsi" w:cstheme="minorHAnsi"/>
          <w:b/>
          <w:bCs/>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B319E9">
        <w:rPr>
          <w:rStyle w:val="StyleUnderline"/>
          <w:rFonts w:asciiTheme="minorHAnsi" w:hAnsiTheme="minorHAnsi" w:cstheme="minorHAnsi"/>
          <w:b/>
          <w:bCs/>
        </w:rPr>
        <w:t>counterprotesters</w:t>
      </w:r>
      <w:proofErr w:type="spellEnd"/>
      <w:r w:rsidRPr="00B319E9">
        <w:rPr>
          <w:rStyle w:val="StyleUnderline"/>
          <w:rFonts w:asciiTheme="minorHAnsi" w:hAnsiTheme="minorHAnsi" w:cstheme="minorHAnsi"/>
          <w:b/>
          <w:bCs/>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319E9">
        <w:rPr>
          <w:rFonts w:asciiTheme="minorHAnsi" w:hAnsiTheme="minorHAnsi" w:cstheme="minorHAnsi"/>
          <w:sz w:val="16"/>
        </w:rPr>
        <w:t xml:space="preserve"> In addition, the crisis further damaged the United States’ credibility abroad and underscored the menace of political polarization and extremism in the country. </w:t>
      </w:r>
      <w:proofErr w:type="gramStart"/>
      <w:r w:rsidRPr="00B319E9">
        <w:rPr>
          <w:rFonts w:asciiTheme="minorHAnsi" w:hAnsiTheme="minorHAnsi" w:cstheme="minorHAnsi"/>
          <w:sz w:val="16"/>
        </w:rPr>
        <w:t>”January</w:t>
      </w:r>
      <w:proofErr w:type="gramEnd"/>
      <w:r w:rsidRPr="00B319E9">
        <w:rPr>
          <w:rFonts w:asciiTheme="minorHAnsi" w:hAnsiTheme="minorHAnsi" w:cstheme="minorHAnsi"/>
          <w:sz w:val="16"/>
        </w:rPr>
        <w:t xml:space="preserve"> 6 should be a wake-up call for many Americans about the fragility of American democracy,” said Michael J. Abramowitz, president of Freedom House. </w:t>
      </w:r>
      <w:r w:rsidRPr="00B319E9">
        <w:rPr>
          <w:rStyle w:val="StyleUnderline"/>
          <w:rFonts w:asciiTheme="minorHAnsi" w:hAnsiTheme="minorHAnsi" w:cstheme="minorHAnsi"/>
          <w:b/>
          <w:bCs/>
        </w:rPr>
        <w:t>“</w:t>
      </w:r>
      <w:r w:rsidRPr="00B319E9">
        <w:rPr>
          <w:rStyle w:val="StyleUnderline"/>
          <w:rFonts w:asciiTheme="minorHAnsi" w:hAnsiTheme="minorHAnsi" w:cstheme="minorHAnsi"/>
          <w:b/>
          <w:bCs/>
          <w:highlight w:val="green"/>
        </w:rPr>
        <w:t>Authoritarian powers</w:t>
      </w:r>
      <w:r w:rsidRPr="00B319E9">
        <w:rPr>
          <w:rStyle w:val="StyleUnderline"/>
          <w:rFonts w:asciiTheme="minorHAnsi" w:hAnsiTheme="minorHAnsi" w:cstheme="minorHAnsi"/>
          <w:b/>
          <w:bCs/>
        </w:rPr>
        <w:t xml:space="preserve">, especially China, </w:t>
      </w:r>
      <w:r w:rsidRPr="00B319E9">
        <w:rPr>
          <w:rStyle w:val="StyleUnderline"/>
          <w:rFonts w:asciiTheme="minorHAnsi" w:hAnsiTheme="minorHAnsi" w:cstheme="minorHAnsi"/>
          <w:b/>
          <w:bCs/>
          <w:highlight w:val="green"/>
        </w:rPr>
        <w:t>are advancing</w:t>
      </w:r>
      <w:r w:rsidRPr="00B319E9">
        <w:rPr>
          <w:rStyle w:val="StyleUnderline"/>
          <w:rFonts w:asciiTheme="minorHAnsi" w:hAnsiTheme="minorHAnsi" w:cstheme="minorHAnsi"/>
          <w:b/>
          <w:bCs/>
        </w:rPr>
        <w:t xml:space="preserve"> their </w:t>
      </w:r>
      <w:r w:rsidRPr="00B319E9">
        <w:rPr>
          <w:rStyle w:val="StyleUnderline"/>
          <w:rFonts w:asciiTheme="minorHAnsi" w:hAnsiTheme="minorHAnsi" w:cstheme="minorHAnsi"/>
          <w:b/>
          <w:bCs/>
          <w:highlight w:val="green"/>
        </w:rPr>
        <w:t>interests around the world, while democracies have been divided</w:t>
      </w:r>
      <w:r w:rsidRPr="00B319E9">
        <w:rPr>
          <w:rStyle w:val="StyleUnderline"/>
          <w:rFonts w:asciiTheme="minorHAnsi" w:hAnsiTheme="minorHAnsi" w:cstheme="minorHAnsi"/>
          <w:b/>
          <w:bCs/>
        </w:rPr>
        <w:t xml:space="preserve"> and consumed by internal problems. </w:t>
      </w:r>
      <w:r w:rsidRPr="00B319E9">
        <w:rPr>
          <w:rStyle w:val="StyleUnderline"/>
          <w:rFonts w:asciiTheme="minorHAnsi" w:hAnsiTheme="minorHAnsi" w:cstheme="minorHAnsi"/>
          <w:b/>
          <w:bCs/>
          <w:highlight w:val="green"/>
        </w:rPr>
        <w:t>For freedom to prevail</w:t>
      </w:r>
      <w:r w:rsidRPr="00B319E9">
        <w:rPr>
          <w:rStyle w:val="StyleUnderline"/>
          <w:rFonts w:asciiTheme="minorHAnsi" w:hAnsiTheme="minorHAnsi" w:cstheme="minorHAnsi"/>
          <w:b/>
          <w:bCs/>
        </w:rPr>
        <w:t xml:space="preserve"> on a global scale, </w:t>
      </w:r>
      <w:r w:rsidRPr="00B319E9">
        <w:rPr>
          <w:rStyle w:val="StyleUnderline"/>
          <w:rFonts w:asciiTheme="minorHAnsi" w:hAnsiTheme="minorHAnsi" w:cstheme="minorHAnsi"/>
          <w:b/>
          <w:bCs/>
          <w:highlight w:val="green"/>
        </w:rPr>
        <w:t>the U</w:t>
      </w:r>
      <w:r w:rsidRPr="00B319E9">
        <w:rPr>
          <w:rStyle w:val="StyleUnderline"/>
          <w:rFonts w:asciiTheme="minorHAnsi" w:hAnsiTheme="minorHAnsi" w:cstheme="minorHAnsi"/>
          <w:b/>
          <w:bCs/>
        </w:rPr>
        <w:t xml:space="preserve">nited </w:t>
      </w:r>
      <w:r w:rsidRPr="00B319E9">
        <w:rPr>
          <w:rStyle w:val="StyleUnderline"/>
          <w:rFonts w:asciiTheme="minorHAnsi" w:hAnsiTheme="minorHAnsi" w:cstheme="minorHAnsi"/>
          <w:b/>
          <w:bCs/>
          <w:highlight w:val="green"/>
        </w:rPr>
        <w:t>S</w:t>
      </w:r>
      <w:r w:rsidRPr="00B319E9">
        <w:rPr>
          <w:rStyle w:val="StyleUnderline"/>
          <w:rFonts w:asciiTheme="minorHAnsi" w:hAnsiTheme="minorHAnsi" w:cstheme="minorHAnsi"/>
          <w:b/>
          <w:bCs/>
        </w:rPr>
        <w:t xml:space="preserve">tates </w:t>
      </w:r>
      <w:r w:rsidRPr="00B319E9">
        <w:rPr>
          <w:rStyle w:val="StyleUnderline"/>
          <w:rFonts w:asciiTheme="minorHAnsi" w:hAnsiTheme="minorHAnsi" w:cstheme="minorHAnsi"/>
          <w:b/>
          <w:bCs/>
          <w:highlight w:val="green"/>
        </w:rPr>
        <w:t>and</w:t>
      </w:r>
      <w:r w:rsidRPr="00B319E9">
        <w:rPr>
          <w:rStyle w:val="StyleUnderline"/>
          <w:rFonts w:asciiTheme="minorHAnsi" w:hAnsiTheme="minorHAnsi" w:cstheme="minorHAnsi"/>
          <w:b/>
          <w:bCs/>
        </w:rPr>
        <w:t xml:space="preserve"> its </w:t>
      </w:r>
      <w:r w:rsidRPr="00B319E9">
        <w:rPr>
          <w:rStyle w:val="StyleUnderline"/>
          <w:rFonts w:asciiTheme="minorHAnsi" w:hAnsiTheme="minorHAnsi" w:cstheme="minorHAnsi"/>
          <w:b/>
          <w:bCs/>
          <w:highlight w:val="green"/>
        </w:rPr>
        <w:t>partners must band together</w:t>
      </w:r>
      <w:r w:rsidRPr="00B319E9">
        <w:rPr>
          <w:rStyle w:val="StyleUnderline"/>
          <w:rFonts w:asciiTheme="minorHAnsi" w:hAnsiTheme="minorHAnsi" w:cstheme="minorHAnsi"/>
          <w:b/>
          <w:bCs/>
        </w:rPr>
        <w:t xml:space="preserve"> and work harder </w:t>
      </w:r>
      <w:r w:rsidRPr="00B319E9">
        <w:rPr>
          <w:rStyle w:val="StyleUnderline"/>
          <w:rFonts w:asciiTheme="minorHAnsi" w:hAnsiTheme="minorHAnsi" w:cstheme="minorHAnsi"/>
          <w:b/>
          <w:bCs/>
          <w:highlight w:val="green"/>
        </w:rPr>
        <w:t>to strengthen democracy at home and abroad.</w:t>
      </w:r>
      <w:r w:rsidRPr="00B319E9">
        <w:rPr>
          <w:rStyle w:val="StyleUnderline"/>
          <w:rFonts w:asciiTheme="minorHAnsi" w:hAnsiTheme="minorHAnsi" w:cstheme="minorHAnsi"/>
          <w:b/>
          <w:bCs/>
        </w:rPr>
        <w:t xml:space="preserve"> President Biden has pledged to restore America’s international role as a leading supporter of democracy and human rights, but to rebuild its leadership credentials, the country must simultaneously address the weaknesses within its own political system.”</w:t>
      </w:r>
      <w:r w:rsidRPr="00B319E9">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319E9">
        <w:rPr>
          <w:rFonts w:asciiTheme="minorHAnsi" w:hAnsiTheme="minorHAnsi" w:cstheme="minorHAnsi"/>
          <w:b/>
          <w:bCs/>
          <w:sz w:val="16"/>
        </w:rPr>
        <w:t>The effects of COVID-19</w:t>
      </w:r>
      <w:r w:rsidRPr="00B319E9">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B319E9">
        <w:rPr>
          <w:rFonts w:asciiTheme="minorHAnsi" w:hAnsiTheme="minorHAnsi" w:cstheme="minorHAnsi"/>
          <w:sz w:val="16"/>
        </w:rPr>
        <w:t>Orbán</w:t>
      </w:r>
      <w:proofErr w:type="spellEnd"/>
      <w:r w:rsidRPr="00B319E9">
        <w:rPr>
          <w:rFonts w:asciiTheme="minorHAnsi" w:hAnsiTheme="minorHAnsi" w:cstheme="minorHAnsi"/>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319E9">
        <w:rPr>
          <w:rFonts w:asciiTheme="minorHAnsi" w:hAnsiTheme="minorHAnsi" w:cstheme="minorHAnsi"/>
          <w:b/>
          <w:bCs/>
          <w:sz w:val="16"/>
        </w:rPr>
        <w:t>The resilience of democracy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Despite the many losses for freedom recorded by </w:t>
      </w:r>
      <w:hyperlink r:id="rId9" w:history="1">
        <w:r w:rsidRPr="00B319E9">
          <w:rPr>
            <w:rStyle w:val="StyleUnderline"/>
            <w:rFonts w:asciiTheme="minorHAnsi" w:hAnsiTheme="minorHAnsi" w:cstheme="minorHAnsi"/>
          </w:rPr>
          <w:t>Freedom in the World</w:t>
        </w:r>
      </w:hyperlink>
      <w:r w:rsidRPr="00B319E9">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w:t>
      </w:r>
      <w:proofErr w:type="gramStart"/>
      <w:r w:rsidRPr="00B319E9">
        <w:rPr>
          <w:rStyle w:val="StyleUnderline"/>
          <w:rFonts w:asciiTheme="minorHAnsi" w:hAnsiTheme="minorHAnsi" w:cstheme="minorHAnsi"/>
          <w:b/>
          <w:bCs/>
        </w:rPr>
        <w:t>A number of</w:t>
      </w:r>
      <w:proofErr w:type="gramEnd"/>
      <w:r w:rsidRPr="00B319E9">
        <w:rPr>
          <w:rStyle w:val="StyleUnderline"/>
          <w:rFonts w:asciiTheme="minorHAnsi" w:hAnsiTheme="minorHAnsi" w:cstheme="minorHAnsi"/>
          <w:b/>
          <w:bCs/>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6FF36257" w14:textId="77777777" w:rsidR="00BC2184" w:rsidRPr="00B319E9" w:rsidRDefault="00BC2184" w:rsidP="00BC2184">
      <w:pPr>
        <w:pStyle w:val="Heading4"/>
      </w:pPr>
      <w:r w:rsidRPr="00B319E9">
        <w:t xml:space="preserve">India is in a democracy crisis now which has caused the second wave. </w:t>
      </w:r>
    </w:p>
    <w:p w14:paraId="671083D0" w14:textId="77777777" w:rsidR="00BC2184" w:rsidRPr="00B319E9" w:rsidRDefault="00BC2184" w:rsidP="00BC2184">
      <w:pPr>
        <w:rPr>
          <w:sz w:val="18"/>
          <w:szCs w:val="18"/>
        </w:rPr>
      </w:pPr>
      <w:r w:rsidRPr="00B319E9">
        <w:rPr>
          <w:rStyle w:val="Heading4Char"/>
        </w:rPr>
        <w:t>Singh 7/5</w:t>
      </w:r>
      <w:r w:rsidRPr="00B319E9">
        <w:t xml:space="preserve"> </w:t>
      </w:r>
      <w:r w:rsidRPr="00B319E9">
        <w:rPr>
          <w:sz w:val="18"/>
          <w:szCs w:val="18"/>
        </w:rPr>
        <w:t>[</w:t>
      </w:r>
      <w:proofErr w:type="spellStart"/>
      <w:r w:rsidRPr="00B319E9">
        <w:rPr>
          <w:sz w:val="18"/>
          <w:szCs w:val="18"/>
        </w:rPr>
        <w:t>Prerna</w:t>
      </w:r>
      <w:proofErr w:type="spellEnd"/>
      <w:r w:rsidRPr="00B319E9">
        <w:rPr>
          <w:sz w:val="18"/>
          <w:szCs w:val="18"/>
        </w:rPr>
        <w:t xml:space="preserve"> Singh, July 5, </w:t>
      </w:r>
      <w:proofErr w:type="gramStart"/>
      <w:r w:rsidRPr="00B319E9">
        <w:rPr>
          <w:sz w:val="18"/>
          <w:szCs w:val="18"/>
        </w:rPr>
        <w:t>2021</w:t>
      </w:r>
      <w:proofErr w:type="gramEnd"/>
      <w:r w:rsidRPr="00B319E9">
        <w:rPr>
          <w:sz w:val="18"/>
          <w:szCs w:val="18"/>
        </w:rPr>
        <w:t xml:space="preserve"> at 5:00 a.m., “India has become an ‘electoral autocracy.’ Its covid-19 catastrophe is no surprise”, </w:t>
      </w:r>
      <w:hyperlink r:id="rId10" w:history="1">
        <w:r w:rsidRPr="00B319E9">
          <w:rPr>
            <w:rStyle w:val="Hyperlink"/>
            <w:sz w:val="18"/>
            <w:szCs w:val="18"/>
          </w:rPr>
          <w:t>https://www.washingtonpost.com/politics/2021/07/05/india-has-become-an-electoral-autocracy-its-covid-19-catastrophe-is-no-surprise //</w:t>
        </w:r>
      </w:hyperlink>
      <w:r w:rsidRPr="00B319E9">
        <w:rPr>
          <w:sz w:val="18"/>
          <w:szCs w:val="18"/>
        </w:rPr>
        <w:t xml:space="preserve"> JB]</w:t>
      </w:r>
    </w:p>
    <w:p w14:paraId="7F9DA517" w14:textId="77777777" w:rsidR="00BC2184" w:rsidRPr="00B319E9" w:rsidRDefault="00BC2184" w:rsidP="00BC2184">
      <w:pPr>
        <w:rPr>
          <w:rFonts w:asciiTheme="minorHAnsi" w:hAnsiTheme="minorHAnsi" w:cstheme="minorHAnsi"/>
          <w:b/>
          <w:bCs/>
          <w:u w:val="single"/>
        </w:rPr>
      </w:pPr>
      <w:r w:rsidRPr="00B319E9">
        <w:rPr>
          <w:sz w:val="16"/>
        </w:rPr>
        <w:t>On Thursday, the White House announced that it is deploying </w:t>
      </w:r>
      <w:hyperlink r:id="rId11" w:history="1">
        <w:r w:rsidRPr="00B319E9">
          <w:rPr>
            <w:rStyle w:val="Hyperlink"/>
            <w:sz w:val="16"/>
          </w:rPr>
          <w:t>response teams</w:t>
        </w:r>
      </w:hyperlink>
      <w:r w:rsidRPr="00B319E9">
        <w:rPr>
          <w:sz w:val="16"/>
        </w:rPr>
        <w:t>, composed of officials from the Centers for Disease Control and Prevention and other federal agencies, to combat the “</w:t>
      </w:r>
      <w:proofErr w:type="spellStart"/>
      <w:r w:rsidRPr="00B319E9">
        <w:rPr>
          <w:sz w:val="16"/>
        </w:rPr>
        <w:t>hypertransmissible</w:t>
      </w:r>
      <w:proofErr w:type="spellEnd"/>
      <w:r w:rsidRPr="00B319E9">
        <w:rPr>
          <w:sz w:val="16"/>
        </w:rPr>
        <w:t>” delta variant of the </w:t>
      </w:r>
      <w:hyperlink r:id="rId12" w:tgtFrame="_blank" w:history="1">
        <w:r w:rsidRPr="00B319E9">
          <w:rPr>
            <w:rStyle w:val="Hyperlink"/>
            <w:sz w:val="16"/>
          </w:rPr>
          <w:t>coronavirus</w:t>
        </w:r>
      </w:hyperlink>
      <w:r w:rsidRPr="00B319E9">
        <w:rPr>
          <w:sz w:val="16"/>
        </w:rPr>
        <w:t> spreading across the United States and the world. This variant first emerged in India, where a devastating second wave of virus infections have been accompanied by a parallel epidemic of </w:t>
      </w:r>
      <w:proofErr w:type="spellStart"/>
      <w:r w:rsidRPr="00B319E9">
        <w:fldChar w:fldCharType="begin"/>
      </w:r>
      <w:r w:rsidRPr="00B319E9">
        <w:instrText xml:space="preserve"> HYPERLINK "https://www.scientificamerican.com/article/why-deadly-black-fungus-is-ravaging-covid-patients-in-india/" </w:instrText>
      </w:r>
      <w:r w:rsidRPr="00B319E9">
        <w:fldChar w:fldCharType="separate"/>
      </w:r>
      <w:r w:rsidRPr="00B319E9">
        <w:rPr>
          <w:rStyle w:val="Hyperlink"/>
          <w:sz w:val="16"/>
        </w:rPr>
        <w:t>mucormycosis</w:t>
      </w:r>
      <w:proofErr w:type="spellEnd"/>
      <w:r w:rsidRPr="00B319E9">
        <w:rPr>
          <w:rStyle w:val="Hyperlink"/>
          <w:sz w:val="16"/>
        </w:rPr>
        <w:t>, or “black fungus,”</w:t>
      </w:r>
      <w:r w:rsidRPr="00B319E9">
        <w:rPr>
          <w:rStyle w:val="Hyperlink"/>
          <w:sz w:val="16"/>
        </w:rPr>
        <w:fldChar w:fldCharType="end"/>
      </w:r>
      <w:r w:rsidRPr="00B319E9">
        <w:rPr>
          <w:sz w:val="16"/>
        </w:rPr>
        <w:t xml:space="preserve"> that is maiming and killing patients. </w:t>
      </w:r>
      <w:r w:rsidRPr="00B319E9">
        <w:rPr>
          <w:rFonts w:asciiTheme="minorHAnsi" w:hAnsiTheme="minorHAnsi" w:cstheme="minorHAnsi"/>
          <w:b/>
          <w:bCs/>
          <w:highlight w:val="green"/>
          <w:u w:val="single"/>
        </w:rPr>
        <w:t>India’s humanitarian tragedy is linked to</w:t>
      </w:r>
      <w:r w:rsidRPr="00B319E9">
        <w:rPr>
          <w:sz w:val="16"/>
        </w:rPr>
        <w:t xml:space="preserve"> a </w:t>
      </w:r>
      <w:r w:rsidRPr="00B319E9">
        <w:rPr>
          <w:rFonts w:asciiTheme="minorHAnsi" w:hAnsiTheme="minorHAnsi" w:cstheme="minorHAnsi"/>
          <w:b/>
          <w:bCs/>
          <w:u w:val="single"/>
        </w:rPr>
        <w:t>deeper political crisis</w:t>
      </w:r>
      <w:r w:rsidRPr="00B319E9">
        <w:rPr>
          <w:sz w:val="16"/>
        </w:rPr>
        <w:t xml:space="preserve"> — that of </w:t>
      </w:r>
      <w:r w:rsidRPr="00B319E9">
        <w:rPr>
          <w:rFonts w:asciiTheme="minorHAnsi" w:hAnsiTheme="minorHAnsi" w:cstheme="minorHAnsi"/>
          <w:b/>
          <w:bCs/>
          <w:highlight w:val="green"/>
          <w:u w:val="single"/>
        </w:rPr>
        <w:t>democratic erosion</w:t>
      </w:r>
      <w:r w:rsidRPr="00B319E9">
        <w:rPr>
          <w:sz w:val="16"/>
        </w:rPr>
        <w:t xml:space="preserve">. At independence from colonial rule, </w:t>
      </w:r>
      <w:r w:rsidRPr="00B319E9">
        <w:rPr>
          <w:rFonts w:asciiTheme="minorHAnsi" w:hAnsiTheme="minorHAnsi" w:cstheme="minorHAnsi"/>
          <w:b/>
          <w:bCs/>
          <w:u w:val="single"/>
        </w:rPr>
        <w:t>India</w:t>
      </w:r>
      <w:r w:rsidRPr="00B319E9">
        <w:rPr>
          <w:sz w:val="16"/>
        </w:rPr>
        <w:t xml:space="preserve"> had relatively </w:t>
      </w:r>
      <w:r w:rsidRPr="00B319E9">
        <w:rPr>
          <w:rFonts w:asciiTheme="minorHAnsi" w:hAnsiTheme="minorHAnsi" w:cstheme="minorHAnsi"/>
          <w:b/>
          <w:bCs/>
          <w:u w:val="single"/>
        </w:rPr>
        <w:t>low</w:t>
      </w:r>
      <w:r w:rsidRPr="00B319E9">
        <w:rPr>
          <w:sz w:val="16"/>
        </w:rPr>
        <w:t xml:space="preserve"> economic </w:t>
      </w:r>
      <w:r w:rsidRPr="00B319E9">
        <w:rPr>
          <w:rFonts w:asciiTheme="minorHAnsi" w:hAnsiTheme="minorHAnsi" w:cstheme="minorHAnsi"/>
          <w:b/>
          <w:bCs/>
          <w:u w:val="single"/>
        </w:rPr>
        <w:t>development and industrialization</w:t>
      </w:r>
      <w:r w:rsidRPr="00B319E9">
        <w:rPr>
          <w:sz w:val="16"/>
        </w:rPr>
        <w:t>, widespread poverty and illiteracy, and immense ethnic diversity across linguistic, religious and caste lines. </w:t>
      </w:r>
      <w:hyperlink r:id="rId13" w:history="1">
        <w:r w:rsidRPr="00B319E9">
          <w:rPr>
            <w:rStyle w:val="Hyperlink"/>
            <w:sz w:val="16"/>
          </w:rPr>
          <w:t>Leading political science theories</w:t>
        </w:r>
      </w:hyperlink>
      <w:r w:rsidRPr="00B319E9">
        <w:rPr>
          <w:sz w:val="16"/>
        </w:rPr>
        <w:t> argued these conditions made India </w:t>
      </w:r>
      <w:hyperlink r:id="rId14" w:history="1">
        <w:r w:rsidRPr="00B319E9">
          <w:rPr>
            <w:rStyle w:val="Hyperlink"/>
            <w:sz w:val="16"/>
          </w:rPr>
          <w:t>infertile terrain</w:t>
        </w:r>
      </w:hyperlink>
      <w:r w:rsidRPr="00B319E9">
        <w:rPr>
          <w:sz w:val="16"/>
        </w:rPr>
        <w:t> for democracy. Yet in 1947, India instituted a democratic government and, with the exception of </w:t>
      </w:r>
      <w:hyperlink r:id="rId15" w:history="1">
        <w:r w:rsidRPr="00B319E9">
          <w:rPr>
            <w:rStyle w:val="Hyperlink"/>
            <w:sz w:val="16"/>
          </w:rPr>
          <w:t>a short time from 1975-77</w:t>
        </w:r>
      </w:hyperlink>
      <w:r w:rsidRPr="00B319E9">
        <w:rPr>
          <w:sz w:val="16"/>
        </w:rPr>
        <w:t xml:space="preserve">, has remained one. Up until a few weeks ago, that is. In its influential annual rankings of countries across the world, the U.S.-based democracy watchdog Freedom House downgraded </w:t>
      </w:r>
      <w:r w:rsidRPr="00B319E9">
        <w:rPr>
          <w:rFonts w:asciiTheme="minorHAnsi" w:hAnsiTheme="minorHAnsi" w:cstheme="minorHAnsi"/>
          <w:b/>
          <w:bCs/>
          <w:highlight w:val="green"/>
          <w:u w:val="single"/>
        </w:rPr>
        <w:t>India from</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free</w:t>
      </w:r>
      <w:r w:rsidRPr="00B319E9">
        <w:rPr>
          <w:rFonts w:asciiTheme="minorHAnsi" w:hAnsiTheme="minorHAnsi" w:cstheme="minorHAnsi"/>
          <w:b/>
          <w:bCs/>
          <w:u w:val="single"/>
        </w:rPr>
        <w:t xml:space="preserve"> democracy </w:t>
      </w:r>
      <w:r w:rsidRPr="00B319E9">
        <w:rPr>
          <w:rFonts w:asciiTheme="minorHAnsi" w:hAnsiTheme="minorHAnsi" w:cstheme="minorHAnsi"/>
          <w:b/>
          <w:bCs/>
          <w:highlight w:val="green"/>
          <w:u w:val="single"/>
        </w:rPr>
        <w:t>to</w:t>
      </w:r>
      <w:r w:rsidRPr="00B319E9">
        <w:rPr>
          <w:rFonts w:asciiTheme="minorHAnsi" w:hAnsiTheme="minorHAnsi" w:cstheme="minorHAnsi"/>
          <w:b/>
          <w:bCs/>
          <w:u w:val="single"/>
        </w:rPr>
        <w:t xml:space="preserve"> a “</w:t>
      </w:r>
      <w:hyperlink r:id="rId16" w:history="1">
        <w:r w:rsidRPr="00B319E9">
          <w:rPr>
            <w:rFonts w:asciiTheme="minorHAnsi" w:hAnsiTheme="minorHAnsi" w:cstheme="minorHAnsi"/>
            <w:b/>
            <w:bCs/>
            <w:highlight w:val="green"/>
            <w:u w:val="single"/>
          </w:rPr>
          <w:t>partially free</w:t>
        </w:r>
        <w:r w:rsidRPr="00B319E9">
          <w:rPr>
            <w:rFonts w:asciiTheme="minorHAnsi" w:hAnsiTheme="minorHAnsi" w:cstheme="minorHAnsi"/>
            <w:b/>
            <w:bCs/>
            <w:u w:val="single"/>
          </w:rPr>
          <w:t xml:space="preserve"> democracy</w:t>
        </w:r>
      </w:hyperlink>
      <w:r w:rsidRPr="00B319E9">
        <w:rPr>
          <w:rFonts w:asciiTheme="minorHAnsi" w:hAnsiTheme="minorHAnsi" w:cstheme="minorHAnsi"/>
          <w:b/>
          <w:bCs/>
          <w:u w:val="single"/>
        </w:rPr>
        <w:t>.”</w:t>
      </w:r>
      <w:r w:rsidRPr="00B319E9">
        <w:rPr>
          <w:sz w:val="16"/>
        </w:rPr>
        <w:t xml:space="preserve"> Similarly, the </w:t>
      </w:r>
      <w:r w:rsidRPr="00B319E9">
        <w:rPr>
          <w:rFonts w:asciiTheme="minorHAnsi" w:hAnsiTheme="minorHAnsi" w:cstheme="minorHAnsi"/>
          <w:b/>
          <w:bCs/>
          <w:u w:val="single"/>
        </w:rPr>
        <w:t>Swedish-based V-Dem Institute demoted</w:t>
      </w:r>
      <w:r w:rsidRPr="00B319E9">
        <w:rPr>
          <w:sz w:val="16"/>
        </w:rPr>
        <w:t xml:space="preserve"> </w:t>
      </w:r>
      <w:r w:rsidRPr="00B319E9">
        <w:rPr>
          <w:rFonts w:asciiTheme="minorHAnsi" w:hAnsiTheme="minorHAnsi" w:cstheme="minorHAnsi"/>
          <w:b/>
          <w:bCs/>
          <w:highlight w:val="green"/>
          <w:u w:val="single"/>
        </w:rPr>
        <w:t>the country</w:t>
      </w:r>
      <w:r w:rsidRPr="00B319E9">
        <w:rPr>
          <w:rFonts w:asciiTheme="minorHAnsi" w:hAnsiTheme="minorHAnsi" w:cstheme="minorHAnsi"/>
          <w:b/>
          <w:bCs/>
          <w:u w:val="single"/>
        </w:rPr>
        <w:t xml:space="preserve"> to </w:t>
      </w:r>
      <w:r w:rsidRPr="00B319E9">
        <w:rPr>
          <w:rFonts w:asciiTheme="minorHAnsi" w:hAnsiTheme="minorHAnsi" w:cstheme="minorHAnsi"/>
          <w:b/>
          <w:bCs/>
          <w:highlight w:val="green"/>
          <w:u w:val="single"/>
        </w:rPr>
        <w:t>an “</w:t>
      </w:r>
      <w:hyperlink r:id="rId17" w:history="1">
        <w:r w:rsidRPr="00B319E9">
          <w:rPr>
            <w:rFonts w:asciiTheme="minorHAnsi" w:hAnsiTheme="minorHAnsi" w:cstheme="minorHAnsi"/>
            <w:b/>
            <w:bCs/>
            <w:highlight w:val="green"/>
            <w:u w:val="single"/>
          </w:rPr>
          <w:t>electoral autocracy</w:t>
        </w:r>
      </w:hyperlink>
      <w:r w:rsidRPr="00B319E9">
        <w:rPr>
          <w:rFonts w:asciiTheme="minorHAnsi" w:hAnsiTheme="minorHAnsi" w:cstheme="minorHAnsi"/>
          <w:b/>
          <w:bCs/>
          <w:highlight w:val="green"/>
          <w:u w:val="single"/>
        </w:rPr>
        <w:t>.”</w:t>
      </w:r>
      <w:r w:rsidRPr="00B319E9">
        <w:rPr>
          <w:sz w:val="16"/>
        </w:rPr>
        <w:t xml:space="preserve"> Both organizations cited the regime’s </w:t>
      </w:r>
      <w:r w:rsidRPr="00B319E9">
        <w:rPr>
          <w:rFonts w:asciiTheme="minorHAnsi" w:hAnsiTheme="minorHAnsi" w:cstheme="minorHAnsi"/>
          <w:b/>
          <w:bCs/>
          <w:u w:val="single"/>
        </w:rPr>
        <w:t>crackdowns on freedom of speech</w:t>
      </w:r>
      <w:r w:rsidRPr="00B319E9">
        <w:rPr>
          <w:sz w:val="16"/>
        </w:rPr>
        <w:t xml:space="preserve"> — </w:t>
      </w:r>
      <w:proofErr w:type="gramStart"/>
      <w:r w:rsidRPr="00B319E9">
        <w:rPr>
          <w:sz w:val="16"/>
        </w:rPr>
        <w:t>and in particular, expressions</w:t>
      </w:r>
      <w:proofErr w:type="gramEnd"/>
      <w:r w:rsidRPr="00B319E9">
        <w:rPr>
          <w:sz w:val="16"/>
        </w:rPr>
        <w:t xml:space="preserve"> of dissent — as a key factor driving India’s slide down these indexes. How are </w:t>
      </w:r>
      <w:r w:rsidRPr="00B319E9">
        <w:rPr>
          <w:rFonts w:asciiTheme="minorHAnsi" w:hAnsiTheme="minorHAnsi" w:cstheme="minorHAnsi"/>
          <w:b/>
          <w:bCs/>
          <w:highlight w:val="green"/>
          <w:u w:val="single"/>
        </w:rPr>
        <w:t>India’s coronavirus crisis and democratic backsliding linked</w:t>
      </w:r>
      <w:r w:rsidRPr="00B319E9">
        <w:rPr>
          <w:sz w:val="16"/>
        </w:rPr>
        <w:t xml:space="preserve">? Here’s what you need to know. </w:t>
      </w:r>
      <w:r w:rsidRPr="00B319E9">
        <w:rPr>
          <w:rFonts w:asciiTheme="minorHAnsi" w:hAnsiTheme="minorHAnsi" w:cstheme="minorHAnsi"/>
          <w:b/>
          <w:bCs/>
          <w:u w:val="single"/>
        </w:rPr>
        <w:t xml:space="preserve">The </w:t>
      </w:r>
      <w:r w:rsidRPr="00B319E9">
        <w:rPr>
          <w:rFonts w:asciiTheme="minorHAnsi" w:hAnsiTheme="minorHAnsi" w:cstheme="minorHAnsi"/>
          <w:b/>
          <w:bCs/>
          <w:highlight w:val="green"/>
          <w:u w:val="single"/>
        </w:rPr>
        <w:t>decline of free speech</w:t>
      </w:r>
      <w:r w:rsidRPr="00B319E9">
        <w:rPr>
          <w:rFonts w:asciiTheme="minorHAnsi" w:hAnsiTheme="minorHAnsi" w:cstheme="minorHAnsi"/>
          <w:b/>
          <w:bCs/>
          <w:u w:val="single"/>
        </w:rPr>
        <w:t xml:space="preserve"> in the world’s largest democracy</w:t>
      </w:r>
      <w:r w:rsidRPr="00B319E9">
        <w:rPr>
          <w:sz w:val="16"/>
        </w:rPr>
        <w:t xml:space="preserve"> Since assuming power in 2014, </w:t>
      </w:r>
      <w:r w:rsidRPr="00B319E9">
        <w:rPr>
          <w:rFonts w:asciiTheme="minorHAnsi" w:hAnsiTheme="minorHAnsi" w:cstheme="minorHAnsi"/>
          <w:b/>
          <w:bCs/>
          <w:u w:val="single"/>
        </w:rPr>
        <w:t>the</w:t>
      </w:r>
      <w:r w:rsidRPr="00B319E9">
        <w:rPr>
          <w:sz w:val="16"/>
        </w:rPr>
        <w:t xml:space="preserve"> ruling </w:t>
      </w:r>
      <w:proofErr w:type="spellStart"/>
      <w:r w:rsidRPr="00B319E9">
        <w:rPr>
          <w:sz w:val="16"/>
        </w:rPr>
        <w:t>Bharatiya</w:t>
      </w:r>
      <w:proofErr w:type="spellEnd"/>
      <w:r w:rsidRPr="00B319E9">
        <w:rPr>
          <w:sz w:val="16"/>
        </w:rPr>
        <w:t xml:space="preserve"> Janata Party (</w:t>
      </w:r>
      <w:r w:rsidRPr="00B319E9">
        <w:rPr>
          <w:rFonts w:asciiTheme="minorHAnsi" w:hAnsiTheme="minorHAnsi" w:cstheme="minorHAnsi"/>
          <w:b/>
          <w:bCs/>
          <w:highlight w:val="green"/>
          <w:u w:val="single"/>
        </w:rPr>
        <w:t>BJP</w:t>
      </w:r>
      <w:r w:rsidRPr="00B319E9">
        <w:rPr>
          <w:sz w:val="16"/>
        </w:rPr>
        <w:t xml:space="preserve">) regime has </w:t>
      </w:r>
      <w:r w:rsidRPr="00B319E9">
        <w:rPr>
          <w:rFonts w:asciiTheme="minorHAnsi" w:hAnsiTheme="minorHAnsi" w:cstheme="minorHAnsi"/>
          <w:b/>
          <w:bCs/>
          <w:u w:val="single"/>
        </w:rPr>
        <w:t xml:space="preserve">consistently and brutally </w:t>
      </w:r>
      <w:r w:rsidRPr="00B319E9">
        <w:rPr>
          <w:rFonts w:asciiTheme="minorHAnsi" w:hAnsiTheme="minorHAnsi" w:cstheme="minorHAnsi"/>
          <w:b/>
          <w:bCs/>
          <w:highlight w:val="green"/>
          <w:u w:val="single"/>
        </w:rPr>
        <w:t>undermined civil liberties</w:t>
      </w:r>
      <w:r w:rsidRPr="00B319E9">
        <w:rPr>
          <w:sz w:val="16"/>
        </w:rPr>
        <w:t xml:space="preserve">, especially freedom of speech. </w:t>
      </w:r>
      <w:r w:rsidRPr="00B319E9">
        <w:rPr>
          <w:rFonts w:asciiTheme="minorHAnsi" w:hAnsiTheme="minorHAnsi" w:cstheme="minorHAnsi"/>
          <w:b/>
          <w:bCs/>
          <w:highlight w:val="green"/>
          <w:u w:val="single"/>
        </w:rPr>
        <w:t>This</w:t>
      </w:r>
      <w:r w:rsidRPr="00B319E9">
        <w:rPr>
          <w:rFonts w:asciiTheme="minorHAnsi" w:hAnsiTheme="minorHAnsi" w:cstheme="minorHAnsi"/>
          <w:b/>
          <w:bCs/>
          <w:u w:val="single"/>
        </w:rPr>
        <w:t xml:space="preserve"> crackdown has </w:t>
      </w:r>
      <w:hyperlink r:id="rId18" w:history="1">
        <w:r w:rsidRPr="00B319E9">
          <w:rPr>
            <w:rFonts w:asciiTheme="minorHAnsi" w:hAnsiTheme="minorHAnsi" w:cstheme="minorHAnsi"/>
            <w:b/>
            <w:bCs/>
            <w:highlight w:val="green"/>
            <w:u w:val="single"/>
          </w:rPr>
          <w:t>affected</w:t>
        </w:r>
      </w:hyperlink>
      <w:r w:rsidRPr="00B319E9">
        <w:rPr>
          <w:rFonts w:asciiTheme="minorHAnsi" w:hAnsiTheme="minorHAnsi" w:cstheme="minorHAnsi"/>
          <w:b/>
          <w:bCs/>
          <w:highlight w:val="green"/>
          <w:u w:val="single"/>
        </w:rPr>
        <w:t> journalists</w:t>
      </w:r>
      <w:r w:rsidRPr="00B319E9">
        <w:rPr>
          <w:rFonts w:asciiTheme="minorHAnsi" w:hAnsiTheme="minorHAnsi" w:cstheme="minorHAnsi"/>
          <w:b/>
          <w:bCs/>
          <w:u w:val="single"/>
        </w:rPr>
        <w:t>, editors, organizers, climate activists, Bollywood actors, cricketers, celebrities, and even ordinary citizens posting on social media</w:t>
      </w:r>
      <w:r w:rsidRPr="00B319E9">
        <w:rPr>
          <w:sz w:val="16"/>
        </w:rPr>
        <w:t xml:space="preserve">. The </w:t>
      </w:r>
      <w:r w:rsidRPr="00B319E9">
        <w:rPr>
          <w:rFonts w:asciiTheme="minorHAnsi" w:hAnsiTheme="minorHAnsi" w:cstheme="minorHAnsi"/>
          <w:b/>
          <w:bCs/>
          <w:u w:val="single"/>
        </w:rPr>
        <w:t>BJP</w:t>
      </w:r>
      <w:r w:rsidRPr="00B319E9">
        <w:rPr>
          <w:sz w:val="16"/>
        </w:rPr>
        <w:t xml:space="preserve"> has </w:t>
      </w:r>
      <w:r w:rsidRPr="00B319E9">
        <w:rPr>
          <w:rFonts w:asciiTheme="minorHAnsi" w:hAnsiTheme="minorHAnsi" w:cstheme="minorHAnsi"/>
          <w:b/>
          <w:bCs/>
          <w:u w:val="single"/>
        </w:rPr>
        <w:t>forced editors of</w:t>
      </w:r>
      <w:r w:rsidRPr="00B319E9">
        <w:rPr>
          <w:sz w:val="16"/>
        </w:rPr>
        <w:t xml:space="preserve"> prominent </w:t>
      </w:r>
      <w:r w:rsidRPr="00B319E9">
        <w:rPr>
          <w:rFonts w:asciiTheme="minorHAnsi" w:hAnsiTheme="minorHAnsi" w:cstheme="minorHAnsi"/>
          <w:b/>
          <w:bCs/>
          <w:u w:val="single"/>
        </w:rPr>
        <w:t xml:space="preserve">newspapers to step down. </w:t>
      </w:r>
      <w:r w:rsidRPr="00B319E9">
        <w:rPr>
          <w:rFonts w:asciiTheme="minorHAnsi" w:hAnsiTheme="minorHAnsi" w:cstheme="minorHAnsi"/>
          <w:b/>
          <w:bCs/>
          <w:highlight w:val="green"/>
          <w:u w:val="single"/>
        </w:rPr>
        <w:t>Police</w:t>
      </w:r>
      <w:r w:rsidRPr="00B319E9">
        <w:rPr>
          <w:sz w:val="16"/>
        </w:rPr>
        <w:t xml:space="preserve"> have </w:t>
      </w:r>
      <w:hyperlink r:id="rId19" w:history="1">
        <w:r w:rsidRPr="00B319E9">
          <w:rPr>
            <w:rFonts w:asciiTheme="minorHAnsi" w:hAnsiTheme="minorHAnsi" w:cstheme="minorHAnsi"/>
            <w:b/>
            <w:bCs/>
            <w:highlight w:val="green"/>
            <w:u w:val="single"/>
          </w:rPr>
          <w:t>raided</w:t>
        </w:r>
      </w:hyperlink>
      <w:r w:rsidRPr="00B319E9">
        <w:rPr>
          <w:rFonts w:asciiTheme="minorHAnsi" w:hAnsiTheme="minorHAnsi" w:cstheme="minorHAnsi"/>
          <w:b/>
          <w:bCs/>
          <w:u w:val="single"/>
        </w:rPr>
        <w:t xml:space="preserve"> or shut down the </w:t>
      </w:r>
      <w:r w:rsidRPr="00B319E9">
        <w:rPr>
          <w:rFonts w:asciiTheme="minorHAnsi" w:hAnsiTheme="minorHAnsi" w:cstheme="minorHAnsi"/>
          <w:b/>
          <w:bCs/>
          <w:highlight w:val="green"/>
          <w:u w:val="single"/>
        </w:rPr>
        <w:t>offices of media outlets</w:t>
      </w:r>
      <w:r w:rsidRPr="00B319E9">
        <w:rPr>
          <w:sz w:val="16"/>
        </w:rPr>
        <w:t xml:space="preserve"> that featured articles </w:t>
      </w:r>
      <w:r w:rsidRPr="00B319E9">
        <w:rPr>
          <w:rFonts w:asciiTheme="minorHAnsi" w:hAnsiTheme="minorHAnsi" w:cstheme="minorHAnsi"/>
          <w:b/>
          <w:bCs/>
          <w:u w:val="single"/>
        </w:rPr>
        <w:t>challenging the regime’s actions</w:t>
      </w:r>
      <w:r w:rsidRPr="00B319E9">
        <w:rPr>
          <w:sz w:val="16"/>
        </w:rPr>
        <w:t xml:space="preserve">. Physical attacks on journalists have become commonplace. </w:t>
      </w:r>
      <w:r w:rsidRPr="00B319E9">
        <w:rPr>
          <w:rFonts w:asciiTheme="minorHAnsi" w:hAnsiTheme="minorHAnsi" w:cstheme="minorHAnsi"/>
          <w:b/>
          <w:bCs/>
          <w:highlight w:val="green"/>
          <w:u w:val="single"/>
        </w:rPr>
        <w:t>Some</w:t>
      </w:r>
      <w:r w:rsidRPr="00B319E9">
        <w:rPr>
          <w:rFonts w:asciiTheme="minorHAnsi" w:hAnsiTheme="minorHAnsi" w:cstheme="minorHAnsi"/>
          <w:b/>
          <w:bCs/>
          <w:u w:val="single"/>
        </w:rPr>
        <w:t xml:space="preserve"> have been </w:t>
      </w:r>
      <w:r w:rsidRPr="00B319E9">
        <w:rPr>
          <w:rFonts w:asciiTheme="minorHAnsi" w:hAnsiTheme="minorHAnsi" w:cstheme="minorHAnsi"/>
          <w:b/>
          <w:bCs/>
          <w:highlight w:val="green"/>
          <w:u w:val="single"/>
        </w:rPr>
        <w:t>gunned down in</w:t>
      </w:r>
      <w:r w:rsidRPr="00B319E9">
        <w:rPr>
          <w:rFonts w:asciiTheme="minorHAnsi" w:hAnsiTheme="minorHAnsi" w:cstheme="minorHAnsi"/>
          <w:b/>
          <w:bCs/>
          <w:u w:val="single"/>
        </w:rPr>
        <w:t xml:space="preserve"> broad daylight outside </w:t>
      </w:r>
      <w:r w:rsidRPr="00B319E9">
        <w:rPr>
          <w:rFonts w:asciiTheme="minorHAnsi" w:hAnsiTheme="minorHAnsi" w:cstheme="minorHAnsi"/>
          <w:b/>
          <w:bCs/>
          <w:highlight w:val="green"/>
          <w:u w:val="single"/>
        </w:rPr>
        <w:t>their homes</w:t>
      </w:r>
      <w:r w:rsidRPr="00B319E9">
        <w:rPr>
          <w:sz w:val="16"/>
        </w:rPr>
        <w:t>, earning India a </w:t>
      </w:r>
      <w:hyperlink r:id="rId20" w:history="1">
        <w:r w:rsidRPr="00B319E9">
          <w:rPr>
            <w:rStyle w:val="Hyperlink"/>
            <w:sz w:val="16"/>
          </w:rPr>
          <w:t>reputation</w:t>
        </w:r>
      </w:hyperlink>
      <w:r w:rsidRPr="00B319E9">
        <w:rPr>
          <w:sz w:val="16"/>
        </w:rPr>
        <w:t> as what the Columbia Journalism Review called “</w:t>
      </w:r>
      <w:r w:rsidRPr="00B319E9">
        <w:rPr>
          <w:rFonts w:asciiTheme="minorHAnsi" w:hAnsiTheme="minorHAnsi" w:cstheme="minorHAnsi"/>
          <w:b/>
          <w:bCs/>
          <w:u w:val="single"/>
        </w:rPr>
        <w:t>one of the world’s most dangerous countries to be a reporter</w:t>
      </w:r>
      <w:r w:rsidRPr="00B319E9">
        <w:rPr>
          <w:sz w:val="16"/>
        </w:rPr>
        <w:t>.” Meanwhile, reporters and media organizations sympathetic to the regime have been </w:t>
      </w:r>
      <w:hyperlink r:id="rId21" w:history="1">
        <w:r w:rsidRPr="00B319E9">
          <w:rPr>
            <w:rStyle w:val="Hyperlink"/>
            <w:sz w:val="16"/>
          </w:rPr>
          <w:t>protected</w:t>
        </w:r>
      </w:hyperlink>
      <w:r w:rsidRPr="00B319E9">
        <w:rPr>
          <w:sz w:val="16"/>
        </w:rPr>
        <w:t xml:space="preserve"> and supported. </w:t>
      </w:r>
      <w:hyperlink r:id="rId22" w:history="1">
        <w:r w:rsidRPr="00B319E9">
          <w:rPr>
            <w:rFonts w:asciiTheme="minorHAnsi" w:hAnsiTheme="minorHAnsi" w:cstheme="minorHAnsi"/>
            <w:b/>
            <w:bCs/>
            <w:u w:val="single"/>
          </w:rPr>
          <w:t>Thousands</w:t>
        </w:r>
      </w:hyperlink>
      <w:r w:rsidRPr="00B319E9">
        <w:rPr>
          <w:rFonts w:asciiTheme="minorHAnsi" w:hAnsiTheme="minorHAnsi" w:cstheme="minorHAnsi"/>
          <w:b/>
          <w:bCs/>
          <w:u w:val="single"/>
        </w:rPr>
        <w:t> of individuals</w:t>
      </w:r>
      <w:r w:rsidRPr="00B319E9">
        <w:rPr>
          <w:sz w:val="16"/>
        </w:rPr>
        <w:t xml:space="preserve"> and organizations critical of the regime </w:t>
      </w:r>
      <w:r w:rsidRPr="00B319E9">
        <w:rPr>
          <w:rFonts w:asciiTheme="minorHAnsi" w:hAnsiTheme="minorHAnsi" w:cstheme="minorHAnsi"/>
          <w:b/>
          <w:bCs/>
          <w:u w:val="single"/>
        </w:rPr>
        <w:t>have</w:t>
      </w:r>
      <w:r w:rsidRPr="00B319E9">
        <w:rPr>
          <w:sz w:val="16"/>
        </w:rPr>
        <w:t xml:space="preserve"> had wide-ranging </w:t>
      </w:r>
      <w:r w:rsidRPr="00B319E9">
        <w:rPr>
          <w:rFonts w:asciiTheme="minorHAnsi" w:hAnsiTheme="minorHAnsi" w:cstheme="minorHAnsi"/>
          <w:b/>
          <w:bCs/>
          <w:u w:val="single"/>
        </w:rPr>
        <w:t>charges filed against them</w:t>
      </w:r>
      <w:r w:rsidRPr="00B319E9">
        <w:rPr>
          <w:sz w:val="16"/>
        </w:rPr>
        <w:t>. Many awaiting trial still </w:t>
      </w:r>
      <w:hyperlink r:id="rId23" w:history="1">
        <w:r w:rsidRPr="00B319E9">
          <w:rPr>
            <w:rStyle w:val="Hyperlink"/>
            <w:sz w:val="16"/>
          </w:rPr>
          <w:t>languish</w:t>
        </w:r>
      </w:hyperlink>
      <w:r w:rsidRPr="00B319E9">
        <w:rPr>
          <w:sz w:val="16"/>
        </w:rPr>
        <w:t xml:space="preserve"> in jails across the country. </w:t>
      </w:r>
      <w:r w:rsidRPr="00B319E9">
        <w:rPr>
          <w:rFonts w:asciiTheme="minorHAnsi" w:hAnsiTheme="minorHAnsi" w:cstheme="minorHAnsi"/>
          <w:b/>
          <w:bCs/>
          <w:u w:val="single"/>
        </w:rPr>
        <w:t xml:space="preserve">These </w:t>
      </w:r>
      <w:r w:rsidRPr="00B319E9">
        <w:rPr>
          <w:rFonts w:asciiTheme="minorHAnsi" w:hAnsiTheme="minorHAnsi" w:cstheme="minorHAnsi"/>
          <w:b/>
          <w:bCs/>
          <w:highlight w:val="green"/>
          <w:u w:val="single"/>
        </w:rPr>
        <w:t>attacks on freedom</w:t>
      </w:r>
      <w:r w:rsidRPr="00B319E9">
        <w:rPr>
          <w:sz w:val="16"/>
        </w:rPr>
        <w:t xml:space="preserve"> of speech </w:t>
      </w:r>
      <w:r w:rsidRPr="00B319E9">
        <w:rPr>
          <w:rFonts w:asciiTheme="minorHAnsi" w:hAnsiTheme="minorHAnsi" w:cstheme="minorHAnsi"/>
          <w:b/>
          <w:bCs/>
          <w:highlight w:val="green"/>
          <w:u w:val="single"/>
        </w:rPr>
        <w:t>harm democracies’</w:t>
      </w:r>
      <w:r w:rsidRPr="00B319E9">
        <w:rPr>
          <w:rFonts w:asciiTheme="minorHAnsi" w:hAnsiTheme="minorHAnsi" w:cstheme="minorHAnsi"/>
          <w:b/>
          <w:bCs/>
          <w:u w:val="single"/>
        </w:rPr>
        <w:t xml:space="preserve"> effective </w:t>
      </w:r>
      <w:r w:rsidRPr="00B319E9">
        <w:rPr>
          <w:rFonts w:asciiTheme="minorHAnsi" w:hAnsiTheme="minorHAnsi" w:cstheme="minorHAnsi"/>
          <w:b/>
          <w:bCs/>
          <w:highlight w:val="green"/>
          <w:u w:val="single"/>
        </w:rPr>
        <w:t>functioning</w:t>
      </w:r>
      <w:r w:rsidRPr="00B319E9">
        <w:rPr>
          <w:rFonts w:asciiTheme="minorHAnsi" w:hAnsiTheme="minorHAnsi" w:cstheme="minorHAnsi"/>
          <w:b/>
          <w:bCs/>
          <w:u w:val="single"/>
        </w:rPr>
        <w:t>. An uncensored public realm enables</w:t>
      </w:r>
      <w:r w:rsidRPr="00B319E9">
        <w:rPr>
          <w:sz w:val="16"/>
        </w:rPr>
        <w:t xml:space="preserve"> the </w:t>
      </w:r>
      <w:r w:rsidRPr="00B319E9">
        <w:rPr>
          <w:rFonts w:asciiTheme="minorHAnsi" w:hAnsiTheme="minorHAnsi" w:cstheme="minorHAnsi"/>
          <w:b/>
          <w:bCs/>
          <w:u w:val="single"/>
        </w:rPr>
        <w:t>open exchange of information</w:t>
      </w:r>
      <w:r w:rsidRPr="00B319E9">
        <w:rPr>
          <w:sz w:val="16"/>
        </w:rPr>
        <w:t xml:space="preserve">; an unencumbered press enables popular accountability. </w:t>
      </w:r>
      <w:r w:rsidRPr="00B319E9">
        <w:rPr>
          <w:rFonts w:asciiTheme="minorHAnsi" w:hAnsiTheme="minorHAnsi" w:cstheme="minorHAnsi"/>
          <w:b/>
          <w:bCs/>
          <w:highlight w:val="green"/>
          <w:u w:val="single"/>
        </w:rPr>
        <w:t>That leaves governments</w:t>
      </w:r>
      <w:r w:rsidRPr="00B319E9">
        <w:rPr>
          <w:sz w:val="16"/>
        </w:rPr>
        <w:t xml:space="preserve"> insulated from evidence and accountability, </w:t>
      </w:r>
      <w:r w:rsidRPr="00B319E9">
        <w:rPr>
          <w:rFonts w:asciiTheme="minorHAnsi" w:hAnsiTheme="minorHAnsi" w:cstheme="minorHAnsi"/>
          <w:b/>
          <w:bCs/>
          <w:highlight w:val="green"/>
          <w:u w:val="single"/>
        </w:rPr>
        <w:t>making decisions in isolation</w:t>
      </w:r>
      <w:r w:rsidRPr="00B319E9">
        <w:rPr>
          <w:sz w:val="16"/>
        </w:rPr>
        <w:t xml:space="preserve">. </w:t>
      </w:r>
      <w:hyperlink r:id="rId24" w:history="1">
        <w:r w:rsidRPr="00B319E9">
          <w:rPr>
            <w:rFonts w:asciiTheme="minorHAnsi" w:hAnsiTheme="minorHAnsi" w:cstheme="minorHAnsi"/>
            <w:b/>
            <w:bCs/>
            <w:u w:val="single"/>
          </w:rPr>
          <w:t>What's behind India's dramatic pandemic surge? Here's one factor: Too little competition in parliament.</w:t>
        </w:r>
      </w:hyperlink>
      <w:r w:rsidRPr="00B319E9">
        <w:rPr>
          <w:sz w:val="16"/>
        </w:rPr>
        <w:t xml:space="preserve"> </w:t>
      </w:r>
      <w:r w:rsidRPr="00B319E9">
        <w:rPr>
          <w:rFonts w:asciiTheme="minorHAnsi" w:hAnsiTheme="minorHAnsi" w:cstheme="minorHAnsi"/>
          <w:b/>
          <w:bCs/>
          <w:u w:val="single"/>
        </w:rPr>
        <w:t>Silencing critics can be lethal during natural disasters</w:t>
      </w:r>
      <w:r w:rsidRPr="00B319E9">
        <w:rPr>
          <w:sz w:val="16"/>
        </w:rPr>
        <w:t xml:space="preserve">. </w:t>
      </w:r>
      <w:r w:rsidRPr="00B319E9">
        <w:rPr>
          <w:rFonts w:asciiTheme="minorHAnsi" w:hAnsiTheme="minorHAnsi" w:cstheme="minorHAnsi"/>
          <w:b/>
          <w:bCs/>
          <w:u w:val="single"/>
        </w:rPr>
        <w:t>In</w:t>
      </w:r>
      <w:r w:rsidRPr="00B319E9">
        <w:rPr>
          <w:sz w:val="16"/>
        </w:rPr>
        <w:t xml:space="preserve"> their </w:t>
      </w:r>
      <w:r w:rsidRPr="00B319E9">
        <w:rPr>
          <w:rFonts w:asciiTheme="minorHAnsi" w:hAnsiTheme="minorHAnsi" w:cstheme="minorHAnsi"/>
          <w:b/>
          <w:bCs/>
          <w:u w:val="single"/>
        </w:rPr>
        <w:t>influential</w:t>
      </w:r>
      <w:r w:rsidRPr="00B319E9">
        <w:rPr>
          <w:sz w:val="16"/>
        </w:rPr>
        <w:t xml:space="preserve"> 1991 </w:t>
      </w:r>
      <w:r w:rsidRPr="00B319E9">
        <w:rPr>
          <w:rFonts w:asciiTheme="minorHAnsi" w:hAnsiTheme="minorHAnsi" w:cstheme="minorHAnsi"/>
          <w:b/>
          <w:bCs/>
          <w:u w:val="single"/>
        </w:rPr>
        <w:t>book “</w:t>
      </w:r>
      <w:hyperlink r:id="rId25" w:history="1">
        <w:r w:rsidRPr="00B319E9">
          <w:rPr>
            <w:rFonts w:asciiTheme="minorHAnsi" w:hAnsiTheme="minorHAnsi" w:cstheme="minorHAnsi"/>
            <w:b/>
            <w:bCs/>
            <w:u w:val="single"/>
          </w:rPr>
          <w:t>Hunger and Public Action</w:t>
        </w:r>
      </w:hyperlink>
      <w:r w:rsidRPr="00B319E9">
        <w:rPr>
          <w:rFonts w:asciiTheme="minorHAnsi" w:hAnsiTheme="minorHAnsi" w:cstheme="minorHAnsi"/>
          <w:b/>
          <w:bCs/>
          <w:u w:val="single"/>
        </w:rPr>
        <w:t>,” development economists</w:t>
      </w:r>
      <w:r w:rsidRPr="00B319E9">
        <w:rPr>
          <w:sz w:val="16"/>
        </w:rPr>
        <w:t xml:space="preserve"> Jean </w:t>
      </w:r>
      <w:proofErr w:type="spellStart"/>
      <w:r w:rsidRPr="00B319E9">
        <w:rPr>
          <w:sz w:val="16"/>
        </w:rPr>
        <w:t>Drèze</w:t>
      </w:r>
      <w:proofErr w:type="spellEnd"/>
      <w:r w:rsidRPr="00B319E9">
        <w:rPr>
          <w:sz w:val="16"/>
        </w:rPr>
        <w:t xml:space="preserve"> and Nobel laureate Amartya Sen </w:t>
      </w:r>
      <w:r w:rsidRPr="00B319E9">
        <w:rPr>
          <w:rFonts w:asciiTheme="minorHAnsi" w:hAnsiTheme="minorHAnsi" w:cstheme="minorHAnsi"/>
          <w:b/>
          <w:bCs/>
          <w:u w:val="single"/>
        </w:rPr>
        <w:t>explored why India had not endured famine since independence, despite</w:t>
      </w:r>
      <w:r w:rsidRPr="00B319E9">
        <w:rPr>
          <w:sz w:val="16"/>
        </w:rPr>
        <w:t xml:space="preserve"> chronic </w:t>
      </w:r>
      <w:r w:rsidRPr="00B319E9">
        <w:rPr>
          <w:rFonts w:asciiTheme="minorHAnsi" w:hAnsiTheme="minorHAnsi" w:cstheme="minorHAnsi"/>
          <w:b/>
          <w:bCs/>
          <w:u w:val="single"/>
        </w:rPr>
        <w:t xml:space="preserve">undernourishment and food production difficulties. </w:t>
      </w:r>
      <w:r w:rsidRPr="00B319E9">
        <w:rPr>
          <w:rFonts w:asciiTheme="minorHAnsi" w:hAnsiTheme="minorHAnsi" w:cstheme="minorHAnsi"/>
          <w:b/>
          <w:bCs/>
          <w:highlight w:val="green"/>
          <w:u w:val="single"/>
        </w:rPr>
        <w:t>Under colonial rule</w:t>
      </w:r>
      <w:r w:rsidRPr="00B319E9">
        <w:rPr>
          <w:sz w:val="16"/>
        </w:rPr>
        <w:t xml:space="preserve">, devastating </w:t>
      </w:r>
      <w:r w:rsidRPr="00B319E9">
        <w:rPr>
          <w:rFonts w:asciiTheme="minorHAnsi" w:hAnsiTheme="minorHAnsi" w:cstheme="minorHAnsi"/>
          <w:b/>
          <w:bCs/>
          <w:highlight w:val="green"/>
          <w:u w:val="single"/>
        </w:rPr>
        <w:t>famines were numerous</w:t>
      </w:r>
      <w:r w:rsidRPr="00B319E9">
        <w:rPr>
          <w:sz w:val="16"/>
        </w:rPr>
        <w:t xml:space="preserve">. Sen and </w:t>
      </w:r>
      <w:proofErr w:type="spellStart"/>
      <w:r w:rsidRPr="00B319E9">
        <w:rPr>
          <w:sz w:val="16"/>
        </w:rPr>
        <w:t>Drèze</w:t>
      </w:r>
      <w:proofErr w:type="spellEnd"/>
      <w:r w:rsidRPr="00B319E9">
        <w:rPr>
          <w:sz w:val="16"/>
        </w:rPr>
        <w:t xml:space="preserve"> concluded that </w:t>
      </w:r>
      <w:r w:rsidRPr="00B319E9">
        <w:rPr>
          <w:rFonts w:asciiTheme="minorHAnsi" w:hAnsiTheme="minorHAnsi" w:cstheme="minorHAnsi"/>
          <w:b/>
          <w:bCs/>
          <w:highlight w:val="green"/>
          <w:u w:val="single"/>
        </w:rPr>
        <w:t>the</w:t>
      </w:r>
      <w:r w:rsidRPr="00B319E9">
        <w:rPr>
          <w:sz w:val="16"/>
        </w:rPr>
        <w:t xml:space="preserve"> key </w:t>
      </w:r>
      <w:r w:rsidRPr="00B319E9">
        <w:rPr>
          <w:rFonts w:asciiTheme="minorHAnsi" w:hAnsiTheme="minorHAnsi" w:cstheme="minorHAnsi"/>
          <w:b/>
          <w:bCs/>
          <w:highlight w:val="green"/>
          <w:u w:val="single"/>
        </w:rPr>
        <w:t>difference</w:t>
      </w:r>
      <w:r w:rsidRPr="00B319E9">
        <w:rPr>
          <w:sz w:val="16"/>
        </w:rPr>
        <w:t xml:space="preserve"> since independence </w:t>
      </w:r>
      <w:r w:rsidRPr="00B319E9">
        <w:rPr>
          <w:rFonts w:asciiTheme="minorHAnsi" w:hAnsiTheme="minorHAnsi" w:cstheme="minorHAnsi"/>
          <w:b/>
          <w:bCs/>
          <w:highlight w:val="green"/>
          <w:u w:val="single"/>
        </w:rPr>
        <w:t>has been</w:t>
      </w:r>
      <w:r w:rsidRPr="00B319E9">
        <w:rPr>
          <w:rFonts w:asciiTheme="minorHAnsi" w:hAnsiTheme="minorHAnsi" w:cstheme="minorHAnsi"/>
          <w:b/>
          <w:bCs/>
          <w:u w:val="single"/>
        </w:rPr>
        <w:t xml:space="preserve"> watchdog </w:t>
      </w:r>
      <w:r w:rsidRPr="00B319E9">
        <w:rPr>
          <w:rFonts w:asciiTheme="minorHAnsi" w:hAnsiTheme="minorHAnsi" w:cstheme="minorHAnsi"/>
          <w:b/>
          <w:bCs/>
          <w:highlight w:val="green"/>
          <w:u w:val="single"/>
        </w:rPr>
        <w:t>journalists</w:t>
      </w:r>
      <w:r w:rsidRPr="00B319E9">
        <w:rPr>
          <w:rFonts w:asciiTheme="minorHAnsi" w:hAnsiTheme="minorHAnsi" w:cstheme="minorHAnsi"/>
          <w:b/>
          <w:bCs/>
          <w:u w:val="single"/>
        </w:rPr>
        <w:t xml:space="preserve"> whose </w:t>
      </w:r>
      <w:r w:rsidRPr="00B319E9">
        <w:rPr>
          <w:rFonts w:asciiTheme="minorHAnsi" w:hAnsiTheme="minorHAnsi" w:cstheme="minorHAnsi"/>
          <w:b/>
          <w:bCs/>
          <w:highlight w:val="green"/>
          <w:u w:val="single"/>
        </w:rPr>
        <w:t>reporting</w:t>
      </w:r>
      <w:r w:rsidRPr="00B319E9">
        <w:rPr>
          <w:rFonts w:asciiTheme="minorHAnsi" w:hAnsiTheme="minorHAnsi" w:cstheme="minorHAnsi"/>
          <w:b/>
          <w:bCs/>
          <w:u w:val="single"/>
        </w:rPr>
        <w:t xml:space="preserve"> on </w:t>
      </w:r>
      <w:r w:rsidRPr="00B319E9">
        <w:rPr>
          <w:rFonts w:asciiTheme="minorHAnsi" w:hAnsiTheme="minorHAnsi" w:cstheme="minorHAnsi"/>
          <w:b/>
          <w:bCs/>
          <w:highlight w:val="green"/>
          <w:u w:val="single"/>
        </w:rPr>
        <w:t>early signs of</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famine in</w:t>
      </w:r>
      <w:r w:rsidRPr="00B319E9">
        <w:rPr>
          <w:rFonts w:asciiTheme="minorHAnsi" w:hAnsiTheme="minorHAnsi" w:cstheme="minorHAnsi"/>
          <w:b/>
          <w:bCs/>
          <w:u w:val="single"/>
        </w:rPr>
        <w:t xml:space="preserve"> an </w:t>
      </w:r>
      <w:r w:rsidRPr="00B319E9">
        <w:rPr>
          <w:rFonts w:asciiTheme="minorHAnsi" w:hAnsiTheme="minorHAnsi" w:cstheme="minorHAnsi"/>
          <w:b/>
          <w:bCs/>
          <w:highlight w:val="green"/>
          <w:u w:val="single"/>
        </w:rPr>
        <w:t>uncensored</w:t>
      </w:r>
      <w:r w:rsidRPr="00B319E9">
        <w:rPr>
          <w:rFonts w:asciiTheme="minorHAnsi" w:hAnsiTheme="minorHAnsi" w:cstheme="minorHAnsi"/>
          <w:b/>
          <w:bCs/>
          <w:u w:val="single"/>
        </w:rPr>
        <w:t xml:space="preserve"> news </w:t>
      </w:r>
      <w:r w:rsidRPr="00B319E9">
        <w:rPr>
          <w:rFonts w:asciiTheme="minorHAnsi" w:hAnsiTheme="minorHAnsi" w:cstheme="minorHAnsi"/>
          <w:b/>
          <w:bCs/>
          <w:highlight w:val="green"/>
          <w:u w:val="single"/>
        </w:rPr>
        <w:t>media</w:t>
      </w:r>
      <w:r w:rsidRPr="00B319E9">
        <w:rPr>
          <w:rFonts w:asciiTheme="minorHAnsi" w:hAnsiTheme="minorHAnsi" w:cstheme="minorHAnsi"/>
          <w:b/>
          <w:bCs/>
          <w:u w:val="single"/>
        </w:rPr>
        <w:t xml:space="preserve"> aroused public concern </w:t>
      </w:r>
      <w:r w:rsidRPr="00B319E9">
        <w:rPr>
          <w:rFonts w:asciiTheme="minorHAnsi" w:hAnsiTheme="minorHAnsi" w:cstheme="minorHAnsi"/>
          <w:b/>
          <w:bCs/>
          <w:highlight w:val="green"/>
          <w:u w:val="single"/>
        </w:rPr>
        <w:t>and pushed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government to act. But</w:t>
      </w:r>
      <w:r w:rsidRPr="00B319E9">
        <w:rPr>
          <w:sz w:val="16"/>
        </w:rPr>
        <w:t xml:space="preserve"> </w:t>
      </w:r>
      <w:r w:rsidRPr="00B319E9">
        <w:rPr>
          <w:rFonts w:asciiTheme="minorHAnsi" w:hAnsiTheme="minorHAnsi" w:cstheme="minorHAnsi"/>
          <w:b/>
          <w:bCs/>
          <w:u w:val="single"/>
        </w:rPr>
        <w:t>in March 2020</w:t>
      </w:r>
      <w:r w:rsidRPr="00B319E9">
        <w:rPr>
          <w:sz w:val="16"/>
        </w:rPr>
        <w:t xml:space="preserve">, Prime Minister </w:t>
      </w:r>
      <w:proofErr w:type="spellStart"/>
      <w:r w:rsidRPr="00B319E9">
        <w:rPr>
          <w:sz w:val="16"/>
        </w:rPr>
        <w:t>Narenda</w:t>
      </w:r>
      <w:proofErr w:type="spellEnd"/>
      <w:r w:rsidRPr="00B319E9">
        <w:rPr>
          <w:sz w:val="16"/>
        </w:rPr>
        <w:t xml:space="preserve"> </w:t>
      </w:r>
      <w:r w:rsidRPr="00B319E9">
        <w:rPr>
          <w:rFonts w:asciiTheme="minorHAnsi" w:hAnsiTheme="minorHAnsi" w:cstheme="minorHAnsi"/>
          <w:b/>
          <w:bCs/>
          <w:u w:val="single"/>
        </w:rPr>
        <w:t>Modi’s government</w:t>
      </w:r>
      <w:hyperlink r:id="rId26" w:history="1">
        <w:r w:rsidRPr="00B319E9">
          <w:rPr>
            <w:rFonts w:asciiTheme="minorHAnsi" w:hAnsiTheme="minorHAnsi" w:cstheme="minorHAnsi"/>
            <w:b/>
            <w:bCs/>
            <w:u w:val="single"/>
          </w:rPr>
          <w:t> petitioned</w:t>
        </w:r>
      </w:hyperlink>
      <w:r w:rsidRPr="00B319E9">
        <w:rPr>
          <w:rFonts w:asciiTheme="minorHAnsi" w:hAnsiTheme="minorHAnsi" w:cstheme="minorHAnsi"/>
          <w:b/>
          <w:bCs/>
          <w:u w:val="single"/>
        </w:rPr>
        <w:t> </w:t>
      </w:r>
      <w:r w:rsidRPr="00B319E9">
        <w:rPr>
          <w:rFonts w:asciiTheme="minorHAnsi" w:hAnsiTheme="minorHAnsi" w:cstheme="minorHAnsi"/>
          <w:b/>
          <w:bCs/>
          <w:highlight w:val="green"/>
          <w:u w:val="single"/>
        </w:rPr>
        <w:t>India</w:t>
      </w:r>
      <w:r w:rsidRPr="00B319E9">
        <w:rPr>
          <w:rFonts w:asciiTheme="minorHAnsi" w:hAnsiTheme="minorHAnsi" w:cstheme="minorHAnsi"/>
          <w:b/>
          <w:bCs/>
          <w:u w:val="single"/>
        </w:rPr>
        <w:t>’s top court</w:t>
      </w:r>
      <w:r w:rsidRPr="00B319E9">
        <w:rPr>
          <w:sz w:val="16"/>
        </w:rPr>
        <w:t xml:space="preserve"> to </w:t>
      </w:r>
      <w:r w:rsidRPr="00B319E9">
        <w:rPr>
          <w:rFonts w:asciiTheme="minorHAnsi" w:hAnsiTheme="minorHAnsi" w:cstheme="minorHAnsi"/>
          <w:b/>
          <w:bCs/>
          <w:highlight w:val="green"/>
          <w:u w:val="single"/>
        </w:rPr>
        <w:t>prevent journalists from reporting covid-19 information</w:t>
      </w:r>
      <w:r w:rsidRPr="00B319E9">
        <w:rPr>
          <w:rFonts w:asciiTheme="minorHAnsi" w:hAnsiTheme="minorHAnsi" w:cstheme="minorHAnsi"/>
          <w:b/>
          <w:bCs/>
          <w:u w:val="single"/>
        </w:rPr>
        <w:t xml:space="preserve"> that the regime had not sanctioned</w:t>
      </w:r>
      <w:r w:rsidRPr="00B319E9">
        <w:rPr>
          <w:sz w:val="16"/>
        </w:rPr>
        <w:t xml:space="preserve">. The Supreme Court denied the petition — but </w:t>
      </w:r>
      <w:r w:rsidRPr="00B319E9">
        <w:rPr>
          <w:rFonts w:asciiTheme="minorHAnsi" w:hAnsiTheme="minorHAnsi" w:cstheme="minorHAnsi"/>
          <w:b/>
          <w:bCs/>
          <w:u w:val="single"/>
        </w:rPr>
        <w:t>nevertheless directed</w:t>
      </w:r>
      <w:r w:rsidRPr="00B319E9">
        <w:rPr>
          <w:sz w:val="16"/>
        </w:rPr>
        <w:t xml:space="preserve"> the </w:t>
      </w:r>
      <w:r w:rsidRPr="00B319E9">
        <w:rPr>
          <w:rFonts w:asciiTheme="minorHAnsi" w:hAnsiTheme="minorHAnsi" w:cstheme="minorHAnsi"/>
          <w:b/>
          <w:bCs/>
          <w:u w:val="single"/>
        </w:rPr>
        <w:t>media to broadcast “the official version” of covid-19 developments</w:t>
      </w:r>
      <w:r w:rsidRPr="00B319E9">
        <w:rPr>
          <w:sz w:val="16"/>
        </w:rPr>
        <w:t xml:space="preserve">. Meanwhile, </w:t>
      </w:r>
      <w:r w:rsidRPr="00B319E9">
        <w:rPr>
          <w:rFonts w:asciiTheme="minorHAnsi" w:hAnsiTheme="minorHAnsi" w:cstheme="minorHAnsi"/>
          <w:b/>
          <w:bCs/>
          <w:highlight w:val="green"/>
          <w:u w:val="single"/>
        </w:rPr>
        <w:t>the government</w:t>
      </w:r>
      <w:r w:rsidRPr="00B319E9">
        <w:rPr>
          <w:sz w:val="16"/>
        </w:rPr>
        <w:t xml:space="preserve"> has </w:t>
      </w:r>
      <w:hyperlink r:id="rId27" w:history="1">
        <w:r w:rsidRPr="00B319E9">
          <w:rPr>
            <w:rFonts w:asciiTheme="minorHAnsi" w:hAnsiTheme="minorHAnsi" w:cstheme="minorHAnsi"/>
            <w:b/>
            <w:bCs/>
            <w:highlight w:val="green"/>
            <w:u w:val="single"/>
          </w:rPr>
          <w:t>filed charges</w:t>
        </w:r>
      </w:hyperlink>
      <w:r w:rsidRPr="00B319E9">
        <w:rPr>
          <w:rFonts w:asciiTheme="minorHAnsi" w:hAnsiTheme="minorHAnsi" w:cstheme="minorHAnsi"/>
          <w:b/>
          <w:bCs/>
          <w:highlight w:val="green"/>
          <w:u w:val="single"/>
        </w:rPr>
        <w:t> against</w:t>
      </w:r>
      <w:r w:rsidRPr="00B319E9">
        <w:rPr>
          <w:sz w:val="16"/>
        </w:rPr>
        <w:t xml:space="preserve"> and arrested dozens of </w:t>
      </w:r>
      <w:r w:rsidRPr="00B319E9">
        <w:rPr>
          <w:rFonts w:asciiTheme="minorHAnsi" w:hAnsiTheme="minorHAnsi" w:cstheme="minorHAnsi"/>
          <w:b/>
          <w:bCs/>
          <w:highlight w:val="green"/>
          <w:u w:val="single"/>
        </w:rPr>
        <w:t>journalists reporting</w:t>
      </w:r>
      <w:r w:rsidRPr="00B319E9">
        <w:rPr>
          <w:sz w:val="16"/>
        </w:rPr>
        <w:t xml:space="preserve"> on the </w:t>
      </w:r>
      <w:r w:rsidRPr="00B319E9">
        <w:rPr>
          <w:rFonts w:asciiTheme="minorHAnsi" w:hAnsiTheme="minorHAnsi" w:cstheme="minorHAnsi"/>
          <w:b/>
          <w:bCs/>
          <w:u w:val="single"/>
        </w:rPr>
        <w:t xml:space="preserve">government’s </w:t>
      </w:r>
      <w:r w:rsidRPr="00B319E9">
        <w:rPr>
          <w:rFonts w:asciiTheme="minorHAnsi" w:hAnsiTheme="minorHAnsi" w:cstheme="minorHAnsi"/>
          <w:b/>
          <w:bCs/>
          <w:highlight w:val="green"/>
          <w:u w:val="single"/>
        </w:rPr>
        <w:t>mismanagement of the coronavirus crisis</w:t>
      </w:r>
      <w:r w:rsidRPr="00B319E9">
        <w:rPr>
          <w:rFonts w:asciiTheme="minorHAnsi" w:hAnsiTheme="minorHAnsi" w:cstheme="minorHAnsi"/>
          <w:b/>
          <w:bCs/>
          <w:u w:val="single"/>
        </w:rPr>
        <w:t>, whether that was about</w:t>
      </w:r>
      <w:r w:rsidRPr="00B319E9">
        <w:rPr>
          <w:sz w:val="16"/>
        </w:rPr>
        <w:t xml:space="preserve"> the </w:t>
      </w:r>
      <w:r w:rsidRPr="00B319E9">
        <w:rPr>
          <w:rFonts w:asciiTheme="minorHAnsi" w:hAnsiTheme="minorHAnsi" w:cstheme="minorHAnsi"/>
          <w:b/>
          <w:bCs/>
          <w:u w:val="single"/>
        </w:rPr>
        <w:t>urban </w:t>
      </w:r>
      <w:hyperlink r:id="rId28" w:history="1">
        <w:r w:rsidRPr="00B319E9">
          <w:rPr>
            <w:rFonts w:asciiTheme="minorHAnsi" w:hAnsiTheme="minorHAnsi" w:cstheme="minorHAnsi"/>
            <w:b/>
            <w:bCs/>
            <w:highlight w:val="green"/>
            <w:u w:val="single"/>
          </w:rPr>
          <w:t>migrant crisis</w:t>
        </w:r>
      </w:hyperlink>
      <w:r w:rsidRPr="00B319E9">
        <w:rPr>
          <w:rFonts w:asciiTheme="minorHAnsi" w:hAnsiTheme="minorHAnsi" w:cstheme="minorHAnsi"/>
          <w:b/>
          <w:bCs/>
          <w:u w:val="single"/>
        </w:rPr>
        <w:t> caused by</w:t>
      </w:r>
      <w:r w:rsidRPr="00B319E9">
        <w:rPr>
          <w:sz w:val="16"/>
        </w:rPr>
        <w:t xml:space="preserve"> the </w:t>
      </w:r>
      <w:r w:rsidRPr="00B319E9">
        <w:rPr>
          <w:rFonts w:asciiTheme="minorHAnsi" w:hAnsiTheme="minorHAnsi" w:cstheme="minorHAnsi"/>
          <w:b/>
          <w:bCs/>
          <w:u w:val="single"/>
        </w:rPr>
        <w:t>regime’s abrupt lockdown at the start of the pandemic</w:t>
      </w:r>
      <w:r w:rsidRPr="00B319E9">
        <w:rPr>
          <w:sz w:val="16"/>
        </w:rPr>
        <w:t xml:space="preserve">; dire conditions at quarantine centers; </w:t>
      </w:r>
      <w:r w:rsidRPr="00B319E9">
        <w:rPr>
          <w:rFonts w:asciiTheme="minorHAnsi" w:hAnsiTheme="minorHAnsi" w:cstheme="minorHAnsi"/>
          <w:b/>
          <w:bCs/>
          <w:u w:val="single"/>
        </w:rPr>
        <w:t xml:space="preserve">or the </w:t>
      </w:r>
      <w:r w:rsidRPr="00B319E9">
        <w:rPr>
          <w:rFonts w:asciiTheme="minorHAnsi" w:hAnsiTheme="minorHAnsi" w:cstheme="minorHAnsi"/>
          <w:b/>
          <w:bCs/>
          <w:highlight w:val="green"/>
          <w:u w:val="single"/>
        </w:rPr>
        <w:t>shortage of oxygen</w:t>
      </w:r>
      <w:r w:rsidRPr="00B319E9">
        <w:rPr>
          <w:rFonts w:asciiTheme="minorHAnsi" w:hAnsiTheme="minorHAnsi" w:cstheme="minorHAnsi"/>
          <w:b/>
          <w:bCs/>
          <w:u w:val="single"/>
        </w:rPr>
        <w:t xml:space="preserve"> and other key medical supplies</w:t>
      </w:r>
      <w:r w:rsidRPr="00B319E9">
        <w:rPr>
          <w:sz w:val="16"/>
        </w:rPr>
        <w:t xml:space="preserve">. Following </w:t>
      </w:r>
      <w:proofErr w:type="spellStart"/>
      <w:r w:rsidRPr="00B319E9">
        <w:rPr>
          <w:sz w:val="16"/>
        </w:rPr>
        <w:t>Drèze</w:t>
      </w:r>
      <w:proofErr w:type="spellEnd"/>
      <w:r w:rsidRPr="00B319E9">
        <w:rPr>
          <w:sz w:val="16"/>
        </w:rPr>
        <w:t xml:space="preserve"> and Sen’s logic about famines, </w:t>
      </w:r>
      <w:r w:rsidRPr="00B319E9">
        <w:rPr>
          <w:rFonts w:asciiTheme="minorHAnsi" w:hAnsiTheme="minorHAnsi" w:cstheme="minorHAnsi"/>
          <w:b/>
          <w:bCs/>
          <w:highlight w:val="green"/>
          <w:u w:val="single"/>
        </w:rPr>
        <w:t>this</w:t>
      </w:r>
      <w:r w:rsidRPr="00B319E9">
        <w:rPr>
          <w:sz w:val="16"/>
        </w:rPr>
        <w:t xml:space="preserve"> quashing of a free press has both </w:t>
      </w:r>
      <w:r w:rsidRPr="00B319E9">
        <w:rPr>
          <w:rFonts w:asciiTheme="minorHAnsi" w:hAnsiTheme="minorHAnsi" w:cstheme="minorHAnsi"/>
          <w:b/>
          <w:bCs/>
          <w:highlight w:val="green"/>
          <w:u w:val="single"/>
        </w:rPr>
        <w:t>prevented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government from accessing accurate information about</w:t>
      </w:r>
      <w:r w:rsidRPr="00B319E9">
        <w:rPr>
          <w:rFonts w:asciiTheme="minorHAnsi" w:hAnsiTheme="minorHAnsi" w:cstheme="minorHAnsi"/>
          <w:b/>
          <w:bCs/>
          <w:u w:val="single"/>
        </w:rPr>
        <w:t xml:space="preserve"> how the </w:t>
      </w:r>
      <w:r w:rsidRPr="00B319E9">
        <w:rPr>
          <w:rFonts w:asciiTheme="minorHAnsi" w:hAnsiTheme="minorHAnsi" w:cstheme="minorHAnsi"/>
          <w:b/>
          <w:bCs/>
          <w:highlight w:val="green"/>
          <w:u w:val="single"/>
        </w:rPr>
        <w:t>pandemic</w:t>
      </w:r>
      <w:r w:rsidRPr="00B319E9">
        <w:rPr>
          <w:rFonts w:asciiTheme="minorHAnsi" w:hAnsiTheme="minorHAnsi" w:cstheme="minorHAnsi"/>
          <w:b/>
          <w:bCs/>
          <w:u w:val="single"/>
        </w:rPr>
        <w:t xml:space="preserve"> was unfolding on the ground and reduced its sense of public accountability.</w:t>
      </w:r>
      <w:r w:rsidRPr="00B319E9">
        <w:rPr>
          <w:sz w:val="16"/>
        </w:rPr>
        <w:t xml:space="preserve"> </w:t>
      </w:r>
      <w:hyperlink r:id="rId29" w:history="1">
        <w:r w:rsidRPr="00B319E9">
          <w:rPr>
            <w:rStyle w:val="Hyperlink"/>
            <w:i/>
            <w:iCs/>
            <w:sz w:val="16"/>
          </w:rPr>
          <w:t>Millions of people in India's crowded slums can't keep each other at a distance during a pandemic lockdown</w:t>
        </w:r>
      </w:hyperlink>
      <w:r w:rsidRPr="00B319E9">
        <w:rPr>
          <w:sz w:val="16"/>
        </w:rPr>
        <w:t xml:space="preserve"> The</w:t>
      </w:r>
      <w:r w:rsidRPr="00B319E9">
        <w:rPr>
          <w:rFonts w:ascii="Georgia" w:eastAsia="Times New Roman" w:hAnsi="Georgia" w:cs="Arial"/>
          <w:color w:val="2A2A2A"/>
          <w:sz w:val="16"/>
          <w:szCs w:val="24"/>
        </w:rPr>
        <w:t xml:space="preserve"> </w:t>
      </w:r>
      <w:r w:rsidRPr="00B319E9">
        <w:rPr>
          <w:rFonts w:asciiTheme="minorHAnsi" w:hAnsiTheme="minorHAnsi" w:cstheme="minorHAnsi"/>
          <w:b/>
          <w:bCs/>
          <w:u w:val="single"/>
        </w:rPr>
        <w:t>In February</w:t>
      </w:r>
      <w:r w:rsidRPr="00B319E9">
        <w:rPr>
          <w:sz w:val="16"/>
        </w:rPr>
        <w:t xml:space="preserve">, the </w:t>
      </w:r>
      <w:r w:rsidRPr="00B319E9">
        <w:rPr>
          <w:rFonts w:asciiTheme="minorHAnsi" w:hAnsiTheme="minorHAnsi" w:cstheme="minorHAnsi"/>
          <w:b/>
          <w:bCs/>
          <w:u w:val="single"/>
        </w:rPr>
        <w:t>government announced controversial</w:t>
      </w:r>
      <w:hyperlink r:id="rId30" w:history="1">
        <w:r w:rsidRPr="00B319E9">
          <w:rPr>
            <w:rFonts w:asciiTheme="minorHAnsi" w:hAnsiTheme="minorHAnsi" w:cstheme="minorHAnsi"/>
            <w:b/>
            <w:bCs/>
            <w:u w:val="single"/>
          </w:rPr>
          <w:t> new rules covering digital publishing</w:t>
        </w:r>
      </w:hyperlink>
      <w:r w:rsidRPr="00B319E9">
        <w:rPr>
          <w:sz w:val="16"/>
        </w:rPr>
        <w:t xml:space="preserve"> that </w:t>
      </w:r>
      <w:r w:rsidRPr="00B319E9">
        <w:rPr>
          <w:rFonts w:asciiTheme="minorHAnsi" w:hAnsiTheme="minorHAnsi" w:cstheme="minorHAnsi"/>
          <w:b/>
          <w:bCs/>
          <w:u w:val="single"/>
        </w:rPr>
        <w:t>give officials</w:t>
      </w:r>
      <w:r w:rsidRPr="00B319E9">
        <w:rPr>
          <w:sz w:val="16"/>
        </w:rPr>
        <w:t xml:space="preserve"> the </w:t>
      </w:r>
      <w:r w:rsidRPr="00B319E9">
        <w:rPr>
          <w:rFonts w:asciiTheme="minorHAnsi" w:hAnsiTheme="minorHAnsi" w:cstheme="minorHAnsi"/>
          <w:b/>
          <w:bCs/>
          <w:u w:val="single"/>
        </w:rPr>
        <w:t>power to block stories from being published or to shut down entire websites</w:t>
      </w:r>
      <w:r w:rsidRPr="00B319E9">
        <w:rPr>
          <w:sz w:val="16"/>
        </w:rPr>
        <w:t xml:space="preserve">. In the past few weeks, the </w:t>
      </w:r>
      <w:r w:rsidRPr="00B319E9">
        <w:rPr>
          <w:rFonts w:asciiTheme="minorHAnsi" w:hAnsiTheme="minorHAnsi" w:cstheme="minorHAnsi"/>
          <w:b/>
          <w:bCs/>
          <w:u w:val="single"/>
        </w:rPr>
        <w:t>government has </w:t>
      </w:r>
      <w:hyperlink r:id="rId31" w:history="1">
        <w:r w:rsidRPr="00B319E9">
          <w:rPr>
            <w:rFonts w:asciiTheme="minorHAnsi" w:hAnsiTheme="minorHAnsi" w:cstheme="minorHAnsi"/>
            <w:b/>
            <w:bCs/>
            <w:u w:val="single"/>
          </w:rPr>
          <w:t>pressured social media platforms such as Facebook, Instagram, Twitter to remove posts critical of the government</w:t>
        </w:r>
      </w:hyperlink>
      <w:r w:rsidRPr="00B319E9">
        <w:rPr>
          <w:rFonts w:asciiTheme="minorHAnsi" w:hAnsiTheme="minorHAnsi" w:cstheme="minorHAnsi"/>
          <w:b/>
          <w:bCs/>
          <w:u w:val="single"/>
        </w:rPr>
        <w:t>. Many posts</w:t>
      </w:r>
      <w:r w:rsidRPr="00B319E9">
        <w:rPr>
          <w:sz w:val="16"/>
        </w:rPr>
        <w:t xml:space="preserve"> — including those with the trending hashtag #ResignModi — </w:t>
      </w:r>
      <w:r w:rsidRPr="00B319E9">
        <w:rPr>
          <w:rFonts w:asciiTheme="minorHAnsi" w:hAnsiTheme="minorHAnsi" w:cstheme="minorHAnsi"/>
          <w:b/>
          <w:bCs/>
          <w:u w:val="single"/>
        </w:rPr>
        <w:t>have disappeared and mysteriously reappeared</w:t>
      </w:r>
      <w:r w:rsidRPr="00B319E9">
        <w:rPr>
          <w:sz w:val="16"/>
        </w:rPr>
        <w:t xml:space="preserve">. In India’s largest state, </w:t>
      </w:r>
      <w:r w:rsidRPr="00B319E9">
        <w:rPr>
          <w:rFonts w:asciiTheme="minorHAnsi" w:hAnsiTheme="minorHAnsi" w:cstheme="minorHAnsi"/>
          <w:b/>
          <w:bCs/>
          <w:u w:val="single"/>
        </w:rPr>
        <w:t>Uttar Pradesh, one man took to Twitter to locate oxygen for an ailing family member, who subsequently died. The </w:t>
      </w:r>
      <w:hyperlink r:id="rId32" w:history="1">
        <w:r w:rsidRPr="00B319E9">
          <w:rPr>
            <w:rFonts w:asciiTheme="minorHAnsi" w:hAnsiTheme="minorHAnsi" w:cstheme="minorHAnsi"/>
            <w:b/>
            <w:bCs/>
            <w:u w:val="single"/>
          </w:rPr>
          <w:t>police charged him with circulating misinformation</w:t>
        </w:r>
      </w:hyperlink>
      <w:r w:rsidRPr="00B319E9">
        <w:rPr>
          <w:rFonts w:asciiTheme="minorHAnsi" w:hAnsiTheme="minorHAnsi" w:cstheme="minorHAnsi"/>
          <w:b/>
          <w:bCs/>
          <w:u w:val="single"/>
        </w:rPr>
        <w:t> “with the intent to cause fear or alarm.”</w:t>
      </w:r>
      <w:r w:rsidRPr="00B319E9">
        <w:rPr>
          <w:sz w:val="16"/>
        </w:rPr>
        <w:t xml:space="preserve"> </w:t>
      </w:r>
      <w:r w:rsidRPr="00B319E9">
        <w:rPr>
          <w:rFonts w:asciiTheme="minorHAnsi" w:hAnsiTheme="minorHAnsi" w:cstheme="minorHAnsi"/>
          <w:b/>
          <w:bCs/>
          <w:highlight w:val="green"/>
          <w:u w:val="single"/>
        </w:rPr>
        <w:t>These</w:t>
      </w:r>
      <w:r w:rsidRPr="00B319E9">
        <w:rPr>
          <w:rFonts w:asciiTheme="minorHAnsi" w:hAnsiTheme="minorHAnsi" w:cstheme="minorHAnsi"/>
          <w:b/>
          <w:bCs/>
          <w:u w:val="single"/>
        </w:rPr>
        <w:t xml:space="preserve"> attacks</w:t>
      </w:r>
      <w:r w:rsidRPr="00B319E9">
        <w:rPr>
          <w:sz w:val="16"/>
        </w:rPr>
        <w:t xml:space="preserve"> on free speech </w:t>
      </w:r>
      <w:r w:rsidRPr="00B319E9">
        <w:rPr>
          <w:rFonts w:asciiTheme="minorHAnsi" w:hAnsiTheme="minorHAnsi" w:cstheme="minorHAnsi"/>
          <w:b/>
          <w:bCs/>
          <w:highlight w:val="green"/>
          <w:u w:val="single"/>
        </w:rPr>
        <w:t>are</w:t>
      </w:r>
      <w:r w:rsidRPr="00B319E9">
        <w:rPr>
          <w:sz w:val="16"/>
        </w:rPr>
        <w:t xml:space="preserve"> all the </w:t>
      </w:r>
      <w:r w:rsidRPr="00B319E9">
        <w:rPr>
          <w:rFonts w:asciiTheme="minorHAnsi" w:hAnsiTheme="minorHAnsi" w:cstheme="minorHAnsi"/>
          <w:b/>
          <w:bCs/>
          <w:u w:val="single"/>
        </w:rPr>
        <w:t xml:space="preserve">more </w:t>
      </w:r>
      <w:r w:rsidRPr="00B319E9">
        <w:rPr>
          <w:rFonts w:asciiTheme="minorHAnsi" w:hAnsiTheme="minorHAnsi" w:cstheme="minorHAnsi"/>
          <w:b/>
          <w:bCs/>
          <w:highlight w:val="green"/>
          <w:u w:val="single"/>
        </w:rPr>
        <w:t>dangerous because</w:t>
      </w:r>
      <w:r w:rsidRPr="00B319E9">
        <w:rPr>
          <w:rFonts w:asciiTheme="minorHAnsi" w:hAnsiTheme="minorHAnsi" w:cstheme="minorHAnsi"/>
          <w:b/>
          <w:bCs/>
          <w:u w:val="single"/>
        </w:rPr>
        <w:t xml:space="preserve"> other key </w:t>
      </w:r>
      <w:r w:rsidRPr="00B319E9">
        <w:rPr>
          <w:rFonts w:asciiTheme="minorHAnsi" w:hAnsiTheme="minorHAnsi" w:cstheme="minorHAnsi"/>
          <w:b/>
          <w:bCs/>
          <w:highlight w:val="green"/>
          <w:u w:val="single"/>
        </w:rPr>
        <w:t>democratic</w:t>
      </w:r>
      <w:r w:rsidRPr="00B319E9">
        <w:rPr>
          <w:rFonts w:asciiTheme="minorHAnsi" w:hAnsiTheme="minorHAnsi" w:cstheme="minorHAnsi"/>
          <w:b/>
          <w:bCs/>
          <w:u w:val="single"/>
        </w:rPr>
        <w:t xml:space="preserve"> watchdog </w:t>
      </w:r>
      <w:r w:rsidRPr="00B319E9">
        <w:rPr>
          <w:rFonts w:asciiTheme="minorHAnsi" w:hAnsiTheme="minorHAnsi" w:cstheme="minorHAnsi"/>
          <w:b/>
          <w:bCs/>
          <w:highlight w:val="green"/>
          <w:u w:val="single"/>
        </w:rPr>
        <w:t>institutions</w:t>
      </w:r>
      <w:r w:rsidRPr="00B319E9">
        <w:rPr>
          <w:sz w:val="16"/>
        </w:rPr>
        <w:t xml:space="preserve"> — for example, an active </w:t>
      </w:r>
      <w:hyperlink r:id="rId33" w:history="1">
        <w:r w:rsidRPr="00B319E9">
          <w:rPr>
            <w:rStyle w:val="Hyperlink"/>
            <w:sz w:val="16"/>
          </w:rPr>
          <w:t>political opposition</w:t>
        </w:r>
      </w:hyperlink>
      <w:r w:rsidRPr="00B319E9">
        <w:rPr>
          <w:sz w:val="16"/>
        </w:rPr>
        <w:t xml:space="preserve"> — </w:t>
      </w:r>
      <w:r w:rsidRPr="00B319E9">
        <w:rPr>
          <w:rFonts w:asciiTheme="minorHAnsi" w:hAnsiTheme="minorHAnsi" w:cstheme="minorHAnsi"/>
          <w:b/>
          <w:bCs/>
          <w:highlight w:val="green"/>
          <w:u w:val="single"/>
        </w:rPr>
        <w:t>are weak</w:t>
      </w:r>
      <w:r w:rsidRPr="00B319E9">
        <w:rPr>
          <w:sz w:val="16"/>
        </w:rPr>
        <w:t xml:space="preserve">. India has protected the freedom of speech, until now BJP government extended its power to censor </w:t>
      </w:r>
      <w:proofErr w:type="gramStart"/>
      <w:r w:rsidRPr="00B319E9">
        <w:rPr>
          <w:rFonts w:asciiTheme="minorHAnsi" w:hAnsiTheme="minorHAnsi" w:cstheme="minorHAnsi"/>
          <w:b/>
          <w:bCs/>
          <w:u w:val="single"/>
        </w:rPr>
        <w:t>The</w:t>
      </w:r>
      <w:proofErr w:type="gramEnd"/>
      <w:r w:rsidRPr="00B319E9">
        <w:rPr>
          <w:rFonts w:asciiTheme="minorHAnsi" w:hAnsiTheme="minorHAnsi" w:cstheme="minorHAnsi"/>
          <w:b/>
          <w:bCs/>
          <w:u w:val="single"/>
        </w:rPr>
        <w:t xml:space="preserve"> freedom of speech, including</w:t>
      </w:r>
      <w:r w:rsidRPr="00B319E9">
        <w:rPr>
          <w:sz w:val="16"/>
        </w:rPr>
        <w:t xml:space="preserve"> the right to </w:t>
      </w:r>
      <w:r w:rsidRPr="00B319E9">
        <w:rPr>
          <w:rFonts w:asciiTheme="minorHAnsi" w:hAnsiTheme="minorHAnsi" w:cstheme="minorHAnsi"/>
          <w:b/>
          <w:bCs/>
          <w:u w:val="single"/>
        </w:rPr>
        <w:t>critique</w:t>
      </w:r>
      <w:r w:rsidRPr="00B319E9">
        <w:rPr>
          <w:sz w:val="16"/>
        </w:rPr>
        <w:t xml:space="preserve">, has </w:t>
      </w:r>
      <w:r w:rsidRPr="00B319E9">
        <w:rPr>
          <w:rFonts w:asciiTheme="minorHAnsi" w:hAnsiTheme="minorHAnsi" w:cstheme="minorHAnsi"/>
          <w:b/>
          <w:bCs/>
          <w:u w:val="single"/>
        </w:rPr>
        <w:t>been at the core of Indian nationalism</w:t>
      </w:r>
      <w:r w:rsidRPr="00B319E9">
        <w:rPr>
          <w:sz w:val="16"/>
        </w:rPr>
        <w:t xml:space="preserve">, forged during resistance to British colonialism. The </w:t>
      </w:r>
      <w:r w:rsidRPr="00B319E9">
        <w:rPr>
          <w:rFonts w:asciiTheme="minorHAnsi" w:hAnsiTheme="minorHAnsi" w:cstheme="minorHAnsi"/>
          <w:b/>
          <w:bCs/>
          <w:u w:val="single"/>
        </w:rPr>
        <w:t>Modi regime’s</w:t>
      </w:r>
      <w:r w:rsidRPr="00B319E9">
        <w:rPr>
          <w:sz w:val="16"/>
        </w:rPr>
        <w:t> </w:t>
      </w:r>
      <w:hyperlink r:id="rId34" w:history="1">
        <w:r w:rsidRPr="00B319E9">
          <w:rPr>
            <w:rStyle w:val="Hyperlink"/>
            <w:sz w:val="16"/>
          </w:rPr>
          <w:t>exclusionary Hindu nationalism</w:t>
        </w:r>
      </w:hyperlink>
      <w:r w:rsidRPr="00B319E9">
        <w:rPr>
          <w:sz w:val="16"/>
        </w:rPr>
        <w:t> </w:t>
      </w:r>
      <w:r w:rsidRPr="00B319E9">
        <w:rPr>
          <w:rFonts w:asciiTheme="minorHAnsi" w:hAnsiTheme="minorHAnsi" w:cstheme="minorHAnsi"/>
          <w:b/>
          <w:bCs/>
          <w:u w:val="single"/>
        </w:rPr>
        <w:t xml:space="preserve">deviates from that history. </w:t>
      </w:r>
      <w:r w:rsidRPr="00B319E9">
        <w:rPr>
          <w:rFonts w:asciiTheme="minorHAnsi" w:hAnsiTheme="minorHAnsi" w:cstheme="minorHAnsi"/>
          <w:b/>
          <w:bCs/>
          <w:highlight w:val="green"/>
          <w:u w:val="single"/>
        </w:rPr>
        <w:t>Muzzling free speech has been </w:t>
      </w:r>
      <w:hyperlink r:id="rId35" w:history="1">
        <w:r w:rsidRPr="00B319E9">
          <w:rPr>
            <w:rFonts w:asciiTheme="minorHAnsi" w:hAnsiTheme="minorHAnsi" w:cstheme="minorHAnsi"/>
            <w:b/>
            <w:bCs/>
            <w:highlight w:val="green"/>
            <w:u w:val="single"/>
          </w:rPr>
          <w:t>deadly</w:t>
        </w:r>
      </w:hyperlink>
      <w:r w:rsidRPr="00B319E9">
        <w:rPr>
          <w:rFonts w:asciiTheme="minorHAnsi" w:hAnsiTheme="minorHAnsi" w:cstheme="minorHAnsi"/>
          <w:b/>
          <w:bCs/>
          <w:highlight w:val="green"/>
          <w:u w:val="single"/>
        </w:rPr>
        <w:t> during the pandemic</w:t>
      </w:r>
      <w:r w:rsidRPr="00B319E9">
        <w:rPr>
          <w:rFonts w:asciiTheme="minorHAnsi" w:hAnsiTheme="minorHAnsi" w:cstheme="minorHAnsi"/>
          <w:b/>
          <w:bCs/>
          <w:u w:val="single"/>
        </w:rPr>
        <w:t>.</w:t>
      </w:r>
      <w:r w:rsidRPr="00B319E9">
        <w:rPr>
          <w:sz w:val="16"/>
        </w:rPr>
        <w:t xml:space="preserve"> Today </w:t>
      </w:r>
      <w:r w:rsidRPr="00B319E9">
        <w:rPr>
          <w:rFonts w:asciiTheme="minorHAnsi" w:hAnsiTheme="minorHAnsi" w:cstheme="minorHAnsi"/>
          <w:b/>
          <w:bCs/>
          <w:highlight w:val="green"/>
          <w:u w:val="single"/>
        </w:rPr>
        <w:t>the scale of</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covid</w:t>
      </w:r>
      <w:r w:rsidRPr="00B319E9">
        <w:rPr>
          <w:rFonts w:asciiTheme="minorHAnsi" w:hAnsiTheme="minorHAnsi" w:cstheme="minorHAnsi"/>
          <w:b/>
          <w:bCs/>
          <w:u w:val="single"/>
        </w:rPr>
        <w:t xml:space="preserve">-19 </w:t>
      </w:r>
      <w:r w:rsidRPr="00B319E9">
        <w:rPr>
          <w:rFonts w:asciiTheme="minorHAnsi" w:hAnsiTheme="minorHAnsi" w:cstheme="minorHAnsi"/>
          <w:b/>
          <w:bCs/>
          <w:highlight w:val="green"/>
          <w:u w:val="single"/>
        </w:rPr>
        <w:t>crisis</w:t>
      </w:r>
      <w:r w:rsidRPr="00B319E9">
        <w:rPr>
          <w:sz w:val="16"/>
        </w:rPr>
        <w:t xml:space="preserve"> that </w:t>
      </w:r>
      <w:r w:rsidRPr="00B319E9">
        <w:rPr>
          <w:rFonts w:asciiTheme="minorHAnsi" w:hAnsiTheme="minorHAnsi" w:cstheme="minorHAnsi"/>
          <w:b/>
          <w:bCs/>
          <w:highlight w:val="green"/>
          <w:u w:val="single"/>
        </w:rPr>
        <w:t>continues</w:t>
      </w:r>
      <w:r w:rsidRPr="00B319E9">
        <w:rPr>
          <w:rFonts w:asciiTheme="minorHAnsi" w:hAnsiTheme="minorHAnsi" w:cstheme="minorHAnsi"/>
          <w:b/>
          <w:bCs/>
          <w:u w:val="single"/>
        </w:rPr>
        <w:t xml:space="preserve"> to burn </w:t>
      </w:r>
      <w:r w:rsidRPr="00B319E9">
        <w:rPr>
          <w:rFonts w:asciiTheme="minorHAnsi" w:hAnsiTheme="minorHAnsi" w:cstheme="minorHAnsi"/>
          <w:b/>
          <w:bCs/>
          <w:highlight w:val="green"/>
          <w:u w:val="single"/>
        </w:rPr>
        <w:t>across India remains unknown</w:t>
      </w:r>
      <w:r w:rsidRPr="00B319E9">
        <w:rPr>
          <w:rFonts w:asciiTheme="minorHAnsi" w:hAnsiTheme="minorHAnsi" w:cstheme="minorHAnsi"/>
          <w:b/>
          <w:bCs/>
          <w:u w:val="single"/>
        </w:rPr>
        <w:t>. Experts </w:t>
      </w:r>
      <w:hyperlink r:id="rId36" w:history="1">
        <w:r w:rsidRPr="00B319E9">
          <w:rPr>
            <w:rFonts w:asciiTheme="minorHAnsi" w:hAnsiTheme="minorHAnsi" w:cstheme="minorHAnsi"/>
            <w:b/>
            <w:bCs/>
            <w:u w:val="single"/>
          </w:rPr>
          <w:t>warn</w:t>
        </w:r>
      </w:hyperlink>
      <w:r w:rsidRPr="00B319E9">
        <w:rPr>
          <w:rFonts w:asciiTheme="minorHAnsi" w:hAnsiTheme="minorHAnsi" w:cstheme="minorHAnsi"/>
          <w:b/>
          <w:bCs/>
          <w:u w:val="single"/>
        </w:rPr>
        <w:t> that death tolls are likely many times the official reports. Scientists remain unclear about how well each of the vaccines work against the delta strain</w:t>
      </w:r>
      <w:r w:rsidRPr="00B319E9">
        <w:rPr>
          <w:sz w:val="16"/>
        </w:rPr>
        <w:t>. In the United States, </w:t>
      </w:r>
      <w:hyperlink r:id="rId37" w:history="1">
        <w:r w:rsidRPr="00B319E9">
          <w:rPr>
            <w:rStyle w:val="Hyperlink"/>
            <w:sz w:val="16"/>
          </w:rPr>
          <w:t>concerns</w:t>
        </w:r>
      </w:hyperlink>
      <w:r w:rsidRPr="00B319E9">
        <w:rPr>
          <w:sz w:val="16"/>
        </w:rPr>
        <w:t xml:space="preserve"> about a new surge are growing. </w:t>
      </w:r>
      <w:r w:rsidRPr="00B319E9">
        <w:rPr>
          <w:rFonts w:asciiTheme="minorHAnsi" w:hAnsiTheme="minorHAnsi" w:cstheme="minorHAnsi"/>
          <w:b/>
          <w:bCs/>
          <w:highlight w:val="green"/>
          <w:u w:val="single"/>
        </w:rPr>
        <w:t>A free press</w:t>
      </w:r>
      <w:r w:rsidRPr="00B319E9">
        <w:rPr>
          <w:sz w:val="16"/>
        </w:rPr>
        <w:t xml:space="preserve"> could not have prevented the pandemic. But it </w:t>
      </w:r>
      <w:r w:rsidRPr="00B319E9">
        <w:rPr>
          <w:rFonts w:asciiTheme="minorHAnsi" w:hAnsiTheme="minorHAnsi" w:cstheme="minorHAnsi"/>
          <w:b/>
          <w:bCs/>
          <w:highlight w:val="green"/>
          <w:u w:val="single"/>
        </w:rPr>
        <w:t>could</w:t>
      </w:r>
      <w:r w:rsidRPr="00B319E9">
        <w:rPr>
          <w:rFonts w:asciiTheme="minorHAnsi" w:hAnsiTheme="minorHAnsi" w:cstheme="minorHAnsi"/>
          <w:b/>
          <w:bCs/>
          <w:u w:val="single"/>
        </w:rPr>
        <w:t xml:space="preserve"> have both </w:t>
      </w:r>
      <w:r w:rsidRPr="00B319E9">
        <w:rPr>
          <w:rFonts w:asciiTheme="minorHAnsi" w:hAnsiTheme="minorHAnsi" w:cstheme="minorHAnsi"/>
          <w:b/>
          <w:bCs/>
          <w:highlight w:val="green"/>
          <w:u w:val="single"/>
        </w:rPr>
        <w:t>provide</w:t>
      </w:r>
      <w:r w:rsidRPr="00B319E9">
        <w:rPr>
          <w:rFonts w:asciiTheme="minorHAnsi" w:hAnsiTheme="minorHAnsi" w:cstheme="minorHAnsi"/>
          <w:b/>
          <w:bCs/>
          <w:u w:val="single"/>
        </w:rPr>
        <w:t xml:space="preserve">d </w:t>
      </w:r>
      <w:r w:rsidRPr="00B319E9">
        <w:rPr>
          <w:rFonts w:asciiTheme="minorHAnsi" w:hAnsiTheme="minorHAnsi" w:cstheme="minorHAnsi"/>
          <w:b/>
          <w:bCs/>
          <w:highlight w:val="green"/>
          <w:u w:val="single"/>
        </w:rPr>
        <w:t>critical early information about</w:t>
      </w:r>
      <w:r w:rsidRPr="00B319E9">
        <w:rPr>
          <w:rFonts w:asciiTheme="minorHAnsi" w:hAnsiTheme="minorHAnsi" w:cstheme="minorHAnsi"/>
          <w:b/>
          <w:bCs/>
          <w:u w:val="single"/>
        </w:rPr>
        <w:t xml:space="preserve"> the unfolding </w:t>
      </w:r>
      <w:r w:rsidRPr="00B319E9">
        <w:rPr>
          <w:rFonts w:asciiTheme="minorHAnsi" w:hAnsiTheme="minorHAnsi" w:cstheme="minorHAnsi"/>
          <w:b/>
          <w:bCs/>
          <w:highlight w:val="green"/>
          <w:u w:val="single"/>
        </w:rPr>
        <w:t>second wave</w:t>
      </w:r>
      <w:r w:rsidRPr="00B319E9">
        <w:rPr>
          <w:rFonts w:asciiTheme="minorHAnsi" w:hAnsiTheme="minorHAnsi" w:cstheme="minorHAnsi"/>
          <w:b/>
          <w:bCs/>
          <w:u w:val="single"/>
        </w:rPr>
        <w:t xml:space="preserve"> of virus infections </w:t>
      </w:r>
      <w:r w:rsidRPr="00B319E9">
        <w:rPr>
          <w:rFonts w:asciiTheme="minorHAnsi" w:hAnsiTheme="minorHAnsi" w:cstheme="minorHAnsi"/>
          <w:b/>
          <w:bCs/>
          <w:highlight w:val="green"/>
          <w:u w:val="single"/>
        </w:rPr>
        <w:t>and</w:t>
      </w:r>
      <w:r w:rsidRPr="00B319E9">
        <w:rPr>
          <w:rFonts w:asciiTheme="minorHAnsi" w:hAnsiTheme="minorHAnsi" w:cstheme="minorHAnsi"/>
          <w:b/>
          <w:bCs/>
          <w:u w:val="single"/>
        </w:rPr>
        <w:t xml:space="preserve"> put </w:t>
      </w:r>
      <w:r w:rsidRPr="00B319E9">
        <w:rPr>
          <w:rFonts w:asciiTheme="minorHAnsi" w:hAnsiTheme="minorHAnsi" w:cstheme="minorHAnsi"/>
          <w:b/>
          <w:bCs/>
          <w:highlight w:val="green"/>
          <w:u w:val="single"/>
        </w:rPr>
        <w:t>pressure</w:t>
      </w:r>
      <w:r w:rsidRPr="00B319E9">
        <w:rPr>
          <w:rFonts w:asciiTheme="minorHAnsi" w:hAnsiTheme="minorHAnsi" w:cstheme="minorHAnsi"/>
          <w:b/>
          <w:bCs/>
          <w:u w:val="single"/>
        </w:rPr>
        <w:t xml:space="preserve"> on the </w:t>
      </w:r>
      <w:r w:rsidRPr="00B319E9">
        <w:rPr>
          <w:rFonts w:asciiTheme="minorHAnsi" w:hAnsiTheme="minorHAnsi" w:cstheme="minorHAnsi"/>
          <w:b/>
          <w:bCs/>
          <w:highlight w:val="green"/>
          <w:u w:val="single"/>
        </w:rPr>
        <w:t xml:space="preserve">government to </w:t>
      </w:r>
      <w:proofErr w:type="gramStart"/>
      <w:r w:rsidRPr="00B319E9">
        <w:rPr>
          <w:rFonts w:asciiTheme="minorHAnsi" w:hAnsiTheme="minorHAnsi" w:cstheme="minorHAnsi"/>
          <w:b/>
          <w:bCs/>
          <w:highlight w:val="green"/>
          <w:u w:val="single"/>
        </w:rPr>
        <w:t>take action</w:t>
      </w:r>
      <w:proofErr w:type="gramEnd"/>
      <w:r w:rsidRPr="00B319E9">
        <w:rPr>
          <w:rFonts w:asciiTheme="minorHAnsi" w:hAnsiTheme="minorHAnsi" w:cstheme="minorHAnsi"/>
          <w:b/>
          <w:bCs/>
          <w:u w:val="single"/>
        </w:rPr>
        <w:t>. This would have likely reduced the public health tragedy.</w:t>
      </w:r>
    </w:p>
    <w:p w14:paraId="5DD35E16"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The second wave and </w:t>
      </w:r>
      <w:r w:rsidRPr="00B319E9">
        <w:rPr>
          <w:rFonts w:asciiTheme="minorHAnsi" w:hAnsiTheme="minorHAnsi" w:cstheme="minorHAnsi"/>
          <w:u w:val="single"/>
        </w:rPr>
        <w:t>lack of journalistic freedom</w:t>
      </w:r>
      <w:r w:rsidRPr="00B319E9">
        <w:rPr>
          <w:rFonts w:asciiTheme="minorHAnsi" w:hAnsiTheme="minorHAnsi" w:cstheme="minorHAnsi"/>
        </w:rPr>
        <w:t xml:space="preserve"> revives </w:t>
      </w:r>
      <w:proofErr w:type="spellStart"/>
      <w:r w:rsidRPr="00B319E9">
        <w:rPr>
          <w:rFonts w:asciiTheme="minorHAnsi" w:hAnsiTheme="minorHAnsi" w:cstheme="minorHAnsi"/>
        </w:rPr>
        <w:t>IndoPak</w:t>
      </w:r>
      <w:proofErr w:type="spellEnd"/>
      <w:r w:rsidRPr="00B319E9">
        <w:rPr>
          <w:rFonts w:asciiTheme="minorHAnsi" w:hAnsiTheme="minorHAnsi" w:cstheme="minorHAnsi"/>
        </w:rPr>
        <w:t xml:space="preserve"> escalation. </w:t>
      </w:r>
    </w:p>
    <w:p w14:paraId="10CD6037" w14:textId="77777777" w:rsidR="00BC2184" w:rsidRPr="00B319E9" w:rsidRDefault="00BC2184" w:rsidP="00BC2184">
      <w:pPr>
        <w:rPr>
          <w:rFonts w:asciiTheme="minorHAnsi" w:hAnsiTheme="minorHAnsi" w:cstheme="minorHAnsi"/>
        </w:rPr>
      </w:pPr>
      <w:proofErr w:type="spellStart"/>
      <w:r w:rsidRPr="00B319E9">
        <w:rPr>
          <w:rStyle w:val="Style13ptBold"/>
          <w:rFonts w:asciiTheme="minorHAnsi" w:hAnsiTheme="minorHAnsi" w:cstheme="minorHAnsi"/>
        </w:rPr>
        <w:t>Somos</w:t>
      </w:r>
      <w:proofErr w:type="spellEnd"/>
      <w:r w:rsidRPr="00B319E9">
        <w:rPr>
          <w:rStyle w:val="Style13ptBold"/>
          <w:rFonts w:asciiTheme="minorHAnsi" w:hAnsiTheme="minorHAnsi" w:cstheme="minorHAnsi"/>
        </w:rPr>
        <w:t xml:space="preserve"> 20</w:t>
      </w:r>
      <w:r w:rsidRPr="00B319E9">
        <w:rPr>
          <w:rFonts w:asciiTheme="minorHAnsi" w:hAnsiTheme="minorHAnsi" w:cstheme="minorHAnsi"/>
        </w:rPr>
        <w:t xml:space="preserve"> </w:t>
      </w:r>
      <w:r w:rsidRPr="00B319E9">
        <w:rPr>
          <w:rFonts w:asciiTheme="minorHAnsi" w:hAnsiTheme="minorHAnsi" w:cstheme="minorHAnsi"/>
          <w:sz w:val="18"/>
          <w:szCs w:val="18"/>
        </w:rPr>
        <w:t xml:space="preserve">[Christy </w:t>
      </w:r>
      <w:proofErr w:type="spellStart"/>
      <w:r w:rsidRPr="00B319E9">
        <w:rPr>
          <w:rFonts w:asciiTheme="minorHAnsi" w:hAnsiTheme="minorHAnsi" w:cstheme="minorHAnsi"/>
          <w:sz w:val="18"/>
          <w:szCs w:val="18"/>
        </w:rPr>
        <w:t>Somos</w:t>
      </w:r>
      <w:proofErr w:type="spellEnd"/>
      <w:r w:rsidRPr="00B319E9">
        <w:rPr>
          <w:rFonts w:asciiTheme="minorHAnsi" w:hAnsiTheme="minorHAnsi" w:cstheme="minorHAnsi"/>
          <w:sz w:val="18"/>
          <w:szCs w:val="18"/>
        </w:rPr>
        <w:t xml:space="preserve">, December 17, 2020, “COVID-19 has escalated armed conflict in India, Pakistan, Iraq, Libya and the Philippines, study finds,” </w:t>
      </w:r>
      <w:hyperlink r:id="rId38" w:history="1">
        <w:r w:rsidRPr="00B319E9">
          <w:rPr>
            <w:rStyle w:val="Hyperlink"/>
            <w:rFonts w:asciiTheme="minorHAnsi" w:hAnsiTheme="minorHAnsi" w:cstheme="minorHAnsi"/>
            <w:sz w:val="18"/>
            <w:szCs w:val="18"/>
          </w:rPr>
          <w:t>https://www.ctvnews.ca/world/covid-19-has-escalated-armed-conflict-in-india-pakistan-iraq-libya-and-the-philippines-study-finds-1.5236738 //</w:t>
        </w:r>
      </w:hyperlink>
      <w:r w:rsidRPr="00B319E9">
        <w:rPr>
          <w:rFonts w:asciiTheme="minorHAnsi" w:hAnsiTheme="minorHAnsi" w:cstheme="minorHAnsi"/>
          <w:sz w:val="18"/>
          <w:szCs w:val="18"/>
        </w:rPr>
        <w:t xml:space="preserve"> JB]</w:t>
      </w:r>
    </w:p>
    <w:p w14:paraId="31F0D8E0" w14:textId="77777777" w:rsidR="00BC2184" w:rsidRPr="00B319E9" w:rsidRDefault="00BC2184" w:rsidP="00BC2184">
      <w:pPr>
        <w:rPr>
          <w:rFonts w:asciiTheme="minorHAnsi" w:hAnsiTheme="minorHAnsi" w:cstheme="minorHAnsi"/>
          <w:sz w:val="14"/>
        </w:rPr>
      </w:pPr>
      <w:r w:rsidRPr="00B319E9">
        <w:rPr>
          <w:rFonts w:asciiTheme="minorHAnsi" w:hAnsiTheme="minorHAnsi" w:cstheme="minorHAnsi"/>
          <w:sz w:val="14"/>
        </w:rPr>
        <w:t xml:space="preserve">INDIA </w:t>
      </w:r>
      <w:proofErr w:type="spellStart"/>
      <w:r w:rsidRPr="00B319E9">
        <w:rPr>
          <w:rFonts w:asciiTheme="minorHAnsi" w:hAnsiTheme="minorHAnsi" w:cstheme="minorHAnsi"/>
          <w:b/>
          <w:bCs/>
          <w:highlight w:val="green"/>
          <w:u w:val="single"/>
        </w:rPr>
        <w:t>India</w:t>
      </w:r>
      <w:proofErr w:type="spellEnd"/>
      <w:r w:rsidRPr="00B319E9">
        <w:rPr>
          <w:rFonts w:asciiTheme="minorHAnsi" w:hAnsiTheme="minorHAnsi" w:cstheme="minorHAnsi"/>
          <w:b/>
          <w:bCs/>
          <w:highlight w:val="green"/>
          <w:u w:val="single"/>
        </w:rPr>
        <w:t xml:space="preserve"> saw</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rise in</w:t>
      </w:r>
      <w:r w:rsidRPr="00B319E9">
        <w:rPr>
          <w:rFonts w:asciiTheme="minorHAnsi" w:hAnsiTheme="minorHAnsi" w:cstheme="minorHAnsi"/>
          <w:b/>
          <w:bCs/>
          <w:u w:val="single"/>
        </w:rPr>
        <w:t xml:space="preserve"> armed </w:t>
      </w:r>
      <w:r w:rsidRPr="00B319E9">
        <w:rPr>
          <w:rFonts w:asciiTheme="minorHAnsi" w:hAnsiTheme="minorHAnsi" w:cstheme="minorHAnsi"/>
          <w:b/>
          <w:bCs/>
          <w:highlight w:val="green"/>
          <w:u w:val="single"/>
        </w:rPr>
        <w:t>conflict</w:t>
      </w:r>
      <w:r w:rsidRPr="00B319E9">
        <w:rPr>
          <w:rFonts w:asciiTheme="minorHAnsi" w:hAnsiTheme="minorHAnsi" w:cstheme="minorHAnsi"/>
          <w:b/>
          <w:bCs/>
          <w:u w:val="single"/>
        </w:rPr>
        <w:t xml:space="preserve"> during the study period, with violent clashes in the Kashmir region between Kashmiri separatists facing off against the Indian military, as well as conflicts </w:t>
      </w:r>
      <w:r w:rsidRPr="00B319E9">
        <w:rPr>
          <w:rFonts w:asciiTheme="minorHAnsi" w:hAnsiTheme="minorHAnsi" w:cstheme="minorHAnsi"/>
          <w:b/>
          <w:bCs/>
          <w:highlight w:val="green"/>
          <w:u w:val="single"/>
        </w:rPr>
        <w:t>between Pakistan</w:t>
      </w:r>
      <w:r w:rsidRPr="00B319E9">
        <w:rPr>
          <w:rFonts w:asciiTheme="minorHAnsi" w:hAnsiTheme="minorHAnsi" w:cstheme="minorHAnsi"/>
          <w:b/>
          <w:bCs/>
          <w:u w:val="single"/>
        </w:rPr>
        <w:t xml:space="preserve"> and India. </w:t>
      </w:r>
      <w:r w:rsidRPr="00B319E9">
        <w:rPr>
          <w:rFonts w:asciiTheme="minorHAnsi" w:hAnsiTheme="minorHAnsi" w:cstheme="minorHAnsi"/>
          <w:sz w:val="14"/>
        </w:rPr>
        <w:t>“</w:t>
      </w:r>
      <w:proofErr w:type="gramStart"/>
      <w:r w:rsidRPr="00B319E9">
        <w:rPr>
          <w:rFonts w:asciiTheme="minorHAnsi" w:hAnsiTheme="minorHAnsi" w:cstheme="minorHAnsi"/>
          <w:sz w:val="14"/>
        </w:rPr>
        <w:t>So</w:t>
      </w:r>
      <w:proofErr w:type="gramEnd"/>
      <w:r w:rsidRPr="00B319E9">
        <w:rPr>
          <w:rFonts w:asciiTheme="minorHAnsi" w:hAnsiTheme="minorHAnsi" w:cstheme="minorHAnsi"/>
          <w:sz w:val="14"/>
        </w:rPr>
        <w:t xml:space="preserve"> what mostly drove the increase in conflict intensity…were basically due to two factors,” Ide said. “The first being that </w:t>
      </w:r>
      <w:r w:rsidRPr="00B319E9">
        <w:rPr>
          <w:rFonts w:asciiTheme="minorHAnsi" w:hAnsiTheme="minorHAnsi" w:cstheme="minorHAnsi"/>
          <w:b/>
          <w:bCs/>
          <w:u w:val="single"/>
        </w:rPr>
        <w:t xml:space="preserve">there is some evidence that </w:t>
      </w:r>
      <w:r w:rsidRPr="00B319E9">
        <w:rPr>
          <w:rFonts w:asciiTheme="minorHAnsi" w:hAnsiTheme="minorHAnsi" w:cstheme="minorHAnsi"/>
          <w:b/>
          <w:bCs/>
          <w:highlight w:val="green"/>
          <w:u w:val="single"/>
        </w:rPr>
        <w:t>Pakistan sponsors</w:t>
      </w:r>
      <w:r w:rsidRPr="00B319E9">
        <w:rPr>
          <w:rFonts w:asciiTheme="minorHAnsi" w:hAnsiTheme="minorHAnsi" w:cstheme="minorHAnsi"/>
          <w:b/>
          <w:bCs/>
          <w:u w:val="single"/>
        </w:rPr>
        <w:t xml:space="preserve"> or supports these insurgents in Kashmir, to </w:t>
      </w:r>
      <w:r w:rsidRPr="00B319E9">
        <w:rPr>
          <w:rFonts w:asciiTheme="minorHAnsi" w:hAnsiTheme="minorHAnsi" w:cstheme="minorHAnsi"/>
          <w:b/>
          <w:bCs/>
          <w:highlight w:val="green"/>
          <w:u w:val="single"/>
        </w:rPr>
        <w:t>encourage them to increase</w:t>
      </w:r>
      <w:r w:rsidRPr="00B319E9">
        <w:rPr>
          <w:rFonts w:asciiTheme="minorHAnsi" w:hAnsiTheme="minorHAnsi" w:cstheme="minorHAnsi"/>
          <w:b/>
          <w:bCs/>
          <w:u w:val="single"/>
        </w:rPr>
        <w:t xml:space="preserve"> their </w:t>
      </w:r>
      <w:r w:rsidRPr="00B319E9">
        <w:rPr>
          <w:rFonts w:asciiTheme="minorHAnsi" w:hAnsiTheme="minorHAnsi" w:cstheme="minorHAnsi"/>
          <w:b/>
          <w:bCs/>
          <w:highlight w:val="green"/>
          <w:u w:val="single"/>
        </w:rPr>
        <w:t>attacks</w:t>
      </w:r>
      <w:r w:rsidRPr="00B319E9">
        <w:rPr>
          <w:rFonts w:asciiTheme="minorHAnsi" w:hAnsiTheme="minorHAnsi" w:cstheme="minorHAnsi"/>
          <w:b/>
          <w:bCs/>
          <w:u w:val="single"/>
        </w:rPr>
        <w:t xml:space="preserve"> [on Indian forces] </w:t>
      </w:r>
      <w:r w:rsidRPr="00B319E9">
        <w:rPr>
          <w:rFonts w:asciiTheme="minorHAnsi" w:hAnsiTheme="minorHAnsi" w:cstheme="minorHAnsi"/>
          <w:b/>
          <w:bCs/>
          <w:highlight w:val="green"/>
          <w:u w:val="single"/>
        </w:rPr>
        <w:t>because they perceived them to be weak and struggling with the pandemic.” The</w:t>
      </w:r>
      <w:r w:rsidRPr="00B319E9">
        <w:rPr>
          <w:rFonts w:asciiTheme="minorHAnsi" w:hAnsiTheme="minorHAnsi" w:cstheme="minorHAnsi"/>
          <w:sz w:val="14"/>
        </w:rPr>
        <w:t xml:space="preserve"> second factor, Ide explained, was that </w:t>
      </w:r>
      <w:r w:rsidRPr="00B319E9">
        <w:rPr>
          <w:rFonts w:asciiTheme="minorHAnsi" w:hAnsiTheme="minorHAnsi" w:cstheme="minorHAnsi"/>
          <w:b/>
          <w:bCs/>
          <w:u w:val="single"/>
        </w:rPr>
        <w:t xml:space="preserve">while </w:t>
      </w:r>
      <w:r w:rsidRPr="00B319E9">
        <w:rPr>
          <w:rFonts w:asciiTheme="minorHAnsi" w:hAnsiTheme="minorHAnsi" w:cstheme="minorHAnsi"/>
          <w:b/>
          <w:bCs/>
          <w:highlight w:val="green"/>
          <w:u w:val="single"/>
        </w:rPr>
        <w:t>Indian government enacted</w:t>
      </w:r>
      <w:r w:rsidRPr="00B319E9">
        <w:rPr>
          <w:rFonts w:asciiTheme="minorHAnsi" w:hAnsiTheme="minorHAnsi" w:cstheme="minorHAnsi"/>
          <w:b/>
          <w:bCs/>
          <w:u w:val="single"/>
        </w:rPr>
        <w:t xml:space="preserve"> a “pretty comprehensive </w:t>
      </w:r>
      <w:r w:rsidRPr="00B319E9">
        <w:rPr>
          <w:rFonts w:asciiTheme="minorHAnsi" w:hAnsiTheme="minorHAnsi" w:cstheme="minorHAnsi"/>
          <w:b/>
          <w:bCs/>
          <w:highlight w:val="green"/>
          <w:u w:val="single"/>
        </w:rPr>
        <w:t xml:space="preserve">lockdown in </w:t>
      </w:r>
      <w:proofErr w:type="gramStart"/>
      <w:r w:rsidRPr="00B319E9">
        <w:rPr>
          <w:rFonts w:asciiTheme="minorHAnsi" w:hAnsiTheme="minorHAnsi" w:cstheme="minorHAnsi"/>
          <w:b/>
          <w:bCs/>
          <w:highlight w:val="green"/>
          <w:u w:val="single"/>
        </w:rPr>
        <w:t>Kashmir, and</w:t>
      </w:r>
      <w:proofErr w:type="gramEnd"/>
      <w:r w:rsidRPr="00B319E9">
        <w:rPr>
          <w:rFonts w:asciiTheme="minorHAnsi" w:hAnsiTheme="minorHAnsi" w:cstheme="minorHAnsi"/>
          <w:b/>
          <w:bCs/>
          <w:highlight w:val="green"/>
          <w:u w:val="single"/>
        </w:rPr>
        <w:t xml:space="preserve"> sealing</w:t>
      </w:r>
      <w:r w:rsidRPr="00B319E9">
        <w:rPr>
          <w:rFonts w:asciiTheme="minorHAnsi" w:hAnsiTheme="minorHAnsi" w:cstheme="minorHAnsi"/>
          <w:b/>
          <w:bCs/>
          <w:u w:val="single"/>
        </w:rPr>
        <w:t xml:space="preserve"> it </w:t>
      </w:r>
      <w:r w:rsidRPr="00B319E9">
        <w:rPr>
          <w:rFonts w:asciiTheme="minorHAnsi" w:hAnsiTheme="minorHAnsi" w:cstheme="minorHAnsi"/>
          <w:b/>
          <w:bCs/>
          <w:highlight w:val="green"/>
          <w:u w:val="single"/>
        </w:rPr>
        <w:t>way from international media attention…launched more intense counter-insurgency efforts</w:t>
      </w:r>
      <w:r w:rsidRPr="00B319E9">
        <w:rPr>
          <w:rFonts w:asciiTheme="minorHAnsi" w:hAnsiTheme="minorHAnsi" w:cstheme="minorHAnsi"/>
          <w:b/>
          <w:bCs/>
          <w:u w:val="single"/>
        </w:rPr>
        <w:t xml:space="preserve"> and…crack[ed] down on any pro-Pakistani sympathy expressions.”</w:t>
      </w:r>
      <w:r w:rsidRPr="00B319E9">
        <w:rPr>
          <w:rFonts w:asciiTheme="minorHAnsi" w:hAnsiTheme="minorHAnsi" w:cstheme="minorHAnsi"/>
          <w:sz w:val="14"/>
        </w:rPr>
        <w:t xml:space="preserve"> IRAQ </w:t>
      </w:r>
      <w:proofErr w:type="spellStart"/>
      <w:r w:rsidRPr="00B319E9">
        <w:rPr>
          <w:rFonts w:asciiTheme="minorHAnsi" w:hAnsiTheme="minorHAnsi" w:cstheme="minorHAnsi"/>
          <w:sz w:val="14"/>
        </w:rPr>
        <w:t>Iraq</w:t>
      </w:r>
      <w:proofErr w:type="spellEnd"/>
      <w:r w:rsidRPr="00B319E9">
        <w:rPr>
          <w:rFonts w:asciiTheme="minorHAnsi" w:hAnsiTheme="minorHAnsi" w:cstheme="min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319E9">
        <w:rPr>
          <w:rFonts w:asciiTheme="minorHAnsi" w:hAnsiTheme="minorHAnsi" w:cstheme="minorHAnsi"/>
          <w:b/>
          <w:bCs/>
          <w:highlight w:val="green"/>
          <w:u w:val="single"/>
        </w:rPr>
        <w:t>The</w:t>
      </w:r>
      <w:r w:rsidRPr="00B319E9">
        <w:rPr>
          <w:rFonts w:asciiTheme="minorHAnsi" w:hAnsiTheme="minorHAnsi" w:cstheme="minorHAnsi"/>
          <w:b/>
          <w:bCs/>
          <w:u w:val="single"/>
        </w:rPr>
        <w:t xml:space="preserve"> ongoing </w:t>
      </w:r>
      <w:r w:rsidRPr="00B319E9">
        <w:rPr>
          <w:rFonts w:asciiTheme="minorHAnsi" w:hAnsiTheme="minorHAnsi" w:cstheme="minorHAnsi"/>
          <w:b/>
          <w:bCs/>
          <w:highlight w:val="green"/>
          <w:u w:val="single"/>
        </w:rPr>
        <w:t>conflict with India saw a rise in armed conflict in Pakistan</w:t>
      </w:r>
      <w:r w:rsidRPr="00B319E9">
        <w:rPr>
          <w:rFonts w:asciiTheme="minorHAnsi" w:hAnsiTheme="minorHAnsi" w:cstheme="minorHAnsi"/>
          <w:sz w:val="14"/>
        </w:rPr>
        <w:t xml:space="preserve"> during the study period – which were unrelated to the pandemic, </w:t>
      </w:r>
      <w:r w:rsidRPr="00B319E9">
        <w:rPr>
          <w:rFonts w:asciiTheme="minorHAnsi" w:hAnsiTheme="minorHAnsi" w:cstheme="minorHAnsi"/>
          <w:b/>
          <w:bCs/>
          <w:u w:val="single"/>
        </w:rPr>
        <w:t xml:space="preserve">but </w:t>
      </w:r>
      <w:r w:rsidRPr="00B319E9">
        <w:rPr>
          <w:rFonts w:asciiTheme="minorHAnsi" w:hAnsiTheme="minorHAnsi" w:cstheme="minorHAnsi"/>
          <w:b/>
          <w:bCs/>
          <w:highlight w:val="green"/>
          <w:u w:val="single"/>
        </w:rPr>
        <w:t>also</w:t>
      </w:r>
      <w:r w:rsidRPr="00B319E9">
        <w:rPr>
          <w:rFonts w:asciiTheme="minorHAnsi" w:hAnsiTheme="minorHAnsi" w:cstheme="minorHAnsi"/>
          <w:b/>
          <w:bCs/>
          <w:u w:val="single"/>
        </w:rPr>
        <w:t xml:space="preserve"> a rise </w:t>
      </w:r>
      <w:r w:rsidRPr="00B319E9">
        <w:rPr>
          <w:rFonts w:asciiTheme="minorHAnsi" w:hAnsiTheme="minorHAnsi" w:cstheme="minorHAnsi"/>
          <w:b/>
          <w:bCs/>
          <w:highlight w:val="green"/>
          <w:u w:val="single"/>
        </w:rPr>
        <w:t>in Taliban-affiliated groups</w:t>
      </w:r>
      <w:r w:rsidRPr="00B319E9">
        <w:rPr>
          <w:rFonts w:asciiTheme="minorHAnsi" w:hAnsiTheme="minorHAnsi" w:cstheme="minorHAnsi"/>
          <w:b/>
          <w:bCs/>
          <w:u w:val="single"/>
        </w:rPr>
        <w:t xml:space="preserve"> and anti-government sentiments due to pandemic restrictions</w:t>
      </w:r>
      <w:r w:rsidRPr="00B319E9">
        <w:rPr>
          <w:rFonts w:asciiTheme="minorHAnsi" w:hAnsiTheme="minorHAnsi" w:cstheme="minorHAnsi"/>
          <w:sz w:val="14"/>
        </w:rPr>
        <w:t>, Ide said. “There were a lot of anti-government grievances,” Ide said. “</w:t>
      </w:r>
      <w:r w:rsidRPr="00B319E9">
        <w:rPr>
          <w:rFonts w:asciiTheme="minorHAnsi" w:hAnsiTheme="minorHAnsi" w:cstheme="minorHAnsi"/>
          <w:b/>
          <w:bCs/>
          <w:u w:val="single"/>
        </w:rPr>
        <w:t>There were restrictions on religious gatherings, which religious groups did not like, and there were some negative economic impacts which affected the local people</w:t>
      </w:r>
      <w:r w:rsidRPr="00B319E9">
        <w:rPr>
          <w:rFonts w:asciiTheme="minorHAnsi" w:hAnsiTheme="minorHAnsi" w:cstheme="minorHAnsi"/>
          <w:sz w:val="14"/>
        </w:rPr>
        <w:t xml:space="preserve">.” Ide said those two factors could have been exploited by the Taliban in a quest to recruit more followers. Later in the study period, </w:t>
      </w:r>
      <w:proofErr w:type="gramStart"/>
      <w:r w:rsidRPr="00B319E9">
        <w:rPr>
          <w:rFonts w:asciiTheme="minorHAnsi" w:hAnsiTheme="minorHAnsi" w:cstheme="minorHAnsi"/>
          <w:b/>
          <w:bCs/>
          <w:u w:val="single"/>
        </w:rPr>
        <w:t>a swath Pakistani government officials</w:t>
      </w:r>
      <w:proofErr w:type="gramEnd"/>
      <w:r w:rsidRPr="00B319E9">
        <w:rPr>
          <w:rFonts w:asciiTheme="minorHAnsi" w:hAnsiTheme="minorHAnsi" w:cstheme="minorHAnsi"/>
          <w:b/>
          <w:bCs/>
          <w:u w:val="single"/>
        </w:rPr>
        <w:t xml:space="preserve"> were struck with COVID-19, leaving the country with a leadership crisis, which saw an increase of attacks by Taliban groups</w:t>
      </w:r>
      <w:r w:rsidRPr="00B319E9">
        <w:rPr>
          <w:rFonts w:asciiTheme="minorHAnsi" w:hAnsiTheme="minorHAnsi" w:cstheme="minorHAnsi"/>
          <w:sz w:val="14"/>
        </w:rPr>
        <w:t xml:space="preserve"> in May.</w:t>
      </w:r>
    </w:p>
    <w:p w14:paraId="7FBCDA5E" w14:textId="77777777" w:rsidR="00BC2184" w:rsidRPr="00B319E9" w:rsidRDefault="00BC2184" w:rsidP="00BC2184">
      <w:pPr>
        <w:pStyle w:val="Heading4"/>
        <w:rPr>
          <w:rFonts w:asciiTheme="minorHAnsi" w:hAnsiTheme="minorHAnsi" w:cstheme="minorHAnsi"/>
        </w:rPr>
      </w:pPr>
      <w:r w:rsidRPr="00B319E9">
        <w:rPr>
          <w:rFonts w:asciiTheme="minorHAnsi" w:hAnsiTheme="minorHAnsi" w:cstheme="minorHAnsi"/>
        </w:rPr>
        <w:t xml:space="preserve">Extinction </w:t>
      </w:r>
    </w:p>
    <w:p w14:paraId="0B1255EB" w14:textId="77777777" w:rsidR="00BC2184" w:rsidRPr="00B319E9" w:rsidRDefault="00BC2184" w:rsidP="00BC2184">
      <w:pPr>
        <w:rPr>
          <w:rFonts w:asciiTheme="minorHAnsi" w:hAnsiTheme="minorHAnsi" w:cstheme="minorHAnsi"/>
        </w:rPr>
      </w:pPr>
      <w:r w:rsidRPr="00B319E9">
        <w:rPr>
          <w:rStyle w:val="Style13ptBold"/>
          <w:rFonts w:asciiTheme="minorHAnsi" w:hAnsiTheme="minorHAnsi" w:cstheme="minorHAnsi"/>
        </w:rPr>
        <w:t xml:space="preserve">Roblin 21. </w:t>
      </w:r>
      <w:r w:rsidRPr="00B319E9">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39" w:history="1">
        <w:r w:rsidRPr="00B319E9">
          <w:rPr>
            <w:rStyle w:val="Hyperlink"/>
            <w:rFonts w:asciiTheme="minorHAnsi" w:hAnsiTheme="minorHAnsi" w:cstheme="minorHAnsi"/>
          </w:rPr>
          <w:t>https://nationalinterest.org/blog/reboot/if-next-india-pakistan-war-goes-nuclear-it-will-destroy-world-181134</w:t>
        </w:r>
      </w:hyperlink>
      <w:r w:rsidRPr="00B319E9">
        <w:rPr>
          <w:rStyle w:val="Hyperlink"/>
          <w:rFonts w:asciiTheme="minorHAnsi" w:hAnsiTheme="minorHAnsi" w:cstheme="minorHAnsi"/>
        </w:rPr>
        <w:t>] TDI</w:t>
      </w:r>
    </w:p>
    <w:p w14:paraId="5976BEF5" w14:textId="77777777" w:rsidR="00BC2184" w:rsidRPr="00B319E9" w:rsidRDefault="00BC2184" w:rsidP="00BC2184">
      <w:pPr>
        <w:rPr>
          <w:rFonts w:asciiTheme="minorHAnsi" w:hAnsiTheme="minorHAnsi" w:cstheme="minorHAnsi"/>
          <w:sz w:val="16"/>
        </w:rPr>
      </w:pPr>
      <w:r w:rsidRPr="00B319E9">
        <w:rPr>
          <w:rFonts w:asciiTheme="minorHAnsi" w:hAnsiTheme="minorHAnsi" w:cstheme="minorHAnsi"/>
          <w:sz w:val="16"/>
        </w:rPr>
        <w:t xml:space="preserve">Here's What You Need to Remember: </w:t>
      </w:r>
      <w:r w:rsidRPr="00B319E9">
        <w:rPr>
          <w:rStyle w:val="StyleUnderline"/>
          <w:rFonts w:asciiTheme="minorHAnsi" w:hAnsiTheme="minorHAnsi" w:cstheme="minorHAnsi"/>
          <w:b/>
          <w:bCs/>
        </w:rPr>
        <w:t>India and Pakistan account for</w:t>
      </w:r>
      <w:r w:rsidRPr="00B319E9">
        <w:rPr>
          <w:rStyle w:val="StyleUnderline"/>
        </w:rPr>
        <w:t xml:space="preserve"> </w:t>
      </w:r>
      <w:r w:rsidRPr="00B319E9">
        <w:rPr>
          <w:rFonts w:asciiTheme="minorHAnsi" w:hAnsiTheme="minorHAnsi" w:cstheme="minorHAnsi"/>
          <w:sz w:val="16"/>
        </w:rPr>
        <w:t xml:space="preserve">over </w:t>
      </w:r>
      <w:r w:rsidRPr="00B319E9">
        <w:rPr>
          <w:rStyle w:val="StyleUnderline"/>
          <w:rFonts w:asciiTheme="minorHAnsi" w:hAnsiTheme="minorHAnsi" w:cstheme="minorHAnsi"/>
          <w:b/>
          <w:bCs/>
        </w:rPr>
        <w:t>one-fifth world’s population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w:t>
      </w:r>
      <w:r w:rsidRPr="00B319E9">
        <w:rPr>
          <w:rFonts w:asciiTheme="minorHAnsi" w:hAnsiTheme="minorHAnsi" w:cstheme="minorHAnsi"/>
          <w:sz w:val="16"/>
        </w:rPr>
        <w:t xml:space="preserve"> therefore a </w:t>
      </w:r>
      <w:r w:rsidRPr="00B319E9">
        <w:rPr>
          <w:rStyle w:val="StyleUnderline"/>
          <w:rFonts w:asciiTheme="minorHAnsi" w:hAnsiTheme="minorHAnsi" w:cstheme="minorHAnsi"/>
          <w:b/>
          <w:bCs/>
        </w:rPr>
        <w:t xml:space="preserve">significant </w:t>
      </w:r>
      <w:r w:rsidRPr="00B319E9">
        <w:rPr>
          <w:rStyle w:val="Emphasis"/>
          <w:rFonts w:asciiTheme="minorHAnsi" w:hAnsiTheme="minorHAnsi" w:cstheme="minorHAnsi"/>
        </w:rPr>
        <w:t>share of economic</w:t>
      </w:r>
      <w:r w:rsidRPr="00B319E9">
        <w:rPr>
          <w:rStyle w:val="StyleUnderline"/>
          <w:rFonts w:asciiTheme="minorHAnsi" w:hAnsiTheme="minorHAnsi" w:cstheme="minorHAnsi"/>
          <w:b/>
          <w:bCs/>
        </w:rPr>
        <w:t xml:space="preserve"> activity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Should their </w:t>
      </w:r>
      <w:r w:rsidRPr="00B319E9">
        <w:rPr>
          <w:rStyle w:val="Emphasis"/>
          <w:rFonts w:asciiTheme="minorHAnsi" w:hAnsiTheme="minorHAnsi" w:cstheme="minorHAnsi"/>
        </w:rPr>
        <w:t>major cities</w:t>
      </w:r>
      <w:r w:rsidRPr="00B319E9">
        <w:rPr>
          <w:rStyle w:val="StyleUnderline"/>
          <w:rFonts w:asciiTheme="minorHAnsi" w:hAnsiTheme="minorHAnsi" w:cstheme="minorHAnsi"/>
          <w:b/>
          <w:bCs/>
        </w:rPr>
        <w:t xml:space="preserve"> become </w:t>
      </w:r>
      <w:r w:rsidRPr="00B319E9">
        <w:rPr>
          <w:rStyle w:val="Emphasis"/>
          <w:rFonts w:asciiTheme="minorHAnsi" w:hAnsiTheme="minorHAnsi" w:cstheme="minorHAnsi"/>
        </w:rPr>
        <w:t>irradiated</w:t>
      </w:r>
      <w:r w:rsidRPr="00B319E9">
        <w:rPr>
          <w:rStyle w:val="StyleUnderline"/>
          <w:rFonts w:asciiTheme="minorHAnsi" w:hAnsiTheme="minorHAnsi" w:cstheme="minorHAnsi"/>
          <w:b/>
          <w:bCs/>
        </w:rPr>
        <w:t xml:space="preserve"> ruins with their populations </w:t>
      </w:r>
      <w:proofErr w:type="gramStart"/>
      <w:r w:rsidRPr="00B319E9">
        <w:rPr>
          <w:rStyle w:val="StyleUnderline"/>
          <w:rFonts w:asciiTheme="minorHAnsi" w:hAnsiTheme="minorHAnsi" w:cstheme="minorHAnsi"/>
          <w:b/>
          <w:bCs/>
        </w:rPr>
        <w:t>decimated</w:t>
      </w:r>
      <w:r w:rsidRPr="00B319E9">
        <w:rPr>
          <w:rFonts w:asciiTheme="minorHAnsi" w:hAnsiTheme="minorHAnsi" w:cstheme="minorHAnsi"/>
          <w:sz w:val="16"/>
        </w:rPr>
        <w:t>,</w:t>
      </w:r>
      <w:proofErr w:type="gramEnd"/>
      <w:r w:rsidRPr="00B319E9">
        <w:rPr>
          <w:rFonts w:asciiTheme="minorHAnsi" w:hAnsiTheme="minorHAnsi" w:cstheme="minorHAnsi"/>
          <w:sz w:val="16"/>
        </w:rPr>
        <w:t xml:space="preserve"> a </w:t>
      </w:r>
      <w:r w:rsidRPr="00B319E9">
        <w:rPr>
          <w:rStyle w:val="Emphasis"/>
          <w:rFonts w:asciiTheme="minorHAnsi" w:hAnsiTheme="minorHAnsi" w:cstheme="minorHAnsi"/>
        </w:rPr>
        <w:t>tremendous disruption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surely </w:t>
      </w:r>
      <w:r w:rsidRPr="00B319E9">
        <w:rPr>
          <w:rStyle w:val="StyleUnderline"/>
          <w:rFonts w:asciiTheme="minorHAnsi" w:hAnsiTheme="minorHAnsi" w:cstheme="minorHAnsi"/>
          <w:b/>
          <w:bCs/>
        </w:rPr>
        <w:t>result</w:t>
      </w:r>
      <w:r w:rsidRPr="00B319E9">
        <w:rPr>
          <w:rFonts w:asciiTheme="minorHAnsi" w:hAnsiTheme="minorHAnsi" w:cstheme="minorHAnsi"/>
          <w:sz w:val="16"/>
        </w:rPr>
        <w:t xml:space="preserve">.  Between February 26 and 27 </w:t>
      </w:r>
      <w:r w:rsidRPr="00B319E9">
        <w:rPr>
          <w:rStyle w:val="StyleUnderline"/>
          <w:rFonts w:asciiTheme="minorHAnsi" w:hAnsiTheme="minorHAnsi" w:cstheme="minorHAnsi"/>
          <w:b/>
          <w:bCs/>
        </w:rPr>
        <w:t>in 2019</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Indian and Pakistani warplanes </w:t>
      </w:r>
      <w:r w:rsidRPr="00B319E9">
        <w:rPr>
          <w:rStyle w:val="Emphasis"/>
          <w:rFonts w:asciiTheme="minorHAnsi" w:hAnsiTheme="minorHAnsi" w:cstheme="minorHAnsi"/>
        </w:rPr>
        <w:t>launched strikes</w:t>
      </w:r>
      <w:r w:rsidRPr="00B319E9">
        <w:rPr>
          <w:rStyle w:val="StyleUnderline"/>
          <w:rFonts w:asciiTheme="minorHAnsi" w:hAnsiTheme="minorHAnsi" w:cstheme="minorHAnsi"/>
          <w:b/>
          <w:bCs/>
        </w:rPr>
        <w:t xml:space="preserve"> on each other’s territory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engaged in </w:t>
      </w:r>
      <w:r w:rsidRPr="00B319E9">
        <w:rPr>
          <w:rStyle w:val="Emphasis"/>
          <w:rFonts w:asciiTheme="minorHAnsi" w:hAnsiTheme="minorHAnsi" w:cstheme="minorHAnsi"/>
        </w:rPr>
        <w:t>aerial combat</w:t>
      </w:r>
      <w:r w:rsidRPr="00B319E9">
        <w:rPr>
          <w:rFonts w:asciiTheme="minorHAnsi" w:hAnsiTheme="minorHAnsi" w:cstheme="minorHAnsi"/>
          <w:sz w:val="16"/>
        </w:rPr>
        <w:t xml:space="preserve"> for the first time since 1971. </w:t>
      </w:r>
      <w:r w:rsidRPr="00B319E9">
        <w:rPr>
          <w:rStyle w:val="Emphasis"/>
          <w:rFonts w:asciiTheme="minorHAnsi" w:hAnsiTheme="minorHAnsi" w:cstheme="minorHAnsi"/>
          <w:highlight w:val="green"/>
        </w:rPr>
        <w:t>Pakistan</w:t>
      </w:r>
      <w:r w:rsidRPr="00B319E9">
        <w:rPr>
          <w:rFonts w:asciiTheme="minorHAnsi" w:hAnsiTheme="minorHAnsi" w:cstheme="minorHAnsi"/>
          <w:sz w:val="16"/>
        </w:rPr>
        <w:t xml:space="preserve"> ominously </w:t>
      </w:r>
      <w:r w:rsidRPr="00B319E9">
        <w:rPr>
          <w:rStyle w:val="StyleUnderline"/>
          <w:rFonts w:asciiTheme="minorHAnsi" w:hAnsiTheme="minorHAnsi" w:cstheme="minorHAnsi"/>
          <w:b/>
          <w:bCs/>
        </w:rPr>
        <w:t>hinted</w:t>
      </w:r>
      <w:r w:rsidRPr="00B319E9">
        <w:rPr>
          <w:rFonts w:asciiTheme="minorHAnsi" w:hAnsiTheme="minorHAnsi" w:cstheme="minorHAnsi"/>
          <w:sz w:val="16"/>
        </w:rPr>
        <w:t xml:space="preserve"> it was convening its National Command Authority, the institution which </w:t>
      </w:r>
      <w:r w:rsidRPr="00B319E9">
        <w:rPr>
          <w:rStyle w:val="Emphasis"/>
          <w:rFonts w:asciiTheme="minorHAnsi" w:hAnsiTheme="minorHAnsi" w:cstheme="minorHAnsi"/>
          <w:highlight w:val="green"/>
        </w:rPr>
        <w:t>can authorize a nuclear strike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The</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two states</w:t>
      </w:r>
      <w:r w:rsidRPr="00B319E9">
        <w:rPr>
          <w:rFonts w:asciiTheme="minorHAnsi" w:hAnsiTheme="minorHAnsi" w:cstheme="minorHAnsi"/>
          <w:sz w:val="16"/>
        </w:rPr>
        <w:t xml:space="preserve">, which </w:t>
      </w:r>
      <w:r w:rsidRPr="00B319E9">
        <w:rPr>
          <w:rStyle w:val="StyleUnderline"/>
          <w:rFonts w:asciiTheme="minorHAnsi" w:hAnsiTheme="minorHAnsi" w:cstheme="minorHAnsi"/>
          <w:b/>
          <w:bCs/>
        </w:rPr>
        <w:t xml:space="preserve">have </w:t>
      </w:r>
      <w:r w:rsidRPr="00B319E9">
        <w:rPr>
          <w:rStyle w:val="Emphasis"/>
          <w:rFonts w:asciiTheme="minorHAnsi" w:hAnsiTheme="minorHAnsi" w:cstheme="minorHAnsi"/>
          <w:highlight w:val="green"/>
        </w:rPr>
        <w:t>retained</w:t>
      </w:r>
      <w:r w:rsidRPr="00B319E9">
        <w:rPr>
          <w:rStyle w:val="StyleUnderline"/>
          <w:rFonts w:asciiTheme="minorHAnsi" w:hAnsiTheme="minorHAnsi" w:cstheme="minorHAnsi"/>
          <w:b/>
          <w:bCs/>
        </w:rPr>
        <w:t xml:space="preserve"> an </w:t>
      </w:r>
      <w:r w:rsidRPr="00B319E9">
        <w:rPr>
          <w:rStyle w:val="Emphasis"/>
          <w:rFonts w:asciiTheme="minorHAnsi" w:hAnsiTheme="minorHAnsi" w:cstheme="minorHAnsi"/>
          <w:highlight w:val="green"/>
        </w:rPr>
        <w:t>adversarial relationship</w:t>
      </w:r>
      <w:r w:rsidRPr="00B319E9">
        <w:rPr>
          <w:rFonts w:asciiTheme="minorHAnsi" w:hAnsiTheme="minorHAnsi" w:cstheme="minorHAnsi"/>
          <w:sz w:val="16"/>
        </w:rPr>
        <w:t xml:space="preserve"> since their founding in 1947, </w:t>
      </w:r>
      <w:r w:rsidRPr="00B319E9">
        <w:rPr>
          <w:rStyle w:val="Emphasis"/>
          <w:rFonts w:asciiTheme="minorHAnsi" w:hAnsiTheme="minorHAnsi" w:cstheme="minorHAnsi"/>
          <w:highlight w:val="green"/>
        </w:rPr>
        <w:t>between them deploy nuclear warheads</w:t>
      </w:r>
      <w:r w:rsidRPr="00B319E9">
        <w:rPr>
          <w:rFonts w:asciiTheme="minorHAnsi" w:hAnsiTheme="minorHAnsi" w:cstheme="minorHAnsi"/>
          <w:sz w:val="16"/>
        </w:rPr>
        <w:t xml:space="preserve"> that can be delivered by land, </w:t>
      </w:r>
      <w:proofErr w:type="gramStart"/>
      <w:r w:rsidRPr="00B319E9">
        <w:rPr>
          <w:rFonts w:asciiTheme="minorHAnsi" w:hAnsiTheme="minorHAnsi" w:cstheme="minorHAnsi"/>
          <w:sz w:val="16"/>
        </w:rPr>
        <w:t>air</w:t>
      </w:r>
      <w:proofErr w:type="gramEnd"/>
      <w:r w:rsidRPr="00B319E9">
        <w:rPr>
          <w:rFonts w:asciiTheme="minorHAnsi" w:hAnsiTheme="minorHAnsi" w:cstheme="minorHAnsi"/>
          <w:sz w:val="16"/>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B319E9">
        <w:rPr>
          <w:rStyle w:val="Emphasis"/>
          <w:rFonts w:asciiTheme="minorHAnsi" w:hAnsiTheme="minorHAnsi" w:cstheme="minorHAnsi"/>
          <w:highlight w:val="green"/>
        </w:rPr>
        <w:t>several studies</w:t>
      </w:r>
      <w:r w:rsidRPr="00B319E9">
        <w:rPr>
          <w:rStyle w:val="StyleUnderline"/>
          <w:rFonts w:asciiTheme="minorHAnsi" w:hAnsiTheme="minorHAnsi" w:cstheme="minorHAnsi"/>
          <w:b/>
          <w:bCs/>
        </w:rPr>
        <w:t xml:space="preserve"> have </w:t>
      </w:r>
      <w:r w:rsidRPr="00B319E9">
        <w:rPr>
          <w:rStyle w:val="Emphasis"/>
          <w:rFonts w:asciiTheme="minorHAnsi" w:hAnsiTheme="minorHAnsi" w:cstheme="minorHAnsi"/>
          <w:highlight w:val="green"/>
        </w:rPr>
        <w:t>modeled</w:t>
      </w:r>
      <w:r w:rsidRPr="00B319E9">
        <w:rPr>
          <w:rStyle w:val="StyleUnderline"/>
          <w:rFonts w:asciiTheme="minorHAnsi" w:hAnsiTheme="minorHAnsi" w:cstheme="minorHAnsi"/>
          <w:b/>
          <w:bCs/>
        </w:rPr>
        <w:t xml:space="preserve"> the </w:t>
      </w:r>
      <w:r w:rsidRPr="00B319E9">
        <w:rPr>
          <w:rStyle w:val="Emphasis"/>
          <w:rFonts w:asciiTheme="minorHAnsi" w:hAnsiTheme="minorHAnsi" w:cstheme="minorHAnsi"/>
        </w:rPr>
        <w:t xml:space="preserve">global impact of a “limited” ten-day </w:t>
      </w:r>
      <w:r w:rsidRPr="00B319E9">
        <w:rPr>
          <w:rStyle w:val="Emphasis"/>
          <w:rFonts w:asciiTheme="minorHAnsi" w:hAnsiTheme="minorHAnsi" w:cstheme="minorHAnsi"/>
          <w:highlight w:val="green"/>
        </w:rPr>
        <w:t>nuclear war</w:t>
      </w:r>
      <w:r w:rsidRPr="00B319E9">
        <w:rPr>
          <w:rFonts w:asciiTheme="minorHAnsi" w:hAnsiTheme="minorHAnsi" w:cstheme="minorHAnsi"/>
          <w:sz w:val="16"/>
        </w:rPr>
        <w:t xml:space="preserve"> in</w:t>
      </w:r>
      <w:r w:rsidRPr="00B319E9">
        <w:rPr>
          <w:rStyle w:val="StyleUnderline"/>
          <w:rFonts w:asciiTheme="minorHAnsi" w:hAnsiTheme="minorHAnsi" w:cstheme="minorHAnsi"/>
          <w:b/>
          <w:bCs/>
        </w:rPr>
        <w:t xml:space="preserve"> which India and Pakistan each exchange</w:t>
      </w:r>
      <w:r w:rsidRPr="00B319E9">
        <w:rPr>
          <w:rFonts w:asciiTheme="minorHAnsi" w:hAnsiTheme="minorHAnsi" w:cstheme="minorHAnsi"/>
          <w:sz w:val="16"/>
        </w:rPr>
        <w:t xml:space="preserve"> fifty 15-kiloton nuclear bombs equivalent in yield to the Little Boy uranium bomb dropped on Hiroshima. Their </w:t>
      </w:r>
      <w:r w:rsidRPr="00B319E9">
        <w:rPr>
          <w:rStyle w:val="Emphasis"/>
          <w:rFonts w:asciiTheme="minorHAnsi" w:hAnsiTheme="minorHAnsi" w:cstheme="minorHAnsi"/>
          <w:highlight w:val="green"/>
        </w:rPr>
        <w:t>findings concluded that spillover</w:t>
      </w:r>
      <w:r w:rsidRPr="00B319E9">
        <w:rPr>
          <w:rStyle w:val="StyleUnderline"/>
          <w:rFonts w:asciiTheme="minorHAnsi" w:hAnsiTheme="minorHAnsi" w:cstheme="minorHAnsi"/>
          <w:b/>
          <w:bCs/>
        </w:rPr>
        <w:t xml:space="preserve"> would in no way be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limited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directly </w:t>
      </w:r>
      <w:r w:rsidRPr="00B319E9">
        <w:rPr>
          <w:rStyle w:val="Emphasis"/>
          <w:rFonts w:asciiTheme="minorHAnsi" w:hAnsiTheme="minorHAnsi" w:cstheme="minorHAnsi"/>
          <w:highlight w:val="green"/>
        </w:rPr>
        <w:t>impacting people across the globe</w:t>
      </w:r>
      <w:r w:rsidRPr="00B319E9">
        <w:rPr>
          <w:rFonts w:asciiTheme="minorHAnsi" w:hAnsiTheme="minorHAnsi" w:cstheme="minorHAnsi"/>
          <w:sz w:val="16"/>
        </w:rPr>
        <w:t xml:space="preserve"> that would struggle to locate Kashmir on a map. And those results are merely a conservative baseline, as </w:t>
      </w:r>
      <w:r w:rsidRPr="00B319E9">
        <w:rPr>
          <w:rStyle w:val="Emphasis"/>
          <w:rFonts w:asciiTheme="minorHAnsi" w:hAnsiTheme="minorHAnsi" w:cstheme="minorHAnsi"/>
          <w:highlight w:val="green"/>
        </w:rPr>
        <w:t>India and Pakistan</w:t>
      </w:r>
      <w:r w:rsidRPr="00B319E9">
        <w:rPr>
          <w:rStyle w:val="StyleUnderline"/>
          <w:rFonts w:asciiTheme="minorHAnsi" w:hAnsiTheme="minorHAnsi" w:cstheme="minorHAnsi"/>
          <w:b/>
          <w:bCs/>
        </w:rPr>
        <w:t xml:space="preserve"> are estimated to </w:t>
      </w:r>
      <w:r w:rsidRPr="00B319E9">
        <w:rPr>
          <w:rStyle w:val="Emphasis"/>
          <w:rFonts w:asciiTheme="minorHAnsi" w:hAnsiTheme="minorHAnsi" w:cstheme="minorHAnsi"/>
          <w:highlight w:val="green"/>
        </w:rPr>
        <w:t>possess over 260 warheads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Some</w:t>
      </w:r>
      <w:r w:rsidRPr="00B319E9">
        <w:rPr>
          <w:rFonts w:asciiTheme="minorHAnsi" w:hAnsiTheme="minorHAnsi" w:cstheme="minorHAnsi"/>
          <w:sz w:val="16"/>
        </w:rPr>
        <w:t xml:space="preserve"> likely </w:t>
      </w:r>
      <w:r w:rsidRPr="00B319E9">
        <w:rPr>
          <w:rStyle w:val="StyleUnderline"/>
          <w:rFonts w:asciiTheme="minorHAnsi" w:hAnsiTheme="minorHAnsi" w:cstheme="minorHAnsi"/>
          <w:b/>
          <w:bCs/>
        </w:rPr>
        <w:t>have yields exceeding 15-kilotons</w:t>
      </w:r>
      <w:r w:rsidRPr="00B319E9">
        <w:rPr>
          <w:rFonts w:asciiTheme="minorHAnsi" w:hAnsiTheme="minorHAnsi" w:cstheme="minorHAnsi"/>
          <w:sz w:val="16"/>
        </w:rPr>
        <w:t xml:space="preserve">, which is relatively small compared to modern strategic warheads. </w:t>
      </w:r>
      <w:r w:rsidRPr="00B319E9">
        <w:rPr>
          <w:rStyle w:val="Emphasis"/>
          <w:rFonts w:asciiTheme="minorHAnsi" w:hAnsiTheme="minorHAnsi" w:cstheme="minorHAnsi"/>
        </w:rPr>
        <w:t>Casualties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Recurring </w:t>
      </w:r>
      <w:r w:rsidRPr="00B319E9">
        <w:rPr>
          <w:rStyle w:val="Emphasis"/>
          <w:rFonts w:asciiTheme="minorHAnsi" w:hAnsiTheme="minorHAnsi" w:cstheme="minorHAnsi"/>
        </w:rPr>
        <w:t>terrorist attacks</w:t>
      </w:r>
      <w:r w:rsidRPr="00B319E9">
        <w:rPr>
          <w:rStyle w:val="StyleUnderline"/>
          <w:rFonts w:asciiTheme="minorHAnsi" w:hAnsiTheme="minorHAnsi" w:cstheme="minorHAnsi"/>
          <w:b/>
          <w:bCs/>
        </w:rPr>
        <w:t xml:space="preserve"> by Pakistan-sponsored militant groups over</w:t>
      </w:r>
      <w:r w:rsidRPr="00B319E9">
        <w:rPr>
          <w:rFonts w:asciiTheme="minorHAnsi" w:hAnsiTheme="minorHAnsi" w:cstheme="minorHAnsi"/>
          <w:sz w:val="16"/>
        </w:rPr>
        <w:t xml:space="preserve"> the status of India’s Muslim-majority Jammu and </w:t>
      </w:r>
      <w:r w:rsidRPr="00B319E9">
        <w:rPr>
          <w:rStyle w:val="StyleUnderline"/>
          <w:rFonts w:asciiTheme="minorHAnsi" w:hAnsiTheme="minorHAnsi" w:cstheme="minorHAnsi"/>
          <w:b/>
          <w:bCs/>
        </w:rPr>
        <w:t>Kashmir</w:t>
      </w:r>
      <w:r w:rsidRPr="00B319E9">
        <w:rPr>
          <w:rFonts w:asciiTheme="minorHAnsi" w:hAnsiTheme="minorHAnsi" w:cstheme="minorHAnsi"/>
          <w:sz w:val="16"/>
        </w:rPr>
        <w:t xml:space="preserve"> state </w:t>
      </w:r>
      <w:r w:rsidRPr="00B319E9">
        <w:rPr>
          <w:rStyle w:val="StyleUnderline"/>
          <w:rFonts w:asciiTheme="minorHAnsi" w:hAnsiTheme="minorHAnsi" w:cstheme="minorHAnsi"/>
          <w:b/>
          <w:bCs/>
        </w:rPr>
        <w:t>have</w:t>
      </w:r>
      <w:r w:rsidRPr="00B319E9">
        <w:rPr>
          <w:rFonts w:asciiTheme="minorHAnsi" w:hAnsiTheme="minorHAnsi" w:cstheme="minorHAnsi"/>
          <w:sz w:val="16"/>
        </w:rPr>
        <w:t xml:space="preserve"> repeatedly </w:t>
      </w:r>
      <w:r w:rsidRPr="00B319E9">
        <w:rPr>
          <w:rStyle w:val="StyleUnderline"/>
          <w:rFonts w:asciiTheme="minorHAnsi" w:hAnsiTheme="minorHAnsi" w:cstheme="minorHAnsi"/>
          <w:b/>
          <w:bCs/>
        </w:rPr>
        <w:t>led to threats of a</w:t>
      </w:r>
      <w:r w:rsidRPr="00B319E9">
        <w:rPr>
          <w:rFonts w:asciiTheme="minorHAnsi" w:hAnsiTheme="minorHAnsi" w:cstheme="minorHAnsi"/>
          <w:sz w:val="16"/>
        </w:rPr>
        <w:t xml:space="preserve"> </w:t>
      </w:r>
      <w:r w:rsidRPr="00B319E9">
        <w:rPr>
          <w:rStyle w:val="Emphasis"/>
          <w:rFonts w:asciiTheme="minorHAnsi" w:hAnsiTheme="minorHAnsi" w:cstheme="minorHAnsi"/>
        </w:rPr>
        <w:t>conventional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military </w:t>
      </w:r>
      <w:r w:rsidRPr="00B319E9">
        <w:rPr>
          <w:rStyle w:val="Emphasis"/>
          <w:rFonts w:asciiTheme="minorHAnsi" w:hAnsiTheme="minorHAnsi" w:cstheme="minorHAnsi"/>
        </w:rPr>
        <w:t>retaliation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by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New</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Delhi</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Pakistan</w:t>
      </w:r>
      <w:r w:rsidRPr="00B319E9">
        <w:rPr>
          <w:rFonts w:asciiTheme="minorHAnsi" w:hAnsiTheme="minorHAnsi" w:cstheme="minorHAnsi"/>
          <w:sz w:val="16"/>
        </w:rPr>
        <w:t xml:space="preserve">, in turn, </w:t>
      </w:r>
      <w:r w:rsidRPr="00B319E9">
        <w:rPr>
          <w:rStyle w:val="Emphasis"/>
          <w:rFonts w:asciiTheme="minorHAnsi" w:hAnsiTheme="minorHAnsi" w:cstheme="minorHAnsi"/>
          <w:highlight w:val="green"/>
        </w:rPr>
        <w:t>maintains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it may use </w:t>
      </w:r>
      <w:r w:rsidRPr="00B319E9">
        <w:rPr>
          <w:rStyle w:val="Emphasis"/>
          <w:rFonts w:asciiTheme="minorHAnsi" w:hAnsiTheme="minorHAnsi" w:cstheme="minorHAnsi"/>
          <w:highlight w:val="green"/>
        </w:rPr>
        <w:t>nuclear weapons as a first-strike weapon to counter-balance India’s</w:t>
      </w:r>
      <w:r w:rsidRPr="00B319E9">
        <w:rPr>
          <w:rStyle w:val="StyleUnderline"/>
          <w:rFonts w:asciiTheme="minorHAnsi" w:hAnsiTheme="minorHAnsi" w:cstheme="minorHAnsi"/>
          <w:b/>
          <w:bCs/>
        </w:rPr>
        <w:t xml:space="preserve"> superior</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conventional </w:t>
      </w:r>
      <w:r w:rsidRPr="00B319E9">
        <w:rPr>
          <w:rStyle w:val="Emphasis"/>
          <w:rFonts w:asciiTheme="minorHAnsi" w:hAnsiTheme="minorHAnsi" w:cstheme="minorHAnsi"/>
          <w:highlight w:val="green"/>
        </w:rPr>
        <w:t>forces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Triggers could involve the </w:t>
      </w:r>
      <w:r w:rsidRPr="00B319E9">
        <w:rPr>
          <w:rStyle w:val="Emphasis"/>
          <w:rFonts w:asciiTheme="minorHAnsi" w:hAnsiTheme="minorHAnsi" w:cstheme="minorHAnsi"/>
        </w:rPr>
        <w:t>destruction</w:t>
      </w:r>
      <w:r w:rsidRPr="00B319E9">
        <w:rPr>
          <w:rStyle w:val="StyleUnderline"/>
          <w:rFonts w:asciiTheme="minorHAnsi" w:hAnsiTheme="minorHAnsi" w:cstheme="minorHAnsi"/>
          <w:b/>
          <w:bCs/>
        </w:rPr>
        <w:t xml:space="preserve"> of</w:t>
      </w:r>
      <w:r w:rsidRPr="00B319E9">
        <w:rPr>
          <w:rFonts w:asciiTheme="minorHAnsi" w:hAnsiTheme="minorHAnsi" w:cstheme="minorHAnsi"/>
          <w:sz w:val="16"/>
        </w:rPr>
        <w:t xml:space="preserve"> a large part of </w:t>
      </w:r>
      <w:r w:rsidRPr="00B319E9">
        <w:rPr>
          <w:rStyle w:val="StyleUnderline"/>
          <w:rFonts w:asciiTheme="minorHAnsi" w:hAnsiTheme="minorHAnsi" w:cstheme="minorHAnsi"/>
          <w:b/>
          <w:bCs/>
        </w:rPr>
        <w:t>Pakistan’s military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or </w:t>
      </w:r>
      <w:r w:rsidRPr="00B319E9">
        <w:rPr>
          <w:rStyle w:val="Emphasis"/>
          <w:rFonts w:asciiTheme="minorHAnsi" w:hAnsiTheme="minorHAnsi" w:cstheme="minorHAnsi"/>
        </w:rPr>
        <w:t>penetration</w:t>
      </w:r>
      <w:r w:rsidRPr="00B319E9">
        <w:rPr>
          <w:rFonts w:asciiTheme="minorHAnsi" w:hAnsiTheme="minorHAnsi" w:cstheme="minorHAnsi"/>
          <w:sz w:val="16"/>
        </w:rPr>
        <w:t xml:space="preserve"> by Indian forces deep </w:t>
      </w:r>
      <w:r w:rsidRPr="00B319E9">
        <w:rPr>
          <w:rStyle w:val="StyleUnderline"/>
          <w:rFonts w:asciiTheme="minorHAnsi" w:hAnsiTheme="minorHAnsi" w:cstheme="minorHAnsi"/>
          <w:b/>
          <w:bCs/>
        </w:rPr>
        <w:t xml:space="preserve">into Pakistani </w:t>
      </w:r>
      <w:r w:rsidRPr="00B319E9">
        <w:rPr>
          <w:rStyle w:val="Emphasis"/>
          <w:rFonts w:asciiTheme="minorHAnsi" w:hAnsiTheme="minorHAnsi" w:cstheme="minorHAnsi"/>
        </w:rPr>
        <w:t>territory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Islamabad</w:t>
      </w:r>
      <w:r w:rsidRPr="00B319E9">
        <w:rPr>
          <w:rFonts w:asciiTheme="minorHAnsi" w:hAnsiTheme="minorHAnsi" w:cstheme="minorHAnsi"/>
          <w:sz w:val="16"/>
        </w:rPr>
        <w:t xml:space="preserve"> also claims it </w:t>
      </w:r>
      <w:r w:rsidRPr="00B319E9">
        <w:rPr>
          <w:rStyle w:val="StyleUnderline"/>
          <w:rFonts w:asciiTheme="minorHAnsi" w:hAnsiTheme="minorHAnsi" w:cstheme="minorHAnsi"/>
          <w:b/>
          <w:bCs/>
        </w:rPr>
        <w:t>might authorize a strike in event of a damaging Indian</w:t>
      </w:r>
      <w:r w:rsidRPr="00B319E9">
        <w:rPr>
          <w:rFonts w:asciiTheme="minorHAnsi" w:hAnsiTheme="minorHAnsi" w:cstheme="minorHAnsi"/>
          <w:sz w:val="16"/>
        </w:rPr>
        <w:t xml:space="preserve"> </w:t>
      </w:r>
      <w:r w:rsidRPr="00B319E9">
        <w:rPr>
          <w:rStyle w:val="Emphasis"/>
          <w:rFonts w:asciiTheme="minorHAnsi" w:hAnsiTheme="minorHAnsi" w:cstheme="minorHAnsi"/>
        </w:rPr>
        <w:t>blockade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or political </w:t>
      </w:r>
      <w:r w:rsidRPr="00B319E9">
        <w:rPr>
          <w:rStyle w:val="Emphasis"/>
          <w:rFonts w:asciiTheme="minorHAnsi" w:hAnsiTheme="minorHAnsi" w:cstheme="minorHAnsi"/>
        </w:rPr>
        <w:t>destabilization</w:t>
      </w:r>
      <w:r w:rsidRPr="00B319E9">
        <w:rPr>
          <w:rFonts w:asciiTheme="minorHAnsi" w:hAnsiTheme="minorHAnsi" w:cstheme="minorHAnsi"/>
          <w:sz w:val="16"/>
        </w:rPr>
        <w:t xml:space="preserve"> instigated by India. India’s official policy is that it will never be first to strike with nuclear weapons—but that </w:t>
      </w:r>
      <w:r w:rsidRPr="00B319E9">
        <w:rPr>
          <w:rStyle w:val="Emphasis"/>
          <w:rFonts w:asciiTheme="minorHAnsi" w:hAnsiTheme="minorHAnsi" w:cstheme="minorHAnsi"/>
          <w:highlight w:val="green"/>
        </w:rPr>
        <w:t>once any nukes are used</w:t>
      </w:r>
      <w:r w:rsidRPr="00B319E9">
        <w:rPr>
          <w:rStyle w:val="StyleUnderline"/>
          <w:rFonts w:asciiTheme="minorHAnsi" w:hAnsiTheme="minorHAnsi" w:cstheme="minorHAnsi"/>
          <w:b/>
          <w:bCs/>
        </w:rPr>
        <w:t xml:space="preserve"> against it</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New </w:t>
      </w:r>
      <w:proofErr w:type="spellStart"/>
      <w:r w:rsidRPr="00B319E9">
        <w:rPr>
          <w:rStyle w:val="Emphasis"/>
          <w:rFonts w:asciiTheme="minorHAnsi" w:hAnsiTheme="minorHAnsi" w:cstheme="minorHAnsi"/>
          <w:highlight w:val="green"/>
        </w:rPr>
        <w:t>Dehli</w:t>
      </w:r>
      <w:proofErr w:type="spellEnd"/>
      <w:r w:rsidRPr="00B319E9">
        <w:rPr>
          <w:rStyle w:val="Emphasis"/>
          <w:rFonts w:asciiTheme="minorHAnsi" w:hAnsiTheme="minorHAnsi" w:cstheme="minorHAnsi"/>
          <w:highlight w:val="green"/>
        </w:rPr>
        <w:t xml:space="preserve"> will unleash an all-out retaliation</w:t>
      </w:r>
      <w:r w:rsidRPr="00B319E9">
        <w:rPr>
          <w:rFonts w:asciiTheme="minorHAnsi" w:hAnsiTheme="minorHAnsi" w:cstheme="minorHAnsi"/>
          <w:sz w:val="16"/>
        </w:rPr>
        <w:t xml:space="preserve">. The Little Boy bomb alone killed around 100,000 Japanese—between 30 to 40 percent of Hiroshima’s population—and destroyed 69 percent of the buildings in the city. But </w:t>
      </w:r>
      <w:r w:rsidRPr="00B319E9">
        <w:rPr>
          <w:rStyle w:val="StyleUnderline"/>
          <w:rFonts w:asciiTheme="minorHAnsi" w:hAnsiTheme="minorHAnsi" w:cstheme="minorHAnsi"/>
          <w:b/>
          <w:bCs/>
        </w:rPr>
        <w:t>Pakistan and India host</w:t>
      </w:r>
      <w:r w:rsidRPr="00B319E9">
        <w:rPr>
          <w:rFonts w:asciiTheme="minorHAnsi" w:hAnsiTheme="minorHAnsi" w:cstheme="minorHAnsi"/>
          <w:sz w:val="16"/>
        </w:rPr>
        <w:t xml:space="preserve"> some of the </w:t>
      </w:r>
      <w:r w:rsidRPr="00B319E9">
        <w:rPr>
          <w:rStyle w:val="StyleUnderline"/>
          <w:rFonts w:asciiTheme="minorHAnsi" w:hAnsiTheme="minorHAnsi" w:cstheme="minorHAnsi"/>
          <w:b/>
          <w:bCs/>
        </w:rPr>
        <w:t>most</w:t>
      </w:r>
      <w:r w:rsidRPr="00B319E9">
        <w:rPr>
          <w:rFonts w:asciiTheme="minorHAnsi" w:hAnsiTheme="minorHAnsi" w:cstheme="minorHAnsi"/>
          <w:sz w:val="16"/>
        </w:rPr>
        <w:t xml:space="preserve"> populous and </w:t>
      </w:r>
      <w:r w:rsidRPr="00B319E9">
        <w:rPr>
          <w:rStyle w:val="Emphasis"/>
          <w:rFonts w:asciiTheme="minorHAnsi" w:hAnsiTheme="minorHAnsi" w:cstheme="minorHAnsi"/>
        </w:rPr>
        <w:t>densely populated</w:t>
      </w:r>
      <w:r w:rsidRPr="00B319E9">
        <w:rPr>
          <w:rStyle w:val="StyleUnderline"/>
          <w:rFonts w:asciiTheme="minorHAnsi" w:hAnsiTheme="minorHAnsi" w:cstheme="minorHAnsi"/>
          <w:b/>
          <w:bCs/>
        </w:rPr>
        <w:t xml:space="preserve"> cities</w:t>
      </w:r>
      <w:r w:rsidRPr="00B319E9">
        <w:rPr>
          <w:rFonts w:asciiTheme="minorHAnsi" w:hAnsiTheme="minorHAnsi" w:cstheme="minorHAnsi"/>
          <w:sz w:val="16"/>
        </w:rPr>
        <w:t xml:space="preserve"> on the planet, with population densities of Calcutta, </w:t>
      </w:r>
      <w:proofErr w:type="gramStart"/>
      <w:r w:rsidRPr="00B319E9">
        <w:rPr>
          <w:rFonts w:asciiTheme="minorHAnsi" w:hAnsiTheme="minorHAnsi" w:cstheme="minorHAnsi"/>
          <w:sz w:val="16"/>
        </w:rPr>
        <w:t>Karachi</w:t>
      </w:r>
      <w:proofErr w:type="gramEnd"/>
      <w:r w:rsidRPr="00B319E9">
        <w:rPr>
          <w:rFonts w:asciiTheme="minorHAnsi" w:hAnsiTheme="minorHAnsi" w:cstheme="minorHAnsi"/>
          <w:sz w:val="16"/>
        </w:rPr>
        <w:t xml:space="preserve"> and Mumbai at or exceeding 65,000 people per square mile. Thus, </w:t>
      </w:r>
      <w:r w:rsidRPr="00B319E9">
        <w:rPr>
          <w:rStyle w:val="Emphasis"/>
          <w:rFonts w:asciiTheme="minorHAnsi" w:hAnsiTheme="minorHAnsi" w:cstheme="minorHAnsi"/>
          <w:highlight w:val="green"/>
        </w:rPr>
        <w:t>even low-yield bombs</w:t>
      </w:r>
      <w:r w:rsidRPr="00B319E9">
        <w:rPr>
          <w:rStyle w:val="StyleUnderline"/>
          <w:rFonts w:asciiTheme="minorHAnsi" w:hAnsiTheme="minorHAnsi" w:cstheme="minorHAnsi"/>
          <w:b/>
          <w:bCs/>
        </w:rPr>
        <w:t xml:space="preserve"> could </w:t>
      </w:r>
      <w:r w:rsidRPr="00B319E9">
        <w:rPr>
          <w:rStyle w:val="Emphasis"/>
          <w:rFonts w:asciiTheme="minorHAnsi" w:hAnsiTheme="minorHAnsi" w:cstheme="minorHAnsi"/>
          <w:highlight w:val="green"/>
        </w:rPr>
        <w:t>cause tremendous casualties</w:t>
      </w:r>
      <w:r w:rsidRPr="00B319E9">
        <w:rPr>
          <w:rFonts w:asciiTheme="minorHAnsi" w:hAnsiTheme="minorHAnsi" w:cstheme="minorHAnsi"/>
          <w:sz w:val="16"/>
        </w:rPr>
        <w:t xml:space="preserve">. A 2014 study estimates that the </w:t>
      </w:r>
      <w:r w:rsidRPr="00B319E9">
        <w:rPr>
          <w:rStyle w:val="Emphasis"/>
          <w:rFonts w:asciiTheme="minorHAnsi" w:hAnsiTheme="minorHAnsi" w:cstheme="minorHAnsi"/>
        </w:rPr>
        <w:t>immediate effects</w:t>
      </w:r>
      <w:r w:rsidRPr="00B319E9">
        <w:rPr>
          <w:rFonts w:asciiTheme="minorHAnsi" w:hAnsiTheme="minorHAnsi" w:cstheme="minorHAnsi"/>
          <w:sz w:val="16"/>
        </w:rPr>
        <w:t xml:space="preserve"> of the bombs—</w:t>
      </w:r>
      <w:r w:rsidRPr="00B319E9">
        <w:rPr>
          <w:rStyle w:val="StyleUnderline"/>
          <w:rFonts w:asciiTheme="minorHAnsi" w:hAnsiTheme="minorHAnsi" w:cstheme="minorHAnsi"/>
          <w:b/>
          <w:bCs/>
        </w:rPr>
        <w:t>the fireball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over-pressure wave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radiation burns</w:t>
      </w:r>
      <w:r w:rsidRPr="00B319E9">
        <w:rPr>
          <w:rFonts w:asciiTheme="minorHAnsi" w:hAnsiTheme="minorHAnsi" w:cstheme="minorHAnsi"/>
          <w:sz w:val="16"/>
        </w:rPr>
        <w:t xml:space="preserve"> etc.—</w:t>
      </w:r>
      <w:r w:rsidRPr="00B319E9">
        <w:rPr>
          <w:rStyle w:val="StyleUnderline"/>
          <w:rFonts w:asciiTheme="minorHAnsi" w:hAnsiTheme="minorHAnsi" w:cstheme="minorHAnsi"/>
          <w:b/>
          <w:bCs/>
        </w:rPr>
        <w:t xml:space="preserve">would kill </w:t>
      </w:r>
      <w:r w:rsidRPr="00B319E9">
        <w:rPr>
          <w:rStyle w:val="Emphasis"/>
          <w:rFonts w:asciiTheme="minorHAnsi" w:hAnsiTheme="minorHAnsi" w:cstheme="minorHAnsi"/>
        </w:rPr>
        <w:t>twenty million people</w:t>
      </w:r>
      <w:r w:rsidRPr="00B319E9">
        <w:rPr>
          <w:rFonts w:asciiTheme="minorHAnsi" w:hAnsiTheme="minorHAnsi" w:cstheme="minorHAnsi"/>
          <w:sz w:val="16"/>
        </w:rPr>
        <w:t xml:space="preserve">. An earlier study estimated a hundred 15-kiloton nuclear detonations could kill twenty-six million in India and eighteen million in Pakistan—and concluded that escalating to using </w:t>
      </w:r>
      <w:r w:rsidRPr="00B319E9">
        <w:rPr>
          <w:rStyle w:val="StyleUnderline"/>
          <w:rFonts w:asciiTheme="minorHAnsi" w:hAnsiTheme="minorHAnsi" w:cstheme="minorHAnsi"/>
          <w:b/>
          <w:bCs/>
        </w:rPr>
        <w:t>100-kiloton warheads</w:t>
      </w:r>
      <w:r w:rsidRPr="00B319E9">
        <w:rPr>
          <w:rFonts w:asciiTheme="minorHAnsi" w:hAnsiTheme="minorHAnsi" w:cstheme="minorHAnsi"/>
          <w:sz w:val="16"/>
        </w:rPr>
        <w:t xml:space="preserve">, which have greater blast radius and overpressure waves that can shatter hardened structures, </w:t>
      </w:r>
      <w:r w:rsidRPr="00B319E9">
        <w:rPr>
          <w:rStyle w:val="StyleUnderline"/>
          <w:rFonts w:asciiTheme="minorHAnsi" w:hAnsiTheme="minorHAnsi" w:cstheme="minorHAnsi"/>
          <w:b/>
          <w:bCs/>
        </w:rPr>
        <w:t xml:space="preserve">would multiply </w:t>
      </w:r>
      <w:r w:rsidRPr="00B319E9">
        <w:rPr>
          <w:rStyle w:val="Emphasis"/>
          <w:rFonts w:asciiTheme="minorHAnsi" w:hAnsiTheme="minorHAnsi" w:cstheme="minorHAnsi"/>
        </w:rPr>
        <w:t>death tolls four-fold</w:t>
      </w:r>
      <w:r w:rsidRPr="00B319E9">
        <w:rPr>
          <w:rFonts w:asciiTheme="minorHAnsi" w:hAnsiTheme="minorHAnsi" w:cstheme="minorHAnsi"/>
          <w:sz w:val="16"/>
        </w:rPr>
        <w:t xml:space="preserve">. Moreover, these projected body counts omit </w:t>
      </w:r>
      <w:r w:rsidRPr="00B319E9">
        <w:rPr>
          <w:rStyle w:val="Emphasis"/>
          <w:rFonts w:asciiTheme="minorHAnsi" w:hAnsiTheme="minorHAnsi" w:cstheme="minorHAnsi"/>
          <w:highlight w:val="green"/>
        </w:rPr>
        <w:t>the secondary effects of nuclear blasts</w:t>
      </w:r>
      <w:r w:rsidRPr="00B319E9">
        <w:rPr>
          <w:rFonts w:asciiTheme="minorHAnsi" w:hAnsiTheme="minorHAnsi" w:cstheme="minorHAnsi"/>
          <w:sz w:val="16"/>
        </w:rPr>
        <w:t xml:space="preserve">. Many </w:t>
      </w:r>
      <w:r w:rsidRPr="00B319E9">
        <w:rPr>
          <w:rStyle w:val="StyleUnderline"/>
          <w:rFonts w:asciiTheme="minorHAnsi" w:hAnsiTheme="minorHAnsi" w:cstheme="minorHAnsi"/>
          <w:b/>
          <w:bCs/>
        </w:rPr>
        <w:t>survivors</w:t>
      </w:r>
      <w:r w:rsidRPr="00B319E9">
        <w:rPr>
          <w:rFonts w:asciiTheme="minorHAnsi" w:hAnsiTheme="minorHAnsi" w:cstheme="minorHAnsi"/>
          <w:sz w:val="16"/>
        </w:rPr>
        <w:t xml:space="preserve"> of the initial explosion </w:t>
      </w:r>
      <w:r w:rsidRPr="00B319E9">
        <w:rPr>
          <w:rStyle w:val="Emphasis"/>
          <w:rFonts w:asciiTheme="minorHAnsi" w:hAnsiTheme="minorHAnsi" w:cstheme="minorHAnsi"/>
          <w:highlight w:val="green"/>
        </w:rPr>
        <w:t>would suffer</w:t>
      </w:r>
      <w:r w:rsidRPr="00B319E9">
        <w:rPr>
          <w:rStyle w:val="Emphasis"/>
          <w:rFonts w:asciiTheme="minorHAnsi" w:hAnsiTheme="minorHAnsi" w:cstheme="minorHAnsi"/>
        </w:rPr>
        <w:t xml:space="preserve"> slow, lingering </w:t>
      </w:r>
      <w:r w:rsidRPr="00B319E9">
        <w:rPr>
          <w:rStyle w:val="Emphasis"/>
          <w:rFonts w:asciiTheme="minorHAnsi" w:hAnsiTheme="minorHAnsi" w:cstheme="minorHAnsi"/>
          <w:highlight w:val="green"/>
        </w:rPr>
        <w:t>deaths</w:t>
      </w:r>
      <w:r w:rsidRPr="00B319E9">
        <w:rPr>
          <w:rStyle w:val="Emphasis"/>
          <w:rFonts w:asciiTheme="minorHAnsi" w:hAnsiTheme="minorHAnsi" w:cstheme="minorHAnsi"/>
        </w:rPr>
        <w:t xml:space="preserve"> due to radiation exposure</w:t>
      </w:r>
      <w:r w:rsidRPr="00B319E9">
        <w:rPr>
          <w:rFonts w:asciiTheme="minorHAnsi" w:hAnsiTheme="minorHAnsi" w:cstheme="minorHAnsi"/>
          <w:sz w:val="16"/>
        </w:rPr>
        <w:t xml:space="preserve">. The </w:t>
      </w:r>
      <w:r w:rsidRPr="00B319E9">
        <w:rPr>
          <w:rStyle w:val="Emphasis"/>
          <w:rFonts w:asciiTheme="minorHAnsi" w:hAnsiTheme="minorHAnsi" w:cstheme="minorHAnsi"/>
          <w:highlight w:val="green"/>
        </w:rPr>
        <w:t xml:space="preserve">collapse of healthcare, transport, sanitation, </w:t>
      </w:r>
      <w:proofErr w:type="gramStart"/>
      <w:r w:rsidRPr="00B319E9">
        <w:rPr>
          <w:rStyle w:val="Emphasis"/>
          <w:rFonts w:asciiTheme="minorHAnsi" w:hAnsiTheme="minorHAnsi" w:cstheme="minorHAnsi"/>
          <w:highlight w:val="green"/>
        </w:rPr>
        <w:t>water</w:t>
      </w:r>
      <w:proofErr w:type="gramEnd"/>
      <w:r w:rsidRPr="00B319E9">
        <w:rPr>
          <w:rStyle w:val="Emphasis"/>
          <w:rFonts w:asciiTheme="minorHAnsi" w:hAnsiTheme="minorHAnsi" w:cstheme="minorHAnsi"/>
          <w:highlight w:val="green"/>
        </w:rPr>
        <w:t xml:space="preserve"> and economic infrastructure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also </w:t>
      </w:r>
      <w:r w:rsidRPr="00B319E9">
        <w:rPr>
          <w:rStyle w:val="StyleUnderline"/>
          <w:rFonts w:asciiTheme="minorHAnsi" w:hAnsiTheme="minorHAnsi" w:cstheme="minorHAnsi"/>
          <w:b/>
          <w:bCs/>
        </w:rPr>
        <w:t>claim</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many more</w:t>
      </w:r>
      <w:r w:rsidRPr="00B319E9">
        <w:rPr>
          <w:rFonts w:asciiTheme="minorHAnsi" w:hAnsiTheme="minorHAnsi" w:cstheme="minorHAnsi"/>
          <w:sz w:val="16"/>
        </w:rPr>
        <w:t xml:space="preserve"> lives. </w:t>
      </w:r>
      <w:r w:rsidRPr="00B319E9">
        <w:rPr>
          <w:rStyle w:val="StyleUnderline"/>
          <w:rFonts w:asciiTheme="minorHAnsi" w:hAnsiTheme="minorHAnsi" w:cstheme="minorHAnsi"/>
          <w:b/>
          <w:bCs/>
        </w:rPr>
        <w:t>A nuclear blast could</w:t>
      </w:r>
      <w:r w:rsidRPr="00B319E9">
        <w:rPr>
          <w:rFonts w:asciiTheme="minorHAnsi" w:hAnsiTheme="minorHAnsi" w:cstheme="minorHAnsi"/>
          <w:sz w:val="16"/>
        </w:rPr>
        <w:t xml:space="preserve"> also </w:t>
      </w:r>
      <w:r w:rsidRPr="00B319E9">
        <w:rPr>
          <w:rStyle w:val="StyleUnderline"/>
          <w:rFonts w:asciiTheme="minorHAnsi" w:hAnsiTheme="minorHAnsi" w:cstheme="minorHAnsi"/>
          <w:b/>
          <w:bCs/>
        </w:rPr>
        <w:t>trigger</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a </w:t>
      </w:r>
      <w:r w:rsidRPr="00B319E9">
        <w:rPr>
          <w:rStyle w:val="Emphasis"/>
          <w:rFonts w:asciiTheme="minorHAnsi" w:hAnsiTheme="minorHAnsi" w:cstheme="minorHAnsi"/>
        </w:rPr>
        <w:t>deadly firestorm</w:t>
      </w:r>
      <w:r w:rsidRPr="00B319E9">
        <w:rPr>
          <w:rFonts w:asciiTheme="minorHAnsi" w:hAnsiTheme="minorHAnsi" w:cstheme="minorHAnsi"/>
          <w:sz w:val="16"/>
        </w:rPr>
        <w:t xml:space="preserve">. For instance, a firestorm caused by the U.S. napalm bombing of Tokyo in March 1945 killed more people than the Fat Man bomb killed in Nagasaki. </w:t>
      </w:r>
      <w:r w:rsidRPr="00B319E9">
        <w:rPr>
          <w:rStyle w:val="Emphasis"/>
          <w:rFonts w:asciiTheme="minorHAnsi" w:hAnsiTheme="minorHAnsi" w:cstheme="minorHAnsi"/>
        </w:rPr>
        <w:t xml:space="preserve">Refugee Outflows </w:t>
      </w:r>
      <w:r w:rsidRPr="00B319E9">
        <w:rPr>
          <w:rFonts w:asciiTheme="minorHAnsi" w:hAnsiTheme="minorHAnsi" w:cstheme="minorHAnsi"/>
          <w:sz w:val="16"/>
        </w:rPr>
        <w:t xml:space="preserve">The </w:t>
      </w:r>
      <w:r w:rsidRPr="00B319E9">
        <w:rPr>
          <w:rStyle w:val="StyleUnderline"/>
          <w:rFonts w:asciiTheme="minorHAnsi" w:hAnsiTheme="minorHAnsi" w:cstheme="minorHAnsi"/>
          <w:b/>
          <w:bCs/>
        </w:rPr>
        <w:t>civil war in Syria</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caused</w:t>
      </w:r>
      <w:r w:rsidRPr="00B319E9">
        <w:rPr>
          <w:rFonts w:asciiTheme="minorHAnsi" w:hAnsiTheme="minorHAnsi" w:cstheme="minorHAnsi"/>
          <w:sz w:val="16"/>
        </w:rPr>
        <w:t xml:space="preserve"> over </w:t>
      </w:r>
      <w:r w:rsidRPr="00B319E9">
        <w:rPr>
          <w:rStyle w:val="StyleUnderline"/>
          <w:rFonts w:asciiTheme="minorHAnsi" w:hAnsiTheme="minorHAnsi" w:cstheme="minorHAnsi"/>
          <w:b/>
          <w:bCs/>
        </w:rPr>
        <w:t>5.6 million refugees</w:t>
      </w:r>
      <w:r w:rsidRPr="00B319E9">
        <w:rPr>
          <w:rFonts w:asciiTheme="minorHAnsi" w:hAnsiTheme="minorHAnsi" w:cstheme="minorHAnsi"/>
          <w:sz w:val="16"/>
        </w:rPr>
        <w:t xml:space="preserve"> to flee abroad out of a population of 22 million prior to the conflict. Despite relative stability and prosperity of the European nations to which refugees fled, this </w:t>
      </w:r>
      <w:r w:rsidRPr="00B319E9">
        <w:rPr>
          <w:rStyle w:val="StyleUnderline"/>
          <w:rFonts w:asciiTheme="minorHAnsi" w:hAnsiTheme="minorHAnsi" w:cstheme="minorHAnsi"/>
          <w:b/>
          <w:bCs/>
        </w:rPr>
        <w:t>outflow triggered political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backlashes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that have rocked</w:t>
      </w:r>
      <w:r w:rsidRPr="00B319E9">
        <w:rPr>
          <w:rFonts w:asciiTheme="minorHAnsi" w:hAnsiTheme="minorHAnsi" w:cstheme="minorHAnsi"/>
          <w:sz w:val="16"/>
        </w:rPr>
        <w:t xml:space="preserve"> virtually every major </w:t>
      </w:r>
      <w:r w:rsidRPr="00B319E9">
        <w:rPr>
          <w:rStyle w:val="StyleUnderline"/>
          <w:rFonts w:asciiTheme="minorHAnsi" w:hAnsiTheme="minorHAnsi" w:cstheme="minorHAnsi"/>
          <w:b/>
          <w:bCs/>
        </w:rPr>
        <w:t>Western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government</w:t>
      </w:r>
      <w:r w:rsidRPr="00B319E9">
        <w:rPr>
          <w:rFonts w:asciiTheme="minorHAnsi" w:hAnsiTheme="minorHAnsi" w:cstheme="minorHAnsi"/>
          <w:sz w:val="16"/>
        </w:rPr>
        <w:t xml:space="preserve">. Now </w:t>
      </w:r>
      <w:r w:rsidRPr="00B319E9">
        <w:rPr>
          <w:rStyle w:val="StyleUnderline"/>
          <w:rFonts w:asciiTheme="minorHAnsi" w:hAnsiTheme="minorHAnsi" w:cstheme="minorHAnsi"/>
          <w:b/>
          <w:bCs/>
        </w:rPr>
        <w:t>consider</w:t>
      </w:r>
      <w:r w:rsidRPr="00B319E9">
        <w:rPr>
          <w:rFonts w:asciiTheme="minorHAnsi" w:hAnsiTheme="minorHAnsi" w:cstheme="minorHAnsi"/>
          <w:sz w:val="16"/>
        </w:rPr>
        <w:t xml:space="preserve"> likely </w:t>
      </w:r>
      <w:r w:rsidRPr="00B319E9">
        <w:rPr>
          <w:rStyle w:val="Emphasis"/>
          <w:rFonts w:asciiTheme="minorHAnsi" w:hAnsiTheme="minorHAnsi" w:cstheme="minorHAnsi"/>
        </w:rPr>
        <w:t>population movements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in event of a nuclear war between India-Pakistan</w:t>
      </w:r>
      <w:r w:rsidRPr="00B319E9">
        <w:rPr>
          <w:rFonts w:asciiTheme="minorHAnsi" w:hAnsiTheme="minorHAnsi" w:cstheme="minorHAnsi"/>
          <w:sz w:val="16"/>
        </w:rPr>
        <w:t xml:space="preserve">, which together total over </w:t>
      </w:r>
      <w:r w:rsidRPr="00B319E9">
        <w:rPr>
          <w:rStyle w:val="Emphasis"/>
          <w:rFonts w:asciiTheme="minorHAnsi" w:hAnsiTheme="minorHAnsi" w:cstheme="minorHAnsi"/>
        </w:rPr>
        <w:t>1.5 billion people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Nuclear bombings</w:t>
      </w:r>
      <w:r w:rsidRPr="00B319E9">
        <w:rPr>
          <w:rFonts w:asciiTheme="minorHAnsi" w:hAnsiTheme="minorHAnsi" w:cstheme="minorHAnsi"/>
          <w:sz w:val="16"/>
        </w:rPr>
        <w:t>—or their even their mere potential—</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likely </w:t>
      </w:r>
      <w:r w:rsidRPr="00B319E9">
        <w:rPr>
          <w:rStyle w:val="StyleUnderline"/>
          <w:rFonts w:asciiTheme="minorHAnsi" w:hAnsiTheme="minorHAnsi" w:cstheme="minorHAnsi"/>
          <w:b/>
          <w:bCs/>
        </w:rPr>
        <w:t>cause</w:t>
      </w:r>
      <w:r w:rsidRPr="00B319E9">
        <w:rPr>
          <w:rFonts w:asciiTheme="minorHAnsi" w:hAnsiTheme="minorHAnsi" w:cstheme="minorHAnsi"/>
          <w:sz w:val="16"/>
        </w:rPr>
        <w:t xml:space="preserve"> many </w:t>
      </w:r>
      <w:r w:rsidRPr="00B319E9">
        <w:rPr>
          <w:rStyle w:val="StyleUnderline"/>
          <w:rFonts w:asciiTheme="minorHAnsi" w:hAnsiTheme="minorHAnsi" w:cstheme="minorHAnsi"/>
          <w:b/>
          <w:bCs/>
        </w:rPr>
        <w:t xml:space="preserve">city-dwellers to </w:t>
      </w:r>
      <w:r w:rsidRPr="00B319E9">
        <w:rPr>
          <w:rStyle w:val="Emphasis"/>
          <w:rFonts w:asciiTheme="minorHAnsi" w:hAnsiTheme="minorHAnsi" w:cstheme="minorHAnsi"/>
        </w:rPr>
        <w:t>flee</w:t>
      </w:r>
      <w:r w:rsidRPr="00B319E9">
        <w:rPr>
          <w:rFonts w:asciiTheme="minorHAnsi" w:hAnsiTheme="minorHAnsi" w:cstheme="minorHAnsi"/>
          <w:sz w:val="16"/>
        </w:rPr>
        <w:t xml:space="preserv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sidRPr="00B319E9">
        <w:rPr>
          <w:rStyle w:val="Emphasis"/>
          <w:rFonts w:asciiTheme="minorHAnsi" w:hAnsiTheme="minorHAnsi" w:cstheme="minorHAnsi"/>
        </w:rPr>
        <w:t>states would struggle</w:t>
      </w:r>
      <w:r w:rsidRPr="00B319E9">
        <w:rPr>
          <w:rStyle w:val="StyleUnderline"/>
          <w:rFonts w:asciiTheme="minorHAnsi" w:hAnsiTheme="minorHAnsi" w:cstheme="minorHAnsi"/>
          <w:b/>
          <w:bCs/>
        </w:rPr>
        <w:t xml:space="preserve"> to supports tens of millions of</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refugees</w:t>
      </w:r>
      <w:r w:rsidRPr="00B319E9">
        <w:rPr>
          <w:rFonts w:asciiTheme="minorHAnsi" w:hAnsiTheme="minorHAnsi" w:cstheme="minorHAnsi"/>
          <w:sz w:val="16"/>
        </w:rPr>
        <w:t xml:space="preserve">. China also borders India and Pakistan—but historically Beijing has not welcomed refugees. Some citizens may undertake risky voyages at sea on overloaded boats, setting their sights on </w:t>
      </w:r>
      <w:proofErr w:type="gramStart"/>
      <w:r w:rsidRPr="00B319E9">
        <w:rPr>
          <w:rFonts w:asciiTheme="minorHAnsi" w:hAnsiTheme="minorHAnsi" w:cstheme="minorHAnsi"/>
          <w:sz w:val="16"/>
        </w:rPr>
        <w:t>South East</w:t>
      </w:r>
      <w:proofErr w:type="gramEnd"/>
      <w:r w:rsidRPr="00B319E9">
        <w:rPr>
          <w:rFonts w:asciiTheme="minorHAnsi" w:hAnsiTheme="minorHAnsi" w:cstheme="minorHAnsi"/>
          <w:sz w:val="16"/>
        </w:rPr>
        <w:t xml:space="preserve"> Asia and the Arabian Peninsula. Thousands would surely drown. Many regional governments would turn them back, as they have refugees of conflicts in Vietnam, </w:t>
      </w:r>
      <w:proofErr w:type="gramStart"/>
      <w:r w:rsidRPr="00B319E9">
        <w:rPr>
          <w:rFonts w:asciiTheme="minorHAnsi" w:hAnsiTheme="minorHAnsi" w:cstheme="minorHAnsi"/>
          <w:sz w:val="16"/>
        </w:rPr>
        <w:t>Cambodia</w:t>
      </w:r>
      <w:proofErr w:type="gramEnd"/>
      <w:r w:rsidRPr="00B319E9">
        <w:rPr>
          <w:rFonts w:asciiTheme="minorHAnsi" w:hAnsiTheme="minorHAnsi" w:cstheme="minorHAnsi"/>
          <w:sz w:val="16"/>
        </w:rPr>
        <w:t xml:space="preserve"> and Myanmar in the past. </w:t>
      </w:r>
      <w:r w:rsidRPr="00B319E9">
        <w:rPr>
          <w:rStyle w:val="Emphasis"/>
          <w:rFonts w:asciiTheme="minorHAnsi" w:hAnsiTheme="minorHAnsi" w:cstheme="minorHAnsi"/>
        </w:rPr>
        <w:t>Fallout</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Radioactive fallout would</w:t>
      </w:r>
      <w:r w:rsidRPr="00B319E9">
        <w:rPr>
          <w:rFonts w:asciiTheme="minorHAnsi" w:hAnsiTheme="minorHAnsi" w:cstheme="minorHAnsi"/>
          <w:sz w:val="16"/>
        </w:rPr>
        <w:t xml:space="preserve"> also </w:t>
      </w:r>
      <w:r w:rsidRPr="00B319E9">
        <w:rPr>
          <w:rStyle w:val="Emphasis"/>
          <w:rFonts w:asciiTheme="minorHAnsi" w:hAnsiTheme="minorHAnsi" w:cstheme="minorHAnsi"/>
          <w:highlight w:val="green"/>
        </w:rPr>
        <w:t>be disseminated across the globe</w:t>
      </w:r>
      <w:r w:rsidRPr="00B319E9">
        <w:rPr>
          <w:rFonts w:asciiTheme="minorHAnsi" w:hAnsiTheme="minorHAnsi" w:cstheme="minorHAnsi"/>
          <w:sz w:val="16"/>
        </w:rPr>
        <w:t xml:space="preserve">. The </w:t>
      </w:r>
      <w:r w:rsidRPr="00B319E9">
        <w:rPr>
          <w:rStyle w:val="StyleUnderline"/>
          <w:rFonts w:asciiTheme="minorHAnsi" w:hAnsiTheme="minorHAnsi" w:cstheme="minorHAnsi"/>
          <w:b/>
          <w:bCs/>
        </w:rPr>
        <w:t>fallout from</w:t>
      </w:r>
      <w:r w:rsidRPr="00B319E9">
        <w:rPr>
          <w:rFonts w:asciiTheme="minorHAnsi" w:hAnsiTheme="minorHAnsi" w:cstheme="minorHAnsi"/>
          <w:sz w:val="16"/>
        </w:rPr>
        <w:t xml:space="preserve"> the </w:t>
      </w:r>
      <w:r w:rsidRPr="00B319E9">
        <w:rPr>
          <w:rStyle w:val="StyleUnderline"/>
          <w:rFonts w:asciiTheme="minorHAnsi" w:hAnsiTheme="minorHAnsi" w:cstheme="minorHAnsi"/>
          <w:b/>
          <w:bCs/>
        </w:rPr>
        <w:t>Chernobyl</w:t>
      </w:r>
      <w:r w:rsidRPr="00B319E9">
        <w:rPr>
          <w:rFonts w:asciiTheme="minorHAnsi" w:hAnsiTheme="minorHAnsi" w:cstheme="minorHAnsi"/>
          <w:sz w:val="16"/>
        </w:rPr>
        <w:t xml:space="preserve"> explosion, for example, </w:t>
      </w:r>
      <w:r w:rsidRPr="00B319E9">
        <w:rPr>
          <w:rStyle w:val="StyleUnderline"/>
          <w:rFonts w:asciiTheme="minorHAnsi" w:hAnsiTheme="minorHAnsi" w:cstheme="minorHAnsi"/>
          <w:b/>
          <w:bCs/>
        </w:rPr>
        <w:t>wound</w:t>
      </w:r>
      <w:r w:rsidRPr="00B319E9">
        <w:rPr>
          <w:rFonts w:asciiTheme="minorHAnsi" w:hAnsiTheme="minorHAnsi" w:cstheme="minorHAnsi"/>
          <w:sz w:val="16"/>
        </w:rPr>
        <w:t xml:space="preserve">s its </w:t>
      </w:r>
      <w:r w:rsidRPr="00B319E9">
        <w:rPr>
          <w:rStyle w:val="StyleUnderline"/>
          <w:rFonts w:asciiTheme="minorHAnsi" w:hAnsiTheme="minorHAnsi" w:cstheme="minorHAnsi"/>
          <w:b/>
          <w:bCs/>
        </w:rPr>
        <w:t>way</w:t>
      </w:r>
      <w:r w:rsidRPr="00B319E9">
        <w:rPr>
          <w:rFonts w:asciiTheme="minorHAnsi" w:hAnsiTheme="minorHAnsi" w:cstheme="minorHAnsi"/>
          <w:sz w:val="16"/>
        </w:rPr>
        <w:t xml:space="preserve"> westward </w:t>
      </w:r>
      <w:r w:rsidRPr="00B319E9">
        <w:rPr>
          <w:rStyle w:val="StyleUnderline"/>
          <w:rFonts w:asciiTheme="minorHAnsi" w:hAnsiTheme="minorHAnsi" w:cstheme="minorHAnsi"/>
          <w:b/>
          <w:bCs/>
        </w:rPr>
        <w:t>from</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Ukraine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into</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Western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Europe</w:t>
      </w:r>
      <w:r w:rsidRPr="00B319E9">
        <w:rPr>
          <w:rFonts w:asciiTheme="minorHAnsi" w:hAnsiTheme="minorHAnsi" w:cstheme="minorHAnsi"/>
          <w:sz w:val="16"/>
        </w:rPr>
        <w:t xml:space="preserve">, exposing 650,000 persons and contaminating 77,000 square miles. The </w:t>
      </w:r>
      <w:r w:rsidRPr="00B319E9">
        <w:rPr>
          <w:rStyle w:val="StyleUnderline"/>
          <w:rFonts w:asciiTheme="minorHAnsi" w:hAnsiTheme="minorHAnsi" w:cstheme="minorHAnsi"/>
          <w:b/>
          <w:bCs/>
        </w:rPr>
        <w:t>long-term health effects</w:t>
      </w:r>
      <w:r w:rsidRPr="00B319E9">
        <w:rPr>
          <w:rFonts w:asciiTheme="minorHAnsi" w:hAnsiTheme="minorHAnsi" w:cstheme="minorHAnsi"/>
          <w:sz w:val="16"/>
        </w:rPr>
        <w:t xml:space="preserve"> of the exposure </w:t>
      </w:r>
      <w:r w:rsidRPr="00B319E9">
        <w:rPr>
          <w:rStyle w:val="StyleUnderline"/>
          <w:rFonts w:asciiTheme="minorHAnsi" w:hAnsiTheme="minorHAnsi" w:cstheme="minorHAnsi"/>
          <w:b/>
          <w:bCs/>
        </w:rPr>
        <w:t>could last decades</w:t>
      </w:r>
      <w:r w:rsidRPr="00B319E9">
        <w:rPr>
          <w:rFonts w:asciiTheme="minorHAnsi" w:hAnsiTheme="minorHAnsi" w:cstheme="minorHAnsi"/>
          <w:sz w:val="16"/>
        </w:rPr>
        <w:t xml:space="preserve">. India and Pakistan’s </w:t>
      </w:r>
      <w:r w:rsidRPr="00B319E9">
        <w:rPr>
          <w:rStyle w:val="Emphasis"/>
          <w:rFonts w:asciiTheme="minorHAnsi" w:hAnsiTheme="minorHAnsi" w:cstheme="minorHAnsi"/>
        </w:rPr>
        <w:t>neighbors</w:t>
      </w:r>
      <w:r w:rsidRPr="00B319E9">
        <w:rPr>
          <w:rStyle w:val="StyleUnderline"/>
          <w:rFonts w:asciiTheme="minorHAnsi" w:hAnsiTheme="minorHAnsi" w:cstheme="minorHAnsi"/>
          <w:b/>
          <w:bCs/>
        </w:rPr>
        <w:t xml:space="preserve"> would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be</w:t>
      </w:r>
      <w:r w:rsidRPr="00B319E9">
        <w:rPr>
          <w:rFonts w:asciiTheme="minorHAnsi" w:hAnsiTheme="minorHAnsi" w:cstheme="minorHAnsi"/>
          <w:sz w:val="16"/>
        </w:rPr>
        <w:t xml:space="preserve"> especially </w:t>
      </w:r>
      <w:r w:rsidRPr="00B319E9">
        <w:rPr>
          <w:rStyle w:val="Emphasis"/>
          <w:rFonts w:asciiTheme="minorHAnsi" w:hAnsiTheme="minorHAnsi" w:cstheme="minorHAnsi"/>
        </w:rPr>
        <w:t>exposed</w:t>
      </w:r>
      <w:r w:rsidRPr="00B319E9">
        <w:rPr>
          <w:rFonts w:asciiTheme="minorHAnsi" w:hAnsiTheme="minorHAnsi" w:cstheme="minorHAnsi"/>
          <w:sz w:val="16"/>
        </w:rPr>
        <w:t xml:space="preserve">, and </w:t>
      </w:r>
      <w:r w:rsidRPr="00B319E9">
        <w:rPr>
          <w:rStyle w:val="StyleUnderline"/>
          <w:rFonts w:asciiTheme="minorHAnsi" w:hAnsiTheme="minorHAnsi" w:cstheme="minorHAnsi"/>
          <w:b/>
          <w:bCs/>
        </w:rPr>
        <w:t>most lack healthcare and infrastructure to deal with</w:t>
      </w:r>
      <w:r w:rsidRPr="00B319E9">
        <w:rPr>
          <w:rFonts w:asciiTheme="minorHAnsi" w:hAnsiTheme="minorHAnsi" w:cstheme="minorHAnsi"/>
          <w:sz w:val="16"/>
        </w:rPr>
        <w:t xml:space="preserve"> such a </w:t>
      </w:r>
      <w:r w:rsidRPr="00B319E9">
        <w:rPr>
          <w:rStyle w:val="StyleUnderline"/>
          <w:rFonts w:asciiTheme="minorHAnsi" w:hAnsiTheme="minorHAnsi" w:cstheme="minorHAnsi"/>
          <w:b/>
          <w:bCs/>
        </w:rPr>
        <w:t>crisis</w:t>
      </w:r>
      <w:r w:rsidRPr="00B319E9">
        <w:rPr>
          <w:rFonts w:asciiTheme="minorHAnsi" w:hAnsiTheme="minorHAnsi" w:cstheme="minorHAnsi"/>
          <w:sz w:val="16"/>
        </w:rPr>
        <w:t xml:space="preserve">. </w:t>
      </w:r>
      <w:r w:rsidRPr="00B319E9">
        <w:rPr>
          <w:rStyle w:val="Emphasis"/>
          <w:rFonts w:asciiTheme="minorHAnsi" w:hAnsiTheme="minorHAnsi" w:cstheme="minorHAnsi"/>
        </w:rPr>
        <w:t xml:space="preserve">Nuclear Winter </w:t>
      </w:r>
      <w:r w:rsidRPr="00B319E9">
        <w:rPr>
          <w:rFonts w:asciiTheme="minorHAnsi" w:hAnsiTheme="minorHAnsi" w:cstheme="minorHAnsi"/>
          <w:sz w:val="16"/>
        </w:rPr>
        <w:t xml:space="preserve">Studies in 2008 and 2014 found that of one hundred bombs that were fifteen-kilotons were used, </w:t>
      </w:r>
      <w:r w:rsidRPr="00B319E9">
        <w:rPr>
          <w:rStyle w:val="Emphasis"/>
          <w:rFonts w:asciiTheme="minorHAnsi" w:hAnsiTheme="minorHAnsi" w:cstheme="minorHAnsi"/>
          <w:highlight w:val="green"/>
        </w:rPr>
        <w:t>it</w:t>
      </w:r>
      <w:r w:rsidRPr="00B319E9">
        <w:rPr>
          <w:rStyle w:val="StyleUnderline"/>
          <w:rFonts w:asciiTheme="minorHAnsi" w:hAnsiTheme="minorHAnsi" w:cstheme="minorHAnsi"/>
          <w:b/>
          <w:bCs/>
        </w:rPr>
        <w:t xml:space="preserve"> would </w:t>
      </w:r>
      <w:r w:rsidRPr="00B319E9">
        <w:rPr>
          <w:rStyle w:val="Emphasis"/>
          <w:rFonts w:asciiTheme="minorHAnsi" w:hAnsiTheme="minorHAnsi" w:cstheme="minorHAnsi"/>
          <w:highlight w:val="green"/>
        </w:rPr>
        <w:t>blast five million tons of</w:t>
      </w:r>
      <w:r w:rsidRPr="00B319E9">
        <w:rPr>
          <w:rStyle w:val="StyleUnderline"/>
          <w:rFonts w:asciiTheme="minorHAnsi" w:hAnsiTheme="minorHAnsi" w:cstheme="minorHAnsi"/>
          <w:b/>
          <w:bCs/>
        </w:rPr>
        <w:t xml:space="preserve"> fine</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sooty particles</w:t>
      </w:r>
      <w:r w:rsidRPr="00B319E9">
        <w:rPr>
          <w:rStyle w:val="StyleUnderline"/>
          <w:rFonts w:asciiTheme="minorHAnsi" w:hAnsiTheme="minorHAnsi" w:cstheme="minorHAnsi"/>
          <w:b/>
          <w:bCs/>
        </w:rPr>
        <w:t xml:space="preserve"> into the stratosphere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where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they would </w:t>
      </w:r>
      <w:r w:rsidRPr="00B319E9">
        <w:rPr>
          <w:rStyle w:val="Emphasis"/>
          <w:rFonts w:asciiTheme="minorHAnsi" w:hAnsiTheme="minorHAnsi" w:cstheme="minorHAnsi"/>
        </w:rPr>
        <w:t>spread across the globe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warping global </w:t>
      </w:r>
      <w:r w:rsidRPr="00B319E9">
        <w:rPr>
          <w:rStyle w:val="Emphasis"/>
          <w:rFonts w:asciiTheme="minorHAnsi" w:hAnsiTheme="minorHAnsi" w:cstheme="minorHAnsi"/>
        </w:rPr>
        <w:t>weather patterns</w:t>
      </w:r>
      <w:r w:rsidRPr="00B319E9">
        <w:rPr>
          <w:rFonts w:asciiTheme="minorHAnsi" w:hAnsiTheme="minorHAnsi" w:cstheme="minorHAnsi"/>
          <w:sz w:val="16"/>
        </w:rPr>
        <w:t xml:space="preserve"> for the next twenty-five years. </w:t>
      </w:r>
      <w:r w:rsidRPr="00B319E9">
        <w:rPr>
          <w:rStyle w:val="StyleUnderline"/>
          <w:rFonts w:asciiTheme="minorHAnsi" w:hAnsiTheme="minorHAnsi" w:cstheme="minorHAnsi"/>
          <w:b/>
          <w:bCs/>
        </w:rPr>
        <w:t xml:space="preserve">The particles would </w:t>
      </w:r>
      <w:r w:rsidRPr="00B319E9">
        <w:rPr>
          <w:rStyle w:val="Emphasis"/>
          <w:rFonts w:asciiTheme="minorHAnsi" w:hAnsiTheme="minorHAnsi" w:cstheme="minorHAnsi"/>
          <w:highlight w:val="green"/>
        </w:rPr>
        <w:t>block out</w:t>
      </w:r>
      <w:r w:rsidRPr="00B319E9">
        <w:rPr>
          <w:rStyle w:val="StyleUnderline"/>
          <w:rFonts w:asciiTheme="minorHAnsi" w:hAnsiTheme="minorHAnsi" w:cstheme="minorHAnsi"/>
          <w:b/>
          <w:bCs/>
        </w:rPr>
        <w:t xml:space="preserve"> light from </w:t>
      </w:r>
      <w:r w:rsidRPr="00B319E9">
        <w:rPr>
          <w:rStyle w:val="Emphasis"/>
          <w:rFonts w:asciiTheme="minorHAnsi" w:hAnsiTheme="minorHAnsi" w:cstheme="minorHAnsi"/>
          <w:highlight w:val="green"/>
        </w:rPr>
        <w:t>the sun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causing surface temperatures to decrease</w:t>
      </w:r>
      <w:r w:rsidRPr="00B319E9">
        <w:rPr>
          <w:rFonts w:asciiTheme="minorHAnsi" w:hAnsiTheme="minorHAnsi" w:cstheme="minorHAnsi"/>
          <w:sz w:val="16"/>
        </w:rPr>
        <w:t xml:space="preserve"> an average of 2.7 degrees Fahrenheit across the globe, or 4.5 degrees in North American and Europe. </w:t>
      </w:r>
      <w:r w:rsidRPr="00B319E9">
        <w:rPr>
          <w:rStyle w:val="Emphasis"/>
          <w:rFonts w:asciiTheme="minorHAnsi" w:hAnsiTheme="minorHAnsi" w:cstheme="minorHAnsi"/>
        </w:rPr>
        <w:t xml:space="preserve">Growing </w:t>
      </w:r>
      <w:r w:rsidRPr="00B319E9">
        <w:rPr>
          <w:rStyle w:val="Emphasis"/>
          <w:rFonts w:asciiTheme="minorHAnsi" w:hAnsiTheme="minorHAnsi" w:cstheme="minorHAnsi"/>
          <w:highlight w:val="green"/>
        </w:rPr>
        <w:t>seasons</w:t>
      </w:r>
      <w:r w:rsidRPr="00B319E9">
        <w:rPr>
          <w:rStyle w:val="StyleUnderline"/>
          <w:rFonts w:asciiTheme="minorHAnsi" w:hAnsiTheme="minorHAnsi" w:cstheme="minorHAnsi"/>
          <w:b/>
          <w:bCs/>
        </w:rPr>
        <w:t xml:space="preserve"> would be </w:t>
      </w:r>
      <w:r w:rsidRPr="00B319E9">
        <w:rPr>
          <w:rStyle w:val="Emphasis"/>
          <w:rFonts w:asciiTheme="minorHAnsi" w:hAnsiTheme="minorHAnsi" w:cstheme="minorHAnsi"/>
          <w:highlight w:val="green"/>
        </w:rPr>
        <w:t>shortened</w:t>
      </w:r>
      <w:r w:rsidRPr="00B319E9">
        <w:rPr>
          <w:rFonts w:asciiTheme="minorHAnsi" w:hAnsiTheme="minorHAnsi" w:cstheme="minorHAnsi"/>
          <w:sz w:val="16"/>
        </w:rPr>
        <w:t xml:space="preserve"> by ten to forty days, and certain </w:t>
      </w:r>
      <w:r w:rsidRPr="00B319E9">
        <w:rPr>
          <w:rStyle w:val="Emphasis"/>
          <w:rFonts w:asciiTheme="minorHAnsi" w:hAnsiTheme="minorHAnsi" w:cstheme="minorHAnsi"/>
          <w:highlight w:val="green"/>
        </w:rPr>
        <w:t>crops</w:t>
      </w:r>
      <w:r w:rsidRPr="00B319E9">
        <w:rPr>
          <w:rFonts w:asciiTheme="minorHAnsi" w:hAnsiTheme="minorHAnsi" w:cstheme="minorHAnsi"/>
          <w:sz w:val="16"/>
        </w:rPr>
        <w:t xml:space="preserve"> such as Canadian wheat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simply </w:t>
      </w:r>
      <w:r w:rsidRPr="00B319E9">
        <w:rPr>
          <w:rStyle w:val="Emphasis"/>
          <w:rFonts w:asciiTheme="minorHAnsi" w:hAnsiTheme="minorHAnsi" w:cstheme="minorHAnsi"/>
          <w:highlight w:val="green"/>
        </w:rPr>
        <w:t>become unviable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Global agricultural </w:t>
      </w:r>
      <w:r w:rsidRPr="00B319E9">
        <w:rPr>
          <w:rStyle w:val="Emphasis"/>
          <w:rFonts w:asciiTheme="minorHAnsi" w:hAnsiTheme="minorHAnsi" w:cstheme="minorHAnsi"/>
        </w:rPr>
        <w:t>yields</w:t>
      </w:r>
      <w:r w:rsidRPr="00B319E9">
        <w:rPr>
          <w:rStyle w:val="StyleUnderline"/>
          <w:rFonts w:asciiTheme="minorHAnsi" w:hAnsiTheme="minorHAnsi" w:cstheme="minorHAnsi"/>
          <w:b/>
          <w:bCs/>
        </w:rPr>
        <w:t xml:space="preserve"> would </w:t>
      </w:r>
      <w:r w:rsidRPr="00B319E9">
        <w:rPr>
          <w:rStyle w:val="Emphasis"/>
          <w:rFonts w:asciiTheme="minorHAnsi" w:hAnsiTheme="minorHAnsi" w:cstheme="minorHAnsi"/>
        </w:rPr>
        <w:t>fall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leading to rising prices and </w:t>
      </w:r>
      <w:r w:rsidRPr="00B319E9">
        <w:rPr>
          <w:rStyle w:val="Emphasis"/>
          <w:rFonts w:asciiTheme="minorHAnsi" w:hAnsiTheme="minorHAnsi" w:cstheme="minorHAnsi"/>
        </w:rPr>
        <w:t>famine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The particles</w:t>
      </w:r>
      <w:r w:rsidRPr="00B319E9">
        <w:rPr>
          <w:rFonts w:asciiTheme="minorHAnsi" w:hAnsiTheme="minorHAnsi" w:cstheme="minorHAnsi"/>
          <w:sz w:val="16"/>
        </w:rPr>
        <w:t xml:space="preserve"> may also </w:t>
      </w:r>
      <w:r w:rsidRPr="00B319E9">
        <w:rPr>
          <w:rStyle w:val="Emphasis"/>
          <w:rFonts w:asciiTheme="minorHAnsi" w:hAnsiTheme="minorHAnsi" w:cstheme="minorHAnsi"/>
        </w:rPr>
        <w:t>deplete</w:t>
      </w:r>
      <w:r w:rsidRPr="00B319E9">
        <w:rPr>
          <w:rFonts w:asciiTheme="minorHAnsi" w:hAnsiTheme="minorHAnsi" w:cstheme="minorHAnsi"/>
          <w:sz w:val="16"/>
        </w:rPr>
        <w:t xml:space="preserve"> between 30 to 50 percent of </w:t>
      </w:r>
      <w:r w:rsidRPr="00B319E9">
        <w:rPr>
          <w:rStyle w:val="StyleUnderline"/>
          <w:rFonts w:asciiTheme="minorHAnsi" w:hAnsiTheme="minorHAnsi" w:cstheme="minorHAnsi"/>
          <w:b/>
          <w:bCs/>
        </w:rPr>
        <w:t xml:space="preserve">the </w:t>
      </w:r>
      <w:r w:rsidRPr="00B319E9">
        <w:rPr>
          <w:rStyle w:val="Emphasis"/>
          <w:rFonts w:asciiTheme="minorHAnsi" w:hAnsiTheme="minorHAnsi" w:cstheme="minorHAnsi"/>
        </w:rPr>
        <w:t>ozone</w:t>
      </w:r>
      <w:r w:rsidRPr="00B319E9">
        <w:rPr>
          <w:rStyle w:val="StyleUnderline"/>
          <w:rFonts w:asciiTheme="minorHAnsi" w:hAnsiTheme="minorHAnsi" w:cstheme="minorHAnsi"/>
          <w:b/>
          <w:bCs/>
        </w:rPr>
        <w:t xml:space="preserve"> layer</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allowing</w:t>
      </w:r>
      <w:r w:rsidRPr="00B319E9">
        <w:rPr>
          <w:rFonts w:asciiTheme="minorHAnsi" w:hAnsiTheme="minorHAnsi" w:cstheme="minorHAnsi"/>
          <w:sz w:val="16"/>
        </w:rPr>
        <w:t xml:space="preserve"> more of </w:t>
      </w:r>
      <w:r w:rsidRPr="00B319E9">
        <w:rPr>
          <w:rStyle w:val="StyleUnderline"/>
          <w:rFonts w:asciiTheme="minorHAnsi" w:hAnsiTheme="minorHAnsi" w:cstheme="minorHAnsi"/>
          <w:b/>
          <w:bCs/>
        </w:rPr>
        <w:t xml:space="preserve">the </w:t>
      </w:r>
      <w:r w:rsidRPr="00B319E9">
        <w:rPr>
          <w:rStyle w:val="Emphasis"/>
          <w:rFonts w:asciiTheme="minorHAnsi" w:hAnsiTheme="minorHAnsi" w:cstheme="minorHAnsi"/>
        </w:rPr>
        <w:t>sun’s radiation</w:t>
      </w:r>
      <w:r w:rsidRPr="00B319E9">
        <w:rPr>
          <w:rStyle w:val="StyleUnderline"/>
          <w:rFonts w:asciiTheme="minorHAnsi" w:hAnsiTheme="minorHAnsi" w:cstheme="minorHAnsi"/>
          <w:b/>
          <w:bCs/>
        </w:rPr>
        <w:t xml:space="preserve"> to</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penetrate the atmosphere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causing increased </w:t>
      </w:r>
      <w:r w:rsidRPr="00B319E9">
        <w:rPr>
          <w:rStyle w:val="Emphasis"/>
          <w:rFonts w:asciiTheme="minorHAnsi" w:hAnsiTheme="minorHAnsi" w:cstheme="minorHAnsi"/>
        </w:rPr>
        <w:t>sunburns</w:t>
      </w:r>
      <w:r w:rsidRPr="00B319E9">
        <w:rPr>
          <w:rStyle w:val="StyleUnderline"/>
          <w:rFonts w:asciiTheme="minorHAnsi" w:hAnsiTheme="minorHAnsi" w:cstheme="minorHAnsi"/>
          <w:b/>
          <w:bCs/>
        </w:rPr>
        <w:t xml:space="preserve"> and</w:t>
      </w:r>
      <w:r w:rsidRPr="00B319E9">
        <w:rPr>
          <w:rFonts w:asciiTheme="minorHAnsi" w:hAnsiTheme="minorHAnsi" w:cstheme="minorHAnsi"/>
          <w:sz w:val="16"/>
        </w:rPr>
        <w:t xml:space="preserve"> rates of </w:t>
      </w:r>
      <w:proofErr w:type="gramStart"/>
      <w:r w:rsidRPr="00B319E9">
        <w:rPr>
          <w:rStyle w:val="Emphasis"/>
          <w:rFonts w:asciiTheme="minorHAnsi" w:hAnsiTheme="minorHAnsi" w:cstheme="minorHAnsi"/>
        </w:rPr>
        <w:t>cancer</w:t>
      </w:r>
      <w:proofErr w:type="gramEnd"/>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killing</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off sensitive plant-life and marine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plankton</w:t>
      </w:r>
      <w:r w:rsidRPr="00B319E9">
        <w:rPr>
          <w:rFonts w:asciiTheme="minorHAnsi" w:hAnsiTheme="minorHAnsi" w:cstheme="minorHAnsi"/>
          <w:sz w:val="16"/>
        </w:rPr>
        <w:t xml:space="preserve">, with the spillover effect of </w:t>
      </w:r>
      <w:r w:rsidRPr="00B319E9">
        <w:rPr>
          <w:rStyle w:val="Emphasis"/>
          <w:rFonts w:asciiTheme="minorHAnsi" w:hAnsiTheme="minorHAnsi" w:cstheme="minorHAnsi"/>
        </w:rPr>
        <w:t>decimating fishing yields</w:t>
      </w:r>
      <w:r w:rsidRPr="00B319E9">
        <w:rPr>
          <w:rFonts w:asciiTheme="minorHAnsi" w:hAnsiTheme="minorHAnsi" w:cstheme="minorHAnsi"/>
          <w:sz w:val="16"/>
        </w:rPr>
        <w:t xml:space="preserve">. To be clear, </w:t>
      </w:r>
      <w:r w:rsidRPr="00B319E9">
        <w:rPr>
          <w:rStyle w:val="StyleUnderline"/>
          <w:rFonts w:asciiTheme="minorHAnsi" w:hAnsiTheme="minorHAnsi" w:cstheme="minorHAnsi"/>
          <w:b/>
          <w:bCs/>
        </w:rPr>
        <w:t xml:space="preserve">these are outcomes for a </w:t>
      </w:r>
      <w:r w:rsidRPr="00B319E9">
        <w:rPr>
          <w:rStyle w:val="Emphasis"/>
          <w:rFonts w:asciiTheme="minorHAnsi" w:hAnsiTheme="minorHAnsi" w:cstheme="minorHAnsi"/>
        </w:rPr>
        <w:t>“light” nuclear winter</w:t>
      </w:r>
      <w:r w:rsidRPr="00B319E9">
        <w:rPr>
          <w:rStyle w:val="StyleUnderline"/>
          <w:rFonts w:asciiTheme="minorHAnsi" w:hAnsiTheme="minorHAnsi" w:cstheme="minorHAnsi"/>
          <w:b/>
          <w:bCs/>
        </w:rPr>
        <w:t xml:space="preserve"> scenario</w:t>
      </w:r>
      <w:r w:rsidRPr="00B319E9">
        <w:rPr>
          <w:rFonts w:asciiTheme="minorHAnsi" w:hAnsiTheme="minorHAnsi" w:cstheme="minorHAnsi"/>
          <w:sz w:val="16"/>
        </w:rPr>
        <w:t xml:space="preserve">, not a full slugging match between the Russian and U.S. arsenals. </w:t>
      </w:r>
      <w:r w:rsidRPr="00B319E9">
        <w:rPr>
          <w:rStyle w:val="Emphasis"/>
          <w:rFonts w:asciiTheme="minorHAnsi" w:hAnsiTheme="minorHAnsi" w:cstheme="minorHAnsi"/>
        </w:rPr>
        <w:t xml:space="preserve">Global Recession </w:t>
      </w:r>
      <w:r w:rsidRPr="00B319E9">
        <w:rPr>
          <w:rStyle w:val="Emphasis"/>
          <w:rFonts w:asciiTheme="minorHAnsi" w:hAnsiTheme="minorHAnsi" w:cstheme="minorHAnsi"/>
          <w:highlight w:val="green"/>
        </w:rPr>
        <w:t>Any</w:t>
      </w:r>
      <w:r w:rsidRPr="00B319E9">
        <w:rPr>
          <w:rFonts w:asciiTheme="minorHAnsi" w:hAnsiTheme="minorHAnsi" w:cstheme="minorHAnsi"/>
          <w:sz w:val="14"/>
        </w:rPr>
        <w:t xml:space="preserve"> one of the </w:t>
      </w:r>
      <w:r w:rsidRPr="00B319E9">
        <w:rPr>
          <w:rStyle w:val="StyleUnderline"/>
          <w:rFonts w:asciiTheme="minorHAnsi" w:hAnsiTheme="minorHAnsi" w:cstheme="minorHAnsi"/>
          <w:b/>
          <w:bCs/>
        </w:rPr>
        <w:t>factors</w:t>
      </w:r>
      <w:r w:rsidRPr="00B319E9">
        <w:rPr>
          <w:rFonts w:asciiTheme="minorHAnsi" w:hAnsiTheme="minorHAnsi" w:cstheme="minorHAnsi"/>
          <w:sz w:val="14"/>
        </w:rPr>
        <w:t xml:space="preserve"> </w:t>
      </w:r>
      <w:r w:rsidRPr="00B319E9">
        <w:rPr>
          <w:rStyle w:val="StyleUnderline"/>
          <w:rFonts w:asciiTheme="minorHAnsi" w:hAnsiTheme="minorHAnsi" w:cstheme="minorHAnsi"/>
          <w:b/>
          <w:bCs/>
        </w:rPr>
        <w:t>above</w:t>
      </w:r>
      <w:r w:rsidRPr="00B319E9">
        <w:rPr>
          <w:rFonts w:asciiTheme="minorHAnsi" w:hAnsiTheme="minorHAnsi" w:cstheme="minorHAnsi"/>
          <w:sz w:val="14"/>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4"/>
        </w:rPr>
        <w:t xml:space="preserve"> likely suffice to </w:t>
      </w:r>
      <w:r w:rsidRPr="00B319E9">
        <w:rPr>
          <w:rStyle w:val="Emphasis"/>
          <w:rFonts w:asciiTheme="minorHAnsi" w:hAnsiTheme="minorHAnsi" w:cstheme="minorHAnsi"/>
          <w:highlight w:val="green"/>
        </w:rPr>
        <w:t>cause</w:t>
      </w:r>
      <w:r w:rsidRPr="00B319E9">
        <w:rPr>
          <w:rFonts w:asciiTheme="minorHAnsi" w:hAnsiTheme="minorHAnsi" w:cstheme="minorHAnsi"/>
          <w:sz w:val="14"/>
        </w:rPr>
        <w:t xml:space="preserve"> a </w:t>
      </w:r>
      <w:r w:rsidRPr="00B319E9">
        <w:rPr>
          <w:rStyle w:val="Emphasis"/>
          <w:rFonts w:asciiTheme="minorHAnsi" w:hAnsiTheme="minorHAnsi" w:cstheme="minorHAnsi"/>
          <w:highlight w:val="green"/>
        </w:rPr>
        <w:t>global economic recession</w:t>
      </w:r>
      <w:r w:rsidRPr="00B319E9">
        <w:rPr>
          <w:rFonts w:asciiTheme="minorHAnsi" w:hAnsiTheme="minorHAnsi" w:cstheme="minorHAnsi"/>
          <w:sz w:val="14"/>
        </w:rPr>
        <w:t xml:space="preserve">. All of them combined would guarantee one. </w:t>
      </w:r>
      <w:r w:rsidRPr="00B319E9">
        <w:rPr>
          <w:rStyle w:val="StyleUnderline"/>
          <w:rFonts w:asciiTheme="minorHAnsi" w:hAnsiTheme="minorHAnsi" w:cstheme="minorHAnsi"/>
          <w:b/>
          <w:bCs/>
        </w:rPr>
        <w:t>India and Pakistan account for</w:t>
      </w:r>
      <w:r w:rsidRPr="00B319E9">
        <w:rPr>
          <w:rFonts w:asciiTheme="minorHAnsi" w:hAnsiTheme="minorHAnsi" w:cstheme="minorHAnsi"/>
          <w:sz w:val="16"/>
        </w:rPr>
        <w:t xml:space="preserve"> over </w:t>
      </w:r>
      <w:r w:rsidRPr="00B319E9">
        <w:rPr>
          <w:rStyle w:val="StyleUnderline"/>
          <w:rFonts w:asciiTheme="minorHAnsi" w:hAnsiTheme="minorHAnsi" w:cstheme="minorHAnsi"/>
          <w:b/>
          <w:bCs/>
        </w:rPr>
        <w:t xml:space="preserve">one-fifth </w:t>
      </w:r>
      <w:r w:rsidRPr="00B319E9">
        <w:rPr>
          <w:rStyle w:val="Emphasis"/>
          <w:rFonts w:asciiTheme="minorHAnsi" w:hAnsiTheme="minorHAnsi" w:cstheme="minorHAnsi"/>
        </w:rPr>
        <w:t>world’s population</w:t>
      </w:r>
      <w:r w:rsidRPr="00B319E9">
        <w:rPr>
          <w:rFonts w:asciiTheme="minorHAnsi" w:hAnsiTheme="minorHAnsi" w:cstheme="minorHAnsi"/>
          <w:sz w:val="16"/>
        </w:rPr>
        <w:t xml:space="preserve">, and therefore a significant </w:t>
      </w:r>
      <w:r w:rsidRPr="00B319E9">
        <w:rPr>
          <w:rStyle w:val="StyleUnderline"/>
          <w:rFonts w:asciiTheme="minorHAnsi" w:hAnsiTheme="minorHAnsi" w:cstheme="minorHAnsi"/>
          <w:b/>
          <w:bCs/>
        </w:rPr>
        <w:t>share</w:t>
      </w:r>
      <w:r w:rsidRPr="00B319E9">
        <w:rPr>
          <w:rFonts w:asciiTheme="minorHAnsi" w:hAnsiTheme="minorHAnsi" w:cstheme="minorHAnsi"/>
          <w:sz w:val="16"/>
        </w:rPr>
        <w:t xml:space="preserve"> of </w:t>
      </w:r>
      <w:r w:rsidRPr="00B319E9">
        <w:rPr>
          <w:rStyle w:val="StyleUnderline"/>
          <w:rFonts w:asciiTheme="minorHAnsi" w:hAnsiTheme="minorHAnsi" w:cstheme="minorHAnsi"/>
          <w:b/>
          <w:bCs/>
        </w:rPr>
        <w:t>economic activity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Should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their</w:t>
      </w:r>
      <w:r w:rsidRPr="00B319E9">
        <w:rPr>
          <w:rFonts w:asciiTheme="minorHAnsi" w:hAnsiTheme="minorHAnsi" w:cstheme="minorHAnsi"/>
          <w:sz w:val="16"/>
        </w:rPr>
        <w:t xml:space="preserve"> major </w:t>
      </w:r>
      <w:r w:rsidRPr="00B319E9">
        <w:rPr>
          <w:rStyle w:val="StyleUnderline"/>
          <w:rFonts w:asciiTheme="minorHAnsi" w:hAnsiTheme="minorHAnsi" w:cstheme="minorHAnsi"/>
          <w:b/>
          <w:bCs/>
        </w:rPr>
        <w:t>cities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become </w:t>
      </w:r>
      <w:r w:rsidRPr="00B319E9">
        <w:rPr>
          <w:rStyle w:val="Emphasis"/>
          <w:rFonts w:asciiTheme="minorHAnsi" w:hAnsiTheme="minorHAnsi" w:cstheme="minorHAnsi"/>
        </w:rPr>
        <w:t>irradiated ruins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with</w:t>
      </w:r>
      <w:r w:rsidRPr="00B319E9">
        <w:rPr>
          <w:rFonts w:asciiTheme="minorHAnsi" w:hAnsiTheme="minorHAnsi" w:cstheme="minorHAnsi"/>
          <w:sz w:val="16"/>
        </w:rPr>
        <w:t xml:space="preserve"> their </w:t>
      </w:r>
      <w:r w:rsidRPr="00B319E9">
        <w:rPr>
          <w:rStyle w:val="Emphasis"/>
          <w:rFonts w:asciiTheme="minorHAnsi" w:hAnsiTheme="minorHAnsi" w:cstheme="minorHAnsi"/>
        </w:rPr>
        <w:t xml:space="preserve">populations </w:t>
      </w:r>
      <w:proofErr w:type="gramStart"/>
      <w:r w:rsidRPr="00B319E9">
        <w:rPr>
          <w:rStyle w:val="Emphasis"/>
          <w:rFonts w:asciiTheme="minorHAnsi" w:hAnsiTheme="minorHAnsi" w:cstheme="minorHAnsi"/>
        </w:rPr>
        <w:t>decimated</w:t>
      </w:r>
      <w:r w:rsidRPr="00B319E9">
        <w:rPr>
          <w:rFonts w:asciiTheme="minorHAnsi" w:hAnsiTheme="minorHAnsi" w:cstheme="minorHAnsi"/>
          <w:sz w:val="16"/>
        </w:rPr>
        <w:t>,</w:t>
      </w:r>
      <w:proofErr w:type="gramEnd"/>
      <w:r w:rsidRPr="00B319E9">
        <w:rPr>
          <w:rFonts w:asciiTheme="minorHAnsi" w:hAnsiTheme="minorHAnsi" w:cstheme="minorHAnsi"/>
          <w:sz w:val="16"/>
        </w:rPr>
        <w:t xml:space="preserve"> </w:t>
      </w:r>
      <w:r w:rsidRPr="00B319E9">
        <w:rPr>
          <w:rStyle w:val="StyleUnderline"/>
          <w:rFonts w:asciiTheme="minorHAnsi" w:hAnsiTheme="minorHAnsi" w:cstheme="minorHAnsi"/>
          <w:b/>
          <w:bCs/>
        </w:rPr>
        <w:t>a tremendous disruption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surely </w:t>
      </w:r>
      <w:r w:rsidRPr="00B319E9">
        <w:rPr>
          <w:rStyle w:val="StyleUnderline"/>
          <w:rFonts w:asciiTheme="minorHAnsi" w:hAnsiTheme="minorHAnsi" w:cstheme="minorHAnsi"/>
          <w:b/>
          <w:bCs/>
        </w:rPr>
        <w:t>result</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A</w:t>
      </w:r>
      <w:r w:rsidRPr="00B319E9">
        <w:rPr>
          <w:rStyle w:val="StyleUnderline"/>
          <w:rFonts w:asciiTheme="minorHAnsi" w:hAnsiTheme="minorHAnsi" w:cstheme="minorHAnsi"/>
          <w:b/>
          <w:bCs/>
        </w:rPr>
        <w:t xml:space="preserve"> </w:t>
      </w:r>
      <w:r w:rsidRPr="00B319E9">
        <w:rPr>
          <w:rStyle w:val="Emphasis"/>
          <w:rFonts w:asciiTheme="minorHAnsi" w:hAnsiTheme="minorHAnsi" w:cstheme="minorHAnsi"/>
        </w:rPr>
        <w:t xml:space="preserve">massive </w:t>
      </w:r>
      <w:r w:rsidRPr="00B319E9">
        <w:rPr>
          <w:rStyle w:val="Emphasis"/>
          <w:rFonts w:asciiTheme="minorHAnsi" w:hAnsiTheme="minorHAnsi" w:cstheme="minorHAnsi"/>
          <w:highlight w:val="green"/>
        </w:rPr>
        <w:t>decrease in consumption and production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obviously </w:t>
      </w:r>
      <w:r w:rsidRPr="00B319E9">
        <w:rPr>
          <w:rStyle w:val="StyleUnderline"/>
          <w:rFonts w:asciiTheme="minorHAnsi" w:hAnsiTheme="minorHAnsi" w:cstheme="minorHAnsi"/>
          <w:b/>
          <w:bCs/>
        </w:rPr>
        <w:t>instigate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 long-lasting recessionary cycle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with</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attendant</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deprivations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 political destabilization</w:t>
      </w:r>
      <w:r w:rsidRPr="00B319E9">
        <w:rPr>
          <w:rFonts w:asciiTheme="minorHAnsi" w:hAnsiTheme="minorHAnsi" w:cstheme="minorHAnsi"/>
          <w:sz w:val="16"/>
        </w:rPr>
        <w:t xml:space="preserve"> slamming developed and less-developed countries alike. Taken together, these outcomes </w:t>
      </w:r>
      <w:r w:rsidRPr="00B319E9">
        <w:rPr>
          <w:rStyle w:val="StyleUnderline"/>
          <w:rFonts w:asciiTheme="minorHAnsi" w:hAnsiTheme="minorHAnsi" w:cstheme="minorHAnsi"/>
          <w:b/>
          <w:bCs/>
        </w:rPr>
        <w:t>mean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even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a </w:t>
      </w:r>
      <w:r w:rsidRPr="00B319E9">
        <w:rPr>
          <w:rStyle w:val="Emphasis"/>
          <w:rFonts w:asciiTheme="minorHAnsi" w:hAnsiTheme="minorHAnsi" w:cstheme="minorHAnsi"/>
        </w:rPr>
        <w:t>“limited” India-Pakistan nuclear war</w:t>
      </w:r>
      <w:r w:rsidRPr="00B319E9">
        <w:rPr>
          <w:rStyle w:val="StyleUnderline"/>
          <w:rFonts w:asciiTheme="minorHAnsi" w:hAnsiTheme="minorHAnsi" w:cstheme="minorHAnsi"/>
          <w:b/>
          <w:bCs/>
        </w:rPr>
        <w:t xml:space="preserve"> would</w:t>
      </w:r>
      <w:r w:rsidRPr="00B319E9">
        <w:rPr>
          <w:rFonts w:asciiTheme="minorHAnsi" w:hAnsiTheme="minorHAnsi" w:cstheme="minorHAnsi"/>
          <w:sz w:val="16"/>
        </w:rPr>
        <w:t xml:space="preserve"> significantly </w:t>
      </w:r>
      <w:r w:rsidRPr="00B319E9">
        <w:rPr>
          <w:rStyle w:val="StyleUnderline"/>
          <w:rFonts w:asciiTheme="minorHAnsi" w:hAnsiTheme="minorHAnsi" w:cstheme="minorHAnsi"/>
          <w:b/>
          <w:bCs/>
        </w:rPr>
        <w:t>affect</w:t>
      </w:r>
      <w:r w:rsidRPr="00B319E9">
        <w:rPr>
          <w:rFonts w:asciiTheme="minorHAnsi" w:hAnsiTheme="minorHAnsi" w:cstheme="minorHAnsi"/>
          <w:sz w:val="16"/>
        </w:rPr>
        <w:t xml:space="preserve"> every person on the </w:t>
      </w:r>
      <w:r w:rsidRPr="00B319E9">
        <w:rPr>
          <w:rStyle w:val="StyleUnderline"/>
          <w:rFonts w:asciiTheme="minorHAnsi" w:hAnsiTheme="minorHAnsi" w:cstheme="minorHAnsi"/>
          <w:b/>
          <w:bCs/>
        </w:rPr>
        <w:t>globe</w:t>
      </w:r>
      <w:r w:rsidRPr="00B319E9">
        <w:rPr>
          <w:rFonts w:asciiTheme="minorHAnsi" w:hAnsiTheme="minorHAnsi" w:cstheme="minorHAnsi"/>
          <w:sz w:val="16"/>
        </w:rPr>
        <w:t xml:space="preserve">, be they a </w:t>
      </w:r>
      <w:proofErr w:type="gramStart"/>
      <w:r w:rsidRPr="00B319E9">
        <w:rPr>
          <w:rFonts w:asciiTheme="minorHAnsi" w:hAnsiTheme="minorHAnsi" w:cstheme="minorHAnsi"/>
          <w:sz w:val="16"/>
        </w:rPr>
        <w:t>school teacher</w:t>
      </w:r>
      <w:proofErr w:type="gramEnd"/>
      <w:r w:rsidRPr="00B319E9">
        <w:rPr>
          <w:rFonts w:asciiTheme="minorHAnsi" w:hAnsiTheme="minorHAnsi" w:cstheme="minorHAnsi"/>
          <w:sz w:val="16"/>
        </w:rPr>
        <w:t xml:space="preserve"> in Nebraska, a factory-worker in Shaanxi province or a fisherman in Mombasa. Unfortunately, the </w:t>
      </w:r>
      <w:r w:rsidRPr="00B319E9">
        <w:rPr>
          <w:rStyle w:val="Emphasis"/>
          <w:rFonts w:asciiTheme="minorHAnsi" w:hAnsiTheme="minorHAnsi" w:cstheme="minorHAnsi"/>
        </w:rPr>
        <w:t>recent escalation</w:t>
      </w:r>
      <w:r w:rsidRPr="00B319E9">
        <w:rPr>
          <w:rFonts w:asciiTheme="minorHAnsi" w:hAnsiTheme="minorHAnsi" w:cstheme="minorHAnsi"/>
          <w:sz w:val="16"/>
        </w:rPr>
        <w:t xml:space="preserve"> between India and Pakistan </w:t>
      </w:r>
      <w:r w:rsidRPr="00B319E9">
        <w:rPr>
          <w:rStyle w:val="StyleUnderline"/>
          <w:rFonts w:asciiTheme="minorHAnsi" w:hAnsiTheme="minorHAnsi" w:cstheme="minorHAnsi"/>
          <w:b/>
          <w:bCs/>
        </w:rPr>
        <w:t>is no fluke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but part of a </w:t>
      </w:r>
      <w:r w:rsidRPr="00B319E9">
        <w:rPr>
          <w:rStyle w:val="Emphasis"/>
          <w:rFonts w:asciiTheme="minorHAnsi" w:hAnsiTheme="minorHAnsi" w:cstheme="minorHAnsi"/>
        </w:rPr>
        <w:t>long-simmering pattern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likely to</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continue escalating</w:t>
      </w:r>
      <w:r w:rsidRPr="00B319E9">
        <w:rPr>
          <w:rFonts w:asciiTheme="minorHAnsi" w:hAnsiTheme="minorHAnsi" w:cstheme="minorHAnsi"/>
          <w:sz w:val="16"/>
        </w:rPr>
        <w:t xml:space="preserve"> unless New Delhi and Islamabad work together to change the nature of their relationship. </w:t>
      </w:r>
    </w:p>
    <w:p w14:paraId="3B88ABC0" w14:textId="77777777" w:rsidR="00BC2184" w:rsidRPr="00B319E9" w:rsidRDefault="00BC2184" w:rsidP="00BC2184">
      <w:pPr>
        <w:pStyle w:val="Heading4"/>
      </w:pPr>
      <w:r w:rsidRPr="00B319E9">
        <w:t xml:space="preserve">Democracies are key to solving climate change – data, empirics, </w:t>
      </w:r>
      <w:proofErr w:type="spellStart"/>
      <w:r w:rsidRPr="00B319E9">
        <w:t>metastudies</w:t>
      </w:r>
      <w:proofErr w:type="spellEnd"/>
      <w:r w:rsidRPr="00B319E9">
        <w:t xml:space="preserve">, etc. </w:t>
      </w:r>
    </w:p>
    <w:p w14:paraId="0531AA10" w14:textId="77777777" w:rsidR="00BC2184" w:rsidRPr="00B319E9" w:rsidRDefault="00BC2184" w:rsidP="00BC2184">
      <w:r w:rsidRPr="00B319E9">
        <w:rPr>
          <w:rStyle w:val="Heading4Char"/>
        </w:rPr>
        <w:t>Looney 16</w:t>
      </w:r>
      <w:r w:rsidRPr="00B319E9">
        <w:t xml:space="preserve"> </w:t>
      </w:r>
      <w:r w:rsidRPr="00B319E9">
        <w:rPr>
          <w:sz w:val="18"/>
          <w:szCs w:val="18"/>
        </w:rPr>
        <w:t>[</w:t>
      </w:r>
      <w:hyperlink r:id="rId40" w:history="1">
        <w:r w:rsidRPr="00B319E9">
          <w:rPr>
            <w:rStyle w:val="Hyperlink"/>
            <w:sz w:val="18"/>
            <w:szCs w:val="18"/>
          </w:rPr>
          <w:t>Robert Looney</w:t>
        </w:r>
      </w:hyperlink>
      <w:r w:rsidRPr="00B319E9">
        <w:rPr>
          <w:sz w:val="18"/>
          <w:szCs w:val="18"/>
        </w:rPr>
        <w:t xml:space="preserve">, JUNE 1, 2016, “Democracy Is the Answer to Climate Change”, </w:t>
      </w:r>
      <w:hyperlink r:id="rId41" w:history="1">
        <w:r w:rsidRPr="00B319E9">
          <w:rPr>
            <w:rStyle w:val="Hyperlink"/>
            <w:sz w:val="18"/>
            <w:szCs w:val="18"/>
          </w:rPr>
          <w:t>https://foreignpolicy.com/2016/06/01/democracy-is-the-answer-to-climate-change //</w:t>
        </w:r>
      </w:hyperlink>
      <w:r w:rsidRPr="00B319E9">
        <w:rPr>
          <w:sz w:val="18"/>
          <w:szCs w:val="18"/>
        </w:rPr>
        <w:t xml:space="preserve"> JB]</w:t>
      </w:r>
    </w:p>
    <w:p w14:paraId="5D55DBF6" w14:textId="77777777" w:rsidR="00BC2184" w:rsidRPr="00B319E9" w:rsidRDefault="00BC2184" w:rsidP="00BC2184">
      <w:pPr>
        <w:rPr>
          <w:sz w:val="16"/>
        </w:rPr>
      </w:pPr>
      <w:r w:rsidRPr="00B319E9">
        <w:rPr>
          <w:sz w:val="16"/>
        </w:rPr>
        <w:t xml:space="preserve">But is it </w:t>
      </w:r>
      <w:proofErr w:type="gramStart"/>
      <w:r w:rsidRPr="00B319E9">
        <w:rPr>
          <w:sz w:val="16"/>
        </w:rPr>
        <w:t>really necessary</w:t>
      </w:r>
      <w:proofErr w:type="gramEnd"/>
      <w:r w:rsidRPr="00B319E9">
        <w:rPr>
          <w:sz w:val="16"/>
        </w:rPr>
        <w:t xml:space="preserve"> to choose between democracy and saving the planet? </w:t>
      </w:r>
      <w:r w:rsidRPr="00B319E9">
        <w:rPr>
          <w:rFonts w:asciiTheme="minorHAnsi" w:hAnsiTheme="minorHAnsi" w:cstheme="minorHAnsi"/>
          <w:b/>
          <w:bCs/>
          <w:u w:val="single"/>
        </w:rPr>
        <w:t>A comprehensive review of</w:t>
      </w:r>
      <w:r w:rsidRPr="00B319E9">
        <w:rPr>
          <w:sz w:val="16"/>
        </w:rPr>
        <w:t xml:space="preserve"> various </w:t>
      </w:r>
      <w:r w:rsidRPr="00B319E9">
        <w:rPr>
          <w:rFonts w:asciiTheme="minorHAnsi" w:hAnsiTheme="minorHAnsi" w:cstheme="minorHAnsi"/>
          <w:b/>
          <w:bCs/>
          <w:u w:val="single"/>
        </w:rPr>
        <w:t>countries’ progress towards environmental sustainability</w:t>
      </w:r>
      <w:r w:rsidRPr="00B319E9">
        <w:rPr>
          <w:sz w:val="16"/>
        </w:rPr>
        <w:t xml:space="preserve"> suggests otherwise. In fact, the case against democracy as a vehicle for environmental sustainability may be grossly overstated, based less on the actions of the world’s democracies </w:t>
      </w:r>
      <w:proofErr w:type="gramStart"/>
      <w:r w:rsidRPr="00B319E9">
        <w:rPr>
          <w:sz w:val="16"/>
        </w:rPr>
        <w:t>as a whole than</w:t>
      </w:r>
      <w:proofErr w:type="gramEnd"/>
      <w:r w:rsidRPr="00B319E9">
        <w:rPr>
          <w:sz w:val="16"/>
        </w:rPr>
        <w:t xml:space="preserve"> on the failures of a conspicuous few.</w:t>
      </w:r>
    </w:p>
    <w:p w14:paraId="41E45664" w14:textId="77777777" w:rsidR="00BC2184" w:rsidRPr="00B319E9" w:rsidRDefault="00BC2184" w:rsidP="00BC2184">
      <w:pPr>
        <w:rPr>
          <w:sz w:val="16"/>
        </w:rPr>
      </w:pPr>
      <w:r w:rsidRPr="00B319E9">
        <w:rPr>
          <w:rFonts w:asciiTheme="minorHAnsi" w:hAnsiTheme="minorHAnsi" w:cstheme="minorHAnsi"/>
          <w:b/>
          <w:bCs/>
          <w:highlight w:val="green"/>
          <w:u w:val="single"/>
        </w:rPr>
        <w:t>Two data sets</w:t>
      </w:r>
      <w:r w:rsidRPr="00B319E9">
        <w:rPr>
          <w:sz w:val="16"/>
        </w:rPr>
        <w:t xml:space="preserve"> can </w:t>
      </w:r>
      <w:r w:rsidRPr="00B319E9">
        <w:rPr>
          <w:rFonts w:asciiTheme="minorHAnsi" w:hAnsiTheme="minorHAnsi" w:cstheme="minorHAnsi"/>
          <w:b/>
          <w:bCs/>
          <w:u w:val="single"/>
        </w:rPr>
        <w:t>help</w:t>
      </w:r>
      <w:r w:rsidRPr="00B319E9">
        <w:rPr>
          <w:sz w:val="16"/>
        </w:rPr>
        <w:t xml:space="preserve"> us </w:t>
      </w:r>
      <w:r w:rsidRPr="00B319E9">
        <w:rPr>
          <w:rFonts w:asciiTheme="minorHAnsi" w:hAnsiTheme="minorHAnsi" w:cstheme="minorHAnsi"/>
          <w:b/>
          <w:bCs/>
          <w:highlight w:val="green"/>
          <w:u w:val="single"/>
        </w:rPr>
        <w:t>identify</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impact of democracy on climate change: The</w:t>
      </w:r>
      <w:r w:rsidRPr="00B319E9">
        <w:rPr>
          <w:rFonts w:asciiTheme="minorHAnsi" w:hAnsiTheme="minorHAnsi" w:cstheme="minorHAnsi"/>
          <w:b/>
          <w:bCs/>
          <w:u w:val="single"/>
        </w:rPr>
        <w:t xml:space="preserve"> Economist Intelligence Unit’s </w:t>
      </w:r>
      <w:r w:rsidRPr="00B319E9">
        <w:rPr>
          <w:rFonts w:asciiTheme="minorHAnsi" w:hAnsiTheme="minorHAnsi" w:cstheme="minorHAnsi"/>
          <w:b/>
          <w:bCs/>
          <w:highlight w:val="green"/>
          <w:u w:val="single"/>
        </w:rPr>
        <w:t>(EIU) </w:t>
      </w:r>
      <w:hyperlink r:id="rId42" w:history="1">
        <w:r w:rsidRPr="00B319E9">
          <w:rPr>
            <w:rFonts w:asciiTheme="minorHAnsi" w:hAnsiTheme="minorHAnsi" w:cstheme="minorHAnsi"/>
            <w:b/>
            <w:bCs/>
            <w:highlight w:val="green"/>
            <w:u w:val="single"/>
          </w:rPr>
          <w:t>Democracy Index</w:t>
        </w:r>
        <w:r w:rsidRPr="00B319E9">
          <w:rPr>
            <w:rFonts w:asciiTheme="minorHAnsi" w:hAnsiTheme="minorHAnsi" w:cstheme="minorHAnsi"/>
            <w:b/>
            <w:bCs/>
            <w:u w:val="single"/>
          </w:rPr>
          <w:t xml:space="preserve"> 2015</w:t>
        </w:r>
      </w:hyperlink>
      <w:r w:rsidRPr="00B319E9">
        <w:rPr>
          <w:rFonts w:asciiTheme="minorHAnsi" w:hAnsiTheme="minorHAnsi" w:cstheme="minorHAnsi"/>
          <w:b/>
          <w:bCs/>
          <w:u w:val="single"/>
        </w:rPr>
        <w:t> </w:t>
      </w:r>
      <w:r w:rsidRPr="00B319E9">
        <w:rPr>
          <w:rFonts w:asciiTheme="minorHAnsi" w:hAnsiTheme="minorHAnsi" w:cstheme="minorHAnsi"/>
          <w:b/>
          <w:bCs/>
          <w:highlight w:val="green"/>
          <w:u w:val="single"/>
        </w:rPr>
        <w:t>and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World Energy</w:t>
      </w:r>
      <w:r w:rsidRPr="00B319E9">
        <w:rPr>
          <w:rFonts w:asciiTheme="minorHAnsi" w:hAnsiTheme="minorHAnsi" w:cstheme="minorHAnsi"/>
          <w:b/>
          <w:bCs/>
          <w:u w:val="single"/>
        </w:rPr>
        <w:t xml:space="preserve"> Council’s </w:t>
      </w:r>
      <w:hyperlink r:id="rId43" w:history="1">
        <w:r w:rsidRPr="00B319E9">
          <w:rPr>
            <w:rFonts w:asciiTheme="minorHAnsi" w:hAnsiTheme="minorHAnsi" w:cstheme="minorHAnsi"/>
            <w:b/>
            <w:bCs/>
            <w:u w:val="single"/>
          </w:rPr>
          <w:t xml:space="preserve">Energy Trilemma </w:t>
        </w:r>
        <w:r w:rsidRPr="00B319E9">
          <w:rPr>
            <w:rFonts w:asciiTheme="minorHAnsi" w:hAnsiTheme="minorHAnsi" w:cstheme="minorHAnsi"/>
            <w:b/>
            <w:bCs/>
            <w:highlight w:val="green"/>
            <w:u w:val="single"/>
          </w:rPr>
          <w:t>Index</w:t>
        </w:r>
      </w:hyperlink>
      <w:r w:rsidRPr="00B319E9">
        <w:rPr>
          <w:sz w:val="16"/>
        </w:rPr>
        <w:t xml:space="preserve">. The </w:t>
      </w:r>
      <w:r w:rsidRPr="00B319E9">
        <w:rPr>
          <w:rFonts w:asciiTheme="minorHAnsi" w:hAnsiTheme="minorHAnsi" w:cstheme="minorHAnsi"/>
          <w:b/>
          <w:bCs/>
          <w:u w:val="single"/>
        </w:rPr>
        <w:t>Democracy Index divides 167 countries into</w:t>
      </w:r>
      <w:r w:rsidRPr="00B319E9">
        <w:rPr>
          <w:sz w:val="16"/>
        </w:rPr>
        <w:t xml:space="preserve"> four main </w:t>
      </w:r>
      <w:r w:rsidRPr="00B319E9">
        <w:rPr>
          <w:rFonts w:asciiTheme="minorHAnsi" w:hAnsiTheme="minorHAnsi" w:cstheme="minorHAnsi"/>
          <w:b/>
          <w:bCs/>
          <w:u w:val="single"/>
        </w:rPr>
        <w:t>groups: full democracies, flawed democracies, hybrid regimes, and authoritarian regimes</w:t>
      </w:r>
      <w:r w:rsidRPr="00B319E9">
        <w:rPr>
          <w:sz w:val="16"/>
        </w:rPr>
        <w:t xml:space="preserve">. The countries are ranked best (Norway) to worst (North Korea). </w:t>
      </w:r>
      <w:r w:rsidRPr="00B319E9">
        <w:rPr>
          <w:rFonts w:asciiTheme="minorHAnsi" w:hAnsiTheme="minorHAnsi" w:cstheme="minorHAnsi"/>
          <w:b/>
          <w:bCs/>
          <w:u w:val="single"/>
        </w:rPr>
        <w:t>The Energy Trilemma Index ranks 130 countries in terms of</w:t>
      </w:r>
      <w:r w:rsidRPr="00B319E9">
        <w:rPr>
          <w:sz w:val="16"/>
        </w:rPr>
        <w:t xml:space="preserve"> their </w:t>
      </w:r>
      <w:r w:rsidRPr="00B319E9">
        <w:rPr>
          <w:rFonts w:asciiTheme="minorHAnsi" w:hAnsiTheme="minorHAnsi" w:cstheme="minorHAnsi"/>
          <w:b/>
          <w:bCs/>
          <w:u w:val="single"/>
        </w:rPr>
        <w:t>progress in</w:t>
      </w:r>
      <w:r w:rsidRPr="00B319E9">
        <w:rPr>
          <w:sz w:val="16"/>
        </w:rPr>
        <w:t xml:space="preserve"> three key energy performance measures: </w:t>
      </w:r>
      <w:r w:rsidRPr="00B319E9">
        <w:rPr>
          <w:rFonts w:asciiTheme="minorHAnsi" w:hAnsiTheme="minorHAnsi" w:cstheme="minorHAnsi"/>
          <w:b/>
          <w:bCs/>
          <w:u w:val="single"/>
        </w:rPr>
        <w:t>energy security</w:t>
      </w:r>
      <w:r w:rsidRPr="00B319E9">
        <w:rPr>
          <w:sz w:val="16"/>
        </w:rPr>
        <w:t xml:space="preserve"> (the availability of reliable supplies of energy), </w:t>
      </w:r>
      <w:r w:rsidRPr="00B319E9">
        <w:rPr>
          <w:rFonts w:asciiTheme="minorHAnsi" w:hAnsiTheme="minorHAnsi" w:cstheme="minorHAnsi"/>
          <w:b/>
          <w:bCs/>
          <w:u w:val="single"/>
        </w:rPr>
        <w:t>energy equity</w:t>
      </w:r>
      <w:r w:rsidRPr="00B319E9">
        <w:rPr>
          <w:sz w:val="16"/>
        </w:rPr>
        <w:t xml:space="preserve"> (the domestic price of energy) </w:t>
      </w:r>
      <w:r w:rsidRPr="00B319E9">
        <w:rPr>
          <w:rFonts w:asciiTheme="minorHAnsi" w:hAnsiTheme="minorHAnsi" w:cstheme="minorHAnsi"/>
          <w:b/>
          <w:bCs/>
          <w:u w:val="single"/>
        </w:rPr>
        <w:t>and environmental sustainability</w:t>
      </w:r>
      <w:r w:rsidRPr="00B319E9">
        <w:rPr>
          <w:sz w:val="16"/>
        </w:rPr>
        <w:t xml:space="preserve"> (the effect of the country’s energy sources on greenhouse gas emissions). Based on these measures, countries are ranked from best (Switzerland) to worst (South Africa).</w:t>
      </w:r>
    </w:p>
    <w:p w14:paraId="6FD314FD" w14:textId="77777777" w:rsidR="00BC2184" w:rsidRPr="00B319E9" w:rsidRDefault="00BC2184" w:rsidP="00BC2184">
      <w:pPr>
        <w:rPr>
          <w:sz w:val="16"/>
        </w:rPr>
      </w:pPr>
      <w:r w:rsidRPr="00B319E9">
        <w:rPr>
          <w:rFonts w:asciiTheme="minorHAnsi" w:hAnsiTheme="minorHAnsi" w:cstheme="minorHAnsi"/>
          <w:b/>
          <w:bCs/>
          <w:u w:val="single"/>
        </w:rPr>
        <w:t>In 2015</w:t>
      </w:r>
      <w:r w:rsidRPr="00B319E9">
        <w:rPr>
          <w:sz w:val="16"/>
        </w:rPr>
        <w:t xml:space="preserve">, the </w:t>
      </w:r>
      <w:r w:rsidRPr="00B319E9">
        <w:rPr>
          <w:rFonts w:asciiTheme="minorHAnsi" w:hAnsiTheme="minorHAnsi" w:cstheme="minorHAnsi"/>
          <w:b/>
          <w:bCs/>
          <w:highlight w:val="green"/>
          <w:u w:val="single"/>
        </w:rPr>
        <w:t>twenty countries</w:t>
      </w:r>
      <w:r w:rsidRPr="00B319E9">
        <w:rPr>
          <w:sz w:val="16"/>
        </w:rPr>
        <w:t xml:space="preserve"> grouped by the EIU </w:t>
      </w:r>
      <w:r w:rsidRPr="00B319E9">
        <w:rPr>
          <w:rFonts w:asciiTheme="minorHAnsi" w:hAnsiTheme="minorHAnsi" w:cstheme="minorHAnsi"/>
          <w:b/>
          <w:bCs/>
          <w:highlight w:val="green"/>
          <w:u w:val="single"/>
        </w:rPr>
        <w:t>as democracies had</w:t>
      </w:r>
      <w:r w:rsidRPr="00B319E9">
        <w:rPr>
          <w:sz w:val="16"/>
        </w:rPr>
        <w:t xml:space="preserve"> an </w:t>
      </w:r>
      <w:r w:rsidRPr="00B319E9">
        <w:rPr>
          <w:rFonts w:asciiTheme="minorHAnsi" w:hAnsiTheme="minorHAnsi" w:cstheme="minorHAnsi"/>
          <w:b/>
          <w:bCs/>
          <w:highlight w:val="green"/>
          <w:u w:val="single"/>
        </w:rPr>
        <w:t>average ranking of 34.2 on</w:t>
      </w:r>
      <w:r w:rsidRPr="00B319E9">
        <w:rPr>
          <w:sz w:val="16"/>
        </w:rPr>
        <w:t xml:space="preserve"> the </w:t>
      </w:r>
      <w:r w:rsidRPr="00B319E9">
        <w:rPr>
          <w:rFonts w:asciiTheme="minorHAnsi" w:hAnsiTheme="minorHAnsi" w:cstheme="minorHAnsi"/>
          <w:b/>
          <w:bCs/>
          <w:highlight w:val="green"/>
          <w:u w:val="single"/>
        </w:rPr>
        <w:t>energy</w:t>
      </w:r>
      <w:r w:rsidRPr="00B319E9">
        <w:rPr>
          <w:rFonts w:asciiTheme="minorHAnsi" w:hAnsiTheme="minorHAnsi" w:cstheme="minorHAnsi"/>
          <w:b/>
          <w:bCs/>
          <w:u w:val="single"/>
        </w:rPr>
        <w:t xml:space="preserve"> sustainability </w:t>
      </w:r>
      <w:r w:rsidRPr="00B319E9">
        <w:rPr>
          <w:rFonts w:asciiTheme="minorHAnsi" w:hAnsiTheme="minorHAnsi" w:cstheme="minorHAnsi"/>
          <w:b/>
          <w:bCs/>
          <w:highlight w:val="green"/>
          <w:u w:val="single"/>
        </w:rPr>
        <w:t>index</w:t>
      </w:r>
      <w:r w:rsidRPr="00B319E9">
        <w:rPr>
          <w:sz w:val="16"/>
        </w:rPr>
        <w:t xml:space="preserve">, while the </w:t>
      </w:r>
      <w:r w:rsidRPr="00B319E9">
        <w:rPr>
          <w:rFonts w:asciiTheme="minorHAnsi" w:hAnsiTheme="minorHAnsi" w:cstheme="minorHAnsi"/>
          <w:b/>
          <w:bCs/>
          <w:highlight w:val="green"/>
          <w:u w:val="single"/>
        </w:rPr>
        <w:t>27 authoritarian regimes</w:t>
      </w:r>
      <w:r w:rsidRPr="00B319E9">
        <w:rPr>
          <w:rFonts w:asciiTheme="minorHAnsi" w:hAnsiTheme="minorHAnsi" w:cstheme="minorHAnsi"/>
          <w:b/>
          <w:bCs/>
          <w:u w:val="single"/>
        </w:rPr>
        <w:t xml:space="preserve"> for which climate data existed scored much worse, </w:t>
      </w:r>
      <w:r w:rsidRPr="00B319E9">
        <w:rPr>
          <w:rFonts w:asciiTheme="minorHAnsi" w:hAnsiTheme="minorHAnsi" w:cstheme="minorHAnsi"/>
          <w:b/>
          <w:bCs/>
          <w:highlight w:val="green"/>
          <w:u w:val="single"/>
        </w:rPr>
        <w:t>with</w:t>
      </w:r>
      <w:r w:rsidRPr="00B319E9">
        <w:rPr>
          <w:rFonts w:asciiTheme="minorHAnsi" w:hAnsiTheme="minorHAnsi" w:cstheme="minorHAnsi"/>
          <w:b/>
          <w:bCs/>
          <w:u w:val="single"/>
        </w:rPr>
        <w:t xml:space="preserve"> an average </w:t>
      </w:r>
      <w:r w:rsidRPr="00B319E9">
        <w:rPr>
          <w:rFonts w:asciiTheme="minorHAnsi" w:hAnsiTheme="minorHAnsi" w:cstheme="minorHAnsi"/>
          <w:b/>
          <w:bCs/>
          <w:highlight w:val="green"/>
          <w:u w:val="single"/>
        </w:rPr>
        <w:t>ranking of 85.6</w:t>
      </w:r>
      <w:r w:rsidRPr="00B319E9">
        <w:rPr>
          <w:sz w:val="16"/>
        </w:rPr>
        <w:t xml:space="preserve">. In the two intermediate regime types, </w:t>
      </w:r>
      <w:r w:rsidRPr="00B319E9">
        <w:rPr>
          <w:rFonts w:asciiTheme="minorHAnsi" w:hAnsiTheme="minorHAnsi" w:cstheme="minorHAnsi"/>
          <w:b/>
          <w:bCs/>
          <w:highlight w:val="green"/>
          <w:u w:val="single"/>
        </w:rPr>
        <w:t>environmental sustainability fell off with democracy</w:t>
      </w:r>
      <w:r w:rsidRPr="00B319E9">
        <w:rPr>
          <w:rFonts w:asciiTheme="minorHAnsi" w:hAnsiTheme="minorHAnsi" w:cstheme="minorHAnsi"/>
          <w:b/>
          <w:bCs/>
          <w:u w:val="single"/>
        </w:rPr>
        <w:t xml:space="preserve">, with </w:t>
      </w:r>
      <w:r w:rsidRPr="00B319E9">
        <w:rPr>
          <w:rFonts w:asciiTheme="minorHAnsi" w:hAnsiTheme="minorHAnsi" w:cstheme="minorHAnsi"/>
          <w:b/>
          <w:bCs/>
          <w:highlight w:val="green"/>
          <w:u w:val="single"/>
        </w:rPr>
        <w:t>flawed</w:t>
      </w:r>
      <w:r w:rsidRPr="00B319E9">
        <w:rPr>
          <w:rFonts w:asciiTheme="minorHAnsi" w:hAnsiTheme="minorHAnsi" w:cstheme="minorHAnsi"/>
          <w:b/>
          <w:bCs/>
          <w:u w:val="single"/>
        </w:rPr>
        <w:t xml:space="preserve"> democracies </w:t>
      </w:r>
      <w:r w:rsidRPr="00B319E9">
        <w:rPr>
          <w:rFonts w:asciiTheme="minorHAnsi" w:hAnsiTheme="minorHAnsi" w:cstheme="minorHAnsi"/>
          <w:b/>
          <w:bCs/>
          <w:highlight w:val="green"/>
          <w:u w:val="single"/>
        </w:rPr>
        <w:t>having</w:t>
      </w:r>
      <w:r w:rsidRPr="00B319E9">
        <w:rPr>
          <w:rFonts w:asciiTheme="minorHAnsi" w:hAnsiTheme="minorHAnsi" w:cstheme="minorHAnsi"/>
          <w:b/>
          <w:bCs/>
          <w:u w:val="single"/>
        </w:rPr>
        <w:t xml:space="preserve"> an average ranking of </w:t>
      </w:r>
      <w:r w:rsidRPr="00B319E9">
        <w:rPr>
          <w:rFonts w:asciiTheme="minorHAnsi" w:hAnsiTheme="minorHAnsi" w:cstheme="minorHAnsi"/>
          <w:b/>
          <w:bCs/>
          <w:highlight w:val="green"/>
          <w:u w:val="single"/>
        </w:rPr>
        <w:t>62.9</w:t>
      </w:r>
      <w:r w:rsidRPr="00B319E9">
        <w:rPr>
          <w:sz w:val="16"/>
        </w:rPr>
        <w:t xml:space="preserve"> compared to hybrid countries at 67.5. </w:t>
      </w:r>
      <w:r w:rsidRPr="00B319E9">
        <w:rPr>
          <w:rFonts w:asciiTheme="minorHAnsi" w:hAnsiTheme="minorHAnsi" w:cstheme="minorHAnsi"/>
          <w:b/>
          <w:bCs/>
          <w:u w:val="single"/>
        </w:rPr>
        <w:t>The</w:t>
      </w:r>
      <w:r w:rsidRPr="00B319E9">
        <w:rPr>
          <w:sz w:val="16"/>
        </w:rPr>
        <w:t xml:space="preserve"> bad </w:t>
      </w:r>
      <w:r w:rsidRPr="00B319E9">
        <w:rPr>
          <w:rFonts w:asciiTheme="minorHAnsi" w:hAnsiTheme="minorHAnsi" w:cstheme="minorHAnsi"/>
          <w:b/>
          <w:bCs/>
          <w:u w:val="single"/>
        </w:rPr>
        <w:t>reputation of democracies</w:t>
      </w:r>
      <w:r w:rsidRPr="00B319E9">
        <w:rPr>
          <w:sz w:val="16"/>
        </w:rPr>
        <w:t xml:space="preserve"> in </w:t>
      </w:r>
      <w:r w:rsidRPr="00B319E9">
        <w:rPr>
          <w:rFonts w:asciiTheme="minorHAnsi" w:hAnsiTheme="minorHAnsi" w:cstheme="minorHAnsi"/>
          <w:b/>
          <w:bCs/>
          <w:u w:val="single"/>
        </w:rPr>
        <w:t>combatting climate change</w:t>
      </w:r>
      <w:r w:rsidRPr="00B319E9">
        <w:rPr>
          <w:sz w:val="16"/>
        </w:rPr>
        <w:t xml:space="preserve"> likely </w:t>
      </w:r>
      <w:r w:rsidRPr="00B319E9">
        <w:rPr>
          <w:rFonts w:asciiTheme="minorHAnsi" w:hAnsiTheme="minorHAnsi" w:cstheme="minorHAnsi"/>
          <w:b/>
          <w:bCs/>
          <w:u w:val="single"/>
        </w:rPr>
        <w:t>reflects</w:t>
      </w:r>
      <w:r w:rsidRPr="00B319E9">
        <w:rPr>
          <w:sz w:val="16"/>
        </w:rPr>
        <w:t xml:space="preserve"> the extremely low environmental sustainability scores of several of the more prominent members of this group, namely </w:t>
      </w:r>
      <w:r w:rsidRPr="00B319E9">
        <w:rPr>
          <w:rFonts w:asciiTheme="minorHAnsi" w:hAnsiTheme="minorHAnsi" w:cstheme="minorHAnsi"/>
          <w:b/>
          <w:bCs/>
          <w:u w:val="single"/>
        </w:rPr>
        <w:t>Canada</w:t>
      </w:r>
      <w:r w:rsidRPr="00B319E9">
        <w:rPr>
          <w:sz w:val="16"/>
        </w:rPr>
        <w:t xml:space="preserve"> (71), the </w:t>
      </w:r>
      <w:r w:rsidRPr="00B319E9">
        <w:rPr>
          <w:rFonts w:asciiTheme="minorHAnsi" w:hAnsiTheme="minorHAnsi" w:cstheme="minorHAnsi"/>
          <w:b/>
          <w:bCs/>
          <w:u w:val="single"/>
        </w:rPr>
        <w:t>United States</w:t>
      </w:r>
      <w:r w:rsidRPr="00B319E9">
        <w:rPr>
          <w:sz w:val="16"/>
        </w:rPr>
        <w:t xml:space="preserve"> (95), and </w:t>
      </w:r>
      <w:r w:rsidRPr="00B319E9">
        <w:rPr>
          <w:rFonts w:asciiTheme="minorHAnsi" w:hAnsiTheme="minorHAnsi" w:cstheme="minorHAnsi"/>
          <w:b/>
          <w:bCs/>
          <w:u w:val="single"/>
        </w:rPr>
        <w:t>Australia</w:t>
      </w:r>
      <w:r w:rsidRPr="00B319E9">
        <w:rPr>
          <w:sz w:val="16"/>
        </w:rPr>
        <w:t xml:space="preserve"> (110).</w:t>
      </w:r>
    </w:p>
    <w:p w14:paraId="0FD925E0" w14:textId="77777777" w:rsidR="00BC2184" w:rsidRPr="00B319E9" w:rsidRDefault="00BC2184" w:rsidP="00BC2184">
      <w:pPr>
        <w:rPr>
          <w:sz w:val="16"/>
          <w:szCs w:val="16"/>
        </w:rPr>
      </w:pPr>
      <w:r w:rsidRPr="00B319E9">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188EAE83" w14:textId="77777777" w:rsidR="00BC2184" w:rsidRPr="00B319E9" w:rsidRDefault="00BC2184" w:rsidP="00BC2184">
      <w:pPr>
        <w:rPr>
          <w:sz w:val="16"/>
        </w:rPr>
      </w:pPr>
      <w:r w:rsidRPr="00B319E9">
        <w:rPr>
          <w:sz w:val="16"/>
        </w:rPr>
        <w:t xml:space="preserve">As it turns out, </w:t>
      </w:r>
      <w:r w:rsidRPr="00B319E9">
        <w:rPr>
          <w:rFonts w:asciiTheme="minorHAnsi" w:hAnsiTheme="minorHAnsi" w:cstheme="minorHAnsi"/>
          <w:b/>
          <w:bCs/>
          <w:highlight w:val="green"/>
          <w:u w:val="single"/>
        </w:rPr>
        <w:t>countries that prioritized environmental sustainability ranked</w:t>
      </w:r>
      <w:r w:rsidRPr="00B319E9">
        <w:rPr>
          <w:rFonts w:asciiTheme="minorHAnsi" w:hAnsiTheme="minorHAnsi" w:cstheme="minorHAnsi"/>
          <w:b/>
          <w:bCs/>
          <w:u w:val="single"/>
        </w:rPr>
        <w:t xml:space="preserve"> considerably </w:t>
      </w:r>
      <w:r w:rsidRPr="00B319E9">
        <w:rPr>
          <w:rFonts w:asciiTheme="minorHAnsi" w:hAnsiTheme="minorHAnsi" w:cstheme="minorHAnsi"/>
          <w:b/>
          <w:bCs/>
          <w:highlight w:val="green"/>
          <w:u w:val="single"/>
        </w:rPr>
        <w:t>higher on democracy than those that didn’t</w:t>
      </w:r>
      <w:r w:rsidRPr="00B319E9">
        <w:rPr>
          <w:rFonts w:asciiTheme="minorHAnsi" w:hAnsiTheme="minorHAnsi" w:cstheme="minorHAnsi"/>
          <w:b/>
          <w:bCs/>
          <w:u w:val="single"/>
        </w:rPr>
        <w:t xml:space="preserve"> (</w:t>
      </w:r>
      <w:r w:rsidRPr="00B319E9">
        <w:rPr>
          <w:rFonts w:asciiTheme="minorHAnsi" w:hAnsiTheme="minorHAnsi" w:cstheme="minorHAnsi"/>
          <w:b/>
          <w:bCs/>
          <w:highlight w:val="green"/>
          <w:u w:val="single"/>
        </w:rPr>
        <w:t>75</w:t>
      </w:r>
      <w:r w:rsidRPr="00B319E9">
        <w:rPr>
          <w:rFonts w:asciiTheme="minorHAnsi" w:hAnsiTheme="minorHAnsi" w:cstheme="minorHAnsi"/>
          <w:b/>
          <w:bCs/>
          <w:u w:val="single"/>
        </w:rPr>
        <w:t xml:space="preserve">.4 </w:t>
      </w:r>
      <w:r w:rsidRPr="00B319E9">
        <w:rPr>
          <w:rFonts w:asciiTheme="minorHAnsi" w:hAnsiTheme="minorHAnsi" w:cstheme="minorHAnsi"/>
          <w:b/>
          <w:bCs/>
          <w:highlight w:val="green"/>
          <w:u w:val="single"/>
        </w:rPr>
        <w:t>vs</w:t>
      </w:r>
      <w:r w:rsidRPr="00B319E9">
        <w:rPr>
          <w:rFonts w:asciiTheme="minorHAnsi" w:hAnsiTheme="minorHAnsi" w:cstheme="minorHAnsi"/>
          <w:b/>
          <w:bCs/>
          <w:u w:val="single"/>
        </w:rPr>
        <w:t xml:space="preserve">. </w:t>
      </w:r>
      <w:r w:rsidRPr="00B319E9">
        <w:rPr>
          <w:rFonts w:asciiTheme="minorHAnsi" w:hAnsiTheme="minorHAnsi" w:cstheme="minorHAnsi"/>
          <w:b/>
          <w:bCs/>
          <w:highlight w:val="green"/>
          <w:u w:val="single"/>
        </w:rPr>
        <w:t>103</w:t>
      </w:r>
      <w:r w:rsidRPr="00B319E9">
        <w:rPr>
          <w:rFonts w:asciiTheme="minorHAnsi" w:hAnsiTheme="minorHAnsi" w:cstheme="minorHAnsi"/>
          <w:b/>
          <w:bCs/>
          <w:u w:val="single"/>
        </w:rPr>
        <w:t>.5)</w:t>
      </w:r>
      <w:r w:rsidRPr="00B319E9">
        <w:rPr>
          <w:sz w:val="16"/>
        </w:rPr>
        <w:t xml:space="preserve">. These countries also had somewhat lower average per capita income ($25,015 vs. $37,095), demonstrating that </w:t>
      </w:r>
      <w:proofErr w:type="gramStart"/>
      <w:r w:rsidRPr="00B319E9">
        <w:rPr>
          <w:sz w:val="16"/>
        </w:rPr>
        <w:t>taking action</w:t>
      </w:r>
      <w:proofErr w:type="gramEnd"/>
      <w:r w:rsidRPr="00B319E9">
        <w:rPr>
          <w:sz w:val="16"/>
        </w:rPr>
        <w:t xml:space="preserve"> against climate change is far from a luxury that only the richest nations can afford.</w:t>
      </w:r>
    </w:p>
    <w:p w14:paraId="34C98A8B" w14:textId="77777777" w:rsidR="00BC2184" w:rsidRPr="00B319E9" w:rsidRDefault="00BC2184" w:rsidP="00BC2184">
      <w:pPr>
        <w:rPr>
          <w:sz w:val="16"/>
        </w:rPr>
      </w:pPr>
      <w:r w:rsidRPr="00B319E9">
        <w:rPr>
          <w:sz w:val="16"/>
        </w:rPr>
        <w:t xml:space="preserve">As these patterns clearly show, </w:t>
      </w:r>
      <w:r w:rsidRPr="00B319E9">
        <w:rPr>
          <w:rFonts w:asciiTheme="minorHAnsi" w:hAnsiTheme="minorHAnsi" w:cstheme="minorHAnsi"/>
          <w:b/>
          <w:bCs/>
          <w:highlight w:val="green"/>
          <w:u w:val="single"/>
        </w:rPr>
        <w:t>democracies</w:t>
      </w:r>
      <w:r w:rsidRPr="00B319E9">
        <w:rPr>
          <w:rFonts w:asciiTheme="minorHAnsi" w:hAnsiTheme="minorHAnsi" w:cstheme="minorHAnsi"/>
          <w:b/>
          <w:bCs/>
          <w:u w:val="single"/>
        </w:rPr>
        <w:t xml:space="preserve"> are much </w:t>
      </w:r>
      <w:r w:rsidRPr="00B319E9">
        <w:rPr>
          <w:rFonts w:asciiTheme="minorHAnsi" w:hAnsiTheme="minorHAnsi" w:cstheme="minorHAnsi"/>
          <w:b/>
          <w:bCs/>
          <w:highlight w:val="green"/>
          <w:u w:val="single"/>
        </w:rPr>
        <w:t>more likely</w:t>
      </w:r>
      <w:r w:rsidRPr="00B319E9">
        <w:rPr>
          <w:rFonts w:asciiTheme="minorHAnsi" w:hAnsiTheme="minorHAnsi" w:cstheme="minorHAnsi"/>
          <w:b/>
          <w:bCs/>
          <w:u w:val="single"/>
        </w:rPr>
        <w:t xml:space="preserve"> than authoritarian regimes </w:t>
      </w:r>
      <w:r w:rsidRPr="00B319E9">
        <w:rPr>
          <w:rFonts w:asciiTheme="minorHAnsi" w:hAnsiTheme="minorHAnsi" w:cstheme="minorHAnsi"/>
          <w:b/>
          <w:bCs/>
          <w:highlight w:val="green"/>
          <w:u w:val="single"/>
        </w:rPr>
        <w:t>to give</w:t>
      </w:r>
      <w:r w:rsidRPr="00B319E9">
        <w:rPr>
          <w:rFonts w:asciiTheme="minorHAnsi" w:hAnsiTheme="minorHAnsi" w:cstheme="minorHAnsi"/>
          <w:b/>
          <w:bCs/>
          <w:u w:val="single"/>
        </w:rPr>
        <w:t xml:space="preserve"> environmental sustainability </w:t>
      </w:r>
      <w:r w:rsidRPr="00B319E9">
        <w:rPr>
          <w:rFonts w:asciiTheme="minorHAnsi" w:hAnsiTheme="minorHAnsi" w:cstheme="minorHAnsi"/>
          <w:b/>
          <w:bCs/>
          <w:highlight w:val="green"/>
          <w:u w:val="single"/>
        </w:rPr>
        <w:t>priority over</w:t>
      </w:r>
      <w:r w:rsidRPr="00B319E9">
        <w:rPr>
          <w:rFonts w:asciiTheme="minorHAnsi" w:hAnsiTheme="minorHAnsi" w:cstheme="minorHAnsi"/>
          <w:b/>
          <w:bCs/>
          <w:u w:val="single"/>
        </w:rPr>
        <w:t xml:space="preserve"> either </w:t>
      </w:r>
      <w:r w:rsidRPr="00B319E9">
        <w:rPr>
          <w:rFonts w:asciiTheme="minorHAnsi" w:hAnsiTheme="minorHAnsi" w:cstheme="minorHAnsi"/>
          <w:b/>
          <w:bCs/>
          <w:highlight w:val="green"/>
          <w:u w:val="single"/>
        </w:rPr>
        <w:t>energy security</w:t>
      </w:r>
      <w:r w:rsidRPr="00B319E9">
        <w:rPr>
          <w:rFonts w:asciiTheme="minorHAnsi" w:hAnsiTheme="minorHAnsi" w:cstheme="minorHAnsi"/>
          <w:b/>
          <w:bCs/>
          <w:u w:val="single"/>
        </w:rPr>
        <w:t xml:space="preserve"> or affordable energy supplies</w:t>
      </w:r>
      <w:r w:rsidRPr="00B319E9">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32D4BDC1" w14:textId="77777777" w:rsidR="00BC2184" w:rsidRPr="00B319E9" w:rsidRDefault="00BC2184" w:rsidP="00BC2184">
      <w:pPr>
        <w:rPr>
          <w:sz w:val="16"/>
          <w:szCs w:val="16"/>
        </w:rPr>
      </w:pPr>
      <w:r w:rsidRPr="00B319E9">
        <w:rPr>
          <w:sz w:val="16"/>
          <w:szCs w:val="16"/>
        </w:rPr>
        <w:t xml:space="preserve">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w:t>
      </w:r>
      <w:proofErr w:type="gramStart"/>
      <w:r w:rsidRPr="00B319E9">
        <w:rPr>
          <w:sz w:val="16"/>
          <w:szCs w:val="16"/>
        </w:rPr>
        <w:t>in particular to</w:t>
      </w:r>
      <w:proofErr w:type="gramEnd"/>
      <w:r w:rsidRPr="00B319E9">
        <w:rPr>
          <w:sz w:val="16"/>
          <w:szCs w:val="16"/>
        </w:rPr>
        <w:t xml:space="preserve"> the perception that environmentalism comes at the expense of jobs and low energy prices. In the U.S., a long-term campaign of </w:t>
      </w:r>
      <w:hyperlink r:id="rId44" w:history="1">
        <w:r w:rsidRPr="00B319E9">
          <w:rPr>
            <w:rStyle w:val="Hyperlink"/>
            <w:sz w:val="16"/>
            <w:szCs w:val="16"/>
          </w:rPr>
          <w:t>disinformation</w:t>
        </w:r>
      </w:hyperlink>
      <w:r w:rsidRPr="00B319E9">
        <w:rPr>
          <w:sz w:val="16"/>
          <w:szCs w:val="16"/>
        </w:rPr>
        <w:t> funded by the fossil fuel sector has given rise to a large group of climate-change naysayers, although their numbers may be </w:t>
      </w:r>
      <w:hyperlink r:id="rId45" w:history="1">
        <w:r w:rsidRPr="00B319E9">
          <w:rPr>
            <w:rStyle w:val="Hyperlink"/>
            <w:sz w:val="16"/>
            <w:szCs w:val="16"/>
          </w:rPr>
          <w:t>shrinking</w:t>
        </w:r>
      </w:hyperlink>
      <w:r w:rsidRPr="00B319E9">
        <w:rPr>
          <w:sz w:val="16"/>
          <w:szCs w:val="16"/>
        </w:rPr>
        <w:t>.</w:t>
      </w:r>
    </w:p>
    <w:p w14:paraId="268064FD" w14:textId="77777777" w:rsidR="00BC2184" w:rsidRPr="00B319E9" w:rsidRDefault="00BC2184" w:rsidP="00BC2184">
      <w:pPr>
        <w:rPr>
          <w:sz w:val="16"/>
          <w:szCs w:val="16"/>
        </w:rPr>
      </w:pPr>
      <w:r w:rsidRPr="00B319E9">
        <w:rPr>
          <w:sz w:val="16"/>
          <w:szCs w:val="16"/>
        </w:rPr>
        <w:t>Even in these countries, however, democracy is at work subtly prodding the government toward greater environmental responsibility. For now, this work is taking place at the provincial, state, and municipal levels. </w:t>
      </w:r>
      <w:hyperlink r:id="rId46" w:history="1">
        <w:r w:rsidRPr="00B319E9">
          <w:rPr>
            <w:rStyle w:val="Hyperlink"/>
            <w:sz w:val="16"/>
            <w:szCs w:val="16"/>
          </w:rPr>
          <w:t>British Columbia</w:t>
        </w:r>
      </w:hyperlink>
      <w:r w:rsidRPr="00B319E9">
        <w:rPr>
          <w:sz w:val="16"/>
          <w:szCs w:val="16"/>
        </w:rPr>
        <w:t> has imposed a carbon tax, </w:t>
      </w:r>
      <w:hyperlink r:id="rId47" w:history="1">
        <w:r w:rsidRPr="00B319E9">
          <w:rPr>
            <w:rStyle w:val="Hyperlink"/>
            <w:sz w:val="16"/>
            <w:szCs w:val="16"/>
          </w:rPr>
          <w:t>California</w:t>
        </w:r>
      </w:hyperlink>
      <w:r w:rsidRPr="00B319E9">
        <w:rPr>
          <w:sz w:val="16"/>
          <w:szCs w:val="16"/>
        </w:rPr>
        <w:t> has initiated a cap-and-trade carbon plan, and </w:t>
      </w:r>
      <w:hyperlink r:id="rId48" w:history="1">
        <w:r w:rsidRPr="00B319E9">
          <w:rPr>
            <w:rStyle w:val="Hyperlink"/>
            <w:sz w:val="16"/>
            <w:szCs w:val="16"/>
          </w:rPr>
          <w:t>Melbourne</w:t>
        </w:r>
      </w:hyperlink>
      <w:r w:rsidRPr="00B319E9">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26AF0984" w14:textId="77777777" w:rsidR="00BC2184" w:rsidRPr="00B319E9" w:rsidRDefault="00BC2184" w:rsidP="00BC2184">
      <w:pPr>
        <w:rPr>
          <w:sz w:val="16"/>
        </w:rPr>
      </w:pPr>
      <w:r w:rsidRPr="00B319E9">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49" w:history="1">
        <w:r w:rsidRPr="00B319E9">
          <w:rPr>
            <w:rStyle w:val="Hyperlink"/>
            <w:sz w:val="16"/>
          </w:rPr>
          <w:t>keeping energy prices low</w:t>
        </w:r>
      </w:hyperlink>
      <w:r w:rsidRPr="00B319E9">
        <w:rPr>
          <w:sz w:val="16"/>
        </w:rPr>
        <w:t xml:space="preserve"> encourages increased usage of fossil fuels and a bias against green technologies. </w:t>
      </w:r>
      <w:r w:rsidRPr="00B319E9">
        <w:rPr>
          <w:rFonts w:asciiTheme="minorHAnsi" w:hAnsiTheme="minorHAnsi" w:cstheme="minorHAnsi"/>
          <w:b/>
          <w:bCs/>
          <w:u w:val="single"/>
        </w:rPr>
        <w:t xml:space="preserve">At the same time, </w:t>
      </w:r>
      <w:r w:rsidRPr="00B319E9">
        <w:rPr>
          <w:rFonts w:asciiTheme="minorHAnsi" w:hAnsiTheme="minorHAnsi" w:cstheme="minorHAnsi"/>
          <w:b/>
          <w:bCs/>
          <w:highlight w:val="green"/>
          <w:u w:val="single"/>
        </w:rPr>
        <w:t>authoritarian governments control information</w:t>
      </w:r>
      <w:r w:rsidRPr="00B319E9">
        <w:rPr>
          <w:rFonts w:asciiTheme="minorHAnsi" w:hAnsiTheme="minorHAnsi" w:cstheme="minorHAnsi"/>
          <w:b/>
          <w:bCs/>
          <w:u w:val="single"/>
        </w:rPr>
        <w:t xml:space="preserve"> through state dominance of the media and access to official data</w:t>
      </w:r>
      <w:r w:rsidRPr="00B319E9">
        <w:rPr>
          <w:sz w:val="16"/>
        </w:rPr>
        <w:t xml:space="preserve">. For example, </w:t>
      </w:r>
      <w:r w:rsidRPr="00B319E9">
        <w:rPr>
          <w:rFonts w:asciiTheme="minorHAnsi" w:hAnsiTheme="minorHAnsi" w:cstheme="minorHAnsi"/>
          <w:b/>
          <w:bCs/>
          <w:highlight w:val="green"/>
          <w:u w:val="single"/>
        </w:rPr>
        <w:t>China</w:t>
      </w:r>
      <w:r w:rsidRPr="00B319E9">
        <w:rPr>
          <w:sz w:val="16"/>
        </w:rPr>
        <w:t xml:space="preserve"> recently </w:t>
      </w:r>
      <w:r w:rsidRPr="00B319E9">
        <w:rPr>
          <w:rFonts w:asciiTheme="minorHAnsi" w:hAnsiTheme="minorHAnsi" w:cstheme="minorHAnsi"/>
          <w:b/>
          <w:bCs/>
          <w:highlight w:val="green"/>
          <w:u w:val="single"/>
        </w:rPr>
        <w:t>reported</w:t>
      </w:r>
      <w:r w:rsidRPr="00B319E9">
        <w:rPr>
          <w:rFonts w:asciiTheme="minorHAnsi" w:hAnsiTheme="minorHAnsi" w:cstheme="minorHAnsi"/>
          <w:b/>
          <w:bCs/>
          <w:u w:val="single"/>
        </w:rPr>
        <w:t xml:space="preserve"> a sizable </w:t>
      </w:r>
      <w:r w:rsidRPr="00B319E9">
        <w:rPr>
          <w:rFonts w:asciiTheme="minorHAnsi" w:hAnsiTheme="minorHAnsi" w:cstheme="minorHAnsi"/>
          <w:b/>
          <w:bCs/>
          <w:highlight w:val="green"/>
          <w:u w:val="single"/>
        </w:rPr>
        <w:t>drop in coal consumption</w:t>
      </w:r>
      <w:r w:rsidRPr="00B319E9">
        <w:rPr>
          <w:sz w:val="16"/>
        </w:rPr>
        <w:t xml:space="preserve"> to placate citizens’ concerns about the country’s choking air pollution. </w:t>
      </w:r>
      <w:r w:rsidRPr="00B319E9">
        <w:rPr>
          <w:rFonts w:asciiTheme="minorHAnsi" w:hAnsiTheme="minorHAnsi" w:cstheme="minorHAnsi"/>
          <w:b/>
          <w:bCs/>
          <w:u w:val="single"/>
        </w:rPr>
        <w:t>According to the New York Times, </w:t>
      </w:r>
      <w:r w:rsidRPr="00B319E9">
        <w:rPr>
          <w:rFonts w:asciiTheme="minorHAnsi" w:hAnsiTheme="minorHAnsi" w:cstheme="minorHAnsi"/>
          <w:b/>
          <w:bCs/>
          <w:highlight w:val="green"/>
          <w:u w:val="single"/>
        </w:rPr>
        <w:t>however</w:t>
      </w:r>
      <w:r w:rsidRPr="00B319E9">
        <w:rPr>
          <w:rFonts w:asciiTheme="minorHAnsi" w:hAnsiTheme="minorHAnsi" w:cstheme="minorHAnsi"/>
          <w:b/>
          <w:bCs/>
          <w:u w:val="single"/>
        </w:rPr>
        <w:t xml:space="preserve">, Chinese </w:t>
      </w:r>
      <w:r w:rsidRPr="00B319E9">
        <w:rPr>
          <w:rFonts w:asciiTheme="minorHAnsi" w:hAnsiTheme="minorHAnsi" w:cstheme="minorHAnsi"/>
          <w:b/>
          <w:bCs/>
          <w:highlight w:val="green"/>
          <w:u w:val="single"/>
        </w:rPr>
        <w:t>coal consumption</w:t>
      </w:r>
      <w:r w:rsidRPr="00B319E9">
        <w:rPr>
          <w:rFonts w:asciiTheme="minorHAnsi" w:hAnsiTheme="minorHAnsi" w:cstheme="minorHAnsi"/>
          <w:b/>
          <w:bCs/>
          <w:u w:val="single"/>
        </w:rPr>
        <w:t xml:space="preserve"> during the period of supposed reduction </w:t>
      </w:r>
      <w:r w:rsidRPr="00B319E9">
        <w:rPr>
          <w:rFonts w:asciiTheme="minorHAnsi" w:hAnsiTheme="minorHAnsi" w:cstheme="minorHAnsi"/>
          <w:b/>
          <w:bCs/>
          <w:highlight w:val="green"/>
          <w:u w:val="single"/>
        </w:rPr>
        <w:t>actually </w:t>
      </w:r>
      <w:hyperlink r:id="rId50" w:history="1">
        <w:r w:rsidRPr="00B319E9">
          <w:rPr>
            <w:rFonts w:asciiTheme="minorHAnsi" w:hAnsiTheme="minorHAnsi" w:cstheme="minorHAnsi"/>
            <w:b/>
            <w:bCs/>
            <w:highlight w:val="green"/>
            <w:u w:val="single"/>
          </w:rPr>
          <w:t>rose</w:t>
        </w:r>
      </w:hyperlink>
      <w:r w:rsidRPr="00B319E9">
        <w:rPr>
          <w:rFonts w:asciiTheme="minorHAnsi" w:hAnsiTheme="minorHAnsi" w:cstheme="minorHAnsi"/>
          <w:b/>
          <w:bCs/>
          <w:highlight w:val="green"/>
          <w:u w:val="single"/>
        </w:rPr>
        <w:t> by 600 million tons</w:t>
      </w:r>
      <w:r w:rsidRPr="00B319E9">
        <w:rPr>
          <w:sz w:val="16"/>
        </w:rPr>
        <w:t xml:space="preserve">, an increase equal to 70 percent of annual coal usage in the United States. Even </w:t>
      </w:r>
      <w:r w:rsidRPr="00B319E9">
        <w:rPr>
          <w:rFonts w:asciiTheme="minorHAnsi" w:hAnsiTheme="minorHAnsi" w:cstheme="minorHAnsi"/>
          <w:b/>
          <w:bCs/>
          <w:u w:val="single"/>
        </w:rPr>
        <w:t>as Chinese greenhouse gas emissions from coal grew, a </w:t>
      </w:r>
      <w:hyperlink r:id="rId51" w:history="1">
        <w:r w:rsidRPr="00B319E9">
          <w:rPr>
            <w:rFonts w:asciiTheme="minorHAnsi" w:hAnsiTheme="minorHAnsi" w:cstheme="minorHAnsi"/>
            <w:b/>
            <w:bCs/>
            <w:u w:val="single"/>
          </w:rPr>
          <w:t>Pew Research report</w:t>
        </w:r>
      </w:hyperlink>
      <w:r w:rsidRPr="00B319E9">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B319E9">
        <w:rPr>
          <w:sz w:val="16"/>
        </w:rPr>
        <w:t xml:space="preserve"> for the drop the report’s author could suggest </w:t>
      </w:r>
      <w:r w:rsidRPr="00B319E9">
        <w:rPr>
          <w:rFonts w:asciiTheme="minorHAnsi" w:hAnsiTheme="minorHAnsi" w:cstheme="minorHAnsi"/>
          <w:b/>
          <w:bCs/>
          <w:u w:val="single"/>
        </w:rPr>
        <w:t>was a</w:t>
      </w:r>
      <w:r w:rsidRPr="00B319E9">
        <w:rPr>
          <w:sz w:val="16"/>
        </w:rPr>
        <w:t xml:space="preserve"> relative </w:t>
      </w:r>
      <w:r w:rsidRPr="00B319E9">
        <w:rPr>
          <w:rFonts w:asciiTheme="minorHAnsi" w:hAnsiTheme="minorHAnsi" w:cstheme="minorHAnsi"/>
          <w:b/>
          <w:bCs/>
          <w:u w:val="single"/>
        </w:rPr>
        <w:t>lack of public discussion of climate change</w:t>
      </w:r>
      <w:r w:rsidRPr="00B319E9">
        <w:rPr>
          <w:sz w:val="16"/>
        </w:rPr>
        <w:t>.</w:t>
      </w:r>
    </w:p>
    <w:p w14:paraId="240CCAFF" w14:textId="77777777" w:rsidR="00BC2184" w:rsidRPr="00B319E9" w:rsidRDefault="00BC2184" w:rsidP="00BC2184">
      <w:pPr>
        <w:pStyle w:val="Heading4"/>
      </w:pPr>
      <w:r w:rsidRPr="00B319E9">
        <w:t>Extinction</w:t>
      </w:r>
    </w:p>
    <w:p w14:paraId="19D45B67" w14:textId="77777777" w:rsidR="00BC2184" w:rsidRPr="00B319E9" w:rsidRDefault="00BC2184" w:rsidP="00BC2184">
      <w:pPr>
        <w:rPr>
          <w:color w:val="000000" w:themeColor="text1"/>
          <w:sz w:val="16"/>
          <w:szCs w:val="16"/>
        </w:rPr>
      </w:pPr>
      <w:proofErr w:type="spellStart"/>
      <w:r w:rsidRPr="00B319E9">
        <w:rPr>
          <w:rStyle w:val="Style13ptBold"/>
          <w:color w:val="000000" w:themeColor="text1"/>
        </w:rPr>
        <w:t>Specktor</w:t>
      </w:r>
      <w:proofErr w:type="spellEnd"/>
      <w:r w:rsidRPr="00B319E9">
        <w:rPr>
          <w:rStyle w:val="Style13ptBold"/>
          <w:color w:val="000000" w:themeColor="text1"/>
        </w:rPr>
        <w:t xml:space="preserve"> 19</w:t>
      </w:r>
      <w:r w:rsidRPr="00B319E9">
        <w:rPr>
          <w:color w:val="000000" w:themeColor="text1"/>
        </w:rPr>
        <w:t xml:space="preserve"> </w:t>
      </w:r>
      <w:r w:rsidRPr="00B319E9">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B319E9">
        <w:rPr>
          <w:color w:val="000000" w:themeColor="text1"/>
          <w:sz w:val="16"/>
          <w:szCs w:val="16"/>
        </w:rPr>
        <w:t>livescience</w:t>
      </w:r>
      <w:proofErr w:type="spellEnd"/>
      <w:r w:rsidRPr="00B319E9">
        <w:rPr>
          <w:color w:val="000000" w:themeColor="text1"/>
          <w:sz w:val="16"/>
          <w:szCs w:val="16"/>
        </w:rPr>
        <w:t xml:space="preserve">, </w:t>
      </w:r>
      <w:hyperlink r:id="rId52" w:history="1">
        <w:r w:rsidRPr="00B319E9">
          <w:rPr>
            <w:color w:val="000000" w:themeColor="text1"/>
            <w:sz w:val="16"/>
            <w:szCs w:val="16"/>
          </w:rPr>
          <w:t>https://www.livescience.com/65633-climate-change-dooms-humans-by-2050.html</w:t>
        </w:r>
      </w:hyperlink>
      <w:r w:rsidRPr="00B319E9">
        <w:rPr>
          <w:color w:val="000000" w:themeColor="text1"/>
          <w:sz w:val="16"/>
          <w:szCs w:val="16"/>
        </w:rPr>
        <w:t xml:space="preserve"> Justin</w:t>
      </w:r>
    </w:p>
    <w:p w14:paraId="02C32BD4" w14:textId="77777777" w:rsidR="00BC2184" w:rsidRPr="00B319E9" w:rsidRDefault="00BC2184" w:rsidP="00BC2184">
      <w:pPr>
        <w:rPr>
          <w:color w:val="000000" w:themeColor="text1"/>
          <w:u w:val="single"/>
        </w:rPr>
      </w:pPr>
      <w:r w:rsidRPr="00B319E9">
        <w:rPr>
          <w:color w:val="000000" w:themeColor="text1"/>
          <w:sz w:val="12"/>
          <w:szCs w:val="12"/>
        </w:rPr>
        <w:t xml:space="preserve">The current climate crisis, they say, is larger and more complex than any humans have ever dealt with before. </w:t>
      </w:r>
      <w:r w:rsidRPr="00B319E9">
        <w:rPr>
          <w:color w:val="000000" w:themeColor="text1"/>
          <w:u w:val="single"/>
        </w:rPr>
        <w:t xml:space="preserve">General climate </w:t>
      </w:r>
      <w:r w:rsidRPr="00B319E9">
        <w:rPr>
          <w:color w:val="000000" w:themeColor="text1"/>
          <w:highlight w:val="green"/>
          <w:u w:val="single"/>
        </w:rPr>
        <w:t>models</w:t>
      </w:r>
      <w:r w:rsidRPr="00B319E9">
        <w:rPr>
          <w:color w:val="000000" w:themeColor="text1"/>
          <w:sz w:val="12"/>
          <w:szCs w:val="12"/>
        </w:rPr>
        <w:t xml:space="preserve"> — like the one that the </w:t>
      </w:r>
      <w:hyperlink r:id="rId53" w:history="1">
        <w:r w:rsidRPr="00B319E9">
          <w:rPr>
            <w:rStyle w:val="Hyperlink"/>
            <w:color w:val="000000" w:themeColor="text1"/>
            <w:u w:val="single"/>
            <w:bdr w:val="none" w:sz="0" w:space="0" w:color="auto" w:frame="1"/>
          </w:rPr>
          <w:t>United Nations' Panel on Climate Change</w:t>
        </w:r>
      </w:hyperlink>
      <w:r w:rsidRPr="00B319E9">
        <w:rPr>
          <w:color w:val="000000" w:themeColor="text1"/>
          <w:sz w:val="12"/>
          <w:szCs w:val="12"/>
        </w:rPr>
        <w:t xml:space="preserve"> (IPCC) used in 2018 to predict that a global temperature increase of 3.6 degrees Fahrenheit (2 degrees Celsius) could put hundreds of millions of people at risk — </w:t>
      </w:r>
      <w:r w:rsidRPr="00B319E9">
        <w:rPr>
          <w:color w:val="000000" w:themeColor="text1"/>
          <w:highlight w:val="green"/>
          <w:u w:val="single"/>
        </w:rPr>
        <w:t>fail to account for</w:t>
      </w:r>
      <w:r w:rsidRPr="00B319E9">
        <w:rPr>
          <w:color w:val="000000" w:themeColor="text1"/>
          <w:u w:val="single"/>
        </w:rPr>
        <w:t xml:space="preserve"> the </w:t>
      </w:r>
      <w:r w:rsidRPr="00B319E9">
        <w:rPr>
          <w:b/>
          <w:bCs/>
          <w:color w:val="000000" w:themeColor="text1"/>
          <w:u w:val="single"/>
        </w:rPr>
        <w:t xml:space="preserve">sheer complexity of Earth's many </w:t>
      </w:r>
      <w:r w:rsidRPr="00B319E9">
        <w:rPr>
          <w:b/>
          <w:bCs/>
          <w:color w:val="000000" w:themeColor="text1"/>
          <w:highlight w:val="green"/>
          <w:u w:val="single"/>
        </w:rPr>
        <w:t xml:space="preserve">interlinked </w:t>
      </w:r>
      <w:r w:rsidRPr="00B319E9">
        <w:rPr>
          <w:b/>
          <w:bCs/>
          <w:color w:val="000000" w:themeColor="text1"/>
          <w:u w:val="single"/>
        </w:rPr>
        <w:t xml:space="preserve">geological </w:t>
      </w:r>
      <w:r w:rsidRPr="00B319E9">
        <w:rPr>
          <w:b/>
          <w:bCs/>
          <w:color w:val="000000" w:themeColor="text1"/>
          <w:highlight w:val="green"/>
          <w:u w:val="single"/>
        </w:rPr>
        <w:t>processes</w:t>
      </w:r>
      <w:r w:rsidRPr="00B319E9">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B319E9">
        <w:rPr>
          <w:color w:val="000000" w:themeColor="text1"/>
          <w:sz w:val="12"/>
          <w:szCs w:val="12"/>
        </w:rPr>
        <w:t>actually look</w:t>
      </w:r>
      <w:proofErr w:type="gramEnd"/>
      <w:r w:rsidRPr="00B319E9">
        <w:rPr>
          <w:color w:val="000000" w:themeColor="text1"/>
          <w:sz w:val="12"/>
          <w:szCs w:val="12"/>
        </w:rPr>
        <w:t xml:space="preserve"> like, then? The authors provide one particularly grim scenario that begins with </w:t>
      </w:r>
      <w:r w:rsidRPr="00B319E9">
        <w:rPr>
          <w:color w:val="000000" w:themeColor="text1"/>
          <w:u w:val="single"/>
        </w:rPr>
        <w:t xml:space="preserve">world </w:t>
      </w:r>
      <w:r w:rsidRPr="00B319E9">
        <w:rPr>
          <w:color w:val="000000" w:themeColor="text1"/>
          <w:highlight w:val="green"/>
          <w:u w:val="single"/>
        </w:rPr>
        <w:t>governments</w:t>
      </w:r>
      <w:r w:rsidRPr="00B319E9">
        <w:rPr>
          <w:color w:val="000000" w:themeColor="text1"/>
          <w:u w:val="single"/>
        </w:rPr>
        <w:t xml:space="preserve"> "politely </w:t>
      </w:r>
      <w:r w:rsidRPr="00B319E9">
        <w:rPr>
          <w:color w:val="000000" w:themeColor="text1"/>
          <w:highlight w:val="green"/>
          <w:u w:val="single"/>
        </w:rPr>
        <w:t>ignor</w:t>
      </w:r>
      <w:r w:rsidRPr="00B319E9">
        <w:rPr>
          <w:color w:val="000000" w:themeColor="text1"/>
          <w:u w:val="single"/>
        </w:rPr>
        <w:t>ing"</w:t>
      </w:r>
      <w:r w:rsidRPr="00B319E9">
        <w:rPr>
          <w:color w:val="000000" w:themeColor="text1"/>
          <w:sz w:val="12"/>
          <w:szCs w:val="12"/>
        </w:rPr>
        <w:t xml:space="preserve"> the advice of </w:t>
      </w:r>
      <w:r w:rsidRPr="00B319E9">
        <w:rPr>
          <w:color w:val="000000" w:themeColor="text1"/>
          <w:highlight w:val="green"/>
          <w:u w:val="single"/>
        </w:rPr>
        <w:t>scientists</w:t>
      </w:r>
      <w:r w:rsidRPr="00B319E9">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B319E9">
        <w:rPr>
          <w:color w:val="000000" w:themeColor="text1"/>
          <w:u w:val="single"/>
        </w:rPr>
        <w:t xml:space="preserve">the world's </w:t>
      </w:r>
      <w:r w:rsidRPr="00B319E9">
        <w:rPr>
          <w:color w:val="000000" w:themeColor="text1"/>
          <w:highlight w:val="green"/>
          <w:u w:val="single"/>
        </w:rPr>
        <w:t>ice sheets vanish</w:t>
      </w:r>
      <w:r w:rsidRPr="00B319E9">
        <w:rPr>
          <w:color w:val="000000" w:themeColor="text1"/>
          <w:u w:val="single"/>
        </w:rPr>
        <w:t>; brutal droughts kill many</w:t>
      </w:r>
      <w:r w:rsidRPr="00B319E9">
        <w:rPr>
          <w:color w:val="000000" w:themeColor="text1"/>
          <w:sz w:val="12"/>
          <w:szCs w:val="12"/>
        </w:rPr>
        <w:t xml:space="preserve"> of the trees in the </w:t>
      </w:r>
      <w:hyperlink r:id="rId54" w:history="1">
        <w:r w:rsidRPr="00B319E9">
          <w:rPr>
            <w:rStyle w:val="Hyperlink"/>
            <w:color w:val="000000" w:themeColor="text1"/>
            <w:u w:val="single"/>
            <w:bdr w:val="none" w:sz="0" w:space="0" w:color="auto" w:frame="1"/>
          </w:rPr>
          <w:t>Amazon rainforest</w:t>
        </w:r>
      </w:hyperlink>
      <w:r w:rsidRPr="00B319E9">
        <w:rPr>
          <w:color w:val="000000" w:themeColor="text1"/>
          <w:sz w:val="12"/>
          <w:szCs w:val="12"/>
        </w:rPr>
        <w:t xml:space="preserve"> (removing one of the world's largest carbon offsets); </w:t>
      </w:r>
      <w:r w:rsidRPr="00B319E9">
        <w:rPr>
          <w:color w:val="000000" w:themeColor="text1"/>
          <w:u w:val="single"/>
        </w:rPr>
        <w:t xml:space="preserve">and the planet plunges into a </w:t>
      </w:r>
      <w:r w:rsidRPr="00B319E9">
        <w:rPr>
          <w:color w:val="000000" w:themeColor="text1"/>
          <w:highlight w:val="green"/>
          <w:u w:val="single"/>
        </w:rPr>
        <w:t>feedback loop</w:t>
      </w:r>
      <w:r w:rsidRPr="00B319E9">
        <w:rPr>
          <w:color w:val="000000" w:themeColor="text1"/>
          <w:u w:val="single"/>
        </w:rPr>
        <w:t xml:space="preserve"> of ever-hotter</w:t>
      </w:r>
      <w:r w:rsidRPr="00B319E9">
        <w:rPr>
          <w:color w:val="000000" w:themeColor="text1"/>
          <w:sz w:val="12"/>
          <w:szCs w:val="12"/>
        </w:rPr>
        <w:t xml:space="preserve">, ever-deadlier </w:t>
      </w:r>
      <w:r w:rsidRPr="00B319E9">
        <w:rPr>
          <w:color w:val="000000" w:themeColor="text1"/>
          <w:u w:val="single"/>
        </w:rPr>
        <w:t>conditions</w:t>
      </w:r>
      <w:r w:rsidRPr="00B319E9">
        <w:rPr>
          <w:color w:val="000000" w:themeColor="text1"/>
          <w:sz w:val="12"/>
          <w:szCs w:val="12"/>
        </w:rPr>
        <w:t>. "</w:t>
      </w:r>
      <w:r w:rsidRPr="00B319E9">
        <w:rPr>
          <w:color w:val="000000" w:themeColor="text1"/>
          <w:highlight w:val="green"/>
          <w:u w:val="single"/>
        </w:rPr>
        <w:t>Thirty-five percent of</w:t>
      </w:r>
      <w:r w:rsidRPr="00B319E9">
        <w:rPr>
          <w:color w:val="000000" w:themeColor="text1"/>
          <w:u w:val="single"/>
        </w:rPr>
        <w:t xml:space="preserve"> the global </w:t>
      </w:r>
      <w:r w:rsidRPr="00B319E9">
        <w:rPr>
          <w:color w:val="000000" w:themeColor="text1"/>
          <w:highlight w:val="green"/>
          <w:u w:val="single"/>
        </w:rPr>
        <w:t>land</w:t>
      </w:r>
      <w:r w:rsidRPr="00B319E9">
        <w:rPr>
          <w:color w:val="000000" w:themeColor="text1"/>
          <w:u w:val="single"/>
        </w:rPr>
        <w:t xml:space="preserve"> area, </w:t>
      </w:r>
      <w:r w:rsidRPr="00B319E9">
        <w:rPr>
          <w:color w:val="000000" w:themeColor="text1"/>
          <w:highlight w:val="green"/>
          <w:u w:val="single"/>
        </w:rPr>
        <w:t xml:space="preserve">and </w:t>
      </w:r>
      <w:r w:rsidRPr="00B319E9">
        <w:rPr>
          <w:b/>
          <w:bCs/>
          <w:color w:val="000000" w:themeColor="text1"/>
          <w:highlight w:val="green"/>
          <w:u w:val="single"/>
        </w:rPr>
        <w:t xml:space="preserve">55 percent of </w:t>
      </w:r>
      <w:r w:rsidRPr="00B319E9">
        <w:rPr>
          <w:b/>
          <w:bCs/>
          <w:color w:val="000000" w:themeColor="text1"/>
          <w:u w:val="single"/>
        </w:rPr>
        <w:t xml:space="preserve">the global </w:t>
      </w:r>
      <w:r w:rsidRPr="00B319E9">
        <w:rPr>
          <w:b/>
          <w:bCs/>
          <w:color w:val="000000" w:themeColor="text1"/>
          <w:highlight w:val="green"/>
          <w:u w:val="single"/>
        </w:rPr>
        <w:t>population</w:t>
      </w:r>
      <w:r w:rsidRPr="00B319E9">
        <w:rPr>
          <w:b/>
          <w:bCs/>
          <w:color w:val="000000" w:themeColor="text1"/>
          <w:u w:val="single"/>
        </w:rPr>
        <w:t xml:space="preserve">, are </w:t>
      </w:r>
      <w:r w:rsidRPr="00B319E9">
        <w:rPr>
          <w:b/>
          <w:bCs/>
          <w:color w:val="000000" w:themeColor="text1"/>
          <w:highlight w:val="green"/>
          <w:u w:val="single"/>
        </w:rPr>
        <w:t>subject to</w:t>
      </w:r>
      <w:r w:rsidRPr="00B319E9">
        <w:rPr>
          <w:b/>
          <w:bCs/>
          <w:color w:val="000000" w:themeColor="text1"/>
          <w:u w:val="single"/>
        </w:rPr>
        <w:t xml:space="preserve"> more than 20 days a year of </w:t>
      </w:r>
      <w:hyperlink r:id="rId55" w:history="1">
        <w:r w:rsidRPr="00B319E9">
          <w:rPr>
            <w:rStyle w:val="Hyperlink"/>
            <w:b/>
            <w:bCs/>
            <w:color w:val="000000" w:themeColor="text1"/>
            <w:highlight w:val="green"/>
            <w:u w:val="single"/>
          </w:rPr>
          <w:t>lethal heat</w:t>
        </w:r>
        <w:r w:rsidRPr="00B319E9">
          <w:rPr>
            <w:rStyle w:val="Hyperlink"/>
            <w:b/>
            <w:bCs/>
            <w:color w:val="000000" w:themeColor="text1"/>
            <w:u w:val="single"/>
          </w:rPr>
          <w:t xml:space="preserve"> conditions</w:t>
        </w:r>
      </w:hyperlink>
      <w:r w:rsidRPr="00B319E9">
        <w:rPr>
          <w:color w:val="000000" w:themeColor="text1"/>
          <w:u w:val="single"/>
        </w:rPr>
        <w:t>, beyond</w:t>
      </w:r>
      <w:r w:rsidRPr="00B319E9">
        <w:rPr>
          <w:color w:val="000000" w:themeColor="text1"/>
          <w:sz w:val="12"/>
          <w:szCs w:val="12"/>
        </w:rPr>
        <w:t xml:space="preserve"> the threshold of human </w:t>
      </w:r>
      <w:r w:rsidRPr="00B319E9">
        <w:rPr>
          <w:color w:val="000000" w:themeColor="text1"/>
          <w:u w:val="single"/>
        </w:rPr>
        <w:t>survivability</w:t>
      </w:r>
      <w:r w:rsidRPr="00B319E9">
        <w:rPr>
          <w:color w:val="000000" w:themeColor="text1"/>
          <w:sz w:val="12"/>
          <w:szCs w:val="12"/>
        </w:rPr>
        <w:t xml:space="preserve">," the authors hypothesized. Meanwhile, </w:t>
      </w:r>
      <w:r w:rsidRPr="00B319E9">
        <w:rPr>
          <w:color w:val="000000" w:themeColor="text1"/>
          <w:highlight w:val="green"/>
          <w:u w:val="single"/>
        </w:rPr>
        <w:t>droughts, floods and wildfires</w:t>
      </w:r>
      <w:r w:rsidRPr="00B319E9">
        <w:rPr>
          <w:color w:val="000000" w:themeColor="text1"/>
          <w:u w:val="single"/>
        </w:rPr>
        <w:t xml:space="preserve"> regularly </w:t>
      </w:r>
      <w:r w:rsidRPr="00B319E9">
        <w:rPr>
          <w:color w:val="000000" w:themeColor="text1"/>
          <w:highlight w:val="green"/>
          <w:u w:val="single"/>
        </w:rPr>
        <w:t>ravage the land</w:t>
      </w:r>
      <w:r w:rsidRPr="00B319E9">
        <w:rPr>
          <w:color w:val="000000" w:themeColor="text1"/>
          <w:u w:val="single"/>
        </w:rPr>
        <w:t xml:space="preserve">. Nearly </w:t>
      </w:r>
      <w:r w:rsidRPr="00B319E9">
        <w:rPr>
          <w:b/>
          <w:bCs/>
          <w:color w:val="000000" w:themeColor="text1"/>
          <w:highlight w:val="green"/>
          <w:u w:val="single"/>
        </w:rPr>
        <w:t xml:space="preserve">one-third </w:t>
      </w:r>
      <w:r w:rsidRPr="00B319E9">
        <w:rPr>
          <w:b/>
          <w:bCs/>
          <w:color w:val="000000" w:themeColor="text1"/>
          <w:u w:val="single"/>
        </w:rPr>
        <w:t xml:space="preserve">of the world's land surface </w:t>
      </w:r>
      <w:r w:rsidRPr="00B319E9">
        <w:rPr>
          <w:b/>
          <w:bCs/>
          <w:color w:val="000000" w:themeColor="text1"/>
          <w:highlight w:val="green"/>
          <w:u w:val="single"/>
        </w:rPr>
        <w:t>turns to desert</w:t>
      </w:r>
      <w:r w:rsidRPr="00B319E9">
        <w:rPr>
          <w:color w:val="000000" w:themeColor="text1"/>
          <w:u w:val="single"/>
        </w:rPr>
        <w:t>.</w:t>
      </w:r>
      <w:r w:rsidRPr="00B319E9">
        <w:rPr>
          <w:color w:val="000000" w:themeColor="text1"/>
          <w:sz w:val="12"/>
          <w:szCs w:val="12"/>
        </w:rPr>
        <w:t xml:space="preserve"> Entire </w:t>
      </w:r>
      <w:r w:rsidRPr="00B319E9">
        <w:rPr>
          <w:b/>
          <w:bCs/>
          <w:color w:val="000000" w:themeColor="text1"/>
          <w:highlight w:val="green"/>
          <w:u w:val="single"/>
        </w:rPr>
        <w:t>ecosystems collapse</w:t>
      </w:r>
      <w:r w:rsidRPr="00B319E9">
        <w:rPr>
          <w:color w:val="000000" w:themeColor="text1"/>
          <w:u w:val="single"/>
        </w:rPr>
        <w:t xml:space="preserve">, beginning with the </w:t>
      </w:r>
      <w:r w:rsidRPr="00B319E9">
        <w:rPr>
          <w:b/>
          <w:bCs/>
          <w:color w:val="000000" w:themeColor="text1"/>
          <w:u w:val="single"/>
        </w:rPr>
        <w:t>planet's coral reefs</w:t>
      </w:r>
      <w:r w:rsidRPr="00B319E9">
        <w:rPr>
          <w:color w:val="000000" w:themeColor="text1"/>
          <w:u w:val="single"/>
        </w:rPr>
        <w:t xml:space="preserve">, the </w:t>
      </w:r>
      <w:r w:rsidRPr="00B319E9">
        <w:rPr>
          <w:b/>
          <w:bCs/>
          <w:color w:val="000000" w:themeColor="text1"/>
          <w:u w:val="single"/>
        </w:rPr>
        <w:t>rainforest and the Arctic ice sheets</w:t>
      </w:r>
      <w:r w:rsidRPr="00B319E9">
        <w:rPr>
          <w:b/>
          <w:bCs/>
          <w:color w:val="000000" w:themeColor="text1"/>
          <w:sz w:val="16"/>
        </w:rPr>
        <w:t>.</w:t>
      </w:r>
      <w:r w:rsidRPr="00B319E9">
        <w:rPr>
          <w:color w:val="000000" w:themeColor="text1"/>
          <w:sz w:val="12"/>
          <w:szCs w:val="12"/>
        </w:rPr>
        <w:t xml:space="preserve"> The world's tropics are hit hardest by these new climate extremes, </w:t>
      </w:r>
      <w:r w:rsidRPr="00B319E9">
        <w:rPr>
          <w:color w:val="000000" w:themeColor="text1"/>
          <w:highlight w:val="green"/>
          <w:u w:val="single"/>
        </w:rPr>
        <w:t>destroying</w:t>
      </w:r>
      <w:r w:rsidRPr="00B319E9">
        <w:rPr>
          <w:color w:val="000000" w:themeColor="text1"/>
          <w:u w:val="single"/>
        </w:rPr>
        <w:t xml:space="preserve"> the region's </w:t>
      </w:r>
      <w:proofErr w:type="gramStart"/>
      <w:r w:rsidRPr="00B319E9">
        <w:rPr>
          <w:color w:val="000000" w:themeColor="text1"/>
          <w:highlight w:val="green"/>
          <w:u w:val="single"/>
        </w:rPr>
        <w:t>ag</w:t>
      </w:r>
      <w:r w:rsidRPr="00B319E9">
        <w:rPr>
          <w:color w:val="000000" w:themeColor="text1"/>
          <w:u w:val="single"/>
        </w:rPr>
        <w:t>riculture</w:t>
      </w:r>
      <w:proofErr w:type="gramEnd"/>
      <w:r w:rsidRPr="00B319E9">
        <w:rPr>
          <w:color w:val="000000" w:themeColor="text1"/>
          <w:u w:val="single"/>
        </w:rPr>
        <w:t xml:space="preserve"> and </w:t>
      </w:r>
      <w:r w:rsidRPr="00B319E9">
        <w:rPr>
          <w:color w:val="000000" w:themeColor="text1"/>
          <w:highlight w:val="green"/>
          <w:u w:val="single"/>
        </w:rPr>
        <w:t>turning</w:t>
      </w:r>
      <w:r w:rsidRPr="00B319E9">
        <w:rPr>
          <w:color w:val="000000" w:themeColor="text1"/>
          <w:u w:val="single"/>
        </w:rPr>
        <w:t xml:space="preserve"> more than </w:t>
      </w:r>
      <w:r w:rsidRPr="00B319E9">
        <w:rPr>
          <w:color w:val="000000" w:themeColor="text1"/>
          <w:highlight w:val="green"/>
          <w:u w:val="single"/>
        </w:rPr>
        <w:t>1 bil</w:t>
      </w:r>
      <w:r w:rsidRPr="00B319E9">
        <w:rPr>
          <w:color w:val="000000" w:themeColor="text1"/>
          <w:u w:val="single"/>
        </w:rPr>
        <w:t xml:space="preserve">lion people </w:t>
      </w:r>
      <w:r w:rsidRPr="00B319E9">
        <w:rPr>
          <w:color w:val="000000" w:themeColor="text1"/>
          <w:highlight w:val="green"/>
          <w:u w:val="single"/>
        </w:rPr>
        <w:t>into refugees</w:t>
      </w:r>
      <w:r w:rsidRPr="00B319E9">
        <w:rPr>
          <w:color w:val="000000" w:themeColor="text1"/>
          <w:u w:val="single"/>
        </w:rPr>
        <w:t xml:space="preserve">. </w:t>
      </w:r>
      <w:r w:rsidRPr="00B319E9">
        <w:rPr>
          <w:color w:val="000000" w:themeColor="text1"/>
          <w:sz w:val="12"/>
          <w:szCs w:val="12"/>
        </w:rPr>
        <w:t xml:space="preserve">This mass movement of </w:t>
      </w:r>
      <w:r w:rsidRPr="00B319E9">
        <w:rPr>
          <w:color w:val="000000" w:themeColor="text1"/>
          <w:u w:val="single"/>
        </w:rPr>
        <w:t xml:space="preserve">refugees — coupled with </w:t>
      </w:r>
      <w:hyperlink r:id="rId56" w:history="1">
        <w:r w:rsidRPr="00B319E9">
          <w:rPr>
            <w:rStyle w:val="Hyperlink"/>
            <w:color w:val="000000" w:themeColor="text1"/>
            <w:highlight w:val="green"/>
            <w:u w:val="single"/>
          </w:rPr>
          <w:t>shrinking coastlines</w:t>
        </w:r>
      </w:hyperlink>
      <w:r w:rsidRPr="00B319E9">
        <w:rPr>
          <w:color w:val="000000" w:themeColor="text1"/>
          <w:highlight w:val="green"/>
          <w:u w:val="single"/>
        </w:rPr>
        <w:t xml:space="preserve"> and</w:t>
      </w:r>
      <w:r w:rsidRPr="00B319E9">
        <w:rPr>
          <w:color w:val="000000" w:themeColor="text1"/>
          <w:u w:val="single"/>
        </w:rPr>
        <w:t xml:space="preserve"> severe </w:t>
      </w:r>
      <w:r w:rsidRPr="00B319E9">
        <w:rPr>
          <w:color w:val="000000" w:themeColor="text1"/>
          <w:highlight w:val="green"/>
          <w:u w:val="single"/>
        </w:rPr>
        <w:t>drops in food and water</w:t>
      </w:r>
      <w:r w:rsidRPr="00B319E9">
        <w:rPr>
          <w:color w:val="000000" w:themeColor="text1"/>
          <w:u w:val="single"/>
        </w:rPr>
        <w:t xml:space="preserve"> availability — begin to </w:t>
      </w:r>
      <w:r w:rsidRPr="00B319E9">
        <w:rPr>
          <w:b/>
          <w:bCs/>
          <w:color w:val="000000" w:themeColor="text1"/>
          <w:highlight w:val="green"/>
          <w:u w:val="single"/>
        </w:rPr>
        <w:t>stress</w:t>
      </w:r>
      <w:r w:rsidRPr="00B319E9">
        <w:rPr>
          <w:b/>
          <w:bCs/>
          <w:color w:val="000000" w:themeColor="text1"/>
          <w:u w:val="single"/>
        </w:rPr>
        <w:t xml:space="preserve"> the fabric of the world's largest </w:t>
      </w:r>
      <w:r w:rsidRPr="00B319E9">
        <w:rPr>
          <w:b/>
          <w:bCs/>
          <w:color w:val="000000" w:themeColor="text1"/>
          <w:highlight w:val="green"/>
          <w:u w:val="single"/>
        </w:rPr>
        <w:t>nations</w:t>
      </w:r>
      <w:r w:rsidRPr="00B319E9">
        <w:rPr>
          <w:color w:val="000000" w:themeColor="text1"/>
          <w:sz w:val="12"/>
          <w:szCs w:val="12"/>
        </w:rPr>
        <w:t xml:space="preserve">, including the United States. </w:t>
      </w:r>
      <w:r w:rsidRPr="00B319E9">
        <w:rPr>
          <w:color w:val="000000" w:themeColor="text1"/>
          <w:u w:val="single"/>
        </w:rPr>
        <w:t xml:space="preserve">Armed conflicts over resources, perhaps culminating in </w:t>
      </w:r>
      <w:r w:rsidRPr="00B319E9">
        <w:rPr>
          <w:b/>
          <w:bCs/>
          <w:color w:val="000000" w:themeColor="text1"/>
          <w:highlight w:val="green"/>
          <w:u w:val="single"/>
        </w:rPr>
        <w:t>nuclear war</w:t>
      </w:r>
      <w:r w:rsidRPr="00B319E9">
        <w:rPr>
          <w:b/>
          <w:bCs/>
          <w:color w:val="000000" w:themeColor="text1"/>
          <w:u w:val="single"/>
        </w:rPr>
        <w:t xml:space="preserve">, are </w:t>
      </w:r>
      <w:r w:rsidRPr="00B319E9">
        <w:rPr>
          <w:b/>
          <w:bCs/>
          <w:color w:val="000000" w:themeColor="text1"/>
          <w:highlight w:val="green"/>
          <w:u w:val="single"/>
        </w:rPr>
        <w:t>likely</w:t>
      </w:r>
      <w:r w:rsidRPr="00B319E9">
        <w:rPr>
          <w:color w:val="000000" w:themeColor="text1"/>
          <w:u w:val="single"/>
        </w:rPr>
        <w:t>. The result</w:t>
      </w:r>
      <w:r w:rsidRPr="00B319E9">
        <w:rPr>
          <w:color w:val="000000" w:themeColor="text1"/>
          <w:sz w:val="12"/>
          <w:szCs w:val="12"/>
        </w:rPr>
        <w:t xml:space="preserve">, according to the new paper, </w:t>
      </w:r>
      <w:r w:rsidRPr="00B319E9">
        <w:rPr>
          <w:color w:val="000000" w:themeColor="text1"/>
          <w:u w:val="single"/>
        </w:rPr>
        <w:t xml:space="preserve">is "outright chaos" and perhaps "the </w:t>
      </w:r>
      <w:r w:rsidRPr="00B319E9">
        <w:rPr>
          <w:color w:val="000000" w:themeColor="text1"/>
          <w:highlight w:val="green"/>
          <w:u w:val="single"/>
        </w:rPr>
        <w:t>end of</w:t>
      </w:r>
      <w:r w:rsidRPr="00B319E9">
        <w:rPr>
          <w:color w:val="000000" w:themeColor="text1"/>
          <w:u w:val="single"/>
        </w:rPr>
        <w:t xml:space="preserve"> human global </w:t>
      </w:r>
      <w:r w:rsidRPr="00B319E9">
        <w:rPr>
          <w:color w:val="000000" w:themeColor="text1"/>
          <w:highlight w:val="green"/>
          <w:u w:val="single"/>
        </w:rPr>
        <w:t>civilization</w:t>
      </w:r>
      <w:r w:rsidRPr="00B319E9">
        <w:rPr>
          <w:color w:val="000000" w:themeColor="text1"/>
          <w:u w:val="single"/>
        </w:rPr>
        <w:t xml:space="preserve"> as we know it."</w:t>
      </w:r>
      <w:bookmarkEnd w:id="0"/>
      <w:bookmarkEnd w:id="1"/>
      <w:bookmarkEnd w:id="2"/>
      <w:bookmarkEnd w:id="3"/>
      <w:bookmarkEnd w:id="6"/>
      <w:bookmarkEnd w:id="7"/>
    </w:p>
    <w:sectPr w:rsidR="00BC2184" w:rsidRPr="00B31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184"/>
    <w:rsid w:val="00020B89"/>
    <w:rsid w:val="00183625"/>
    <w:rsid w:val="004A047F"/>
    <w:rsid w:val="00515DE9"/>
    <w:rsid w:val="00680AA1"/>
    <w:rsid w:val="00BA1D1B"/>
    <w:rsid w:val="00BC2184"/>
    <w:rsid w:val="00C1622B"/>
    <w:rsid w:val="00CE0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183D"/>
  <w15:chartTrackingRefBased/>
  <w15:docId w15:val="{6D53B427-EC12-45A5-B66B-A14255CD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047F"/>
    <w:rPr>
      <w:rFonts w:ascii="Calibri" w:eastAsia="Batang" w:hAnsi="Calibri" w:cs="Calibri"/>
    </w:rPr>
  </w:style>
  <w:style w:type="paragraph" w:styleId="Heading1">
    <w:name w:val="heading 1"/>
    <w:aliases w:val="Pocket"/>
    <w:basedOn w:val="Normal"/>
    <w:next w:val="Normal"/>
    <w:link w:val="Heading1Char"/>
    <w:qFormat/>
    <w:rsid w:val="004A04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A04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A04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4A04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04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47F"/>
  </w:style>
  <w:style w:type="character" w:customStyle="1" w:styleId="Heading1Char">
    <w:name w:val="Heading 1 Char"/>
    <w:aliases w:val="Pocket Char"/>
    <w:basedOn w:val="DefaultParagraphFont"/>
    <w:link w:val="Heading1"/>
    <w:rsid w:val="004A047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A047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4A047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4A047F"/>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A047F"/>
    <w:rPr>
      <w:rFonts w:ascii="Calibri" w:eastAsia="Batang"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A047F"/>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4A047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A047F"/>
    <w:rPr>
      <w:color w:val="auto"/>
      <w:u w:val="none"/>
    </w:rPr>
  </w:style>
  <w:style w:type="character" w:styleId="FollowedHyperlink">
    <w:name w:val="FollowedHyperlink"/>
    <w:basedOn w:val="DefaultParagraphFont"/>
    <w:uiPriority w:val="99"/>
    <w:semiHidden/>
    <w:unhideWhenUsed/>
    <w:rsid w:val="004A047F"/>
    <w:rPr>
      <w:color w:val="auto"/>
      <w:u w:val="none"/>
    </w:rPr>
  </w:style>
  <w:style w:type="paragraph" w:customStyle="1" w:styleId="Emphasis1">
    <w:name w:val="Emphasis1"/>
    <w:basedOn w:val="Normal"/>
    <w:link w:val="Emphasis"/>
    <w:autoRedefine/>
    <w:uiPriority w:val="7"/>
    <w:qFormat/>
    <w:rsid w:val="00BC2184"/>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BC21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BC2184"/>
    <w:pPr>
      <w:ind w:left="720"/>
      <w:contextualSpacing/>
    </w:pPr>
  </w:style>
  <w:style w:type="paragraph" w:customStyle="1" w:styleId="textbold">
    <w:name w:val="text bold"/>
    <w:basedOn w:val="Normal"/>
    <w:uiPriority w:val="7"/>
    <w:qFormat/>
    <w:rsid w:val="00BC2184"/>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BC2184"/>
    <w:rPr>
      <w:color w:val="605E5C"/>
      <w:shd w:val="clear" w:color="auto" w:fill="E1DFDD"/>
    </w:rPr>
  </w:style>
  <w:style w:type="paragraph" w:styleId="NormalWeb">
    <w:name w:val="Normal (Web)"/>
    <w:basedOn w:val="Normal"/>
    <w:uiPriority w:val="99"/>
    <w:unhideWhenUsed/>
    <w:rsid w:val="00BC2184"/>
    <w:rPr>
      <w:rFonts w:ascii="Times New Roman" w:hAnsi="Times New Roman" w:cs="Times New Roman"/>
      <w:sz w:val="24"/>
      <w:szCs w:val="24"/>
    </w:rPr>
  </w:style>
  <w:style w:type="paragraph" w:customStyle="1" w:styleId="Emphasize">
    <w:name w:val="Emphasize"/>
    <w:basedOn w:val="Normal"/>
    <w:uiPriority w:val="7"/>
    <w:qFormat/>
    <w:rsid w:val="00BC218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BC2184"/>
  </w:style>
  <w:style w:type="character" w:customStyle="1" w:styleId="eop">
    <w:name w:val="eop"/>
    <w:basedOn w:val="DefaultParagraphFont"/>
    <w:rsid w:val="00BC2184"/>
  </w:style>
  <w:style w:type="paragraph" w:customStyle="1" w:styleId="paragraph">
    <w:name w:val="paragraph"/>
    <w:basedOn w:val="Normal"/>
    <w:rsid w:val="00BC2184"/>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BC2184"/>
    <w:rPr>
      <w:rFonts w:cs="Times New Roman"/>
      <w:b w:val="0"/>
      <w:bCs w:val="0"/>
      <w:i w:val="0"/>
      <w:iCs w:val="0"/>
      <w:color w:val="000000"/>
      <w:sz w:val="12"/>
      <w:szCs w:val="12"/>
      <w:u w:val="none"/>
    </w:rPr>
  </w:style>
  <w:style w:type="paragraph" w:styleId="BodyText">
    <w:name w:val="Body Text"/>
    <w:basedOn w:val="Normal"/>
    <w:link w:val="BodyTextChar"/>
    <w:rsid w:val="00BC2184"/>
    <w:pPr>
      <w:spacing w:after="140" w:line="276" w:lineRule="auto"/>
    </w:pPr>
    <w:rPr>
      <w:rFonts w:eastAsia="Calibri" w:cs="Times New Roman"/>
      <w:szCs w:val="24"/>
    </w:rPr>
  </w:style>
  <w:style w:type="character" w:customStyle="1" w:styleId="BodyTextChar">
    <w:name w:val="Body Text Char"/>
    <w:basedOn w:val="DefaultParagraphFont"/>
    <w:link w:val="BodyText"/>
    <w:rsid w:val="00BC2184"/>
    <w:rPr>
      <w:rFonts w:ascii="Calibri" w:eastAsia="Calibri" w:hAnsi="Calibri" w:cs="Times New Roman"/>
      <w:szCs w:val="24"/>
    </w:rPr>
  </w:style>
  <w:style w:type="character" w:customStyle="1" w:styleId="TitleChar">
    <w:name w:val="Title Char"/>
    <w:basedOn w:val="DefaultParagraphFont"/>
    <w:link w:val="Title"/>
    <w:uiPriority w:val="1"/>
    <w:qFormat/>
    <w:rsid w:val="00BC2184"/>
    <w:rPr>
      <w:u w:val="single"/>
    </w:rPr>
  </w:style>
  <w:style w:type="paragraph" w:styleId="Title">
    <w:name w:val="Title"/>
    <w:basedOn w:val="Normal"/>
    <w:link w:val="TitleChar"/>
    <w:uiPriority w:val="1"/>
    <w:qFormat/>
    <w:rsid w:val="00BC218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BC218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stor.org/stable/1951731" TargetMode="External"/><Relationship Id="rId18" Type="http://schemas.openxmlformats.org/officeDocument/2006/relationships/hyperlink" Target="https://thewire.in/rights/india-modi-anti-national-protest-arrest-sedition-authoritarianism" TargetMode="External"/><Relationship Id="rId26" Type="http://schemas.openxmlformats.org/officeDocument/2006/relationships/hyperlink" Target="https://economictimes.indiatimes.com/news/politics-and-nation/sc-asks-media-to-publish-official-version-of-corona-developments/articleshow/74919142.cms?from=mdr" TargetMode="External"/><Relationship Id="rId39" Type="http://schemas.openxmlformats.org/officeDocument/2006/relationships/hyperlink" Target="https://nationalinterest.org/blog/reboot/if-next-india-pakistan-war-goes-nuclear-it-will-destroy-world-181134" TargetMode="External"/><Relationship Id="rId21" Type="http://schemas.openxmlformats.org/officeDocument/2006/relationships/hyperlink" Target="https://theprint.in/opinion/arnab-goswami-swift-bail-should-be-rule-for-undertrials-not-exception/545301/" TargetMode="External"/><Relationship Id="rId34" Type="http://schemas.openxmlformats.org/officeDocument/2006/relationships/hyperlink" Target="https://www.washingtonpost.com/politics/2020/01/20/india-protesters-are-singing-national-anthem-waving-flag-heres-why-that-matters/?itid=lk_inline_manual_34" TargetMode="External"/><Relationship Id="rId42" Type="http://schemas.openxmlformats.org/officeDocument/2006/relationships/hyperlink" Target="http://www.yabiladi.com/img/content/EIU-Democracy-Index-2015.pdf" TargetMode="External"/><Relationship Id="rId47" Type="http://schemas.openxmlformats.org/officeDocument/2006/relationships/hyperlink" Target="http://www.wsj.com/articles/how-cap-and-trade-is-working-in-california-1411937795" TargetMode="External"/><Relationship Id="rId50" Type="http://schemas.openxmlformats.org/officeDocument/2006/relationships/hyperlink" Target="http://www.nytimes.com/2015/11/04/world/asia/china-burns-much-more-coal-than-reported-complicating-climate-talks.html" TargetMode="External"/><Relationship Id="rId55" Type="http://schemas.openxmlformats.org/officeDocument/2006/relationships/hyperlink" Target="https://www.livescience.com/55129-how-heat-waves-kill-so-quickly.html" TargetMode="External"/><Relationship Id="rId7" Type="http://schemas.openxmlformats.org/officeDocument/2006/relationships/hyperlink" Target="https://freedomhouse.org/report/freedom-world/2021/democracy-under-siege" TargetMode="External"/><Relationship Id="rId2" Type="http://schemas.openxmlformats.org/officeDocument/2006/relationships/styles" Target="styles.xml"/><Relationship Id="rId16" Type="http://schemas.openxmlformats.org/officeDocument/2006/relationships/hyperlink" Target="https://freedomhouse.org/country/india/freedom-world/2021" TargetMode="External"/><Relationship Id="rId29" Type="http://schemas.openxmlformats.org/officeDocument/2006/relationships/hyperlink" Target="https://www.washingtonpost.com/politics/2020/04/13/millions-people-indias-crowded-slums-cant-keep-each-other-distance-during-pandemic-lockdown/?itid=lk_interstitial_manual_23" TargetMode="External"/><Relationship Id="rId11" Type="http://schemas.openxmlformats.org/officeDocument/2006/relationships/hyperlink" Target="https://www.cnbc.com/2021/07/01/delta-white-house-to-deploy-response-teams-across-us-to-combat-covid-variant.html" TargetMode="External"/><Relationship Id="rId24" Type="http://schemas.openxmlformats.org/officeDocument/2006/relationships/hyperlink" Target="https://www.washingtonpost.com/politics/2021/06/02/whats-behind-indias-dramatic-pandemic-surge-heres-one-factor-too-little-competition-parliament/?itid=lk_interstitial_manual_16" TargetMode="External"/><Relationship Id="rId32" Type="http://schemas.openxmlformats.org/officeDocument/2006/relationships/hyperlink" Target="https://scroll.in/latest/993484/up-fir-filed-against-man-who-sought-twitter-help-for-oxygen-for-grandfather" TargetMode="External"/><Relationship Id="rId37" Type="http://schemas.openxmlformats.org/officeDocument/2006/relationships/hyperlink" Target="https://www.scientificamerican.com/article/how-dangerous-is-the-delta-variant-and-will-it-cause-a-covid-surge-in-the-u-s/" TargetMode="External"/><Relationship Id="rId40" Type="http://schemas.openxmlformats.org/officeDocument/2006/relationships/hyperlink" Target="https://foreignpolicy.com/author/robert-looney/" TargetMode="External"/><Relationship Id="rId45" Type="http://schemas.openxmlformats.org/officeDocument/2006/relationships/hyperlink" Target="http://ncse.com/news/2016/03/latest-climate-poll-from-gallup-0016974" TargetMode="External"/><Relationship Id="rId53" Type="http://schemas.openxmlformats.org/officeDocument/2006/relationships/hyperlink" Target="https://www.ipcc.ch/sr15/" TargetMode="External"/><Relationship Id="rId58" Type="http://schemas.openxmlformats.org/officeDocument/2006/relationships/theme" Target="theme/theme1.xml"/><Relationship Id="rId5" Type="http://schemas.openxmlformats.org/officeDocument/2006/relationships/hyperlink" Target="https://link.springer.com/article/10.1007/s10790-015-9506-9" TargetMode="External"/><Relationship Id="rId19" Type="http://schemas.openxmlformats.org/officeDocument/2006/relationships/hyperlink" Target="https://www.nytimes.com/2017/06/05/world/asia/india-ndtv-raids-narendra-modi-prannoy-roy.html" TargetMode="External"/><Relationship Id="rId4" Type="http://schemas.openxmlformats.org/officeDocument/2006/relationships/webSettings" Target="web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google.com/books/edition/The_Success_of_India_s_Democracy/Io0NsnlRT6sC?hl=en" TargetMode="External"/><Relationship Id="rId22" Type="http://schemas.openxmlformats.org/officeDocument/2006/relationships/hyperlink" Target="https://timesofindia.indiatimes.com/india/5128-uapa-cases-229-sedition-cases-lodged-in-five-years-government/articleshow/81433613.cms" TargetMode="External"/><Relationship Id="rId27" Type="http://schemas.openxmlformats.org/officeDocument/2006/relationships/hyperlink" Target="https://rsf.org/en/news/surge-harassment-indian-reporters-over-coronavirus-coverage" TargetMode="External"/><Relationship Id="rId30" Type="http://schemas.openxmlformats.org/officeDocument/2006/relationships/hyperlink" Target="https://time.com/5946092/india-internet-rules-impact/" TargetMode="External"/><Relationship Id="rId35" Type="http://schemas.openxmlformats.org/officeDocument/2006/relationships/hyperlink" Target="https://www.latimes.com/opinion/story/2021-05-08/india-covid-pandemic-deaths-narendra-modi" TargetMode="External"/><Relationship Id="rId43" Type="http://schemas.openxmlformats.org/officeDocument/2006/relationships/hyperlink" Target="https://www.worldenergy.org/data/trilemma-index/" TargetMode="External"/><Relationship Id="rId48" Type="http://schemas.openxmlformats.org/officeDocument/2006/relationships/hyperlink" Target="https://www.melbourne.vic.gov.au/SiteCollectionDocuments/zero-net-emissions-update-2014.pdf" TargetMode="External"/><Relationship Id="rId56" Type="http://schemas.openxmlformats.org/officeDocument/2006/relationships/hyperlink" Target="https://www.livescience.com/51990-sea-level-rise-unknowns.html" TargetMode="External"/><Relationship Id="rId8" Type="http://schemas.openxmlformats.org/officeDocument/2006/relationships/hyperlink" Target="https://freedomhouse.org/report/freedom-world/2021/democracy-under-siege" TargetMode="External"/><Relationship Id="rId51" Type="http://schemas.openxmlformats.org/officeDocument/2006/relationships/hyperlink" Target="http://www.theguardian.com/environment/2015/nov/05/climate-change-concerns-chinese-citizens-plummets" TargetMode="External"/><Relationship Id="rId3" Type="http://schemas.openxmlformats.org/officeDocument/2006/relationships/settings" Target="settings.xml"/><Relationship Id="rId12" Type="http://schemas.openxmlformats.org/officeDocument/2006/relationships/hyperlink" Target="https://www.washingtonpost.com/coronavirus/?itid=lk_inline_manual_2" TargetMode="External"/><Relationship Id="rId17" Type="http://schemas.openxmlformats.org/officeDocument/2006/relationships/hyperlink" Target="https://www.bbc.com/news/world-asia-india-56393944" TargetMode="External"/><Relationship Id="rId25" Type="http://schemas.openxmlformats.org/officeDocument/2006/relationships/hyperlink" Target="https://oxford.universitypressscholarship.com/view/10.1093/0198283652.001.0001/acprof-9780198283652" TargetMode="External"/><Relationship Id="rId33" Type="http://schemas.openxmlformats.org/officeDocument/2006/relationships/hyperlink" Target="https://www.washingtonpost.com/politics/2021/06/02/whats-behind-indias-dramatic-pandemic-surge-heres-one-factor-too-little-competition-parliament/?itid=lk_inline_manual_29" TargetMode="External"/><Relationship Id="rId38" Type="http://schemas.openxmlformats.org/officeDocument/2006/relationships/hyperlink" Target="https://www.ctvnews.ca/world/covid-19-has-escalated-armed-conflict-in-india-pakistan-iraq-libya-and-the-philippines-study-finds-1.5236738%20//" TargetMode="External"/><Relationship Id="rId46" Type="http://schemas.openxmlformats.org/officeDocument/2006/relationships/hyperlink" Target="http://www.economist.com/blogs/americasview/2014/07/british-columbias-carbon-tax" TargetMode="External"/><Relationship Id="rId20" Type="http://schemas.openxmlformats.org/officeDocument/2006/relationships/hyperlink" Target="https://www.cjr.org/special_report/gauri-lankesh-killing.php" TargetMode="External"/><Relationship Id="rId41" Type="http://schemas.openxmlformats.org/officeDocument/2006/relationships/hyperlink" Target="https://foreignpolicy.com/2016/06/01/democracy-is-the-answer-to-climate-change%20//" TargetMode="External"/><Relationship Id="rId54" Type="http://schemas.openxmlformats.org/officeDocument/2006/relationships/hyperlink" Target="https://www.livescience.com/57266-amazon-river.html" TargetMode="External"/><Relationship Id="rId1" Type="http://schemas.openxmlformats.org/officeDocument/2006/relationships/numbering" Target="numbering.xml"/><Relationship Id="rId6" Type="http://schemas.openxmlformats.org/officeDocument/2006/relationships/hyperlink" Target="https://democracycollaborative.org/learn/publication/democratizing-knowledge-transforming-intellectual-property-and-research-and%20//" TargetMode="External"/><Relationship Id="rId15" Type="http://schemas.openxmlformats.org/officeDocument/2006/relationships/hyperlink" Target="https://press.princeton.edu/books/hardcover/9780691186726/emergency-chronicles" TargetMode="External"/><Relationship Id="rId23" Type="http://schemas.openxmlformats.org/officeDocument/2006/relationships/hyperlink" Target="https://thewire.in/rights/jail-bail-hearings-court-delhi-riots-elgar-parishad" TargetMode="External"/><Relationship Id="rId28" Type="http://schemas.openxmlformats.org/officeDocument/2006/relationships/hyperlink" Target="https://thewire.in/media/himachal-pradesh-firs-journalists" TargetMode="External"/><Relationship Id="rId36" Type="http://schemas.openxmlformats.org/officeDocument/2006/relationships/hyperlink" Target="https://www.nytimes.com/interactive/2021/05/25/world/asia/india-covid-death-estimates.html" TargetMode="External"/><Relationship Id="rId49" Type="http://schemas.openxmlformats.org/officeDocument/2006/relationships/hyperlink" Target="https://www.researchgate.net/publication/240515305_Subsidies_for_fossil_fuels_and_climate_change_A_comparative_perspective" TargetMode="External"/><Relationship Id="rId57" Type="http://schemas.openxmlformats.org/officeDocument/2006/relationships/fontTable" Target="fontTable.xml"/><Relationship Id="rId10" Type="http://schemas.openxmlformats.org/officeDocument/2006/relationships/hyperlink" Target="https://www.washingtonpost.com/politics/2021/07/05/india-has-become-an-electoral-autocracy-its-covid-19-catastrophe-is-no-surprise%20//"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hyperlink" Target="http://www.ucsusa.org/press/2016/new-evidence-reveals-fossil-fuel-industry-funded-cutting-edge-climate-science-research" TargetMode="External"/><Relationship Id="rId52"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12854</Words>
  <Characters>73271</Characters>
  <Application>Microsoft Office Word</Application>
  <DocSecurity>0</DocSecurity>
  <Lines>610</Lines>
  <Paragraphs>171</Paragraphs>
  <ScaleCrop>false</ScaleCrop>
  <Company/>
  <LinksUpToDate>false</LinksUpToDate>
  <CharactersWithSpaces>85954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Feodor Morozov</dc:creator>
  <cp:keywords/>
  <dc:description/>
  <cp:lastModifiedBy>Feodor Morozov</cp:lastModifiedBy>
  <cp:revision>5</cp:revision>
  <dcterms:created xsi:type="dcterms:W3CDTF">2021-09-11T14:03:00Z</dcterms:created>
  <dcterms:modified xsi:type="dcterms:W3CDTF">2021-09-11T16:49:00Z</dcterms:modified>
</cp:coreProperties>
</file>