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A4114" w14:textId="725F811E" w:rsidR="005E2F6C" w:rsidRDefault="005E2F6C" w:rsidP="005E2F6C">
      <w:pPr>
        <w:pStyle w:val="Heading3"/>
      </w:pPr>
      <w:r>
        <w:t>1</w:t>
      </w:r>
    </w:p>
    <w:p w14:paraId="71B08BFB" w14:textId="2CA1655C" w:rsidR="005E2F6C" w:rsidRPr="00B10314" w:rsidRDefault="005E2F6C" w:rsidP="005E2F6C">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1CF7095B" w14:textId="77777777" w:rsidR="005E2F6C" w:rsidRPr="00A35A28" w:rsidRDefault="005E2F6C" w:rsidP="005E2F6C">
      <w:pPr>
        <w:spacing w:line="276" w:lineRule="auto"/>
        <w:jc w:val="both"/>
        <w:rPr>
          <w:sz w:val="16"/>
          <w:szCs w:val="16"/>
        </w:rPr>
      </w:pPr>
      <w:r w:rsidRPr="00A35A28">
        <w:rPr>
          <w:rStyle w:val="Style13ptBold"/>
        </w:rPr>
        <w:t xml:space="preserve">Mollow </w:t>
      </w:r>
      <w:r>
        <w:rPr>
          <w:rStyle w:val="Style13ptBold"/>
        </w:rPr>
        <w:t>15</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4C2EB48F" w14:textId="77777777" w:rsidR="005E2F6C" w:rsidRPr="00484F45" w:rsidRDefault="005E2F6C" w:rsidP="005E2F6C">
      <w:pPr>
        <w:rPr>
          <w:sz w:val="14"/>
        </w:rPr>
      </w:pPr>
      <w:r w:rsidRPr="00484F45">
        <w:rPr>
          <w:sz w:val="14"/>
        </w:rPr>
        <w:t xml:space="preserve">Tropes of disability are also present in what Edelman reads as Jean </w:t>
      </w:r>
      <w:proofErr w:type="spellStart"/>
      <w:r w:rsidRPr="00484F45">
        <w:rPr>
          <w:sz w:val="14"/>
        </w:rPr>
        <w:t>Baudrillard‟s</w:t>
      </w:r>
      <w:proofErr w:type="spellEnd"/>
      <w:r w:rsidRPr="00484F45">
        <w:rPr>
          <w:sz w:val="14"/>
        </w:rPr>
        <w:t xml:space="preserve"> “panicky offensive against reproduction without </w:t>
      </w:r>
      <w:proofErr w:type="spellStart"/>
      <w:r w:rsidRPr="00484F45">
        <w:rPr>
          <w:sz w:val="14"/>
        </w:rPr>
        <w:t>heterogenital</w:t>
      </w:r>
      <w:proofErr w:type="spellEnd"/>
      <w:r w:rsidRPr="00484F45">
        <w:rPr>
          <w:sz w:val="14"/>
        </w:rPr>
        <w:t xml:space="preserve">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5E2F6C">
        <w:rPr>
          <w:highlight w:val="green"/>
          <w:u w:val="single"/>
        </w:rPr>
        <w:t>disability</w:t>
      </w:r>
      <w:r w:rsidRPr="0017281A">
        <w:rPr>
          <w:u w:val="single"/>
        </w:rPr>
        <w:t xml:space="preserve"> might be</w:t>
      </w:r>
      <w:r w:rsidRPr="009B1E0C">
        <w:rPr>
          <w:u w:val="single"/>
        </w:rPr>
        <w:t xml:space="preserve"> a </w:t>
      </w:r>
      <w:r w:rsidRPr="005E2F6C">
        <w:rPr>
          <w:highlight w:val="green"/>
          <w:u w:val="single"/>
        </w:rPr>
        <w:t>fitting</w:t>
      </w:r>
      <w:r w:rsidRPr="009B1E0C">
        <w:rPr>
          <w:u w:val="single"/>
        </w:rPr>
        <w:t xml:space="preserve"> name </w:t>
      </w:r>
      <w:r w:rsidRPr="005E2F6C">
        <w:rPr>
          <w:highlight w:val="green"/>
          <w:u w:val="single"/>
        </w:rPr>
        <w:t>for</w:t>
      </w:r>
      <w:r w:rsidRPr="009B1E0C">
        <w:rPr>
          <w:u w:val="single"/>
        </w:rPr>
        <w:t xml:space="preserve"> what Edelman, alluding to the death drive, calls </w:t>
      </w:r>
      <w:r w:rsidRPr="005E2F6C">
        <w:rPr>
          <w:highlight w:val="green"/>
          <w:u w:val="single"/>
        </w:rPr>
        <w:t xml:space="preserve">“the remainder of the </w:t>
      </w:r>
      <w:r w:rsidRPr="005E2F6C">
        <w:rPr>
          <w:rStyle w:val="StyleUnderline"/>
          <w:highlight w:val="green"/>
        </w:rPr>
        <w:t>Real internal to the Symbolic order</w:t>
      </w:r>
      <w:r w:rsidRPr="005E2F6C">
        <w:rPr>
          <w:highlight w:val="green"/>
          <w:u w:val="single"/>
        </w:rPr>
        <w:t>”</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w:t>
      </w:r>
      <w:proofErr w:type="spellStart"/>
      <w:r w:rsidRPr="009B1E0C">
        <w:rPr>
          <w:u w:val="single"/>
        </w:rPr>
        <w:t>unnameable</w:t>
      </w:r>
      <w:proofErr w:type="spellEnd"/>
      <w:r w:rsidRPr="009B1E0C">
        <w:rPr>
          <w:u w:val="single"/>
        </w:rPr>
        <w:t xml:space="preserv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w:t>
      </w:r>
      <w:proofErr w:type="spellStart"/>
      <w:r w:rsidRPr="00484F45">
        <w:rPr>
          <w:sz w:val="14"/>
        </w:rPr>
        <w:t>life‟s</w:t>
      </w:r>
      <w:proofErr w:type="spellEnd"/>
      <w:r w:rsidRPr="00484F45">
        <w:rPr>
          <w:sz w:val="14"/>
        </w:rPr>
        <w:t xml:space="preserve"> vital machinery” (No Future 22; “Kid” 28; No Future 38, 23, 27, 38, 37, 44). Although </w:t>
      </w:r>
      <w:r w:rsidRPr="00223B31">
        <w:rPr>
          <w:u w:val="single"/>
        </w:rPr>
        <w:t xml:space="preserve">these </w:t>
      </w:r>
      <w:r w:rsidRPr="005E2F6C">
        <w:rPr>
          <w:highlight w:val="green"/>
          <w:u w:val="single"/>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5E2F6C">
        <w:rPr>
          <w:highlight w:val="green"/>
          <w:u w:val="single"/>
        </w:rPr>
        <w:t>evoke</w:t>
      </w:r>
      <w:r w:rsidRPr="009B1E0C">
        <w:rPr>
          <w:u w:val="single"/>
        </w:rPr>
        <w:t xml:space="preserve"> the physical and mental injury and dysfunction as which </w:t>
      </w:r>
      <w:r w:rsidRPr="005E2F6C">
        <w:rPr>
          <w:highlight w:val="green"/>
          <w:u w:val="single"/>
        </w:rPr>
        <w:t>disability</w:t>
      </w:r>
      <w:r w:rsidRPr="00484F45">
        <w:rPr>
          <w:sz w:val="14"/>
        </w:rPr>
        <w:t xml:space="preserve"> is commonly understood. And then there is Edelman‟s term “sinthomosexuality,” a neologism formed by “grafting, at an awkward join,” the word “sexuality” onto </w:t>
      </w:r>
      <w:proofErr w:type="spellStart"/>
      <w:r w:rsidRPr="00484F45">
        <w:rPr>
          <w:sz w:val="14"/>
        </w:rPr>
        <w:t>Lacan‟s</w:t>
      </w:r>
      <w:proofErr w:type="spellEnd"/>
      <w:r w:rsidRPr="00484F45">
        <w:rPr>
          <w:sz w:val="14"/>
        </w:rPr>
        <w:t xml:space="preserve">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w:t>
      </w:r>
      <w:proofErr w:type="spellStart"/>
      <w:r w:rsidRPr="00484F45">
        <w:rPr>
          <w:sz w:val="14"/>
        </w:rPr>
        <w:t>Lacan‟s</w:t>
      </w:r>
      <w:proofErr w:type="spellEnd"/>
      <w:r w:rsidRPr="00484F45">
        <w:rPr>
          <w:sz w:val="14"/>
        </w:rPr>
        <w:t xml:space="preserve">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5E2F6C">
        <w:rPr>
          <w:highlight w:val="green"/>
          <w:u w:val="single"/>
        </w:rPr>
        <w:t>The sinthome</w:t>
      </w:r>
      <w:r w:rsidRPr="00D3611A">
        <w:rPr>
          <w:u w:val="single"/>
        </w:rPr>
        <w:t xml:space="preserve"> is the</w:t>
      </w:r>
      <w:r w:rsidRPr="009B1E0C">
        <w:rPr>
          <w:u w:val="single"/>
        </w:rPr>
        <w:t xml:space="preserve"> only </w:t>
      </w:r>
      <w:r w:rsidRPr="00D3611A">
        <w:rPr>
          <w:u w:val="single"/>
        </w:rPr>
        <w:t>means</w:t>
      </w:r>
      <w:r w:rsidRPr="00223B31">
        <w:rPr>
          <w:u w:val="single"/>
        </w:rPr>
        <w:t xml:space="preserve"> by which </w:t>
      </w:r>
      <w:r w:rsidRPr="00D3611A">
        <w:rPr>
          <w:u w:val="single"/>
        </w:rPr>
        <w:t xml:space="preserve">the subject </w:t>
      </w:r>
      <w:r w:rsidRPr="005E2F6C">
        <w:rPr>
          <w:highlight w:val="green"/>
          <w:u w:val="single"/>
        </w:rPr>
        <w:t>can access the Symbolic</w:t>
      </w:r>
      <w:r w:rsidRPr="009B1E0C">
        <w:rPr>
          <w:u w:val="single"/>
        </w:rPr>
        <w:t xml:space="preserve"> order of </w:t>
      </w:r>
      <w:r w:rsidRPr="00D3611A">
        <w:rPr>
          <w:u w:val="single"/>
        </w:rPr>
        <w:t>meaning</w:t>
      </w:r>
      <w:r w:rsidRPr="009B1E0C">
        <w:rPr>
          <w:u w:val="single"/>
        </w:rPr>
        <w:t xml:space="preserve"> production; </w:t>
      </w:r>
      <w:r w:rsidRPr="005E2F6C">
        <w:rPr>
          <w:highlight w:val="green"/>
          <w:u w:val="single"/>
        </w:rPr>
        <w:t>but</w:t>
      </w:r>
      <w:r w:rsidRPr="009B1E0C">
        <w:rPr>
          <w:u w:val="single"/>
        </w:rPr>
        <w:t xml:space="preserve"> </w:t>
      </w:r>
      <w:r w:rsidRPr="00D3611A">
        <w:rPr>
          <w:u w:val="single"/>
        </w:rPr>
        <w:t xml:space="preserve">paradoxically, </w:t>
      </w:r>
      <w:r w:rsidRPr="005E2F6C">
        <w:rPr>
          <w:highlight w:val="green"/>
          <w:u w:val="single"/>
        </w:rPr>
        <w:t>because each</w:t>
      </w:r>
      <w:r w:rsidRPr="009B1E0C">
        <w:rPr>
          <w:u w:val="single"/>
        </w:rPr>
        <w:t xml:space="preserve"> </w:t>
      </w:r>
      <w:proofErr w:type="spellStart"/>
      <w:r w:rsidRPr="009B1E0C">
        <w:rPr>
          <w:u w:val="single"/>
        </w:rPr>
        <w:t>subject‟s</w:t>
      </w:r>
      <w:proofErr w:type="spellEnd"/>
      <w:r w:rsidRPr="009B1E0C">
        <w:rPr>
          <w:u w:val="single"/>
        </w:rPr>
        <w:t xml:space="preserve"> sinthome </w:t>
      </w:r>
      <w:r w:rsidRPr="005E2F6C">
        <w:rPr>
          <w:highlight w:val="green"/>
          <w:u w:val="single"/>
        </w:rPr>
        <w:t>is</w:t>
      </w:r>
      <w:r w:rsidRPr="009B1E0C">
        <w:rPr>
          <w:u w:val="single"/>
        </w:rPr>
        <w:t xml:space="preserve"> arbitrary and meaningless (as </w:t>
      </w:r>
      <w:r w:rsidRPr="005E2F6C">
        <w:rPr>
          <w:highlight w:val="green"/>
          <w:u w:val="single"/>
        </w:rPr>
        <w:t>individual</w:t>
      </w:r>
      <w:r w:rsidRPr="009B1E0C">
        <w:rPr>
          <w:u w:val="single"/>
        </w:rPr>
        <w:t xml:space="preserve"> as a fingerprint), the sinthome </w:t>
      </w:r>
      <w:r w:rsidRPr="005E2F6C">
        <w:rPr>
          <w:highlight w:val="green"/>
          <w:u w:val="single"/>
        </w:rPr>
        <w:t>also threatens</w:t>
      </w:r>
      <w:r w:rsidRPr="00D3611A">
        <w:rPr>
          <w:u w:val="single"/>
        </w:rPr>
        <w:t xml:space="preserve"> the Symbolic</w:t>
      </w:r>
      <w:r w:rsidRPr="009B1E0C">
        <w:rPr>
          <w:u w:val="single"/>
        </w:rPr>
        <w:t xml:space="preserve"> order to which </w:t>
      </w:r>
      <w:r w:rsidRPr="005E2F6C">
        <w:rPr>
          <w:highlight w:val="green"/>
          <w:u w:val="single"/>
        </w:rPr>
        <w:t>it</w:t>
      </w:r>
      <w:r w:rsidRPr="009B1E0C">
        <w:rPr>
          <w:u w:val="single"/>
        </w:rPr>
        <w:t xml:space="preserve"> provides access (36). Both this access and this threat are figured as disability. </w:t>
      </w:r>
      <w:proofErr w:type="gramStart"/>
      <w:r w:rsidRPr="009B1E0C">
        <w:rPr>
          <w:u w:val="single"/>
        </w:rPr>
        <w:t xml:space="preserve">In order </w:t>
      </w:r>
      <w:r w:rsidRPr="005E2F6C">
        <w:rPr>
          <w:highlight w:val="green"/>
          <w:u w:val="single"/>
        </w:rPr>
        <w:t>to</w:t>
      </w:r>
      <w:proofErr w:type="gramEnd"/>
      <w:r w:rsidRPr="005E2F6C">
        <w:rPr>
          <w:highlight w:val="green"/>
          <w:u w:val="single"/>
        </w:rPr>
        <w:t xml:space="preserve"> be constituted as a subject</w:t>
      </w:r>
      <w:r w:rsidRPr="00484F45">
        <w:rPr>
          <w:sz w:val="14"/>
        </w:rPr>
        <w:t xml:space="preserve"> and to take </w:t>
      </w:r>
      <w:proofErr w:type="spellStart"/>
      <w:r w:rsidRPr="00484F45">
        <w:rPr>
          <w:sz w:val="14"/>
        </w:rPr>
        <w:t>one‟s</w:t>
      </w:r>
      <w:proofErr w:type="spellEnd"/>
      <w:r w:rsidRPr="00484F45">
        <w:rPr>
          <w:sz w:val="14"/>
        </w:rPr>
        <w:t xml:space="preserve"> place within the Symbolic order, </w:t>
      </w:r>
      <w:r w:rsidRPr="005E2F6C">
        <w:rPr>
          <w:highlight w:val="green"/>
          <w:u w:val="single"/>
        </w:rPr>
        <w:t>one must be</w:t>
      </w:r>
      <w:r w:rsidRPr="009B1E0C">
        <w:rPr>
          <w:u w:val="single"/>
        </w:rPr>
        <w:t xml:space="preserve"> metaphorically </w:t>
      </w:r>
      <w:r w:rsidRPr="005E2F6C">
        <w:rPr>
          <w:highlight w:val="green"/>
          <w:u w:val="single"/>
        </w:rPr>
        <w:t>blind</w:t>
      </w:r>
      <w:r w:rsidRPr="009B1E0C">
        <w:rPr>
          <w:u w:val="single"/>
        </w:rPr>
        <w:t xml:space="preserve">: the cost of subjectivity is “blindness </w:t>
      </w:r>
      <w:r w:rsidRPr="005E2F6C">
        <w:rPr>
          <w:highlight w:val="green"/>
          <w:u w:val="single"/>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5E2F6C">
        <w:rPr>
          <w:highlight w:val="green"/>
          <w:u w:val="single"/>
        </w:rPr>
        <w:t>the</w:t>
      </w:r>
      <w:r w:rsidRPr="009B1E0C">
        <w:rPr>
          <w:u w:val="single"/>
        </w:rPr>
        <w:t xml:space="preserve"> arbitrary </w:t>
      </w:r>
      <w:r w:rsidRPr="005E2F6C">
        <w:rPr>
          <w:rStyle w:val="Emphasis"/>
          <w:highlight w:val="green"/>
        </w:rPr>
        <w:t>fixation of enjoyment</w:t>
      </w:r>
      <w:r w:rsidRPr="00484F45">
        <w:rPr>
          <w:sz w:val="14"/>
        </w:rPr>
        <w:t xml:space="preserve"> responsible for [the </w:t>
      </w:r>
      <w:proofErr w:type="spellStart"/>
      <w:r w:rsidRPr="00484F45">
        <w:rPr>
          <w:sz w:val="14"/>
        </w:rPr>
        <w:t>subject‟s</w:t>
      </w:r>
      <w:proofErr w:type="spellEnd"/>
      <w:r w:rsidRPr="00484F45">
        <w:rPr>
          <w:sz w:val="14"/>
        </w:rPr>
        <w:t xml:space="preserve">] consistency,” “blindness” </w:t>
      </w:r>
      <w:r w:rsidRPr="005E2F6C">
        <w:rPr>
          <w:highlight w:val="green"/>
          <w:u w:val="single"/>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5E2F6C">
        <w:rPr>
          <w:rStyle w:val="StyleUnderline"/>
          <w:highlight w:val="green"/>
        </w:rPr>
        <w:t>alleviate</w:t>
      </w:r>
      <w:r w:rsidRPr="00DC66CE">
        <w:rPr>
          <w:rStyle w:val="StyleUnderline"/>
        </w:rPr>
        <w:t xml:space="preserve"> our constitutive </w:t>
      </w:r>
      <w:r w:rsidRPr="005E2F6C">
        <w:rPr>
          <w:rStyle w:val="StyleUnderline"/>
          <w:highlight w:val="green"/>
        </w:rPr>
        <w:t>“blindness”</w:t>
      </w:r>
      <w:r w:rsidRPr="009B1E0C">
        <w:rPr>
          <w:u w:val="single"/>
        </w:rPr>
        <w:t xml:space="preserve"> by exposing “the sinthome </w:t>
      </w:r>
      <w:r w:rsidRPr="009B1E0C">
        <w:rPr>
          <w:u w:val="single"/>
        </w:rPr>
        <w:lastRenderedPageBreak/>
        <w:t xml:space="preserve">as meaningless knot” </w:t>
      </w:r>
      <w:r w:rsidRPr="005E2F6C">
        <w:rPr>
          <w:highlight w:val="green"/>
          <w:u w:val="single"/>
        </w:rPr>
        <w:t xml:space="preserve">must </w:t>
      </w:r>
      <w:proofErr w:type="gramStart"/>
      <w:r w:rsidRPr="005E2F6C">
        <w:rPr>
          <w:highlight w:val="green"/>
          <w:u w:val="single"/>
        </w:rPr>
        <w:t>effect</w:t>
      </w:r>
      <w:proofErr w:type="gramEnd"/>
      <w:r w:rsidRPr="00223B31">
        <w:rPr>
          <w:u w:val="single"/>
        </w:rPr>
        <w:t xml:space="preserve"> a</w:t>
      </w:r>
      <w:r w:rsidRPr="00F11BFE">
        <w:rPr>
          <w:u w:val="single"/>
        </w:rPr>
        <w:t xml:space="preserve"> “</w:t>
      </w:r>
      <w:r w:rsidRPr="00D3611A">
        <w:rPr>
          <w:rStyle w:val="StyleUnderline"/>
        </w:rPr>
        <w:t>disfiguration</w:t>
      </w:r>
      <w:r w:rsidRPr="00484F45">
        <w:rPr>
          <w:sz w:val="14"/>
        </w:rPr>
        <w:t xml:space="preserve">” (Edelman 38), the </w:t>
      </w:r>
      <w:r w:rsidRPr="00BA0151">
        <w:rPr>
          <w:u w:val="single"/>
        </w:rPr>
        <w:t>consequences of which would be</w:t>
      </w:r>
      <w:r w:rsidRPr="00484F45">
        <w:rPr>
          <w:sz w:val="14"/>
        </w:rPr>
        <w:t xml:space="preserve"> “pure autism” (</w:t>
      </w:r>
      <w:proofErr w:type="spellStart"/>
      <w:r w:rsidRPr="00484F45">
        <w:rPr>
          <w:sz w:val="14"/>
        </w:rPr>
        <w:t>Žižek</w:t>
      </w:r>
      <w:proofErr w:type="spellEnd"/>
      <w:r w:rsidRPr="00484F45">
        <w:rPr>
          <w:sz w:val="14"/>
        </w:rPr>
        <w:t xml:space="preserve"> 81, qtd. in Edelman 38). </w:t>
      </w:r>
      <w:r w:rsidRPr="00F11BFE">
        <w:rPr>
          <w:rStyle w:val="Emphasis"/>
        </w:rPr>
        <w:t xml:space="preserve">On the one side, blindness; on the other, disfiguration, </w:t>
      </w:r>
      <w:r w:rsidRPr="005E2F6C">
        <w:rPr>
          <w:rStyle w:val="Emphasis"/>
          <w:highlight w:val="green"/>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w:t>
      </w:r>
      <w:proofErr w:type="spellStart"/>
      <w:r w:rsidRPr="00BA0151">
        <w:rPr>
          <w:u w:val="single"/>
        </w:rPr>
        <w:t>one‟s</w:t>
      </w:r>
      <w:proofErr w:type="spellEnd"/>
      <w:r w:rsidRPr="00BA0151">
        <w:rPr>
          <w:u w:val="single"/>
        </w:rPr>
        <w:t xml:space="preserve"> sinthome, it see</w:t>
      </w:r>
      <w:r w:rsidRPr="009B1E0C">
        <w:rPr>
          <w:u w:val="single"/>
        </w:rPr>
        <w:t xml:space="preserve">ms </w:t>
      </w:r>
      <w:proofErr w:type="spellStart"/>
      <w:r w:rsidRPr="005E2F6C">
        <w:rPr>
          <w:rStyle w:val="Emphasis"/>
          <w:highlight w:val="green"/>
        </w:rPr>
        <w:t>we‟re</w:t>
      </w:r>
      <w:proofErr w:type="spellEnd"/>
      <w:r w:rsidRPr="005E2F6C">
        <w:rPr>
          <w:rStyle w:val="Emphasis"/>
          <w:highlight w:val="green"/>
        </w:rPr>
        <w:t xml:space="preserve"> disabled if we do, disabled if we </w:t>
      </w:r>
      <w:proofErr w:type="spellStart"/>
      <w:r w:rsidRPr="005E2F6C">
        <w:rPr>
          <w:rStyle w:val="Emphasis"/>
          <w:highlight w:val="green"/>
        </w:rPr>
        <w:t>don‟t</w:t>
      </w:r>
      <w:proofErr w:type="spellEnd"/>
      <w:r w:rsidRPr="005E2F6C">
        <w:rPr>
          <w:rStyle w:val="Emphasis"/>
          <w:highlight w:val="green"/>
        </w:rPr>
        <w:t>.</w:t>
      </w:r>
      <w:r w:rsidRPr="00484F45">
        <w:rPr>
          <w:sz w:val="14"/>
        </w:rPr>
        <w:t xml:space="preserve"> This is why I have proposed that </w:t>
      </w:r>
      <w:r w:rsidRPr="005E2F6C">
        <w:rPr>
          <w:highlight w:val="green"/>
          <w:u w:val="single"/>
        </w:rPr>
        <w:t>the “death drive”</w:t>
      </w:r>
      <w:r w:rsidRPr="0038796C">
        <w:rPr>
          <w:u w:val="single"/>
        </w:rPr>
        <w:t xml:space="preserve">—a force that </w:t>
      </w:r>
      <w:r w:rsidRPr="005E2F6C">
        <w:rPr>
          <w:highlight w:val="green"/>
          <w:u w:val="single"/>
        </w:rPr>
        <w:t>has less to do with</w:t>
      </w:r>
      <w:r w:rsidRPr="0038796C">
        <w:rPr>
          <w:u w:val="single"/>
        </w:rPr>
        <w:t xml:space="preserve"> literal </w:t>
      </w:r>
      <w:r w:rsidRPr="005E2F6C">
        <w:rPr>
          <w:highlight w:val="green"/>
          <w:u w:val="single"/>
        </w:rPr>
        <w:t>death than</w:t>
      </w:r>
      <w:r w:rsidRPr="000E07D7">
        <w:rPr>
          <w:u w:val="single"/>
        </w:rPr>
        <w:t xml:space="preserve"> with a strange persistence </w:t>
      </w:r>
      <w:r w:rsidRPr="00B9797A">
        <w:rPr>
          <w:u w:val="single"/>
        </w:rPr>
        <w:t>of life in death, or</w:t>
      </w:r>
      <w:r w:rsidRPr="000E07D7">
        <w:rPr>
          <w:u w:val="single"/>
        </w:rPr>
        <w:t xml:space="preserve"> of </w:t>
      </w:r>
      <w:r w:rsidRPr="005E2F6C">
        <w:rPr>
          <w:highlight w:val="green"/>
          <w:u w:val="single"/>
        </w:rPr>
        <w:t>death in life</w:t>
      </w:r>
      <w:r w:rsidRPr="000E07D7">
        <w:rPr>
          <w:u w:val="single"/>
        </w:rPr>
        <w:t xml:space="preserve"> (perhaps like the “</w:t>
      </w:r>
      <w:r w:rsidRPr="00D3611A">
        <w:rPr>
          <w:u w:val="single"/>
        </w:rPr>
        <w:t>life not worth living</w:t>
      </w:r>
      <w:r w:rsidRPr="0038796C">
        <w:rPr>
          <w:u w:val="single"/>
        </w:rPr>
        <w:t xml:space="preserve">” of </w:t>
      </w:r>
      <w:r w:rsidRPr="005E2F6C">
        <w:rPr>
          <w:highlight w:val="green"/>
          <w:u w:val="single"/>
        </w:rPr>
        <w:t>which disability is</w:t>
      </w:r>
      <w:r w:rsidRPr="0038796C">
        <w:rPr>
          <w:u w:val="single"/>
        </w:rPr>
        <w:t xml:space="preserve"> often </w:t>
      </w:r>
      <w:r w:rsidRPr="005E2F6C">
        <w:rPr>
          <w:highlight w:val="green"/>
          <w:u w:val="single"/>
        </w:rPr>
        <w:t>supposed to consist</w:t>
      </w:r>
      <w:r w:rsidRPr="00484F45">
        <w:rPr>
          <w:sz w:val="14"/>
        </w:rPr>
        <w:t xml:space="preserve">)—would more accurately be termed the “disability drive.” Writing of the contingency of disability as an identity category, Michael </w:t>
      </w:r>
      <w:proofErr w:type="spellStart"/>
      <w:r w:rsidRPr="00484F45">
        <w:rPr>
          <w:sz w:val="14"/>
        </w:rPr>
        <w:t>Bérube</w:t>
      </w:r>
      <w:proofErr w:type="spellEnd"/>
      <w:r w:rsidRPr="00484F45">
        <w:rPr>
          <w:sz w:val="14"/>
        </w:rPr>
        <w:t xml:space="preserve">́ observes: Any of us who identify as </w:t>
      </w:r>
      <w:r w:rsidRPr="0038796C">
        <w:rPr>
          <w:u w:val="single"/>
        </w:rPr>
        <w:t>“</w:t>
      </w:r>
      <w:r w:rsidRPr="005E2F6C">
        <w:rPr>
          <w:highlight w:val="green"/>
          <w:u w:val="single"/>
        </w:rPr>
        <w:t>nondisabled</w:t>
      </w:r>
      <w:r w:rsidRPr="0038796C">
        <w:rPr>
          <w:u w:val="single"/>
        </w:rPr>
        <w:t xml:space="preserve">” </w:t>
      </w:r>
      <w:r w:rsidRPr="005F69FE">
        <w:rPr>
          <w:u w:val="single"/>
        </w:rPr>
        <w:t xml:space="preserve">must </w:t>
      </w:r>
      <w:r w:rsidRPr="005E2F6C">
        <w:rPr>
          <w:highlight w:val="green"/>
          <w:u w:val="single"/>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5E2F6C">
        <w:rPr>
          <w:highlight w:val="green"/>
          <w:u w:val="single"/>
        </w:rPr>
        <w:t>a</w:t>
      </w:r>
      <w:r w:rsidRPr="0038796C">
        <w:rPr>
          <w:u w:val="single"/>
        </w:rPr>
        <w:t xml:space="preserve"> precedent-setting legal </w:t>
      </w:r>
      <w:r w:rsidRPr="005E2F6C">
        <w:rPr>
          <w:highlight w:val="green"/>
          <w:u w:val="single"/>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5E2F6C">
        <w:rPr>
          <w:highlight w:val="green"/>
          <w:u w:val="single"/>
        </w:rPr>
        <w:t>a fear that</w:t>
      </w:r>
      <w:r w:rsidRPr="00484F45">
        <w:rPr>
          <w:sz w:val="14"/>
        </w:rPr>
        <w:t xml:space="preserve">, in the car crash or other identity- shattering event, it might be </w:t>
      </w:r>
      <w:r w:rsidRPr="005E2F6C">
        <w:rPr>
          <w:highlight w:val="green"/>
          <w:u w:val="single"/>
        </w:rPr>
        <w:t xml:space="preserve">the </w:t>
      </w:r>
      <w:proofErr w:type="spellStart"/>
      <w:r w:rsidRPr="005E2F6C">
        <w:rPr>
          <w:highlight w:val="green"/>
          <w:u w:val="single"/>
        </w:rPr>
        <w:t>driver</w:t>
      </w:r>
      <w:r w:rsidRPr="0038796C">
        <w:rPr>
          <w:u w:val="single"/>
        </w:rPr>
        <w:t>‟s</w:t>
      </w:r>
      <w:proofErr w:type="spellEnd"/>
      <w:r w:rsidRPr="0038796C">
        <w:rPr>
          <w:u w:val="single"/>
        </w:rPr>
        <w:t xml:space="preserve"> own hand that </w:t>
      </w:r>
      <w:r w:rsidRPr="005E2F6C">
        <w:rPr>
          <w:highlight w:val="green"/>
          <w:u w:val="single"/>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5E2F6C">
        <w:rPr>
          <w:highlight w:val="green"/>
          <w:u w:val="single"/>
        </w:rPr>
        <w:t>the</w:t>
      </w:r>
      <w:r w:rsidRPr="00BA0151">
        <w:rPr>
          <w:u w:val="single"/>
        </w:rPr>
        <w:t xml:space="preserve"> disability </w:t>
      </w:r>
      <w:r w:rsidRPr="005E2F6C">
        <w:rPr>
          <w:highlight w:val="green"/>
          <w:u w:val="single"/>
        </w:rPr>
        <w:t>drive</w:t>
      </w:r>
      <w:r w:rsidRPr="00BA0151">
        <w:rPr>
          <w:u w:val="single"/>
        </w:rPr>
        <w:t xml:space="preserve">” to this “beyond” </w:t>
      </w:r>
      <w:r w:rsidRPr="005E2F6C">
        <w:rPr>
          <w:highlight w:val="green"/>
          <w:u w:val="single"/>
        </w:rPr>
        <w:t>affords insight into</w:t>
      </w:r>
      <w:r w:rsidRPr="00BA0151">
        <w:rPr>
          <w:u w:val="single"/>
        </w:rPr>
        <w:t xml:space="preserve"> the reasons that images of disability so powerfully excite and repel, becoming, as Tobin Siebers writes, “</w:t>
      </w:r>
      <w:r w:rsidRPr="005E2F6C">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w:t>
      </w:r>
      <w:proofErr w:type="spellStart"/>
      <w:r w:rsidRPr="00484F45">
        <w:rPr>
          <w:sz w:val="14"/>
        </w:rPr>
        <w:t>Siebers‟s</w:t>
      </w:r>
      <w:proofErr w:type="spellEnd"/>
      <w:r w:rsidRPr="00484F45">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484F45">
        <w:rPr>
          <w:sz w:val="14"/>
        </w:rPr>
        <w:t>Baynton‟s</w:t>
      </w:r>
      <w:proofErr w:type="spellEnd"/>
      <w:r w:rsidRPr="00484F45">
        <w:rPr>
          <w:sz w:val="14"/>
        </w:rPr>
        <w:t xml:space="preserve"> famous assertion that “disability is everywhere,...once you begin looking for it,” I suggest that the same may be true in regard to the disability drive: </w:t>
      </w:r>
      <w:r w:rsidRPr="005E2F6C">
        <w:rPr>
          <w:rStyle w:val="StyleUnderline"/>
          <w:highlight w:val="green"/>
        </w:rPr>
        <w:t>this</w:t>
      </w:r>
      <w:r w:rsidRPr="007239A4">
        <w:rPr>
          <w:rStyle w:val="StyleUnderline"/>
        </w:rPr>
        <w:t xml:space="preserve"> ego-undoing </w:t>
      </w:r>
      <w:r w:rsidRPr="0029694B">
        <w:rPr>
          <w:rStyle w:val="StyleUnderline"/>
        </w:rPr>
        <w:t xml:space="preserve">psychic force </w:t>
      </w:r>
      <w:r w:rsidRPr="005E2F6C">
        <w:rPr>
          <w:rStyle w:val="StyleUnderline"/>
          <w:highlight w:val="green"/>
        </w:rPr>
        <w:t>shapes</w:t>
      </w:r>
      <w:r w:rsidRPr="007239A4">
        <w:rPr>
          <w:rStyle w:val="StyleUnderline"/>
        </w:rPr>
        <w:t xml:space="preserve"> the </w:t>
      </w:r>
      <w:r w:rsidRPr="005E2F6C">
        <w:rPr>
          <w:rStyle w:val="StyleUnderline"/>
          <w:highlight w:val="green"/>
        </w:rPr>
        <w:t>subjectivities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w:t>
      </w:r>
      <w:proofErr w:type="spellStart"/>
      <w:r w:rsidRPr="00484F45">
        <w:rPr>
          <w:sz w:val="14"/>
        </w:rPr>
        <w:t>Dickens‟s</w:t>
      </w:r>
      <w:proofErr w:type="spellEnd"/>
      <w:r w:rsidRPr="00484F45">
        <w:rPr>
          <w:sz w:val="14"/>
        </w:rPr>
        <w:t xml:space="preserve"> story requires the survival of the fantasy that Tiny Tim “does not excite an ardent fear (or is it a fearful ardor?) to see him . . . at last cash in his chips” (45). </w:t>
      </w:r>
      <w:proofErr w:type="spellStart"/>
      <w:r w:rsidRPr="00484F45">
        <w:rPr>
          <w:sz w:val="14"/>
        </w:rPr>
        <w:t>It‟s</w:t>
      </w:r>
      <w:proofErr w:type="spellEnd"/>
      <w:r w:rsidRPr="00484F45">
        <w:rPr>
          <w:sz w:val="14"/>
        </w:rPr>
        <w:t xml:space="preserve"> a familiar cultural fantasy: cure ‟</w:t>
      </w:r>
      <w:proofErr w:type="spellStart"/>
      <w:r w:rsidRPr="00484F45">
        <w:rPr>
          <w:sz w:val="14"/>
        </w:rPr>
        <w:t>em</w:t>
      </w:r>
      <w:proofErr w:type="spellEnd"/>
      <w:r w:rsidRPr="00484F45">
        <w:rPr>
          <w:sz w:val="14"/>
        </w:rPr>
        <w:t xml:space="preserve"> (as Dickens might hope) or kill ‟</w:t>
      </w:r>
      <w:proofErr w:type="spellStart"/>
      <w:r w:rsidRPr="00484F45">
        <w:rPr>
          <w:sz w:val="14"/>
        </w:rPr>
        <w:t>em</w:t>
      </w:r>
      <w:proofErr w:type="spellEnd"/>
      <w:r w:rsidRPr="00484F45">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484F45">
        <w:rPr>
          <w:sz w:val="14"/>
        </w:rPr>
        <w:t>Lacan‟s</w:t>
      </w:r>
      <w:proofErr w:type="spellEnd"/>
      <w:r w:rsidRPr="00484F45">
        <w:rPr>
          <w:sz w:val="14"/>
        </w:rPr>
        <w:t xml:space="preserve">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Edelman‟s attribution, to </w:t>
      </w:r>
      <w:proofErr w:type="spellStart"/>
      <w:r w:rsidRPr="00484F45">
        <w:rPr>
          <w:sz w:val="14"/>
        </w:rPr>
        <w:t>Dickens‟s</w:t>
      </w:r>
      <w:proofErr w:type="spellEnd"/>
      <w:r w:rsidRPr="00484F45">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t>
      </w:r>
      <w:proofErr w:type="spellStart"/>
      <w:r w:rsidRPr="00484F45">
        <w:rPr>
          <w:sz w:val="14"/>
        </w:rPr>
        <w:t>wifelike</w:t>
      </w:r>
      <w:proofErr w:type="spellEnd"/>
      <w:r w:rsidRPr="00484F45">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484F45">
        <w:rPr>
          <w:sz w:val="14"/>
        </w:rPr>
        <w:t>every one</w:t>
      </w:r>
      <w:proofErr w:type="spellEnd"/>
      <w:proofErr w:type="gramEnd"/>
      <w:r w:rsidRPr="00484F45">
        <w:rPr>
          <w:sz w:val="14"/>
        </w:rPr>
        <w:t xml:space="preserve">. Fuck us because figuratively, we are already “so fucked” by our </w:t>
      </w:r>
      <w:proofErr w:type="spellStart"/>
      <w:r w:rsidRPr="00484F45">
        <w:rPr>
          <w:sz w:val="14"/>
        </w:rPr>
        <w:t>culture‟s</w:t>
      </w:r>
      <w:proofErr w:type="spellEnd"/>
      <w:r w:rsidRPr="00484F45">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484F45">
        <w:rPr>
          <w:sz w:val="14"/>
        </w:rPr>
        <w:t>culture‟s</w:t>
      </w:r>
      <w:proofErr w:type="spellEnd"/>
      <w:r w:rsidRPr="00484F45">
        <w:rPr>
          <w:sz w:val="14"/>
        </w:rPr>
        <w:t xml:space="preserve"> annual recitations of Tiny </w:t>
      </w:r>
      <w:proofErr w:type="spellStart"/>
      <w:r w:rsidRPr="00484F45">
        <w:rPr>
          <w:sz w:val="14"/>
        </w:rPr>
        <w:t>Tim‟s</w:t>
      </w:r>
      <w:proofErr w:type="spellEnd"/>
      <w:r w:rsidRPr="00484F45">
        <w:rPr>
          <w:sz w:val="14"/>
        </w:rPr>
        <w:t xml:space="preserve"> pity inducing tale. If it can be fun to perform pity, perhaps this is because pity gives a boost to the ego of the pitying person. “</w:t>
      </w:r>
      <w:r w:rsidRPr="005E2F6C">
        <w:rPr>
          <w:rStyle w:val="StyleUnderline"/>
          <w:highlight w:val="green"/>
        </w:rPr>
        <w:t>You are broken, and I am whole</w:t>
      </w:r>
      <w:r w:rsidRPr="009B1E0C">
        <w:rPr>
          <w:u w:val="single"/>
        </w:rPr>
        <w:t xml:space="preserve">,” the pitier says to the one who is </w:t>
      </w:r>
      <w:r w:rsidRPr="009B1E0C">
        <w:rPr>
          <w:u w:val="single"/>
        </w:rPr>
        <w:lastRenderedPageBreak/>
        <w:t xml:space="preserve">pitied. </w:t>
      </w:r>
      <w:r w:rsidRPr="00DC66CE">
        <w:rPr>
          <w:rStyle w:val="Emphasis"/>
        </w:rPr>
        <w:t xml:space="preserve">“I look down on you </w:t>
      </w:r>
      <w:r w:rsidRPr="005E2F6C">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t>
      </w:r>
      <w:proofErr w:type="spellStart"/>
      <w:r w:rsidRPr="00484F45">
        <w:rPr>
          <w:sz w:val="14"/>
        </w:rPr>
        <w:t>won‟t</w:t>
      </w:r>
      <w:proofErr w:type="spellEnd"/>
      <w:r w:rsidRPr="00484F45">
        <w:rPr>
          <w:sz w:val="14"/>
        </w:rPr>
        <w:t xml:space="preserve"> work,” they say. “I have no pity for you.” This is the attitude that Scrooge takes toward Tiny Tim. </w:t>
      </w:r>
      <w:proofErr w:type="spellStart"/>
      <w:r w:rsidRPr="00484F45">
        <w:rPr>
          <w:sz w:val="14"/>
        </w:rPr>
        <w:t>It‟s</w:t>
      </w:r>
      <w:proofErr w:type="spellEnd"/>
      <w:r w:rsidRPr="00484F45">
        <w:rPr>
          <w:sz w:val="14"/>
        </w:rPr>
        <w:t xml:space="preserve"> also the stance that Edelman invites queers to take in relation to the Child—and not only to the Child per se, but also to anyone who calls for a performance of pity. Edelman argues that </w:t>
      </w:r>
      <w:r w:rsidRPr="005E2F6C">
        <w:rPr>
          <w:rStyle w:val="Emphasis"/>
          <w:highlight w:val="green"/>
        </w:rPr>
        <w:t>compassion</w:t>
      </w:r>
      <w:r w:rsidRPr="009B1E0C">
        <w:rPr>
          <w:u w:val="single"/>
        </w:rPr>
        <w:t xml:space="preserve"> (which, of course, is a close relative of pity) </w:t>
      </w:r>
      <w:r w:rsidRPr="005E2F6C">
        <w:rPr>
          <w:rStyle w:val="Emphasis"/>
          <w:highlight w:val="green"/>
        </w:rPr>
        <w:t>is</w:t>
      </w:r>
      <w:r w:rsidRPr="00DC66CE">
        <w:rPr>
          <w:rStyle w:val="Emphasis"/>
        </w:rPr>
        <w:t xml:space="preserve"> fundamentally </w:t>
      </w:r>
      <w:r w:rsidRPr="005E2F6C">
        <w:rPr>
          <w:rStyle w:val="Emphasis"/>
          <w:highlight w:val="green"/>
        </w:rPr>
        <w:t>narcissistic</w:t>
      </w:r>
      <w:r w:rsidRPr="009B1E0C">
        <w:rPr>
          <w:u w:val="single"/>
        </w:rPr>
        <w:t xml:space="preserve"> (73). When </w:t>
      </w:r>
      <w:r w:rsidRPr="005E2F6C">
        <w:rPr>
          <w:highlight w:val="green"/>
          <w:u w:val="single"/>
        </w:rPr>
        <w:t>we</w:t>
      </w:r>
      <w:r w:rsidRPr="009B1E0C">
        <w:rPr>
          <w:u w:val="single"/>
        </w:rPr>
        <w:t xml:space="preserve"> call ourselves compassionate, we </w:t>
      </w:r>
      <w:r w:rsidRPr="005E2F6C">
        <w:rPr>
          <w:highlight w:val="green"/>
          <w:u w:val="single"/>
        </w:rPr>
        <w:t xml:space="preserve">think </w:t>
      </w:r>
      <w:proofErr w:type="spellStart"/>
      <w:r w:rsidRPr="005E2F6C">
        <w:rPr>
          <w:highlight w:val="green"/>
          <w:u w:val="single"/>
        </w:rPr>
        <w:t>we‟re</w:t>
      </w:r>
      <w:proofErr w:type="spellEnd"/>
      <w:r w:rsidRPr="005E2F6C">
        <w:rPr>
          <w:highlight w:val="green"/>
          <w:u w:val="single"/>
        </w:rPr>
        <w:t xml:space="preserve"> feeling for the other; but</w:t>
      </w:r>
      <w:r w:rsidRPr="009B1E0C">
        <w:rPr>
          <w:u w:val="single"/>
        </w:rPr>
        <w:t xml:space="preserve">, Edelman contends, </w:t>
      </w:r>
      <w:proofErr w:type="spellStart"/>
      <w:r w:rsidRPr="009B1E0C">
        <w:rPr>
          <w:u w:val="single"/>
        </w:rPr>
        <w:t>we‟re</w:t>
      </w:r>
      <w:proofErr w:type="spellEnd"/>
      <w:r w:rsidRPr="009B1E0C">
        <w:rPr>
          <w:u w:val="single"/>
        </w:rPr>
        <w:t xml:space="preserve"> </w:t>
      </w:r>
      <w:proofErr w:type="gramStart"/>
      <w:r w:rsidRPr="009B1E0C">
        <w:rPr>
          <w:u w:val="single"/>
        </w:rPr>
        <w:t xml:space="preserve">really </w:t>
      </w:r>
      <w:r w:rsidRPr="005E2F6C">
        <w:rPr>
          <w:highlight w:val="green"/>
          <w:u w:val="single"/>
        </w:rPr>
        <w:t>only</w:t>
      </w:r>
      <w:proofErr w:type="gramEnd"/>
      <w:r w:rsidRPr="009B1E0C">
        <w:rPr>
          <w:u w:val="single"/>
        </w:rPr>
        <w:t xml:space="preserve"> feeling </w:t>
      </w:r>
      <w:r w:rsidRPr="005E2F6C">
        <w:rPr>
          <w:highlight w:val="green"/>
          <w:u w:val="single"/>
        </w:rPr>
        <w:t>for ourselves</w:t>
      </w:r>
      <w:r w:rsidRPr="009B1E0C">
        <w:rPr>
          <w:u w:val="single"/>
        </w:rPr>
        <w:t xml:space="preserve"> (83). That is, compassion involves </w:t>
      </w:r>
      <w:r w:rsidRPr="005E2F6C">
        <w:rPr>
          <w:rStyle w:val="StyleUnderline"/>
          <w:highlight w:val="green"/>
        </w:rPr>
        <w:t xml:space="preserve">projecting </w:t>
      </w:r>
      <w:proofErr w:type="spellStart"/>
      <w:r w:rsidRPr="005E2F6C">
        <w:rPr>
          <w:rStyle w:val="StyleUnderline"/>
          <w:highlight w:val="green"/>
        </w:rPr>
        <w:t>one‟s</w:t>
      </w:r>
      <w:proofErr w:type="spellEnd"/>
      <w:r w:rsidRPr="005E2F6C">
        <w:rPr>
          <w:rStyle w:val="StyleUnderline"/>
          <w:highlight w:val="green"/>
        </w:rPr>
        <w:t xml:space="preserve"> own ego onto the object</w:t>
      </w:r>
      <w:r w:rsidRPr="00DC66CE">
        <w:rPr>
          <w:rStyle w:val="StyleUnderline"/>
        </w:rPr>
        <w:t xml:space="preserve"> </w:t>
      </w:r>
      <w:r w:rsidRPr="009B1E0C">
        <w:rPr>
          <w:u w:val="single"/>
        </w:rPr>
        <w:t xml:space="preserve">of </w:t>
      </w:r>
      <w:proofErr w:type="spellStart"/>
      <w:r w:rsidRPr="009B1E0C">
        <w:rPr>
          <w:u w:val="single"/>
        </w:rPr>
        <w:t>one‟s</w:t>
      </w:r>
      <w:proofErr w:type="spellEnd"/>
      <w:r w:rsidRPr="009B1E0C">
        <w:rPr>
          <w:u w:val="single"/>
        </w:rPr>
        <w:t xml:space="preserve"> compassion.</w:t>
      </w:r>
      <w:r w:rsidRPr="00484F45">
        <w:rPr>
          <w:sz w:val="14"/>
        </w:rPr>
        <w:t xml:space="preserve"> In this schema, the pitied person is used as a vehicle for the pitier to feel sorry for his or her own self.</w:t>
      </w:r>
    </w:p>
    <w:p w14:paraId="36D1BD3F" w14:textId="77777777" w:rsidR="005E2F6C" w:rsidRPr="00D4182A" w:rsidRDefault="005E2F6C" w:rsidP="005E2F6C">
      <w:pPr>
        <w:spacing w:line="276" w:lineRule="auto"/>
        <w:rPr>
          <w:sz w:val="12"/>
          <w:szCs w:val="26"/>
        </w:rPr>
      </w:pPr>
    </w:p>
    <w:p w14:paraId="2755F7EC" w14:textId="77777777" w:rsidR="005E2F6C" w:rsidRPr="00907C79" w:rsidRDefault="005E2F6C" w:rsidP="005E2F6C">
      <w:pPr>
        <w:pStyle w:val="Heading4"/>
        <w:rPr>
          <w:rFonts w:cs="Calibri"/>
          <w:color w:val="000000" w:themeColor="text1"/>
        </w:rPr>
      </w:pPr>
      <w:r>
        <w:rPr>
          <w:rFonts w:cs="Calibri"/>
          <w:color w:val="000000" w:themeColor="text1"/>
        </w:rPr>
        <w:t>There is a two-tiered affective reaction when confronted with disability – primary pity damages the egos’ ability status, which invokes secondary pity to overcorrect for the threat.</w:t>
      </w:r>
    </w:p>
    <w:p w14:paraId="2814F100" w14:textId="77777777" w:rsidR="005E2F6C" w:rsidRPr="001243EA" w:rsidRDefault="005E2F6C" w:rsidP="005E2F6C">
      <w:r w:rsidRPr="001243EA">
        <w:rPr>
          <w:rStyle w:val="Style13ptBold"/>
        </w:rPr>
        <w:t>Mollow 2</w:t>
      </w:r>
      <w:r w:rsidRPr="001243EA">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466E65CA" w14:textId="77777777" w:rsidR="005E2F6C" w:rsidRDefault="005E2F6C" w:rsidP="005E2F6C">
      <w:pPr>
        <w:rPr>
          <w:sz w:val="12"/>
        </w:rPr>
      </w:pPr>
      <w:r w:rsidRPr="004D4B85">
        <w:rPr>
          <w:sz w:val="12"/>
        </w:rPr>
        <w:t xml:space="preserve">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4D4B85">
        <w:rPr>
          <w:sz w:val="12"/>
        </w:rPr>
        <w:t>enter into</w:t>
      </w:r>
      <w:proofErr w:type="gramEnd"/>
      <w:r w:rsidRPr="004D4B85">
        <w:rPr>
          <w:sz w:val="12"/>
        </w:rPr>
        <w:t xml:space="preserve"> intersubjective relations with an “other,” </w:t>
      </w:r>
      <w:r w:rsidRPr="005E2F6C">
        <w:rPr>
          <w:rStyle w:val="StyleUnderline"/>
          <w:highlight w:val="green"/>
        </w:rPr>
        <w:t>primary pity entails</w:t>
      </w:r>
      <w:r w:rsidRPr="00721197">
        <w:rPr>
          <w:rStyle w:val="StyleUnderline"/>
        </w:rPr>
        <w:t xml:space="preserve"> a </w:t>
      </w:r>
      <w:r w:rsidRPr="005E2F6C">
        <w:rPr>
          <w:rStyle w:val="StyleUnderline"/>
          <w:highlight w:val="green"/>
        </w:rPr>
        <w:t xml:space="preserve">mixing </w:t>
      </w:r>
      <w:r w:rsidRPr="00721197">
        <w:rPr>
          <w:rStyle w:val="StyleUnderline"/>
        </w:rPr>
        <w:t xml:space="preserve">up </w:t>
      </w:r>
      <w:r w:rsidRPr="005E2F6C">
        <w:rPr>
          <w:rStyle w:val="StyleUnderline"/>
          <w:highlight w:val="green"/>
        </w:rPr>
        <w:t>of self and other</w:t>
      </w:r>
      <w:r w:rsidRPr="00721197">
        <w:rPr>
          <w:u w:val="single"/>
        </w:rPr>
        <w:t xml:space="preserve"> such that </w:t>
      </w:r>
      <w:r w:rsidRPr="005E2F6C">
        <w:rPr>
          <w:highlight w:val="green"/>
          <w:u w:val="single"/>
        </w:rPr>
        <w:t>the ego</w:t>
      </w:r>
      <w:r w:rsidRPr="00721197">
        <w:rPr>
          <w:u w:val="single"/>
        </w:rPr>
        <w:t xml:space="preserve">, in becoming permeable to pain that may properly belong </w:t>
      </w:r>
      <w:r w:rsidRPr="005E2F6C">
        <w:rPr>
          <w:highlight w:val="green"/>
          <w:u w:val="single"/>
        </w:rPr>
        <w:t>to “someone else,”</w:t>
      </w:r>
      <w:r w:rsidRPr="004D4B85">
        <w:rPr>
          <w:sz w:val="12"/>
        </w:rPr>
        <w:t xml:space="preserve"> is profoundly threatened in its integrity. Primary pity is that intense pain-pleasure complex that is provoked by the image of a suffering other who, it seems momentarily, both is and is not </w:t>
      </w:r>
      <w:proofErr w:type="spellStart"/>
      <w:r w:rsidRPr="004D4B85">
        <w:rPr>
          <w:sz w:val="12"/>
        </w:rPr>
        <w:t>one‟s</w:t>
      </w:r>
      <w:proofErr w:type="spellEnd"/>
      <w:r w:rsidRPr="004D4B85">
        <w:rPr>
          <w:sz w:val="12"/>
        </w:rPr>
        <w:t xml:space="preserve"> self. </w:t>
      </w:r>
      <w:r w:rsidRPr="005E2F6C">
        <w:rPr>
          <w:highlight w:val="green"/>
          <w:u w:val="single"/>
        </w:rPr>
        <w:t>This</w:t>
      </w:r>
      <w:r w:rsidRPr="00721197">
        <w:rPr>
          <w:u w:val="single"/>
        </w:rPr>
        <w:t xml:space="preserve"> affective </w:t>
      </w:r>
      <w:r w:rsidRPr="005E2F6C">
        <w:rPr>
          <w:highlight w:val="green"/>
          <w:u w:val="single"/>
        </w:rPr>
        <w:t>response can feel unbearable</w:t>
      </w:r>
      <w:r w:rsidRPr="004D4B85">
        <w:rPr>
          <w:sz w:val="12"/>
        </w:rPr>
        <w:t xml:space="preserve">, as seen in </w:t>
      </w:r>
      <w:proofErr w:type="spellStart"/>
      <w:r w:rsidRPr="004D4B85">
        <w:rPr>
          <w:sz w:val="12"/>
        </w:rPr>
        <w:t>Siebers‟s</w:t>
      </w:r>
      <w:proofErr w:type="spellEnd"/>
      <w:r w:rsidRPr="004D4B85">
        <w:rPr>
          <w:sz w:val="12"/>
        </w:rPr>
        <w:t xml:space="preserve"> formulation: one “cannot bear to look…but also cannot bear not to look.” Primary pity is difficult to bear </w:t>
      </w:r>
      <w:r w:rsidRPr="005E2F6C">
        <w:rPr>
          <w:highlight w:val="green"/>
          <w:u w:val="single"/>
        </w:rPr>
        <w:t>because it</w:t>
      </w:r>
      <w:r w:rsidRPr="00721197">
        <w:rPr>
          <w:u w:val="single"/>
        </w:rPr>
        <w:t xml:space="preserve"> involves a drive toward disability (one cannot bear not to look), which </w:t>
      </w:r>
      <w:r w:rsidRPr="005E2F6C">
        <w:rPr>
          <w:highlight w:val="green"/>
          <w:u w:val="single"/>
        </w:rPr>
        <w:t xml:space="preserve">menaces the </w:t>
      </w:r>
      <w:proofErr w:type="spellStart"/>
      <w:r w:rsidRPr="005E2F6C">
        <w:rPr>
          <w:highlight w:val="green"/>
          <w:u w:val="single"/>
        </w:rPr>
        <w:t>ego‟s</w:t>
      </w:r>
      <w:proofErr w:type="spellEnd"/>
      <w:r w:rsidRPr="005E2F6C">
        <w:rPr>
          <w:highlight w:val="green"/>
          <w:u w:val="single"/>
        </w:rPr>
        <w:t xml:space="preserve"> investments in health,</w:t>
      </w:r>
      <w:r w:rsidRPr="00721197">
        <w:rPr>
          <w:u w:val="single"/>
        </w:rPr>
        <w:t xml:space="preserve"> pleasure, and control—because </w:t>
      </w:r>
      <w:r w:rsidRPr="005E2F6C">
        <w:rPr>
          <w:highlight w:val="green"/>
          <w:u w:val="single"/>
        </w:rPr>
        <w:t>to contemplate</w:t>
      </w:r>
      <w:r w:rsidRPr="00721197">
        <w:rPr>
          <w:u w:val="single"/>
        </w:rPr>
        <w:t xml:space="preserve"> another </w:t>
      </w:r>
      <w:proofErr w:type="spellStart"/>
      <w:r w:rsidRPr="00721197">
        <w:rPr>
          <w:u w:val="single"/>
        </w:rPr>
        <w:t>person‟s</w:t>
      </w:r>
      <w:proofErr w:type="spellEnd"/>
      <w:r w:rsidRPr="00721197">
        <w:rPr>
          <w:u w:val="single"/>
        </w:rPr>
        <w:t xml:space="preserve"> </w:t>
      </w:r>
      <w:r w:rsidRPr="005E2F6C">
        <w:rPr>
          <w:highlight w:val="green"/>
          <w:u w:val="single"/>
        </w:rPr>
        <w:t>suffering is to</w:t>
      </w:r>
      <w:r w:rsidRPr="00721197">
        <w:rPr>
          <w:u w:val="single"/>
        </w:rPr>
        <w:t xml:space="preserve"> confront the </w:t>
      </w:r>
      <w:r w:rsidRPr="005E2F6C">
        <w:rPr>
          <w:highlight w:val="green"/>
          <w:u w:val="single"/>
        </w:rPr>
        <w:t xml:space="preserve">question, </w:t>
      </w:r>
      <w:r w:rsidRPr="005E2F6C">
        <w:rPr>
          <w:rStyle w:val="Emphasis"/>
          <w:highlight w:val="green"/>
        </w:rPr>
        <w:t>“Could this happen to me?”</w:t>
      </w:r>
      <w:r w:rsidRPr="004D4B85">
        <w:rPr>
          <w:sz w:val="12"/>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w:t>
      </w:r>
      <w:proofErr w:type="spellStart"/>
      <w:r w:rsidRPr="004D4B85">
        <w:rPr>
          <w:sz w:val="12"/>
        </w:rPr>
        <w:t>Freud‟s</w:t>
      </w:r>
      <w:proofErr w:type="spellEnd"/>
      <w:r w:rsidRPr="004D4B85">
        <w:rPr>
          <w:sz w:val="12"/>
        </w:rPr>
        <w:t xml:space="preserve"> account of sexuality as a “pleasurable” “unpleasure” that the ego can never fully master or control (Three 49,75). As Leo </w:t>
      </w:r>
      <w:proofErr w:type="spellStart"/>
      <w:r w:rsidRPr="004D4B85">
        <w:rPr>
          <w:sz w:val="12"/>
        </w:rPr>
        <w:t>Bersani</w:t>
      </w:r>
      <w:proofErr w:type="spellEnd"/>
      <w:r w:rsidRPr="004D4B85">
        <w:rPr>
          <w:sz w:val="12"/>
        </w:rPr>
        <w:t xml:space="preserve"> puts it in his reading of Freud, “the pleasurable unpleasurable tension of sexual enjoyment occurs when the </w:t>
      </w:r>
      <w:proofErr w:type="spellStart"/>
      <w:r w:rsidRPr="004D4B85">
        <w:rPr>
          <w:sz w:val="12"/>
        </w:rPr>
        <w:t>body‟s</w:t>
      </w:r>
      <w:proofErr w:type="spellEnd"/>
      <w:r w:rsidRPr="004D4B85">
        <w:rPr>
          <w:sz w:val="12"/>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4D4B85">
        <w:rPr>
          <w:sz w:val="12"/>
        </w:rPr>
        <w:t>self, because</w:t>
      </w:r>
      <w:proofErr w:type="gramEnd"/>
      <w:r w:rsidRPr="004D4B85">
        <w:rPr>
          <w:sz w:val="12"/>
        </w:rPr>
        <w:t xml:space="preserve"> it entails a fascination with the fantasy of a self in a state of disintegration or disablement. Secondary pity is something else, although it cannot wholly be differentiated from primary pity. </w:t>
      </w:r>
      <w:r w:rsidRPr="005E2F6C">
        <w:rPr>
          <w:highlight w:val="green"/>
          <w:u w:val="single"/>
        </w:rPr>
        <w:t>Secondary pity attempts to</w:t>
      </w:r>
      <w:r w:rsidRPr="00721197">
        <w:rPr>
          <w:u w:val="single"/>
        </w:rPr>
        <w:t xml:space="preserve"> heal primary </w:t>
      </w:r>
      <w:proofErr w:type="spellStart"/>
      <w:r w:rsidRPr="00721197">
        <w:rPr>
          <w:u w:val="single"/>
        </w:rPr>
        <w:t>pity‟s</w:t>
      </w:r>
      <w:proofErr w:type="spellEnd"/>
      <w:r w:rsidRPr="00721197">
        <w:rPr>
          <w:u w:val="single"/>
        </w:rPr>
        <w:t xml:space="preserve"> self-rupturing effects by </w:t>
      </w:r>
      <w:r w:rsidRPr="005E2F6C">
        <w:rPr>
          <w:highlight w:val="green"/>
          <w:u w:val="single"/>
        </w:rPr>
        <w:t>convert</w:t>
      </w:r>
      <w:r w:rsidRPr="00721197">
        <w:rPr>
          <w:u w:val="single"/>
        </w:rPr>
        <w:t xml:space="preserve">ing </w:t>
      </w:r>
      <w:r w:rsidRPr="005E2F6C">
        <w:rPr>
          <w:highlight w:val="green"/>
          <w:u w:val="single"/>
        </w:rPr>
        <w:t>primary pity into a feeling that is bearable.</w:t>
      </w:r>
      <w:r w:rsidRPr="004D4B85">
        <w:rPr>
          <w:sz w:val="12"/>
        </w:rPr>
        <w:t xml:space="preserve"> As with secondary narcissism, secondary pity involves both an attempt to get back to that ego-shattering state of </w:t>
      </w:r>
      <w:r w:rsidRPr="00721197">
        <w:rPr>
          <w:u w:val="single"/>
        </w:rPr>
        <w:t xml:space="preserve">painfully pleasurable primary pity, </w:t>
      </w:r>
      <w:r w:rsidRPr="005E2F6C">
        <w:rPr>
          <w:highlight w:val="green"/>
          <w:u w:val="single"/>
        </w:rPr>
        <w:t>and</w:t>
      </w:r>
      <w:r w:rsidRPr="00721197">
        <w:rPr>
          <w:u w:val="single"/>
        </w:rPr>
        <w:t xml:space="preserve"> at the same time to </w:t>
      </w:r>
      <w:r w:rsidRPr="005E2F6C">
        <w:rPr>
          <w:highlight w:val="green"/>
          <w:u w:val="single"/>
        </w:rPr>
        <w:t>defend against that threat</w:t>
      </w:r>
      <w:r w:rsidRPr="00721197">
        <w:rPr>
          <w:u w:val="single"/>
        </w:rPr>
        <w:t xml:space="preserve"> to the ego by aggrandizing oneself </w:t>
      </w:r>
      <w:r w:rsidRPr="005E2F6C">
        <w:rPr>
          <w:highlight w:val="green"/>
          <w:u w:val="single"/>
        </w:rPr>
        <w:t xml:space="preserve">at someone </w:t>
      </w:r>
      <w:proofErr w:type="spellStart"/>
      <w:r w:rsidRPr="005E2F6C">
        <w:rPr>
          <w:highlight w:val="green"/>
          <w:u w:val="single"/>
        </w:rPr>
        <w:t>else‟s</w:t>
      </w:r>
      <w:proofErr w:type="spellEnd"/>
      <w:r w:rsidRPr="005E2F6C">
        <w:rPr>
          <w:highlight w:val="green"/>
          <w:u w:val="single"/>
        </w:rPr>
        <w:t xml:space="preserve"> expense.</w:t>
      </w:r>
      <w:r w:rsidRPr="004D4B85">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8D1CE8">
        <w:rPr>
          <w:u w:val="single"/>
        </w:rPr>
        <w:t>secondary pity</w:t>
      </w:r>
      <w:r w:rsidRPr="00721197">
        <w:rPr>
          <w:u w:val="single"/>
        </w:rPr>
        <w:t xml:space="preserve"> </w:t>
      </w:r>
      <w:r w:rsidRPr="008D1CE8">
        <w:rPr>
          <w:u w:val="single"/>
        </w:rPr>
        <w:t>encompasses</w:t>
      </w:r>
      <w:r w:rsidRPr="00721197">
        <w:rPr>
          <w:u w:val="single"/>
        </w:rPr>
        <w:t xml:space="preserve"> our </w:t>
      </w:r>
      <w:proofErr w:type="spellStart"/>
      <w:r w:rsidRPr="00721197">
        <w:rPr>
          <w:u w:val="single"/>
        </w:rPr>
        <w:t>culture‟s</w:t>
      </w:r>
      <w:proofErr w:type="spellEnd"/>
      <w:r w:rsidRPr="00721197">
        <w:rPr>
          <w:u w:val="single"/>
        </w:rPr>
        <w:t xml:space="preserve"> most clichéd reactions to disability: </w:t>
      </w:r>
      <w:r w:rsidRPr="005E2F6C">
        <w:rPr>
          <w:rStyle w:val="Emphasis"/>
          <w:highlight w:val="green"/>
        </w:rPr>
        <w:t>charity</w:t>
      </w:r>
      <w:r w:rsidRPr="00721197">
        <w:rPr>
          <w:rStyle w:val="Emphasis"/>
        </w:rPr>
        <w:t xml:space="preserve">, tears, </w:t>
      </w:r>
      <w:r w:rsidRPr="005E2F6C">
        <w:rPr>
          <w:rStyle w:val="Emphasis"/>
          <w:highlight w:val="green"/>
        </w:rPr>
        <w:t>and calls for a cure.</w:t>
      </w:r>
      <w:r w:rsidRPr="004D4B85">
        <w:rPr>
          <w:sz w:val="12"/>
        </w:rPr>
        <w:t xml:space="preserve"> Correlatives of these commonplace manifestations of secondary pity are the obligatory claims that disabled </w:t>
      </w:r>
      <w:proofErr w:type="spellStart"/>
      <w:r w:rsidRPr="004D4B85">
        <w:rPr>
          <w:sz w:val="12"/>
        </w:rPr>
        <w:t>people‟s</w:t>
      </w:r>
      <w:proofErr w:type="spellEnd"/>
      <w:r w:rsidRPr="004D4B85">
        <w:rPr>
          <w:sz w:val="12"/>
        </w:rPr>
        <w:t xml:space="preserve"> suffering is “inspiring.” Indeed, the speed with which conventional cultural representations of disability segue from overt expressions of </w:t>
      </w:r>
      <w:r w:rsidRPr="004D4B85">
        <w:rPr>
          <w:sz w:val="12"/>
        </w:rPr>
        <w:lastRenderedPageBreak/>
        <w:t xml:space="preserve">pity to celebrations of “the triumph of the human spirit” highlights the ways in which secondary pity, as a defense against primary </w:t>
      </w:r>
      <w:proofErr w:type="spellStart"/>
      <w:r w:rsidRPr="004D4B85">
        <w:rPr>
          <w:sz w:val="12"/>
        </w:rPr>
        <w:t>pity‟s</w:t>
      </w:r>
      <w:proofErr w:type="spellEnd"/>
      <w:r w:rsidRPr="004D4B85">
        <w:rPr>
          <w:sz w:val="12"/>
        </w:rPr>
        <w:t xml:space="preserve"> incursions, reinforces the </w:t>
      </w:r>
      <w:proofErr w:type="spellStart"/>
      <w:r w:rsidRPr="004D4B85">
        <w:rPr>
          <w:sz w:val="12"/>
        </w:rPr>
        <w:t>ego‟s</w:t>
      </w:r>
      <w:proofErr w:type="spellEnd"/>
      <w:r w:rsidRPr="004D4B85">
        <w:rPr>
          <w:sz w:val="12"/>
        </w:rPr>
        <w:t xml:space="preserve"> fantasy of sovereignty. Secondary pity, in other words, can be seen as a variation of secondary narcissism: </w:t>
      </w:r>
      <w:r w:rsidRPr="005E2F6C">
        <w:rPr>
          <w:highlight w:val="green"/>
          <w:u w:val="single"/>
        </w:rPr>
        <w:t>these</w:t>
      </w:r>
      <w:r w:rsidRPr="005F69FE">
        <w:rPr>
          <w:u w:val="single"/>
        </w:rPr>
        <w:t xml:space="preserve"> </w:t>
      </w:r>
      <w:r w:rsidRPr="00721197">
        <w:rPr>
          <w:u w:val="single"/>
        </w:rPr>
        <w:t xml:space="preserve">affects </w:t>
      </w:r>
      <w:r w:rsidRPr="005E2F6C">
        <w:rPr>
          <w:highlight w:val="green"/>
          <w:u w:val="single"/>
        </w:rPr>
        <w:t>enlarge the ego of the pitier</w:t>
      </w:r>
      <w:r w:rsidRPr="00721197">
        <w:rPr>
          <w:u w:val="single"/>
        </w:rPr>
        <w:t xml:space="preserve"> or the narcissist at the expense </w:t>
      </w:r>
      <w:r w:rsidRPr="008D1CE8">
        <w:rPr>
          <w:u w:val="single"/>
        </w:rPr>
        <w:t>of</w:t>
      </w:r>
      <w:r w:rsidRPr="00721197">
        <w:rPr>
          <w:u w:val="single"/>
        </w:rPr>
        <w:t xml:space="preserve"> someone else.</w:t>
      </w:r>
      <w:r w:rsidRPr="004D4B85">
        <w:rPr>
          <w:sz w:val="12"/>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4D4B85">
        <w:rPr>
          <w:sz w:val="12"/>
        </w:rPr>
        <w:t>Freud‟s</w:t>
      </w:r>
      <w:proofErr w:type="spellEnd"/>
      <w:r w:rsidRPr="004D4B85">
        <w:rPr>
          <w:sz w:val="12"/>
        </w:rPr>
        <w:t xml:space="preserve"> primary secondary narcissism distinction at the level of genealogy. Like </w:t>
      </w:r>
      <w:proofErr w:type="spellStart"/>
      <w:r w:rsidRPr="004D4B85">
        <w:rPr>
          <w:sz w:val="12"/>
        </w:rPr>
        <w:t>Freud‟s</w:t>
      </w:r>
      <w:proofErr w:type="spellEnd"/>
      <w:r w:rsidRPr="004D4B85">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4D4B85">
        <w:rPr>
          <w:sz w:val="12"/>
        </w:rPr>
        <w:t>individual‟s</w:t>
      </w:r>
      <w:proofErr w:type="spellEnd"/>
      <w:r w:rsidRPr="004D4B85">
        <w:rPr>
          <w:sz w:val="12"/>
        </w:rPr>
        <w:t xml:space="preserve"> development, the temporal shift from primary to secondary pity happens much more quickly than this. It happens in an instant: that moment in which we feel primary pity and then, almost before we can blink, deny that we feel or have felt it. </w:t>
      </w:r>
      <w:r w:rsidRPr="005E2F6C">
        <w:rPr>
          <w:highlight w:val="green"/>
          <w:u w:val="single"/>
        </w:rPr>
        <w:t>The denial</w:t>
      </w:r>
      <w:r w:rsidRPr="00721197">
        <w:rPr>
          <w:u w:val="single"/>
        </w:rPr>
        <w:t xml:space="preserve"> is understandable: who wants to admit </w:t>
      </w:r>
      <w:r w:rsidRPr="005E2F6C">
        <w:rPr>
          <w:highlight w:val="green"/>
          <w:u w:val="single"/>
        </w:rPr>
        <w:t>that one gets pleasure from</w:t>
      </w:r>
      <w:r w:rsidRPr="00721197">
        <w:rPr>
          <w:u w:val="single"/>
        </w:rPr>
        <w:t xml:space="preserve"> the sight </w:t>
      </w:r>
      <w:r w:rsidRPr="005F69FE">
        <w:rPr>
          <w:u w:val="single"/>
        </w:rPr>
        <w:t xml:space="preserve">of </w:t>
      </w:r>
      <w:r w:rsidRPr="005E2F6C">
        <w:rPr>
          <w:highlight w:val="green"/>
          <w:u w:val="single"/>
        </w:rPr>
        <w:t xml:space="preserve">another </w:t>
      </w:r>
      <w:proofErr w:type="spellStart"/>
      <w:r w:rsidRPr="005E2F6C">
        <w:rPr>
          <w:highlight w:val="green"/>
          <w:u w:val="single"/>
        </w:rPr>
        <w:t>person‟s</w:t>
      </w:r>
      <w:proofErr w:type="spellEnd"/>
      <w:r w:rsidRPr="005E2F6C">
        <w:rPr>
          <w:highlight w:val="green"/>
          <w:u w:val="single"/>
        </w:rPr>
        <w:t xml:space="preserve"> suffering</w:t>
      </w:r>
      <w:r w:rsidRPr="00721197">
        <w:rPr>
          <w:u w:val="single"/>
        </w:rPr>
        <w:t xml:space="preserve">—or, to make matters worse, that this pleasure derives </w:t>
      </w:r>
      <w:r w:rsidRPr="005E2F6C">
        <w:rPr>
          <w:highlight w:val="green"/>
          <w:u w:val="single"/>
        </w:rPr>
        <w:t>in</w:t>
      </w:r>
      <w:r w:rsidRPr="00721197">
        <w:rPr>
          <w:u w:val="single"/>
        </w:rPr>
        <w:t xml:space="preserve"> part from </w:t>
      </w:r>
      <w:r w:rsidRPr="005E2F6C">
        <w:rPr>
          <w:highlight w:val="green"/>
          <w:u w:val="single"/>
        </w:rPr>
        <w:t xml:space="preserve">the specter of </w:t>
      </w:r>
      <w:proofErr w:type="spellStart"/>
      <w:r w:rsidRPr="005E2F6C">
        <w:rPr>
          <w:highlight w:val="green"/>
          <w:u w:val="single"/>
        </w:rPr>
        <w:t>disability‟s</w:t>
      </w:r>
      <w:proofErr w:type="spellEnd"/>
      <w:r w:rsidRPr="005E2F6C">
        <w:rPr>
          <w:highlight w:val="green"/>
          <w:u w:val="single"/>
        </w:rPr>
        <w:t xml:space="preserve"> transferability,</w:t>
      </w:r>
      <w:r w:rsidRPr="00721197">
        <w:rPr>
          <w:u w:val="single"/>
        </w:rPr>
        <w:t xml:space="preserve"> the possibility that this suffering could be—</w:t>
      </w:r>
      <w:proofErr w:type="gramStart"/>
      <w:r w:rsidRPr="00721197">
        <w:rPr>
          <w:u w:val="single"/>
        </w:rPr>
        <w:t>and,</w:t>
      </w:r>
      <w:proofErr w:type="gramEnd"/>
      <w:r w:rsidRPr="00721197">
        <w:rPr>
          <w:u w:val="single"/>
        </w:rPr>
        <w:t xml:space="preserve"> </w:t>
      </w:r>
      <w:proofErr w:type="spellStart"/>
      <w:r w:rsidRPr="00721197">
        <w:rPr>
          <w:u w:val="single"/>
        </w:rPr>
        <w:t>fantasmatically</w:t>
      </w:r>
      <w:proofErr w:type="spellEnd"/>
      <w:r w:rsidRPr="00721197">
        <w:rPr>
          <w:u w:val="single"/>
        </w:rPr>
        <w:t xml:space="preserve">, perhaps already is—an image of </w:t>
      </w:r>
      <w:proofErr w:type="spellStart"/>
      <w:r w:rsidRPr="00721197">
        <w:rPr>
          <w:u w:val="single"/>
        </w:rPr>
        <w:t>one‟s</w:t>
      </w:r>
      <w:proofErr w:type="spellEnd"/>
      <w:r w:rsidRPr="00721197">
        <w:rPr>
          <w:u w:val="single"/>
        </w:rPr>
        <w:t xml:space="preserve"> own self undone?</w:t>
      </w:r>
    </w:p>
    <w:p w14:paraId="1443D997" w14:textId="77777777" w:rsidR="005E2F6C" w:rsidRPr="00DF4654" w:rsidRDefault="005E2F6C" w:rsidP="005E2F6C">
      <w:pPr>
        <w:rPr>
          <w:sz w:val="12"/>
        </w:rPr>
      </w:pPr>
    </w:p>
    <w:p w14:paraId="09FF3C37" w14:textId="77777777" w:rsidR="005E2F6C" w:rsidRPr="00A35A28" w:rsidRDefault="005E2F6C" w:rsidP="005E2F6C">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to</w:t>
      </w:r>
      <w:r w:rsidRPr="009B690D">
        <w:rPr>
          <w:rFonts w:cs="Calibri"/>
        </w:rPr>
        <w:t xml:space="preserve"> de</w:t>
      </w:r>
      <w:r>
        <w:rPr>
          <w:rFonts w:cs="Calibri"/>
        </w:rPr>
        <w:t>mean disabled people.</w:t>
      </w:r>
    </w:p>
    <w:p w14:paraId="1FB5D2F7" w14:textId="77777777" w:rsidR="005E2F6C" w:rsidRPr="00A35A28" w:rsidRDefault="005E2F6C" w:rsidP="005E2F6C">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1D6AFE10" w14:textId="1E91184F" w:rsidR="005E2F6C" w:rsidRDefault="005E2F6C" w:rsidP="005E2F6C">
      <w:pPr>
        <w:rPr>
          <w:sz w:val="14"/>
        </w:rPr>
      </w:pPr>
      <w:r w:rsidRPr="00721197">
        <w:rPr>
          <w:sz w:val="14"/>
        </w:rPr>
        <w:t xml:space="preserve">Elsewhere, I have argued that No </w:t>
      </w:r>
      <w:proofErr w:type="spellStart"/>
      <w:r w:rsidRPr="00721197">
        <w:rPr>
          <w:sz w:val="14"/>
        </w:rPr>
        <w:t>Future‟s</w:t>
      </w:r>
      <w:proofErr w:type="spellEnd"/>
      <w:r w:rsidRPr="00721197">
        <w:rPr>
          <w:sz w:val="14"/>
        </w:rPr>
        <w:t xml:space="preserve"> impassioned polemic is one that disability studies might take to heart. Indeed, the figure that Edelman calls “</w:t>
      </w:r>
      <w:r w:rsidRPr="005E2F6C">
        <w:rPr>
          <w:highlight w:val="green"/>
          <w:u w:val="single"/>
        </w:rPr>
        <w:t>the</w:t>
      </w:r>
      <w:r w:rsidRPr="00721197">
        <w:rPr>
          <w:u w:val="single"/>
        </w:rPr>
        <w:t xml:space="preserve"> disciplinary image of the ‘</w:t>
      </w:r>
      <w:r w:rsidRPr="008D1CE8">
        <w:rPr>
          <w:rStyle w:val="StyleUnderline"/>
        </w:rPr>
        <w:t xml:space="preserve">innocent’ </w:t>
      </w:r>
      <w:r w:rsidRPr="005E2F6C">
        <w:rPr>
          <w:rStyle w:val="StyleUnderline"/>
          <w:highlight w:val="green"/>
        </w:rPr>
        <w:t>Child” is</w:t>
      </w:r>
      <w:r w:rsidRPr="008D1CE8">
        <w:rPr>
          <w:rStyle w:val="StyleUnderline"/>
        </w:rPr>
        <w:t xml:space="preserve"> inextricable</w:t>
      </w:r>
      <w:r w:rsidRPr="00721197">
        <w:rPr>
          <w:u w:val="single"/>
        </w:rPr>
        <w:t xml:space="preserve"> not only from queerness but also </w:t>
      </w:r>
      <w:r w:rsidRPr="008D1CE8">
        <w:rPr>
          <w:rStyle w:val="StyleUnderline"/>
        </w:rPr>
        <w:t>from disability</w:t>
      </w:r>
      <w:r w:rsidRPr="00721197">
        <w:rPr>
          <w:u w:val="single"/>
        </w:rPr>
        <w:t xml:space="preserve"> (19). For example, the Child is the centerpiece of the telethon, </w:t>
      </w:r>
      <w:r w:rsidRPr="005E2F6C">
        <w:rPr>
          <w:highlight w:val="green"/>
          <w:u w:val="single"/>
        </w:rPr>
        <w:t>a</w:t>
      </w:r>
      <w:r w:rsidRPr="00721197">
        <w:rPr>
          <w:u w:val="single"/>
        </w:rPr>
        <w:t xml:space="preserve"> ritual </w:t>
      </w:r>
      <w:r w:rsidRPr="005E2F6C">
        <w:rPr>
          <w:highlight w:val="green"/>
          <w:u w:val="single"/>
        </w:rPr>
        <w:t xml:space="preserve">display of </w:t>
      </w:r>
      <w:r w:rsidRPr="005E2F6C">
        <w:rPr>
          <w:rStyle w:val="StyleUnderline"/>
          <w:highlight w:val="green"/>
        </w:rPr>
        <w:t>pity that demeans disabled</w:t>
      </w:r>
      <w:r w:rsidRPr="008D1CE8">
        <w:rPr>
          <w:rStyle w:val="StyleUnderline"/>
        </w:rPr>
        <w:t xml:space="preserve"> people</w:t>
      </w:r>
      <w:r w:rsidRPr="00721197">
        <w:rPr>
          <w:sz w:val="14"/>
        </w:rPr>
        <w:t xml:space="preserve">. When Jerry Lewis counters disability activists‟ </w:t>
      </w:r>
      <w:r w:rsidRPr="00153DF2">
        <w:rPr>
          <w:u w:val="single"/>
        </w:rPr>
        <w:t xml:space="preserve">objections to his </w:t>
      </w:r>
      <w:r w:rsidRPr="005E2F6C">
        <w:rPr>
          <w:highlight w:val="green"/>
          <w:u w:val="single"/>
        </w:rPr>
        <w:t xml:space="preserve">assertion that a disabled person is </w:t>
      </w:r>
      <w:r w:rsidRPr="005E2F6C">
        <w:rPr>
          <w:rStyle w:val="Emphasis"/>
          <w:highlight w:val="green"/>
        </w:rPr>
        <w:t>“half a person</w:t>
      </w:r>
      <w:r w:rsidRPr="00153DF2">
        <w:rPr>
          <w:rStyle w:val="Emphasis"/>
        </w:rPr>
        <w:t>,”</w:t>
      </w:r>
      <w:r w:rsidRPr="00721197">
        <w:rPr>
          <w:sz w:val="14"/>
        </w:rPr>
        <w:t xml:space="preserve"> he insists that he is only fighting for the Children: “</w:t>
      </w:r>
      <w:r w:rsidRPr="00153DF2">
        <w:rPr>
          <w:u w:val="single"/>
        </w:rPr>
        <w:t xml:space="preserve">Please, I’m </w:t>
      </w:r>
      <w:r w:rsidRPr="005E2F6C">
        <w:rPr>
          <w:rStyle w:val="StyleUnderline"/>
          <w:highlight w:val="green"/>
        </w:rPr>
        <w:t>begging for survival.</w:t>
      </w:r>
      <w:r w:rsidRPr="002F36D0">
        <w:rPr>
          <w:rStyle w:val="StyleUnderline"/>
        </w:rPr>
        <w:t xml:space="preserve"> I want my kids alive</w:t>
      </w:r>
      <w:r w:rsidRPr="00721197">
        <w:rPr>
          <w:sz w:val="14"/>
        </w:rPr>
        <w:t xml:space="preserve">,” he implores (in Johnson, Too Late 53, 58). </w:t>
      </w:r>
      <w:r w:rsidRPr="00721197">
        <w:rPr>
          <w:u w:val="single"/>
        </w:rPr>
        <w:t xml:space="preserve">If the Child makes </w:t>
      </w:r>
      <w:r w:rsidRPr="005E2F6C">
        <w:rPr>
          <w:highlight w:val="green"/>
          <w:u w:val="single"/>
        </w:rPr>
        <w:t>an</w:t>
      </w:r>
      <w:r w:rsidRPr="00721197">
        <w:rPr>
          <w:u w:val="single"/>
        </w:rPr>
        <w:t xml:space="preserve"> excellent </w:t>
      </w:r>
      <w:r w:rsidRPr="005E2F6C">
        <w:rPr>
          <w:highlight w:val="green"/>
          <w:u w:val="single"/>
        </w:rPr>
        <w:t>alibi for ableism</w:t>
      </w:r>
      <w:r w:rsidRPr="00721197">
        <w:rPr>
          <w:u w:val="single"/>
        </w:rPr>
        <w:t xml:space="preserve">, perhaps </w:t>
      </w:r>
      <w:r w:rsidRPr="004675E9">
        <w:rPr>
          <w:u w:val="single"/>
        </w:rPr>
        <w:t>this is because, as</w:t>
      </w:r>
      <w:r w:rsidRPr="00721197">
        <w:rPr>
          <w:u w:val="single"/>
        </w:rPr>
        <w:t xml:space="preserve"> Edelman points out, the idea of not fighting for this figure is unthinkable.</w:t>
      </w:r>
      <w:r w:rsidRPr="00721197">
        <w:rPr>
          <w:sz w:val="14"/>
        </w:rPr>
        <w:t xml:space="preserve"> Thus, when Harriet McBryde Johnson hands out leaflets protesting the Muscular Dystrophy Association, a confused passerby cannot make sense of what her protest is about. “</w:t>
      </w:r>
      <w:proofErr w:type="spellStart"/>
      <w:r w:rsidRPr="00721197">
        <w:rPr>
          <w:sz w:val="14"/>
        </w:rPr>
        <w:t>You‟re</w:t>
      </w:r>
      <w:proofErr w:type="spellEnd"/>
      <w:r w:rsidRPr="00721197">
        <w:rPr>
          <w:sz w:val="14"/>
        </w:rPr>
        <w:t xml:space="preserve"> against Jerry Lewis!” he exclaims (61). The passerby’s surprise is likely informed by a logic </w:t>
      </w:r>
      <w:proofErr w:type="gramStart"/>
      <w:r w:rsidRPr="00721197">
        <w:rPr>
          <w:sz w:val="14"/>
        </w:rPr>
        <w:t>similar to</w:t>
      </w:r>
      <w:proofErr w:type="gramEnd"/>
      <w:r w:rsidRPr="00721197">
        <w:rPr>
          <w:sz w:val="14"/>
        </w:rPr>
        <w:t xml:space="preserve"> that which, in Edelman‟s analysis, undergirds the use of the word “choice” by advocates of legal abortion: “</w:t>
      </w:r>
      <w:r w:rsidRPr="005E2F6C">
        <w:rPr>
          <w:rStyle w:val="StyleUnderline"/>
          <w:highlight w:val="green"/>
        </w:rPr>
        <w:t>Who would</w:t>
      </w:r>
      <w:r w:rsidRPr="00721197">
        <w:rPr>
          <w:u w:val="single"/>
        </w:rPr>
        <w:t xml:space="preserve">, after all, come out for abortion or </w:t>
      </w:r>
      <w:r w:rsidRPr="005E2F6C">
        <w:rPr>
          <w:rStyle w:val="StyleUnderline"/>
          <w:highlight w:val="green"/>
        </w:rPr>
        <w:t>stand against</w:t>
      </w:r>
      <w:r w:rsidRPr="00153DF2">
        <w:rPr>
          <w:rStyle w:val="StyleUnderline"/>
        </w:rPr>
        <w:t xml:space="preserve"> reproduction, against </w:t>
      </w:r>
      <w:r w:rsidRPr="005E2F6C">
        <w:rPr>
          <w:rStyle w:val="StyleUnderline"/>
          <w:highlight w:val="green"/>
        </w:rPr>
        <w:t>futurity, and</w:t>
      </w:r>
      <w:r w:rsidRPr="00721197">
        <w:rPr>
          <w:u w:val="single"/>
        </w:rPr>
        <w:t xml:space="preserve"> so against </w:t>
      </w:r>
      <w:r w:rsidRPr="005E2F6C">
        <w:rPr>
          <w:highlight w:val="green"/>
          <w:u w:val="single"/>
        </w:rPr>
        <w:t>life</w:t>
      </w:r>
      <w:r w:rsidRPr="00721197">
        <w:rPr>
          <w:u w:val="single"/>
        </w:rPr>
        <w:t xml:space="preserve">?” (16). Similarly, </w:t>
      </w:r>
      <w:r w:rsidRPr="005E2F6C">
        <w:rPr>
          <w:highlight w:val="green"/>
          <w:u w:val="single"/>
        </w:rPr>
        <w:t>why would anyone come out</w:t>
      </w:r>
      <w:r w:rsidRPr="00721197">
        <w:rPr>
          <w:u w:val="single"/>
        </w:rPr>
        <w:t xml:space="preserve"> for disability</w:t>
      </w:r>
      <w:r w:rsidRPr="00721197">
        <w:rPr>
          <w:sz w:val="14"/>
        </w:rPr>
        <w:t xml:space="preserve">, and so </w:t>
      </w:r>
      <w:r w:rsidRPr="005E2F6C">
        <w:rPr>
          <w:highlight w:val="green"/>
          <w:u w:val="single"/>
        </w:rPr>
        <w:t xml:space="preserve">against the Child </w:t>
      </w:r>
      <w:r w:rsidRPr="004675E9">
        <w:rPr>
          <w:u w:val="single"/>
        </w:rPr>
        <w:t xml:space="preserve">who, </w:t>
      </w:r>
      <w:r w:rsidRPr="005E2F6C">
        <w:rPr>
          <w:highlight w:val="green"/>
          <w:u w:val="single"/>
        </w:rPr>
        <w:t>without a cure, might never</w:t>
      </w:r>
      <w:r w:rsidRPr="00721197">
        <w:rPr>
          <w:u w:val="single"/>
        </w:rPr>
        <w:t xml:space="preserve"> walk, might never </w:t>
      </w:r>
      <w:r w:rsidRPr="005E2F6C">
        <w:rPr>
          <w:highlight w:val="green"/>
          <w:u w:val="single"/>
        </w:rPr>
        <w:t>lead a normal life</w:t>
      </w:r>
      <w:r w:rsidRPr="00721197">
        <w:rPr>
          <w:u w:val="single"/>
        </w:rPr>
        <w:t xml:space="preserve">, might not even </w:t>
      </w:r>
      <w:r w:rsidRPr="00153DF2">
        <w:rPr>
          <w:u w:val="single"/>
        </w:rPr>
        <w:t>have a future</w:t>
      </w:r>
      <w:r w:rsidRPr="00721197">
        <w:rPr>
          <w:u w:val="single"/>
        </w:rPr>
        <w:t xml:space="preserve"> at all? </w:t>
      </w:r>
      <w:r w:rsidRPr="005E2F6C">
        <w:rPr>
          <w:highlight w:val="green"/>
          <w:u w:val="single"/>
        </w:rPr>
        <w:t>The logic</w:t>
      </w:r>
      <w:r w:rsidRPr="00721197">
        <w:rPr>
          <w:sz w:val="14"/>
        </w:rPr>
        <w:t xml:space="preserve"> of the telethon, in other words, </w:t>
      </w:r>
      <w:r w:rsidRPr="005E2F6C">
        <w:rPr>
          <w:highlight w:val="green"/>
          <w:u w:val="single"/>
        </w:rPr>
        <w:t>relies on</w:t>
      </w:r>
      <w:r w:rsidRPr="00721197">
        <w:rPr>
          <w:u w:val="single"/>
        </w:rPr>
        <w:t xml:space="preserve"> an ideology that might be defined as </w:t>
      </w:r>
      <w:r w:rsidRPr="005E2F6C">
        <w:rPr>
          <w:rStyle w:val="Emphasis"/>
          <w:highlight w:val="green"/>
        </w:rPr>
        <w:t>“rehabilitative futurism,”</w:t>
      </w:r>
      <w:r w:rsidRPr="00721197">
        <w:rPr>
          <w:sz w:val="14"/>
        </w:rPr>
        <w:t xml:space="preserve"> a term that I coin to overlap and intersect with Edelman‟s notion of “reproductive futurism.” If, as Edelman maintains, the future is envisaged in terms of </w:t>
      </w:r>
      <w:r w:rsidRPr="005E2F6C">
        <w:rPr>
          <w:highlight w:val="green"/>
          <w:u w:val="single"/>
        </w:rPr>
        <w:t>a</w:t>
      </w:r>
      <w:r w:rsidRPr="00721197">
        <w:rPr>
          <w:u w:val="single"/>
        </w:rPr>
        <w:t xml:space="preserve"> </w:t>
      </w:r>
      <w:proofErr w:type="spellStart"/>
      <w:r w:rsidRPr="00721197">
        <w:rPr>
          <w:u w:val="single"/>
        </w:rPr>
        <w:t>fantasmatic</w:t>
      </w:r>
      <w:proofErr w:type="spellEnd"/>
      <w:r w:rsidRPr="00721197">
        <w:rPr>
          <w:u w:val="single"/>
        </w:rPr>
        <w:t xml:space="preserve"> </w:t>
      </w:r>
      <w:r w:rsidRPr="005E2F6C">
        <w:rPr>
          <w:highlight w:val="green"/>
          <w:u w:val="single"/>
        </w:rPr>
        <w:t>“Child,”</w:t>
      </w:r>
      <w:r w:rsidRPr="00721197">
        <w:rPr>
          <w:u w:val="single"/>
        </w:rPr>
        <w:t xml:space="preserve"> then the survival of this future-figured-as-Child is </w:t>
      </w:r>
      <w:r w:rsidRPr="005E2F6C">
        <w:rPr>
          <w:highlight w:val="green"/>
          <w:u w:val="single"/>
        </w:rPr>
        <w:t>threatened by</w:t>
      </w:r>
      <w:r w:rsidRPr="00721197">
        <w:rPr>
          <w:u w:val="single"/>
        </w:rPr>
        <w:t xml:space="preserve"> both queerness and </w:t>
      </w:r>
      <w:r w:rsidRPr="005E2F6C">
        <w:rPr>
          <w:highlight w:val="green"/>
          <w:u w:val="single"/>
        </w:rPr>
        <w:t>disability</w:t>
      </w:r>
      <w:r w:rsidRPr="00721197">
        <w:rPr>
          <w:u w:val="single"/>
        </w:rPr>
        <w:t>.</w:t>
      </w:r>
      <w:r w:rsidRPr="00721197">
        <w:rPr>
          <w:sz w:val="14"/>
        </w:rPr>
        <w:t xml:space="preserve"> Futurity is habitually imagined in terms that fantasize the eradication of disability: a recovery of a “crippled” or “hobbled” economy, a cure for society’s ills, an end to suffering and disease. </w:t>
      </w:r>
      <w:r w:rsidRPr="005E2F6C">
        <w:rPr>
          <w:highlight w:val="green"/>
          <w:u w:val="single"/>
        </w:rPr>
        <w:t>Eugenic ideologies are</w:t>
      </w:r>
      <w:r w:rsidRPr="00721197">
        <w:rPr>
          <w:u w:val="single"/>
        </w:rPr>
        <w:t xml:space="preserve"> also grounded in both reproductive and rehabilitative </w:t>
      </w:r>
      <w:r w:rsidRPr="00721197">
        <w:rPr>
          <w:u w:val="single"/>
        </w:rPr>
        <w:lastRenderedPageBreak/>
        <w:t xml:space="preserve">futurism: </w:t>
      </w:r>
      <w:r w:rsidRPr="005E2F6C">
        <w:rPr>
          <w:rStyle w:val="Emphasis"/>
          <w:highlight w:val="green"/>
        </w:rPr>
        <w:t>procreation by the fit</w:t>
      </w:r>
      <w:r w:rsidRPr="005E2F6C">
        <w:rPr>
          <w:rStyle w:val="StyleUnderline"/>
          <w:highlight w:val="green"/>
        </w:rPr>
        <w:t xml:space="preserve"> and elimination of the disabled</w:t>
      </w:r>
      <w:r w:rsidRPr="00721197">
        <w:rPr>
          <w:u w:val="single"/>
        </w:rPr>
        <w:t xml:space="preserve">, eugenicists promised, would </w:t>
      </w:r>
      <w:r w:rsidRPr="005E2F6C">
        <w:rPr>
          <w:rStyle w:val="Emphasis"/>
          <w:highlight w:val="green"/>
        </w:rPr>
        <w:t>bring</w:t>
      </w:r>
      <w:r w:rsidRPr="00153DF2">
        <w:rPr>
          <w:rStyle w:val="Emphasis"/>
        </w:rPr>
        <w:t xml:space="preserve"> forth </w:t>
      </w:r>
      <w:r w:rsidRPr="005E2F6C">
        <w:rPr>
          <w:rStyle w:val="Emphasis"/>
          <w:highlight w:val="green"/>
        </w:rPr>
        <w:t>a better future</w:t>
      </w:r>
      <w:r w:rsidRPr="00153DF2">
        <w:rPr>
          <w:rStyle w:val="Emphasis"/>
        </w:rPr>
        <w:t>.”</w:t>
      </w:r>
      <w:r w:rsidRPr="00721197">
        <w:rPr>
          <w:sz w:val="14"/>
        </w:rPr>
        <w:t xml:space="preserve"> (68-69)</w:t>
      </w:r>
    </w:p>
    <w:p w14:paraId="2150C52A" w14:textId="2F660B56" w:rsidR="005E2F6C" w:rsidRPr="00517D30" w:rsidRDefault="005E2F6C" w:rsidP="005E2F6C">
      <w:pPr>
        <w:pStyle w:val="Heading4"/>
      </w:pPr>
      <w:r w:rsidRPr="00517D30">
        <w:t xml:space="preserve">The alternative is to analyze the disability drive — </w:t>
      </w:r>
      <w:r>
        <w:t>it</w:t>
      </w:r>
      <w:r w:rsidRPr="00517D30">
        <w:t xml:space="preserve"> comes to terms with the existence of the drive and shatters the fantasy of the ego. Anything else only displaces the lack onto other oppressed groups.</w:t>
      </w:r>
      <w:r>
        <w:t xml:space="preserve"> The ROTB is to </w:t>
      </w:r>
      <w:r w:rsidR="001D6957">
        <w:t>question ideological optimism in the classroom.</w:t>
      </w:r>
    </w:p>
    <w:p w14:paraId="32A89E0C" w14:textId="77777777" w:rsidR="005E2F6C" w:rsidRPr="00AD734B" w:rsidRDefault="005E2F6C" w:rsidP="005E2F6C">
      <w:pPr>
        <w:spacing w:line="276" w:lineRule="auto"/>
        <w:jc w:val="both"/>
        <w:rPr>
          <w:sz w:val="16"/>
          <w:szCs w:val="16"/>
        </w:rPr>
      </w:pPr>
      <w:r w:rsidRPr="00A35A28">
        <w:rPr>
          <w:rStyle w:val="Style13ptBold"/>
        </w:rPr>
        <w:t xml:space="preserve">Mollow </w:t>
      </w:r>
      <w:r>
        <w:rPr>
          <w:rStyle w:val="Style13ptBold"/>
        </w:rPr>
        <w:t>4</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Everyday Feminism, and Huffington Post.</w:t>
      </w:r>
      <w:r w:rsidRPr="00A35A28">
        <w:rPr>
          <w:sz w:val="16"/>
          <w:szCs w:val="16"/>
        </w:rPr>
        <w:t>]</w:t>
      </w:r>
      <w:r>
        <w:rPr>
          <w:sz w:val="16"/>
          <w:szCs w:val="16"/>
        </w:rPr>
        <w:t xml:space="preserve"> </w:t>
      </w:r>
      <w:r w:rsidRPr="00A35A28">
        <w:rPr>
          <w:sz w:val="16"/>
          <w:szCs w:val="16"/>
        </w:rPr>
        <w:t>//Lex VM</w:t>
      </w:r>
    </w:p>
    <w:p w14:paraId="3F5E5788" w14:textId="1BAE6750" w:rsidR="005E2F6C" w:rsidRDefault="005E2F6C" w:rsidP="005E2F6C">
      <w:pPr>
        <w:rPr>
          <w:sz w:val="10"/>
        </w:rPr>
      </w:pPr>
      <w:r w:rsidRPr="00592CC9">
        <w:rPr>
          <w:u w:val="single"/>
        </w:rPr>
        <w:t>Questions about activism</w:t>
      </w:r>
      <w:r w:rsidRPr="00296EFB">
        <w:rPr>
          <w:sz w:val="10"/>
        </w:rPr>
        <w:t xml:space="preserve"> press us further, too. </w:t>
      </w:r>
      <w:r w:rsidRPr="00592CC9">
        <w:rPr>
          <w:u w:val="single"/>
        </w:rPr>
        <w:t>In using the lenses of psychoanalysis</w:t>
      </w:r>
      <w:r w:rsidRPr="00296EFB">
        <w:rPr>
          <w:sz w:val="10"/>
        </w:rPr>
        <w:t xml:space="preserve"> and literary theory </w:t>
      </w:r>
      <w:r w:rsidRPr="00592CC9">
        <w:rPr>
          <w:u w:val="single"/>
        </w:rPr>
        <w:t>to delineate</w:t>
      </w:r>
      <w:r w:rsidRPr="00296EFB">
        <w:rPr>
          <w:sz w:val="10"/>
        </w:rPr>
        <w:t xml:space="preserve"> aspects of the cultural </w:t>
      </w:r>
      <w:r w:rsidRPr="00592CC9">
        <w:rPr>
          <w:u w:val="single"/>
        </w:rPr>
        <w:t xml:space="preserve">politics of disability, </w:t>
      </w:r>
      <w:r w:rsidRPr="005E2F6C">
        <w:rPr>
          <w:highlight w:val="green"/>
          <w:u w:val="single"/>
        </w:rPr>
        <w:t>I have</w:t>
      </w:r>
      <w:r w:rsidRPr="00DF0B41">
        <w:rPr>
          <w:u w:val="single"/>
        </w:rPr>
        <w:t xml:space="preserve"> not </w:t>
      </w:r>
      <w:r w:rsidRPr="005E2F6C">
        <w:rPr>
          <w:highlight w:val="green"/>
          <w:u w:val="single"/>
        </w:rPr>
        <w:t>laid out a</w:t>
      </w:r>
      <w:r w:rsidRPr="00592CC9">
        <w:rPr>
          <w:u w:val="single"/>
        </w:rPr>
        <w:t xml:space="preserve"> guideline or </w:t>
      </w:r>
      <w:r w:rsidRPr="005E2F6C">
        <w:rPr>
          <w:highlight w:val="green"/>
          <w:u w:val="single"/>
        </w:rPr>
        <w:t xml:space="preserve">program for </w:t>
      </w:r>
      <w:r w:rsidRPr="00DF0B41">
        <w:rPr>
          <w:u w:val="single"/>
        </w:rPr>
        <w:t>resisting</w:t>
      </w:r>
      <w:r w:rsidRPr="00592CC9">
        <w:rPr>
          <w:u w:val="single"/>
        </w:rPr>
        <w:t xml:space="preserve"> ableist social </w:t>
      </w:r>
      <w:r w:rsidRPr="00DF0B41">
        <w:rPr>
          <w:u w:val="single"/>
        </w:rPr>
        <w:t>structures</w:t>
      </w:r>
      <w:r w:rsidRPr="00592CC9">
        <w:rPr>
          <w:u w:val="single"/>
        </w:rPr>
        <w:t xml:space="preserve">. I have sought </w:t>
      </w:r>
      <w:r w:rsidRPr="00DF0B41">
        <w:rPr>
          <w:u w:val="single"/>
        </w:rPr>
        <w:t>instead</w:t>
      </w:r>
      <w:r w:rsidRPr="00592CC9">
        <w:rPr>
          <w:u w:val="single"/>
        </w:rPr>
        <w:t xml:space="preserve"> to show how </w:t>
      </w:r>
      <w:r w:rsidRPr="005E2F6C">
        <w:rPr>
          <w:highlight w:val="green"/>
          <w:u w:val="single"/>
        </w:rPr>
        <w:t>developing an understanding of the</w:t>
      </w:r>
      <w:r w:rsidRPr="00592CC9">
        <w:rPr>
          <w:u w:val="single"/>
        </w:rPr>
        <w:t xml:space="preserve"> disability </w:t>
      </w:r>
      <w:r w:rsidRPr="005E2F6C">
        <w:rPr>
          <w:highlight w:val="green"/>
          <w:u w:val="single"/>
        </w:rPr>
        <w:t>drive</w:t>
      </w:r>
      <w:r w:rsidRPr="00592CC9">
        <w:rPr>
          <w:u w:val="single"/>
        </w:rPr>
        <w:t>—</w:t>
      </w:r>
      <w:r w:rsidRPr="005E2F6C">
        <w:rPr>
          <w:highlight w:val="green"/>
          <w:u w:val="single"/>
        </w:rPr>
        <w:t>and</w:t>
      </w:r>
      <w:proofErr w:type="gramStart"/>
      <w:r w:rsidRPr="00296EFB">
        <w:rPr>
          <w:sz w:val="10"/>
        </w:rPr>
        <w:t>, in particular, attending</w:t>
      </w:r>
      <w:proofErr w:type="gramEnd"/>
      <w:r w:rsidRPr="00296EFB">
        <w:rPr>
          <w:sz w:val="10"/>
        </w:rPr>
        <w:t xml:space="preserve"> to </w:t>
      </w:r>
      <w:r w:rsidRPr="00592CC9">
        <w:rPr>
          <w:u w:val="single"/>
        </w:rPr>
        <w:t xml:space="preserve">the </w:t>
      </w:r>
      <w:proofErr w:type="spellStart"/>
      <w:r w:rsidRPr="005E2F6C">
        <w:rPr>
          <w:highlight w:val="green"/>
          <w:u w:val="single"/>
        </w:rPr>
        <w:t>violences</w:t>
      </w:r>
      <w:proofErr w:type="spellEnd"/>
      <w:r w:rsidRPr="00592CC9">
        <w:rPr>
          <w:u w:val="single"/>
        </w:rPr>
        <w:t xml:space="preserve"> that result </w:t>
      </w:r>
      <w:r w:rsidRPr="005E2F6C">
        <w:rPr>
          <w:highlight w:val="green"/>
          <w:u w:val="single"/>
        </w:rPr>
        <w:t>from</w:t>
      </w:r>
      <w:r w:rsidRPr="00296EFB">
        <w:rPr>
          <w:sz w:val="10"/>
        </w:rPr>
        <w:t xml:space="preserve"> individuals‟ and cultures‟ </w:t>
      </w:r>
      <w:r w:rsidRPr="005E2F6C">
        <w:rPr>
          <w:rStyle w:val="StyleUnderline"/>
          <w:highlight w:val="green"/>
        </w:rPr>
        <w:t>misrecognitions</w:t>
      </w:r>
      <w:r w:rsidRPr="00592CC9">
        <w:rPr>
          <w:rStyle w:val="StyleUnderline"/>
        </w:rPr>
        <w:t xml:space="preserve"> of the drive</w:t>
      </w:r>
      <w:r w:rsidRPr="00296EFB">
        <w:rPr>
          <w:sz w:val="10"/>
        </w:rPr>
        <w:t xml:space="preserve">—may </w:t>
      </w:r>
      <w:r w:rsidRPr="005E2F6C">
        <w:rPr>
          <w:highlight w:val="green"/>
          <w:u w:val="single"/>
        </w:rPr>
        <w:t>facilitate</w:t>
      </w:r>
      <w:r w:rsidRPr="00E12CD2">
        <w:rPr>
          <w:u w:val="single"/>
        </w:rPr>
        <w:t xml:space="preserve"> transformations in </w:t>
      </w:r>
      <w:r w:rsidRPr="005E2F6C">
        <w:rPr>
          <w:highlight w:val="green"/>
          <w:u w:val="single"/>
        </w:rPr>
        <w:t>how we conceive</w:t>
      </w:r>
      <w:r w:rsidRPr="00E12CD2">
        <w:rPr>
          <w:u w:val="single"/>
        </w:rPr>
        <w:t xml:space="preserve"> of our </w:t>
      </w:r>
      <w:r w:rsidRPr="005E2F6C">
        <w:rPr>
          <w:highlight w:val="green"/>
          <w:u w:val="single"/>
        </w:rPr>
        <w:t>subjectivities</w:t>
      </w:r>
      <w:r w:rsidRPr="00E12CD2">
        <w:rPr>
          <w:u w:val="single"/>
        </w:rPr>
        <w:t>.</w:t>
      </w:r>
      <w:r w:rsidRPr="00296EFB">
        <w:rPr>
          <w:sz w:val="10"/>
        </w:rPr>
        <w:t xml:space="preserve"> Such transformations, deeply indebted to the feminist maxim that the personal is political, are not individual solutions akin to the overcoming narrative. Rather, </w:t>
      </w:r>
      <w:r w:rsidRPr="00E12CD2">
        <w:rPr>
          <w:u w:val="single"/>
        </w:rPr>
        <w:t xml:space="preserve">by </w:t>
      </w:r>
      <w:r w:rsidRPr="005E2F6C">
        <w:rPr>
          <w:highlight w:val="green"/>
          <w:u w:val="single"/>
        </w:rPr>
        <w:t>changing</w:t>
      </w:r>
      <w:r w:rsidRPr="00E12CD2">
        <w:rPr>
          <w:u w:val="single"/>
        </w:rPr>
        <w:t xml:space="preserve"> how we understand </w:t>
      </w:r>
      <w:r w:rsidRPr="005E2F6C">
        <w:rPr>
          <w:highlight w:val="green"/>
          <w:u w:val="single"/>
        </w:rPr>
        <w:t>our “insides,”</w:t>
      </w:r>
      <w:r w:rsidRPr="00E12CD2">
        <w:rPr>
          <w:u w:val="single"/>
        </w:rPr>
        <w:t xml:space="preserve"> we may contribute to </w:t>
      </w:r>
      <w:r w:rsidRPr="005E2F6C">
        <w:rPr>
          <w:highlight w:val="green"/>
          <w:u w:val="single"/>
        </w:rPr>
        <w:t>chang</w:t>
      </w:r>
      <w:r w:rsidRPr="00E12CD2">
        <w:rPr>
          <w:u w:val="single"/>
        </w:rPr>
        <w:t xml:space="preserve">ing the </w:t>
      </w:r>
      <w:r w:rsidRPr="005E2F6C">
        <w:rPr>
          <w:highlight w:val="green"/>
          <w:u w:val="single"/>
        </w:rPr>
        <w:t>ways that, “outside,”</w:t>
      </w:r>
      <w:r w:rsidRPr="00E12CD2">
        <w:rPr>
          <w:u w:val="single"/>
        </w:rPr>
        <w:t xml:space="preserve"> on the level of the social, we </w:t>
      </w:r>
      <w:r w:rsidRPr="005E2F6C">
        <w:rPr>
          <w:highlight w:val="green"/>
          <w:u w:val="single"/>
        </w:rPr>
        <w:t>relate</w:t>
      </w:r>
      <w:r w:rsidRPr="00E12CD2">
        <w:rPr>
          <w:u w:val="single"/>
        </w:rPr>
        <w:t xml:space="preserve"> to each other.</w:t>
      </w:r>
      <w:r w:rsidRPr="00296EFB">
        <w:rPr>
          <w:sz w:val="10"/>
        </w:rPr>
        <w:t xml:space="preserve"> As we saw in Chapter 4, something as seemingly personal as an </w:t>
      </w:r>
      <w:proofErr w:type="spellStart"/>
      <w:r w:rsidRPr="00296EFB">
        <w:rPr>
          <w:sz w:val="10"/>
        </w:rPr>
        <w:t>individual‟s</w:t>
      </w:r>
      <w:proofErr w:type="spellEnd"/>
      <w:r w:rsidRPr="00296EFB">
        <w:rPr>
          <w:sz w:val="10"/>
        </w:rPr>
        <w:t xml:space="preserve"> “relationship to food” can raise vexing questions that, when we deny that within ourselves that drives these questions, become the basis of damaging social structures of fatphobia, racism, classism, misogyny, and anti-queer prejudice. If the drive </w:t>
      </w:r>
      <w:proofErr w:type="spellStart"/>
      <w:r w:rsidRPr="00296EFB">
        <w:rPr>
          <w:sz w:val="10"/>
        </w:rPr>
        <w:t>won‟t</w:t>
      </w:r>
      <w:proofErr w:type="spellEnd"/>
      <w:r w:rsidRPr="00296EFB">
        <w:rPr>
          <w:sz w:val="10"/>
        </w:rPr>
        <w:t xml:space="preserve"> stop doing us, is it possible that we can allow it to do us differently? In the last paragraph of this dissertation, on the day that it is due, I feel as if I should </w:t>
      </w:r>
      <w:r w:rsidRPr="00E12CD2">
        <w:rPr>
          <w:u w:val="single"/>
        </w:rPr>
        <w:t xml:space="preserve">leave you with a message to take home: perhaps a </w:t>
      </w:r>
      <w:proofErr w:type="spellStart"/>
      <w:r w:rsidRPr="00E12CD2">
        <w:rPr>
          <w:u w:val="single"/>
        </w:rPr>
        <w:t>user‟s</w:t>
      </w:r>
      <w:proofErr w:type="spellEnd"/>
      <w:r w:rsidRPr="00E12CD2">
        <w:rPr>
          <w:u w:val="single"/>
        </w:rPr>
        <w:t xml:space="preserve"> guide to the drive, a method for learning to love this thing that </w:t>
      </w:r>
      <w:proofErr w:type="spellStart"/>
      <w:r w:rsidRPr="00E12CD2">
        <w:rPr>
          <w:u w:val="single"/>
        </w:rPr>
        <w:t>won‟t</w:t>
      </w:r>
      <w:proofErr w:type="spellEnd"/>
      <w:r w:rsidRPr="00E12CD2">
        <w:rPr>
          <w:u w:val="single"/>
        </w:rPr>
        <w:t xml:space="preserve"> </w:t>
      </w:r>
      <w:proofErr w:type="gramStart"/>
      <w:r w:rsidRPr="00E12CD2">
        <w:rPr>
          <w:u w:val="single"/>
        </w:rPr>
        <w:t>leave</w:t>
      </w:r>
      <w:proofErr w:type="gramEnd"/>
      <w:r w:rsidRPr="00E12CD2">
        <w:rPr>
          <w:u w:val="single"/>
        </w:rPr>
        <w:t xml:space="preserve"> us.</w:t>
      </w:r>
      <w:r w:rsidRPr="00296EFB">
        <w:rPr>
          <w:sz w:val="10"/>
        </w:rPr>
        <w:t xml:space="preserve"> If I were a queer antisocial theorist, I </w:t>
      </w:r>
      <w:r w:rsidRPr="00E12CD2">
        <w:rPr>
          <w:u w:val="single"/>
        </w:rPr>
        <w:t>might propose that we shout out</w:t>
      </w:r>
      <w:r w:rsidRPr="00296EFB">
        <w:rPr>
          <w:sz w:val="10"/>
        </w:rPr>
        <w:t>, loud and proud, something like this: “</w:t>
      </w:r>
      <w:proofErr w:type="spellStart"/>
      <w:r w:rsidRPr="00296EFB">
        <w:rPr>
          <w:sz w:val="10"/>
        </w:rPr>
        <w:t>We‟re</w:t>
      </w:r>
      <w:proofErr w:type="spellEnd"/>
      <w:r w:rsidRPr="00296EFB">
        <w:rPr>
          <w:sz w:val="10"/>
        </w:rPr>
        <w:t xml:space="preserve"> here! </w:t>
      </w:r>
      <w:proofErr w:type="spellStart"/>
      <w:r w:rsidRPr="00296EFB">
        <w:rPr>
          <w:sz w:val="10"/>
        </w:rPr>
        <w:t>We‟re</w:t>
      </w:r>
      <w:proofErr w:type="spellEnd"/>
      <w:r w:rsidRPr="00296EFB">
        <w:rPr>
          <w:sz w:val="10"/>
        </w:rPr>
        <w:t xml:space="preserve"> queer! </w:t>
      </w:r>
      <w:r w:rsidRPr="005E2F6C">
        <w:rPr>
          <w:highlight w:val="green"/>
          <w:u w:val="single"/>
        </w:rPr>
        <w:t>We are the drive!</w:t>
      </w:r>
      <w:r w:rsidRPr="00296EFB">
        <w:rPr>
          <w:sz w:val="10"/>
        </w:rPr>
        <w:t xml:space="preserve"> And </w:t>
      </w:r>
      <w:proofErr w:type="spellStart"/>
      <w:r w:rsidRPr="00296EFB">
        <w:rPr>
          <w:sz w:val="10"/>
        </w:rPr>
        <w:t>you‟ll</w:t>
      </w:r>
      <w:proofErr w:type="spellEnd"/>
      <w:r w:rsidRPr="00296EFB">
        <w:rPr>
          <w:sz w:val="10"/>
        </w:rPr>
        <w:t xml:space="preserve"> never get used to us!” </w:t>
      </w:r>
      <w:r w:rsidRPr="00AD734B">
        <w:rPr>
          <w:u w:val="single"/>
        </w:rPr>
        <w:t>But</w:t>
      </w:r>
      <w:r w:rsidRPr="00E12CD2">
        <w:rPr>
          <w:u w:val="single"/>
        </w:rPr>
        <w:t xml:space="preserve"> such a call</w:t>
      </w:r>
      <w:r w:rsidRPr="00296EFB">
        <w:rPr>
          <w:sz w:val="10"/>
        </w:rPr>
        <w:t xml:space="preserve">, we saw in Chapter 1, </w:t>
      </w:r>
      <w:r w:rsidRPr="005E2F6C">
        <w:rPr>
          <w:highlight w:val="green"/>
          <w:u w:val="single"/>
        </w:rPr>
        <w:t>performs a fantasy of overcoming the drive</w:t>
      </w:r>
      <w:r w:rsidRPr="00296EFB">
        <w:rPr>
          <w:sz w:val="10"/>
        </w:rPr>
        <w:t xml:space="preserve"> by identifying with it (</w:t>
      </w:r>
      <w:r w:rsidRPr="00E12CD2">
        <w:rPr>
          <w:u w:val="single"/>
        </w:rPr>
        <w:t xml:space="preserve">if you </w:t>
      </w:r>
      <w:proofErr w:type="spellStart"/>
      <w:r w:rsidRPr="00E12CD2">
        <w:rPr>
          <w:u w:val="single"/>
        </w:rPr>
        <w:t>can‟t</w:t>
      </w:r>
      <w:proofErr w:type="spellEnd"/>
      <w:r w:rsidRPr="00E12CD2">
        <w:rPr>
          <w:u w:val="single"/>
        </w:rPr>
        <w:t xml:space="preserve"> beat it, join it</w:t>
      </w:r>
      <w:r w:rsidRPr="00296EFB">
        <w:rPr>
          <w:sz w:val="10"/>
        </w:rPr>
        <w:t xml:space="preserve">); and the drive is not a force that can be overcome. </w:t>
      </w:r>
      <w:proofErr w:type="spellStart"/>
      <w:r w:rsidRPr="00E12CD2">
        <w:rPr>
          <w:u w:val="single"/>
        </w:rPr>
        <w:t>Were</w:t>
      </w:r>
      <w:proofErr w:type="spellEnd"/>
      <w:r w:rsidRPr="00E12CD2">
        <w:rPr>
          <w:u w:val="single"/>
        </w:rPr>
        <w:t xml:space="preserve"> I to articulate my own version of a saying evoking the feeling of the drive, </w:t>
      </w:r>
      <w:r w:rsidRPr="005E2F6C">
        <w:rPr>
          <w:highlight w:val="green"/>
          <w:u w:val="single"/>
        </w:rPr>
        <w:t>it would go</w:t>
      </w:r>
      <w:r w:rsidRPr="00014058">
        <w:rPr>
          <w:u w:val="single"/>
        </w:rPr>
        <w:t xml:space="preserve"> </w:t>
      </w:r>
      <w:r w:rsidRPr="00DF0B41">
        <w:rPr>
          <w:u w:val="single"/>
        </w:rPr>
        <w:t xml:space="preserve">more </w:t>
      </w:r>
      <w:r w:rsidRPr="005E2F6C">
        <w:rPr>
          <w:highlight w:val="green"/>
          <w:u w:val="single"/>
        </w:rPr>
        <w:t>like</w:t>
      </w:r>
      <w:r w:rsidRPr="00E12CD2">
        <w:rPr>
          <w:u w:val="single"/>
        </w:rPr>
        <w:t xml:space="preserve"> this: “Come on; </w:t>
      </w:r>
      <w:proofErr w:type="spellStart"/>
      <w:r w:rsidRPr="00E12CD2">
        <w:rPr>
          <w:u w:val="single"/>
        </w:rPr>
        <w:t>we‟re</w:t>
      </w:r>
      <w:proofErr w:type="spellEnd"/>
      <w:r w:rsidRPr="00E12CD2">
        <w:rPr>
          <w:u w:val="single"/>
        </w:rPr>
        <w:t xml:space="preserve"> late; </w:t>
      </w:r>
      <w:proofErr w:type="spellStart"/>
      <w:r w:rsidRPr="00E12CD2">
        <w:rPr>
          <w:u w:val="single"/>
        </w:rPr>
        <w:t>let‟s</w:t>
      </w:r>
      <w:proofErr w:type="spellEnd"/>
      <w:r w:rsidRPr="00E12CD2">
        <w:rPr>
          <w:u w:val="single"/>
        </w:rPr>
        <w:t xml:space="preserve"> go—oh no, </w:t>
      </w:r>
      <w:r w:rsidRPr="005E2F6C">
        <w:rPr>
          <w:highlight w:val="green"/>
          <w:u w:val="single"/>
        </w:rPr>
        <w:t>where are my keys!?”</w:t>
      </w:r>
      <w:r w:rsidRPr="00296EFB">
        <w:rPr>
          <w:sz w:val="10"/>
        </w:rPr>
        <w:t xml:space="preserve"> To be clear, I am the last person who should offer advice about handling the loss of </w:t>
      </w:r>
      <w:proofErr w:type="spellStart"/>
      <w:r w:rsidRPr="00296EFB">
        <w:rPr>
          <w:sz w:val="10"/>
        </w:rPr>
        <w:t>one‟s</w:t>
      </w:r>
      <w:proofErr w:type="spellEnd"/>
      <w:r w:rsidRPr="00296EFB">
        <w:rPr>
          <w:sz w:val="10"/>
        </w:rPr>
        <w:t xml:space="preserve"> keys. I know </w:t>
      </w:r>
      <w:r w:rsidRPr="00E12CD2">
        <w:rPr>
          <w:u w:val="single"/>
        </w:rPr>
        <w:t>the recommendations—stay calm; breathe; retrace your steps</w:t>
      </w:r>
      <w:r w:rsidRPr="00296EFB">
        <w:rPr>
          <w:sz w:val="10"/>
        </w:rPr>
        <w:t>—</w:t>
      </w:r>
      <w:r w:rsidRPr="00E12CD2">
        <w:rPr>
          <w:u w:val="single"/>
        </w:rPr>
        <w:t>but</w:t>
      </w:r>
      <w:r w:rsidRPr="00296EFB">
        <w:rPr>
          <w:sz w:val="10"/>
        </w:rPr>
        <w:t xml:space="preserve"> rarely do I </w:t>
      </w:r>
      <w:proofErr w:type="spellStart"/>
      <w:r w:rsidRPr="00296EFB">
        <w:rPr>
          <w:sz w:val="10"/>
        </w:rPr>
        <w:t>heed</w:t>
      </w:r>
      <w:proofErr w:type="spellEnd"/>
      <w:r w:rsidRPr="00296EFB">
        <w:rPr>
          <w:sz w:val="10"/>
        </w:rPr>
        <w:t xml:space="preserve"> them. For me, </w:t>
      </w:r>
      <w:proofErr w:type="spellStart"/>
      <w:r w:rsidRPr="00296EFB">
        <w:rPr>
          <w:sz w:val="10"/>
        </w:rPr>
        <w:t>i</w:t>
      </w:r>
      <w:r w:rsidRPr="00E12CD2">
        <w:rPr>
          <w:u w:val="single"/>
        </w:rPr>
        <w:t>t‟s</w:t>
      </w:r>
      <w:proofErr w:type="spellEnd"/>
      <w:r w:rsidRPr="00E12CD2">
        <w:rPr>
          <w:u w:val="single"/>
        </w:rPr>
        <w:t xml:space="preserve"> closer to: </w:t>
      </w:r>
      <w:r w:rsidRPr="00DF0B41">
        <w:rPr>
          <w:u w:val="single"/>
        </w:rPr>
        <w:t>Panic!</w:t>
      </w:r>
      <w:r w:rsidRPr="00E12CD2">
        <w:rPr>
          <w:u w:val="single"/>
        </w:rPr>
        <w:t xml:space="preserve"> Berate self! </w:t>
      </w:r>
      <w:r w:rsidRPr="005E2F6C">
        <w:rPr>
          <w:highlight w:val="green"/>
          <w:u w:val="single"/>
        </w:rPr>
        <w:t>Look for someone to blame!</w:t>
      </w:r>
      <w:r w:rsidRPr="00E12CD2">
        <w:rPr>
          <w:u w:val="single"/>
        </w:rPr>
        <w:t xml:space="preserve"> I have </w:t>
      </w:r>
      <w:r w:rsidRPr="005E2F6C">
        <w:rPr>
          <w:highlight w:val="green"/>
          <w:u w:val="single"/>
        </w:rPr>
        <w:t>no</w:t>
      </w:r>
      <w:r w:rsidRPr="00E12CD2">
        <w:rPr>
          <w:u w:val="single"/>
        </w:rPr>
        <w:t xml:space="preserve"> guide for </w:t>
      </w:r>
      <w:r w:rsidRPr="005E2F6C">
        <w:rPr>
          <w:highlight w:val="green"/>
          <w:u w:val="single"/>
        </w:rPr>
        <w:t>getting over this</w:t>
      </w:r>
      <w:r w:rsidRPr="00E12CD2">
        <w:rPr>
          <w:u w:val="single"/>
        </w:rPr>
        <w:t xml:space="preserve"> set of reactions, </w:t>
      </w:r>
      <w:r w:rsidRPr="005E2F6C">
        <w:rPr>
          <w:highlight w:val="green"/>
          <w:u w:val="single"/>
        </w:rPr>
        <w:t>but</w:t>
      </w:r>
      <w:r w:rsidRPr="00296EFB">
        <w:rPr>
          <w:sz w:val="10"/>
        </w:rPr>
        <w:t xml:space="preserve"> I do want to say this: “</w:t>
      </w:r>
      <w:r w:rsidRPr="00DF0B41">
        <w:rPr>
          <w:u w:val="single"/>
        </w:rPr>
        <w:t>The</w:t>
      </w:r>
      <w:r w:rsidRPr="00E12CD2">
        <w:rPr>
          <w:u w:val="single"/>
        </w:rPr>
        <w:t xml:space="preserve"> Disability </w:t>
      </w:r>
      <w:r w:rsidRPr="00DF0B41">
        <w:rPr>
          <w:u w:val="single"/>
        </w:rPr>
        <w:t>Drive</w:t>
      </w:r>
      <w:r w:rsidRPr="00E12CD2">
        <w:rPr>
          <w:u w:val="single"/>
        </w:rPr>
        <w:t xml:space="preserve">” has been </w:t>
      </w:r>
      <w:r w:rsidRPr="00AD734B">
        <w:rPr>
          <w:u w:val="single"/>
        </w:rPr>
        <w:t xml:space="preserve">an </w:t>
      </w:r>
      <w:r w:rsidRPr="00DF0B41">
        <w:rPr>
          <w:u w:val="single"/>
        </w:rPr>
        <w:t>invitation</w:t>
      </w:r>
      <w:r w:rsidRPr="00AD734B">
        <w:rPr>
          <w:u w:val="single"/>
        </w:rPr>
        <w:t xml:space="preserve"> </w:t>
      </w:r>
      <w:r w:rsidRPr="00DF0B41">
        <w:rPr>
          <w:u w:val="single"/>
        </w:rPr>
        <w:t xml:space="preserve">to </w:t>
      </w:r>
      <w:r w:rsidRPr="005E2F6C">
        <w:rPr>
          <w:highlight w:val="green"/>
          <w:u w:val="single"/>
        </w:rPr>
        <w:t>think</w:t>
      </w:r>
      <w:r w:rsidRPr="00E12CD2">
        <w:rPr>
          <w:u w:val="single"/>
        </w:rPr>
        <w:t xml:space="preserve"> collectively </w:t>
      </w:r>
      <w:r w:rsidRPr="00DF0B41">
        <w:rPr>
          <w:u w:val="single"/>
        </w:rPr>
        <w:t>about the ways</w:t>
      </w:r>
      <w:r w:rsidRPr="00E12CD2">
        <w:rPr>
          <w:u w:val="single"/>
        </w:rPr>
        <w:t xml:space="preserve"> that, </w:t>
      </w:r>
      <w:r w:rsidRPr="00DF0B41">
        <w:rPr>
          <w:u w:val="single"/>
        </w:rPr>
        <w:t>when</w:t>
      </w:r>
      <w:r w:rsidRPr="00E12CD2">
        <w:rPr>
          <w:u w:val="single"/>
        </w:rPr>
        <w:t xml:space="preserve"> we feel </w:t>
      </w:r>
      <w:r w:rsidRPr="00DF0B41">
        <w:rPr>
          <w:u w:val="single"/>
        </w:rPr>
        <w:t xml:space="preserve">we cannot bear </w:t>
      </w:r>
      <w:r w:rsidRPr="005E2F6C">
        <w:rPr>
          <w:highlight w:val="green"/>
          <w:u w:val="single"/>
        </w:rPr>
        <w:t>the psychic</w:t>
      </w:r>
      <w:r w:rsidRPr="00296EFB">
        <w:rPr>
          <w:sz w:val="10"/>
        </w:rPr>
        <w:t xml:space="preserve"> or social </w:t>
      </w:r>
      <w:r w:rsidRPr="005E2F6C">
        <w:rPr>
          <w:highlight w:val="green"/>
          <w:u w:val="single"/>
        </w:rPr>
        <w:t>equivalent</w:t>
      </w:r>
      <w:r w:rsidRPr="00E12CD2">
        <w:rPr>
          <w:u w:val="single"/>
        </w:rPr>
        <w:t xml:space="preserve">s </w:t>
      </w:r>
      <w:r w:rsidRPr="005E2F6C">
        <w:rPr>
          <w:highlight w:val="green"/>
          <w:u w:val="single"/>
        </w:rPr>
        <w:t>of losing</w:t>
      </w:r>
      <w:r w:rsidRPr="00E12CD2">
        <w:rPr>
          <w:u w:val="single"/>
        </w:rPr>
        <w:t xml:space="preserve"> our </w:t>
      </w:r>
      <w:r w:rsidRPr="005E2F6C">
        <w:rPr>
          <w:highlight w:val="green"/>
          <w:u w:val="single"/>
        </w:rPr>
        <w:t>keys</w:t>
      </w:r>
      <w:r w:rsidRPr="00296EFB">
        <w:rPr>
          <w:sz w:val="10"/>
        </w:rPr>
        <w:t xml:space="preserve"> (keys potentially serving as metaphors for other objects, the loss of which might be more devastating), </w:t>
      </w:r>
      <w:r w:rsidRPr="005E2F6C">
        <w:rPr>
          <w:highlight w:val="green"/>
          <w:u w:val="single"/>
        </w:rPr>
        <w:t>the impetus to blame someone else</w:t>
      </w:r>
      <w:r w:rsidRPr="00E12CD2">
        <w:rPr>
          <w:u w:val="single"/>
        </w:rPr>
        <w:t xml:space="preserve"> can harden into a fixed idea</w:t>
      </w:r>
      <w:r w:rsidRPr="00296EFB">
        <w:rPr>
          <w:sz w:val="10"/>
        </w:rPr>
        <w:t xml:space="preserve">, a truth </w:t>
      </w:r>
      <w:r w:rsidRPr="00E12CD2">
        <w:rPr>
          <w:u w:val="single"/>
        </w:rPr>
        <w:t>that one refuses to relinquish</w:t>
      </w:r>
      <w:r w:rsidRPr="00AD734B">
        <w:rPr>
          <w:u w:val="single"/>
        </w:rPr>
        <w:t xml:space="preserve">. We have analyzed multiple </w:t>
      </w:r>
      <w:r w:rsidRPr="00DF0B41">
        <w:rPr>
          <w:u w:val="single"/>
        </w:rPr>
        <w:t>examples</w:t>
      </w:r>
      <w:r w:rsidRPr="00AD734B">
        <w:rPr>
          <w:u w:val="single"/>
        </w:rPr>
        <w:t xml:space="preserve"> </w:t>
      </w:r>
      <w:r w:rsidRPr="00DF0B41">
        <w:rPr>
          <w:u w:val="single"/>
        </w:rPr>
        <w:t>of</w:t>
      </w:r>
      <w:r w:rsidRPr="00AD734B">
        <w:rPr>
          <w:u w:val="single"/>
        </w:rPr>
        <w:t xml:space="preserve"> this</w:t>
      </w:r>
      <w:r w:rsidRPr="00296EFB">
        <w:rPr>
          <w:sz w:val="10"/>
        </w:rPr>
        <w:t xml:space="preserve"> process: fat people stigmatized as “compulsive eaters,” feminists caricatured as anti-sex </w:t>
      </w:r>
      <w:proofErr w:type="spellStart"/>
      <w:r w:rsidRPr="00296EFB">
        <w:rPr>
          <w:sz w:val="10"/>
        </w:rPr>
        <w:t>identitarians</w:t>
      </w:r>
      <w:proofErr w:type="spellEnd"/>
      <w:r w:rsidRPr="00296EFB">
        <w:rPr>
          <w:sz w:val="10"/>
        </w:rPr>
        <w:t xml:space="preserve">, and </w:t>
      </w:r>
      <w:r w:rsidRPr="00AD734B">
        <w:rPr>
          <w:u w:val="single"/>
        </w:rPr>
        <w:t xml:space="preserve">chronically </w:t>
      </w:r>
      <w:r w:rsidRPr="005E2F6C">
        <w:rPr>
          <w:highlight w:val="green"/>
          <w:u w:val="single"/>
        </w:rPr>
        <w:t>ill people dismissed as “hysterical</w:t>
      </w:r>
      <w:r w:rsidRPr="00AD734B">
        <w:rPr>
          <w:u w:val="single"/>
        </w:rPr>
        <w:t>.”</w:t>
      </w:r>
      <w:r w:rsidRPr="00296EFB">
        <w:rPr>
          <w:sz w:val="10"/>
        </w:rPr>
        <w:t xml:space="preserve"> If this dissertation has a moral, it is this: </w:t>
      </w:r>
      <w:r w:rsidRPr="005E2F6C">
        <w:rPr>
          <w:highlight w:val="green"/>
          <w:u w:val="single"/>
        </w:rPr>
        <w:t>the intolerable feeling that arises when we lose keys</w:t>
      </w:r>
      <w:r w:rsidRPr="00296EFB">
        <w:rPr>
          <w:sz w:val="10"/>
        </w:rPr>
        <w:t xml:space="preserve">, control, or other objects </w:t>
      </w:r>
      <w:r w:rsidRPr="00AD734B">
        <w:rPr>
          <w:u w:val="single"/>
        </w:rPr>
        <w:t xml:space="preserve">that we think we need </w:t>
      </w:r>
      <w:proofErr w:type="gramStart"/>
      <w:r w:rsidRPr="00AD734B">
        <w:rPr>
          <w:u w:val="single"/>
        </w:rPr>
        <w:t>in order to</w:t>
      </w:r>
      <w:proofErr w:type="gramEnd"/>
      <w:r w:rsidRPr="00AD734B">
        <w:rPr>
          <w:u w:val="single"/>
        </w:rPr>
        <w:t xml:space="preserve"> believe in </w:t>
      </w:r>
      <w:proofErr w:type="spellStart"/>
      <w:r w:rsidRPr="00AD734B">
        <w:rPr>
          <w:u w:val="single"/>
        </w:rPr>
        <w:t>our selves</w:t>
      </w:r>
      <w:proofErr w:type="spellEnd"/>
      <w:r w:rsidRPr="00296EFB">
        <w:rPr>
          <w:sz w:val="10"/>
        </w:rPr>
        <w:t xml:space="preserve">, </w:t>
      </w:r>
      <w:r w:rsidRPr="005E2F6C">
        <w:rPr>
          <w:highlight w:val="green"/>
          <w:u w:val="single"/>
        </w:rPr>
        <w:t>originates</w:t>
      </w:r>
      <w:r w:rsidRPr="00AD734B">
        <w:rPr>
          <w:u w:val="single"/>
        </w:rPr>
        <w:t xml:space="preserve"> not from outside us but </w:t>
      </w:r>
      <w:r w:rsidRPr="005E2F6C">
        <w:rPr>
          <w:highlight w:val="green"/>
          <w:u w:val="single"/>
        </w:rPr>
        <w:t>from within</w:t>
      </w:r>
      <w:r w:rsidRPr="00AD734B">
        <w:rPr>
          <w:u w:val="single"/>
        </w:rPr>
        <w:t xml:space="preserve">. This is </w:t>
      </w:r>
      <w:r w:rsidRPr="005E2F6C">
        <w:rPr>
          <w:highlight w:val="green"/>
          <w:u w:val="single"/>
        </w:rPr>
        <w:t>the drive</w:t>
      </w:r>
      <w:r w:rsidRPr="00AD734B">
        <w:rPr>
          <w:u w:val="single"/>
        </w:rPr>
        <w:t xml:space="preserve">: it </w:t>
      </w:r>
      <w:r w:rsidRPr="005E2F6C">
        <w:rPr>
          <w:highlight w:val="green"/>
          <w:u w:val="single"/>
        </w:rPr>
        <w:t>always has its keys in hand</w:t>
      </w:r>
      <w:r w:rsidRPr="00AD734B">
        <w:rPr>
          <w:u w:val="single"/>
        </w:rPr>
        <w:t>.</w:t>
      </w:r>
      <w:r w:rsidRPr="00296EFB">
        <w:rPr>
          <w:sz w:val="10"/>
        </w:rPr>
        <w:t xml:space="preserve"> We are not done with the drive.</w:t>
      </w:r>
    </w:p>
    <w:p w14:paraId="77C8458C" w14:textId="77777777" w:rsidR="00625773" w:rsidRPr="00BE78EA" w:rsidRDefault="00625773" w:rsidP="00625773">
      <w:pPr>
        <w:pStyle w:val="Heading4"/>
        <w:spacing w:line="276" w:lineRule="auto"/>
        <w:jc w:val="both"/>
        <w:rPr>
          <w:rFonts w:cs="Calibri"/>
        </w:rPr>
      </w:pPr>
      <w:r>
        <w:rPr>
          <w:rFonts w:cs="Calibri"/>
        </w:rPr>
        <w:lastRenderedPageBreak/>
        <w:t xml:space="preserve">Disability is the master trope for all forms of oppression </w:t>
      </w:r>
      <w:proofErr w:type="gramStart"/>
      <w:r>
        <w:rPr>
          <w:rFonts w:cs="Calibri"/>
        </w:rPr>
        <w:t>on the basis of</w:t>
      </w:r>
      <w:proofErr w:type="gramEnd"/>
      <w:r>
        <w:rPr>
          <w:rFonts w:cs="Calibri"/>
        </w:rPr>
        <w:t xml:space="preserve"> inferiority – involuntary aesthetics disqualify humans based on their ability. </w:t>
      </w:r>
    </w:p>
    <w:p w14:paraId="59210159" w14:textId="77777777" w:rsidR="00625773" w:rsidRPr="00B57ABD" w:rsidRDefault="00625773" w:rsidP="00625773">
      <w:r w:rsidRPr="00B57ABD">
        <w:rPr>
          <w:rStyle w:val="Style13ptBold"/>
        </w:rPr>
        <w:t>Siebers 10</w:t>
      </w:r>
      <w:r>
        <w:t xml:space="preserve"> </w:t>
      </w:r>
      <w:r w:rsidRPr="00B57ABD">
        <w:t>[Tobin Siebers, Department of English Language and Literature at the University of Michigan; “The Aesthetics of Human Disqualification”; University of Michigan Press; 10/28/2010; accessed 07/3</w:t>
      </w:r>
      <w:r>
        <w:t xml:space="preserve">0/19 // WHSRS] </w:t>
      </w:r>
    </w:p>
    <w:p w14:paraId="0CBE3372" w14:textId="12C60936" w:rsidR="00625773" w:rsidRDefault="00625773" w:rsidP="00625773">
      <w:pPr>
        <w:jc w:val="both"/>
        <w:rPr>
          <w:b/>
          <w:bCs/>
          <w:szCs w:val="22"/>
          <w:u w:val="single"/>
        </w:rPr>
      </w:pPr>
      <w:r w:rsidRPr="00F31DF4">
        <w:rPr>
          <w:b/>
          <w:bCs/>
          <w:szCs w:val="22"/>
          <w:u w:val="single"/>
        </w:rPr>
        <w:t>Disqualification as a symbolic process removes individuals from the ranks of quality human beings, putting them at risk of unequal treatment, bodily harm, and death</w:t>
      </w:r>
      <w:r w:rsidRPr="00F31DF4">
        <w:rPr>
          <w:sz w:val="8"/>
          <w:szCs w:val="22"/>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w:t>
      </w:r>
      <w:proofErr w:type="spellStart"/>
      <w:r w:rsidRPr="00F31DF4">
        <w:rPr>
          <w:sz w:val="8"/>
          <w:szCs w:val="22"/>
        </w:rPr>
        <w:t>nonquality</w:t>
      </w:r>
      <w:proofErr w:type="spellEnd"/>
      <w:r w:rsidRPr="00F31DF4">
        <w:rPr>
          <w:sz w:val="8"/>
          <w:szCs w:val="22"/>
        </w:rPr>
        <w:t xml:space="preserve"> human beings do exist and that they should be treated differently from people of quality. Harriet McBryde Johnson’s debate with Peter Singer provides a recent example of the widespread belief in the existence of </w:t>
      </w:r>
      <w:proofErr w:type="spellStart"/>
      <w:r w:rsidRPr="00F31DF4">
        <w:rPr>
          <w:sz w:val="8"/>
          <w:szCs w:val="22"/>
        </w:rPr>
        <w:t>nonquality</w:t>
      </w:r>
      <w:proofErr w:type="spellEnd"/>
      <w:r w:rsidRPr="00F31DF4">
        <w:rPr>
          <w:sz w:val="8"/>
          <w:szCs w:val="22"/>
        </w:rPr>
        <w:t xml:space="preserve">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F31DF4">
        <w:rPr>
          <w:b/>
          <w:bCs/>
          <w:szCs w:val="22"/>
          <w:u w:val="single"/>
        </w:rPr>
        <w:t xml:space="preserve">the onset of certain </w:t>
      </w:r>
      <w:r w:rsidRPr="00F31DF4">
        <w:rPr>
          <w:b/>
          <w:bCs/>
          <w:szCs w:val="22"/>
          <w:highlight w:val="green"/>
          <w:u w:val="single"/>
        </w:rPr>
        <w:t>disabilities</w:t>
      </w:r>
      <w:r w:rsidRPr="00F31DF4">
        <w:rPr>
          <w:b/>
          <w:bCs/>
          <w:szCs w:val="22"/>
          <w:u w:val="single"/>
        </w:rPr>
        <w:t xml:space="preserve"> may </w:t>
      </w:r>
      <w:r w:rsidRPr="00F31DF4">
        <w:rPr>
          <w:b/>
          <w:bCs/>
          <w:szCs w:val="22"/>
          <w:highlight w:val="green"/>
          <w:u w:val="single"/>
        </w:rPr>
        <w:t>reduce a person to</w:t>
      </w:r>
      <w:r w:rsidRPr="00F31DF4">
        <w:rPr>
          <w:b/>
          <w:bCs/>
          <w:szCs w:val="22"/>
          <w:u w:val="single"/>
        </w:rPr>
        <w:t xml:space="preserve"> the status of </w:t>
      </w:r>
      <w:r w:rsidRPr="00F31DF4">
        <w:rPr>
          <w:b/>
          <w:bCs/>
          <w:szCs w:val="22"/>
          <w:highlight w:val="green"/>
          <w:u w:val="single"/>
        </w:rPr>
        <w:t>former human being</w:t>
      </w:r>
      <w:r w:rsidRPr="00F31DF4">
        <w:rPr>
          <w:sz w:val="8"/>
          <w:szCs w:val="22"/>
          <w:highlight w:val="green"/>
        </w:rPr>
        <w:t>:</w:t>
      </w:r>
      <w:r w:rsidRPr="00F31DF4">
        <w:rPr>
          <w:sz w:val="8"/>
          <w:szCs w:val="22"/>
        </w:rPr>
        <w:t xml:space="preserve"> “we may say of some conditions of a being, let us say a permanent vegetative state of a (former) human being, that this just is not a human life at all” (181). Surprisingly </w:t>
      </w:r>
      <w:r w:rsidRPr="00F31DF4">
        <w:rPr>
          <w:b/>
          <w:bCs/>
          <w:szCs w:val="22"/>
          <w:u w:val="single"/>
        </w:rPr>
        <w:t xml:space="preserve">little thought and energy have been given to disputing the belief that </w:t>
      </w:r>
      <w:proofErr w:type="spellStart"/>
      <w:r w:rsidRPr="00F31DF4">
        <w:rPr>
          <w:b/>
          <w:bCs/>
          <w:szCs w:val="22"/>
          <w:u w:val="single"/>
        </w:rPr>
        <w:t>nonquality</w:t>
      </w:r>
      <w:proofErr w:type="spellEnd"/>
      <w:r w:rsidRPr="00F31DF4">
        <w:rPr>
          <w:b/>
          <w:bCs/>
          <w:szCs w:val="22"/>
          <w:u w:val="single"/>
        </w:rPr>
        <w:t xml:space="preserve"> human beings do exist</w:t>
      </w:r>
      <w:r w:rsidRPr="00F31DF4">
        <w:rPr>
          <w:sz w:val="8"/>
          <w:szCs w:val="22"/>
        </w:rPr>
        <w:t xml:space="preserve">. This belief is so robust that it supports the most serious and characteristic injustices of our day. </w:t>
      </w:r>
      <w:r w:rsidRPr="00F31DF4">
        <w:rPr>
          <w:b/>
          <w:bCs/>
          <w:szCs w:val="22"/>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F31DF4">
        <w:rPr>
          <w:sz w:val="8"/>
          <w:szCs w:val="22"/>
        </w:rPr>
        <w:t xml:space="preserve">. It is my contention that disqualification finds support in the way that bodies appear and in their specific appearances—that is, </w:t>
      </w:r>
      <w:r w:rsidRPr="00F31DF4">
        <w:rPr>
          <w:b/>
          <w:bCs/>
          <w:szCs w:val="22"/>
          <w:u w:val="single"/>
        </w:rPr>
        <w:t>disqualification is justified through the accusation of mental or physical inferiority based on aesthetic principles</w:t>
      </w:r>
      <w:r w:rsidRPr="00F31DF4">
        <w:rPr>
          <w:sz w:val="8"/>
          <w:szCs w:val="22"/>
        </w:rPr>
        <w:t xml:space="preserve">. Disqualification is produced by naturalizing inferiority as the justification for unequal treatment, violence, and oppression. According to Snyder and Mitchell, </w:t>
      </w:r>
      <w:r w:rsidRPr="00F31DF4">
        <w:rPr>
          <w:b/>
          <w:bCs/>
          <w:szCs w:val="22"/>
          <w:highlight w:val="green"/>
          <w:u w:val="single"/>
        </w:rPr>
        <w:t>disability serves</w:t>
      </w:r>
      <w:r w:rsidRPr="00F31DF4">
        <w:rPr>
          <w:b/>
          <w:bCs/>
          <w:szCs w:val="22"/>
          <w:u w:val="single"/>
        </w:rPr>
        <w:t xml:space="preserve"> in the modern period </w:t>
      </w:r>
      <w:r w:rsidRPr="00F31DF4">
        <w:rPr>
          <w:b/>
          <w:bCs/>
          <w:szCs w:val="22"/>
          <w:highlight w:val="green"/>
          <w:u w:val="single"/>
        </w:rPr>
        <w:t>as “the master trope of human disqualification</w:t>
      </w:r>
      <w:r w:rsidRPr="00F31DF4">
        <w:rPr>
          <w:sz w:val="8"/>
          <w:szCs w:val="22"/>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F31DF4">
        <w:rPr>
          <w:b/>
          <w:bCs/>
          <w:szCs w:val="22"/>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F31DF4">
        <w:rPr>
          <w:sz w:val="8"/>
          <w:szCs w:val="22"/>
        </w:rPr>
        <w:t xml:space="preserve">, even though the populations already living there were poor, sick, and failed standardized tests. In every case, </w:t>
      </w:r>
      <w:r w:rsidRPr="00F31DF4">
        <w:rPr>
          <w:b/>
          <w:bCs/>
          <w:szCs w:val="22"/>
          <w:highlight w:val="green"/>
          <w:u w:val="single"/>
        </w:rPr>
        <w:t>disability</w:t>
      </w:r>
      <w:r w:rsidRPr="00F31DF4">
        <w:rPr>
          <w:b/>
          <w:bCs/>
          <w:szCs w:val="22"/>
          <w:u w:val="single"/>
        </w:rPr>
        <w:t xml:space="preserve"> identity </w:t>
      </w:r>
      <w:r w:rsidRPr="00F31DF4">
        <w:rPr>
          <w:b/>
          <w:bCs/>
          <w:szCs w:val="22"/>
          <w:highlight w:val="green"/>
          <w:u w:val="single"/>
        </w:rPr>
        <w:t xml:space="preserve">served to justify oppression by amplifying </w:t>
      </w:r>
      <w:r w:rsidRPr="00F31DF4">
        <w:rPr>
          <w:b/>
          <w:bCs/>
          <w:szCs w:val="22"/>
          <w:u w:val="single"/>
        </w:rPr>
        <w:t xml:space="preserve">ideas about </w:t>
      </w:r>
      <w:r w:rsidRPr="00F31DF4">
        <w:rPr>
          <w:b/>
          <w:bCs/>
          <w:szCs w:val="22"/>
          <w:highlight w:val="green"/>
          <w:u w:val="single"/>
        </w:rPr>
        <w:t>inferiority</w:t>
      </w:r>
      <w:r w:rsidRPr="00F31DF4">
        <w:rPr>
          <w:b/>
          <w:bCs/>
          <w:szCs w:val="22"/>
          <w:u w:val="single"/>
        </w:rPr>
        <w:t xml:space="preserve"> already </w:t>
      </w:r>
      <w:r w:rsidRPr="00F31DF4">
        <w:rPr>
          <w:b/>
          <w:bCs/>
          <w:szCs w:val="22"/>
          <w:highlight w:val="green"/>
          <w:u w:val="single"/>
        </w:rPr>
        <w:t xml:space="preserve">attached to other minority identities. </w:t>
      </w:r>
      <w:r w:rsidRPr="00F31DF4">
        <w:rPr>
          <w:b/>
          <w:bCs/>
          <w:szCs w:val="22"/>
          <w:u w:val="single"/>
        </w:rPr>
        <w:t>Disability is the trope by which the assumed inferiority of these other minority identities achieved expression</w:t>
      </w:r>
      <w:r w:rsidRPr="00F31DF4">
        <w:rPr>
          <w:sz w:val="8"/>
          <w:szCs w:val="22"/>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w:t>
      </w:r>
      <w:proofErr w:type="gramStart"/>
      <w:r w:rsidRPr="00F31DF4">
        <w:rPr>
          <w:sz w:val="8"/>
          <w:szCs w:val="22"/>
        </w:rPr>
        <w:t>has to</w:t>
      </w:r>
      <w:proofErr w:type="gramEnd"/>
      <w:r w:rsidRPr="00F31DF4">
        <w:rPr>
          <w:sz w:val="8"/>
          <w:szCs w:val="22"/>
        </w:rPr>
        <w:t xml:space="preserve"> be disqualified. Beneath the </w:t>
      </w:r>
      <w:proofErr w:type="spellStart"/>
      <w:r w:rsidRPr="00F31DF4">
        <w:rPr>
          <w:sz w:val="8"/>
          <w:szCs w:val="22"/>
        </w:rPr>
        <w:t>troping</w:t>
      </w:r>
      <w:proofErr w:type="spellEnd"/>
      <w:r w:rsidRPr="00F31DF4">
        <w:rPr>
          <w:sz w:val="8"/>
          <w:szCs w:val="22"/>
        </w:rPr>
        <w:t xml:space="preserve"> of blackness as inbuilt inferiority, for example, lies the </w:t>
      </w:r>
      <w:proofErr w:type="spellStart"/>
      <w:r w:rsidRPr="00F31DF4">
        <w:rPr>
          <w:sz w:val="8"/>
          <w:szCs w:val="22"/>
        </w:rPr>
        <w:t>troping</w:t>
      </w:r>
      <w:proofErr w:type="spellEnd"/>
      <w:r w:rsidRPr="00F31DF4">
        <w:rPr>
          <w:sz w:val="8"/>
          <w:szCs w:val="22"/>
        </w:rPr>
        <w:t xml:space="preserve"> of disability as inferior. Beneath the </w:t>
      </w:r>
      <w:proofErr w:type="spellStart"/>
      <w:r w:rsidRPr="00F31DF4">
        <w:rPr>
          <w:sz w:val="8"/>
          <w:szCs w:val="22"/>
        </w:rPr>
        <w:t>troping</w:t>
      </w:r>
      <w:proofErr w:type="spellEnd"/>
      <w:r w:rsidRPr="00F31DF4">
        <w:rPr>
          <w:sz w:val="8"/>
          <w:szCs w:val="22"/>
        </w:rPr>
        <w:t xml:space="preserve"> of femininity as biological deficiency lies the </w:t>
      </w:r>
      <w:proofErr w:type="spellStart"/>
      <w:r w:rsidRPr="00F31DF4">
        <w:rPr>
          <w:sz w:val="8"/>
          <w:szCs w:val="22"/>
        </w:rPr>
        <w:t>troping</w:t>
      </w:r>
      <w:proofErr w:type="spellEnd"/>
      <w:r w:rsidRPr="00F31DF4">
        <w:rPr>
          <w:sz w:val="8"/>
          <w:szCs w:val="22"/>
        </w:rPr>
        <w:t xml:space="preserve"> of disability as deficiency. </w:t>
      </w:r>
      <w:r w:rsidRPr="00F31DF4">
        <w:rPr>
          <w:b/>
          <w:bCs/>
          <w:szCs w:val="22"/>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F31DF4">
        <w:rPr>
          <w:sz w:val="8"/>
          <w:szCs w:val="22"/>
        </w:rPr>
        <w:t xml:space="preserve"> If we consider how difficult it is at this moment to disqualify people as inferior </w:t>
      </w:r>
      <w:proofErr w:type="gramStart"/>
      <w:r w:rsidRPr="00F31DF4">
        <w:rPr>
          <w:sz w:val="8"/>
          <w:szCs w:val="22"/>
        </w:rPr>
        <w:t>on the basis of</w:t>
      </w:r>
      <w:proofErr w:type="gramEnd"/>
      <w:r w:rsidRPr="00F31DF4">
        <w:rPr>
          <w:sz w:val="8"/>
          <w:szCs w:val="22"/>
        </w:rPr>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w:t>
      </w:r>
      <w:r w:rsidRPr="00F31DF4">
        <w:rPr>
          <w:b/>
          <w:bCs/>
          <w:szCs w:val="22"/>
          <w:highlight w:val="green"/>
          <w:u w:val="single"/>
        </w:rPr>
        <w:t>Aesthetics studies the</w:t>
      </w:r>
      <w:r w:rsidRPr="00F31DF4">
        <w:rPr>
          <w:b/>
          <w:bCs/>
          <w:szCs w:val="22"/>
          <w:u w:val="single"/>
        </w:rPr>
        <w:t xml:space="preserve"> way that some </w:t>
      </w:r>
      <w:r w:rsidRPr="00F31DF4">
        <w:rPr>
          <w:b/>
          <w:bCs/>
          <w:szCs w:val="22"/>
          <w:highlight w:val="green"/>
          <w:u w:val="single"/>
        </w:rPr>
        <w:t>bodies make other bodies feel</w:t>
      </w:r>
      <w:r w:rsidRPr="00F31DF4">
        <w:rPr>
          <w:b/>
          <w:bCs/>
          <w:szCs w:val="22"/>
          <w:u w:val="single"/>
        </w:rPr>
        <w:t>. Bodies, minimally defined, are what appear in the world. They involve manifestations of physical appearance,</w:t>
      </w:r>
      <w:r w:rsidRPr="00F31DF4">
        <w:rPr>
          <w:sz w:val="8"/>
          <w:szCs w:val="22"/>
        </w:rPr>
        <w:t xml:space="preserve"> whether this appearance is defined as the physical manifestation itself or as the </w:t>
      </w:r>
      <w:proofErr w:type="gramStart"/>
      <w:r w:rsidRPr="00F31DF4">
        <w:rPr>
          <w:sz w:val="8"/>
          <w:szCs w:val="22"/>
        </w:rPr>
        <w:t>particular appearance</w:t>
      </w:r>
      <w:proofErr w:type="gramEnd"/>
      <w:r w:rsidRPr="00F31DF4">
        <w:rPr>
          <w:sz w:val="8"/>
          <w:szCs w:val="22"/>
        </w:rPr>
        <w:t xml:space="preserve"> of a given physical manifestation. Bodies include in my definition human bodies, paintings, sculpture, buildings, the entire range of human artifacts as well as animals and objects in the natural world. Aesthetics, moreover, has always stressed that </w:t>
      </w:r>
      <w:r w:rsidRPr="00F31DF4">
        <w:rPr>
          <w:b/>
          <w:bCs/>
          <w:szCs w:val="22"/>
          <w:u w:val="single"/>
        </w:rPr>
        <w:t>feelings produced in bodies by other bodies are involuntary, as if they represented a form of unconscious communication between bodies</w:t>
      </w:r>
      <w:r w:rsidRPr="00F31DF4">
        <w:rPr>
          <w:sz w:val="8"/>
          <w:szCs w:val="22"/>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F31DF4">
        <w:rPr>
          <w:b/>
          <w:bCs/>
          <w:szCs w:val="22"/>
          <w:highlight w:val="green"/>
          <w:u w:val="single"/>
        </w:rPr>
        <w:t>when bodies produce feelings</w:t>
      </w:r>
      <w:r w:rsidRPr="00F31DF4">
        <w:rPr>
          <w:b/>
          <w:bCs/>
          <w:szCs w:val="22"/>
          <w:u w:val="single"/>
        </w:rPr>
        <w:t xml:space="preserve"> of pleasure or pain, </w:t>
      </w:r>
      <w:r w:rsidRPr="00F31DF4">
        <w:rPr>
          <w:b/>
          <w:bCs/>
          <w:szCs w:val="22"/>
          <w:highlight w:val="green"/>
          <w:u w:val="single"/>
        </w:rPr>
        <w:t>they</w:t>
      </w:r>
      <w:r w:rsidRPr="00F31DF4">
        <w:rPr>
          <w:b/>
          <w:bCs/>
          <w:szCs w:val="22"/>
          <w:u w:val="single"/>
        </w:rPr>
        <w:t xml:space="preserve"> also </w:t>
      </w:r>
      <w:r w:rsidRPr="00F31DF4">
        <w:rPr>
          <w:b/>
          <w:bCs/>
          <w:szCs w:val="22"/>
          <w:highlight w:val="green"/>
          <w:u w:val="single"/>
        </w:rPr>
        <w:t>invite judgments</w:t>
      </w:r>
      <w:r w:rsidRPr="00F31DF4">
        <w:rPr>
          <w:b/>
          <w:bCs/>
          <w:szCs w:val="22"/>
          <w:u w:val="single"/>
        </w:rPr>
        <w:t xml:space="preserve"> about whether they should be accepted or rejected </w:t>
      </w:r>
      <w:r w:rsidRPr="00F31DF4">
        <w:rPr>
          <w:b/>
          <w:bCs/>
          <w:szCs w:val="22"/>
          <w:highlight w:val="green"/>
          <w:u w:val="single"/>
        </w:rPr>
        <w:t xml:space="preserve">in the </w:t>
      </w:r>
      <w:r w:rsidRPr="00F31DF4">
        <w:rPr>
          <w:b/>
          <w:bCs/>
          <w:szCs w:val="22"/>
          <w:u w:val="single"/>
        </w:rPr>
        <w:t xml:space="preserve">human </w:t>
      </w:r>
      <w:r w:rsidRPr="00F31DF4">
        <w:rPr>
          <w:b/>
          <w:bCs/>
          <w:szCs w:val="22"/>
          <w:highlight w:val="green"/>
          <w:u w:val="single"/>
        </w:rPr>
        <w:t>community</w:t>
      </w:r>
      <w:r w:rsidRPr="00F31DF4">
        <w:rPr>
          <w:b/>
          <w:bCs/>
          <w:szCs w:val="22"/>
          <w:u w:val="single"/>
        </w:rPr>
        <w:t>.</w:t>
      </w:r>
      <w:r w:rsidRPr="00F31DF4">
        <w:rPr>
          <w:sz w:val="8"/>
          <w:szCs w:val="22"/>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F31DF4">
        <w:rPr>
          <w:b/>
          <w:bCs/>
          <w:szCs w:val="22"/>
          <w:highlight w:val="green"/>
          <w:u w:val="single"/>
        </w:rPr>
        <w:t>Disabled people</w:t>
      </w:r>
      <w:r w:rsidRPr="00F31DF4">
        <w:rPr>
          <w:b/>
          <w:bCs/>
          <w:szCs w:val="22"/>
          <w:u w:val="single"/>
        </w:rPr>
        <w:t xml:space="preserve">, but also sex workers, gay, lesbian, bisexual, and transgendered people, and people of color, </w:t>
      </w:r>
      <w:r w:rsidRPr="00F31DF4">
        <w:rPr>
          <w:b/>
          <w:bCs/>
          <w:szCs w:val="22"/>
          <w:highlight w:val="green"/>
          <w:u w:val="single"/>
        </w:rPr>
        <w:t>are tortured and killed</w:t>
      </w:r>
      <w:r w:rsidRPr="00F31DF4">
        <w:rPr>
          <w:b/>
          <w:bCs/>
          <w:szCs w:val="22"/>
          <w:u w:val="single"/>
        </w:rPr>
        <w:t xml:space="preserve"> </w:t>
      </w:r>
      <w:r w:rsidRPr="00F31DF4">
        <w:rPr>
          <w:b/>
          <w:bCs/>
          <w:szCs w:val="22"/>
          <w:highlight w:val="green"/>
          <w:u w:val="single"/>
        </w:rPr>
        <w:t>because of beliefs about</w:t>
      </w:r>
      <w:r w:rsidRPr="00F31DF4">
        <w:rPr>
          <w:b/>
          <w:bCs/>
          <w:szCs w:val="22"/>
          <w:u w:val="single"/>
        </w:rPr>
        <w:t xml:space="preserve"> their relationship to </w:t>
      </w:r>
      <w:r w:rsidRPr="00F31DF4">
        <w:rPr>
          <w:b/>
          <w:bCs/>
          <w:szCs w:val="22"/>
          <w:highlight w:val="green"/>
          <w:u w:val="single"/>
        </w:rPr>
        <w:t>pain and pleasure</w:t>
      </w:r>
      <w:r w:rsidRPr="00F31DF4">
        <w:rPr>
          <w:sz w:val="8"/>
          <w:szCs w:val="22"/>
        </w:rPr>
        <w:t xml:space="preserve"> (Siebers 2009). </w:t>
      </w:r>
      <w:proofErr w:type="gramStart"/>
      <w:r w:rsidRPr="00F31DF4">
        <w:rPr>
          <w:sz w:val="8"/>
          <w:szCs w:val="22"/>
        </w:rPr>
        <w:t>This is why</w:t>
      </w:r>
      <w:proofErr w:type="gramEnd"/>
      <w:r w:rsidRPr="00F31DF4">
        <w:rPr>
          <w:sz w:val="8"/>
          <w:szCs w:val="22"/>
        </w:rPr>
        <w:t xml:space="preserve"> </w:t>
      </w:r>
      <w:r w:rsidRPr="00F31DF4">
        <w:rPr>
          <w:b/>
          <w:bCs/>
          <w:szCs w:val="22"/>
          <w:u w:val="single"/>
        </w:rPr>
        <w:t>aesthetic disqualification is not merely a matter for art critics or museum directors but a political process of concern to us all.</w:t>
      </w:r>
      <w:r w:rsidRPr="00F31DF4">
        <w:rPr>
          <w:sz w:val="8"/>
          <w:szCs w:val="22"/>
        </w:rPr>
        <w:t xml:space="preserve"> An understanding of </w:t>
      </w:r>
      <w:r w:rsidRPr="00F31DF4">
        <w:rPr>
          <w:b/>
          <w:bCs/>
          <w:szCs w:val="22"/>
          <w:highlight w:val="green"/>
          <w:u w:val="single"/>
        </w:rPr>
        <w:t>aesthetics</w:t>
      </w:r>
      <w:r w:rsidRPr="00F31DF4">
        <w:rPr>
          <w:sz w:val="8"/>
          <w:szCs w:val="22"/>
        </w:rPr>
        <w:t xml:space="preserve"> is crucial because it </w:t>
      </w:r>
      <w:r w:rsidRPr="00F31DF4">
        <w:rPr>
          <w:b/>
          <w:bCs/>
          <w:szCs w:val="22"/>
          <w:highlight w:val="green"/>
          <w:u w:val="single"/>
        </w:rPr>
        <w:t>reveals</w:t>
      </w:r>
      <w:r w:rsidRPr="00F31DF4">
        <w:rPr>
          <w:b/>
          <w:bCs/>
          <w:szCs w:val="22"/>
          <w:u w:val="single"/>
        </w:rPr>
        <w:t xml:space="preserve"> the </w:t>
      </w:r>
      <w:r w:rsidRPr="00F31DF4">
        <w:rPr>
          <w:b/>
          <w:bCs/>
          <w:szCs w:val="22"/>
          <w:u w:val="single"/>
        </w:rPr>
        <w:lastRenderedPageBreak/>
        <w:t xml:space="preserve">operative principles of </w:t>
      </w:r>
      <w:r w:rsidRPr="00F31DF4">
        <w:rPr>
          <w:b/>
          <w:bCs/>
          <w:szCs w:val="22"/>
          <w:highlight w:val="green"/>
          <w:u w:val="single"/>
        </w:rPr>
        <w:t>disqualification used in</w:t>
      </w:r>
      <w:r w:rsidRPr="00F31DF4">
        <w:rPr>
          <w:b/>
          <w:bCs/>
          <w:szCs w:val="22"/>
          <w:u w:val="single"/>
        </w:rPr>
        <w:t xml:space="preserve"> minority </w:t>
      </w:r>
      <w:r w:rsidRPr="00F31DF4">
        <w:rPr>
          <w:b/>
          <w:bCs/>
          <w:szCs w:val="22"/>
          <w:highlight w:val="green"/>
          <w:u w:val="single"/>
        </w:rPr>
        <w:t>oppression</w:t>
      </w:r>
      <w:r w:rsidRPr="00F31DF4">
        <w:rPr>
          <w:sz w:val="8"/>
          <w:szCs w:val="22"/>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F31DF4">
        <w:rPr>
          <w:b/>
          <w:bCs/>
          <w:szCs w:val="22"/>
          <w:highlight w:val="green"/>
          <w:u w:val="single"/>
        </w:rPr>
        <w:t xml:space="preserve">The prototype of </w:t>
      </w:r>
      <w:r w:rsidRPr="00F31DF4">
        <w:rPr>
          <w:b/>
          <w:bCs/>
          <w:szCs w:val="22"/>
          <w:u w:val="single"/>
        </w:rPr>
        <w:t xml:space="preserve">biological </w:t>
      </w:r>
      <w:r w:rsidRPr="00F31DF4">
        <w:rPr>
          <w:b/>
          <w:bCs/>
          <w:szCs w:val="22"/>
          <w:highlight w:val="green"/>
          <w:u w:val="single"/>
        </w:rPr>
        <w:t>inferiority is disability</w:t>
      </w:r>
      <w:r w:rsidRPr="00F31DF4">
        <w:rPr>
          <w:b/>
          <w:bCs/>
          <w:szCs w:val="22"/>
          <w:u w:val="single"/>
        </w:rPr>
        <w:t>. The representation of inferiority always comes back to the appearance of the body and the way the body makes other bodies feel</w:t>
      </w:r>
      <w:r w:rsidRPr="00F31DF4">
        <w:rPr>
          <w:sz w:val="8"/>
          <w:szCs w:val="22"/>
        </w:rPr>
        <w:t xml:space="preserve">. </w:t>
      </w:r>
      <w:proofErr w:type="gramStart"/>
      <w:r w:rsidRPr="00F31DF4">
        <w:rPr>
          <w:sz w:val="8"/>
          <w:szCs w:val="22"/>
        </w:rPr>
        <w:t>This is why</w:t>
      </w:r>
      <w:proofErr w:type="gramEnd"/>
      <w:r w:rsidRPr="00F31DF4">
        <w:rPr>
          <w:sz w:val="8"/>
          <w:szCs w:val="22"/>
        </w:rPr>
        <w:t xml:space="preserve"> the study of </w:t>
      </w:r>
      <w:r w:rsidRPr="00F31DF4">
        <w:rPr>
          <w:b/>
          <w:bCs/>
          <w:szCs w:val="22"/>
          <w:u w:val="single"/>
        </w:rPr>
        <w:t>oppression requires an understanding of aesthetics—not only because oppression uses aesthetic judgments for its violence but also because the signposts of how oppression works</w:t>
      </w:r>
      <w:r w:rsidRPr="00F31DF4">
        <w:rPr>
          <w:sz w:val="8"/>
          <w:szCs w:val="22"/>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F31DF4">
        <w:rPr>
          <w:b/>
          <w:bCs/>
          <w:szCs w:val="22"/>
          <w:u w:val="single"/>
        </w:rPr>
        <w:t>it is not a matter of reducing other minority identities to disability identity. Rather, it is a matter of understanding the work done by disability in oppressive systems.</w:t>
      </w:r>
      <w:r w:rsidRPr="00F31DF4">
        <w:rPr>
          <w:sz w:val="8"/>
          <w:szCs w:val="22"/>
        </w:rPr>
        <w:t xml:space="preserve"> In disability oppression, </w:t>
      </w:r>
      <w:r w:rsidRPr="00F31DF4">
        <w:rPr>
          <w:b/>
          <w:bCs/>
          <w:szCs w:val="22"/>
          <w:u w:val="single"/>
        </w:rPr>
        <w:t xml:space="preserve">the physical and mental properties of the body are socially constructed as disqualifying defects, but this specific type of social construction happens to be integral </w:t>
      </w:r>
      <w:proofErr w:type="gramStart"/>
      <w:r w:rsidRPr="00F31DF4">
        <w:rPr>
          <w:b/>
          <w:bCs/>
          <w:szCs w:val="22"/>
          <w:u w:val="single"/>
        </w:rPr>
        <w:t>at the present moment</w:t>
      </w:r>
      <w:proofErr w:type="gramEnd"/>
      <w:r w:rsidRPr="00F31DF4">
        <w:rPr>
          <w:b/>
          <w:bCs/>
          <w:szCs w:val="22"/>
          <w:u w:val="single"/>
        </w:rPr>
        <w:t xml:space="preserve"> to the symbolic requirements of oppression in general</w:t>
      </w:r>
      <w:r w:rsidRPr="00F31DF4">
        <w:rPr>
          <w:sz w:val="8"/>
          <w:szCs w:val="22"/>
        </w:rPr>
        <w:t>. In every oppressive system of our day, I want to claim, the oppressed identity is represented in some way as disabled, and although it is hard to understand, the same process obtains when disability is the oppressed identity. “</w:t>
      </w:r>
      <w:r w:rsidRPr="00F31DF4">
        <w:rPr>
          <w:b/>
          <w:bCs/>
          <w:szCs w:val="22"/>
          <w:u w:val="single"/>
        </w:rPr>
        <w:t xml:space="preserve">Racism” disqualifies </w:t>
      </w:r>
      <w:proofErr w:type="gramStart"/>
      <w:r w:rsidRPr="00F31DF4">
        <w:rPr>
          <w:b/>
          <w:bCs/>
          <w:szCs w:val="22"/>
          <w:u w:val="single"/>
        </w:rPr>
        <w:t>on the basis of</w:t>
      </w:r>
      <w:proofErr w:type="gramEnd"/>
      <w:r w:rsidRPr="00F31DF4">
        <w:rPr>
          <w:b/>
          <w:bCs/>
          <w:szCs w:val="22"/>
          <w:u w:val="single"/>
        </w:rPr>
        <w:t xml:space="preserve"> race, providing justification for the inferiority of certain skin colors</w:t>
      </w:r>
      <w:r w:rsidRPr="00F31DF4">
        <w:rPr>
          <w:sz w:val="8"/>
          <w:szCs w:val="22"/>
        </w:rPr>
        <w:t>, bloodlines, and physical features. “</w:t>
      </w:r>
      <w:r w:rsidRPr="00F31DF4">
        <w:rPr>
          <w:b/>
          <w:bCs/>
          <w:szCs w:val="22"/>
          <w:u w:val="single"/>
        </w:rPr>
        <w:t xml:space="preserve">Sexism” disqualifies </w:t>
      </w:r>
      <w:proofErr w:type="gramStart"/>
      <w:r w:rsidRPr="00F31DF4">
        <w:rPr>
          <w:b/>
          <w:bCs/>
          <w:szCs w:val="22"/>
          <w:u w:val="single"/>
        </w:rPr>
        <w:t>on the basis of</w:t>
      </w:r>
      <w:proofErr w:type="gramEnd"/>
      <w:r w:rsidRPr="00F31DF4">
        <w:rPr>
          <w:sz w:val="8"/>
          <w:szCs w:val="22"/>
        </w:rPr>
        <w:t xml:space="preserve"> sex/gender as a direct representation of </w:t>
      </w:r>
      <w:r w:rsidRPr="00F31DF4">
        <w:rPr>
          <w:b/>
          <w:bCs/>
          <w:szCs w:val="22"/>
          <w:u w:val="single"/>
        </w:rPr>
        <w:t>mental and physical inferiority.</w:t>
      </w:r>
      <w:r w:rsidRPr="00F31DF4">
        <w:rPr>
          <w:sz w:val="8"/>
          <w:szCs w:val="22"/>
        </w:rPr>
        <w:t xml:space="preserve"> “</w:t>
      </w:r>
      <w:r w:rsidRPr="00F31DF4">
        <w:rPr>
          <w:b/>
          <w:bCs/>
          <w:szCs w:val="22"/>
          <w:u w:val="single"/>
        </w:rPr>
        <w:t xml:space="preserve">Classism” disqualifies </w:t>
      </w:r>
      <w:proofErr w:type="gramStart"/>
      <w:r w:rsidRPr="00F31DF4">
        <w:rPr>
          <w:b/>
          <w:bCs/>
          <w:szCs w:val="22"/>
          <w:u w:val="single"/>
        </w:rPr>
        <w:t>on the basis of</w:t>
      </w:r>
      <w:proofErr w:type="gramEnd"/>
      <w:r w:rsidRPr="00F31DF4">
        <w:rPr>
          <w:b/>
          <w:bCs/>
          <w:szCs w:val="22"/>
          <w:u w:val="single"/>
        </w:rPr>
        <w:t xml:space="preserve"> family lineage</w:t>
      </w:r>
      <w:r w:rsidRPr="00F31DF4">
        <w:rPr>
          <w:sz w:val="8"/>
          <w:szCs w:val="22"/>
        </w:rPr>
        <w:t xml:space="preserve"> and socioeconomic power </w:t>
      </w:r>
      <w:r w:rsidRPr="00F31DF4">
        <w:rPr>
          <w:b/>
          <w:bCs/>
          <w:szCs w:val="22"/>
          <w:u w:val="single"/>
        </w:rPr>
        <w:t xml:space="preserve">as proof of inferior genealogical status. </w:t>
      </w:r>
      <w:r w:rsidRPr="00F31DF4">
        <w:rPr>
          <w:b/>
          <w:bCs/>
          <w:szCs w:val="22"/>
          <w:highlight w:val="green"/>
          <w:u w:val="single"/>
        </w:rPr>
        <w:t>“Ableism” disqualifies</w:t>
      </w:r>
      <w:r w:rsidRPr="00F31DF4">
        <w:rPr>
          <w:b/>
          <w:bCs/>
          <w:szCs w:val="22"/>
          <w:u w:val="single"/>
        </w:rPr>
        <w:t xml:space="preserve"> </w:t>
      </w:r>
      <w:proofErr w:type="gramStart"/>
      <w:r w:rsidRPr="00F31DF4">
        <w:rPr>
          <w:b/>
          <w:bCs/>
          <w:szCs w:val="22"/>
          <w:u w:val="single"/>
        </w:rPr>
        <w:t>on the basis of</w:t>
      </w:r>
      <w:proofErr w:type="gramEnd"/>
      <w:r w:rsidRPr="00F31DF4">
        <w:rPr>
          <w:b/>
          <w:bCs/>
          <w:szCs w:val="22"/>
          <w:u w:val="single"/>
        </w:rPr>
        <w:t xml:space="preserve"> mental and </w:t>
      </w:r>
      <w:r w:rsidRPr="00F31DF4">
        <w:rPr>
          <w:b/>
          <w:bCs/>
          <w:szCs w:val="22"/>
          <w:highlight w:val="green"/>
          <w:u w:val="single"/>
        </w:rPr>
        <w:t>physical differences</w:t>
      </w:r>
      <w:r w:rsidRPr="00F31DF4">
        <w:rPr>
          <w:b/>
          <w:bCs/>
          <w:szCs w:val="22"/>
          <w:u w:val="single"/>
        </w:rPr>
        <w:t xml:space="preserve">, first </w:t>
      </w:r>
      <w:r w:rsidRPr="00F31DF4">
        <w:rPr>
          <w:b/>
          <w:bCs/>
          <w:szCs w:val="22"/>
          <w:highlight w:val="green"/>
          <w:u w:val="single"/>
        </w:rPr>
        <w:t>selecting and</w:t>
      </w:r>
      <w:r w:rsidRPr="00F31DF4">
        <w:rPr>
          <w:b/>
          <w:bCs/>
          <w:szCs w:val="22"/>
          <w:u w:val="single"/>
        </w:rPr>
        <w:t xml:space="preserve"> then </w:t>
      </w:r>
      <w:r w:rsidRPr="00F31DF4">
        <w:rPr>
          <w:b/>
          <w:bCs/>
          <w:szCs w:val="22"/>
          <w:highlight w:val="green"/>
          <w:u w:val="single"/>
        </w:rPr>
        <w:t>stigmatizing them as disabilities</w:t>
      </w:r>
      <w:r w:rsidRPr="00F31DF4">
        <w:rPr>
          <w:sz w:val="8"/>
          <w:szCs w:val="22"/>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F31DF4">
        <w:rPr>
          <w:b/>
          <w:bCs/>
          <w:szCs w:val="22"/>
          <w:highlight w:val="green"/>
          <w:u w:val="single"/>
        </w:rPr>
        <w:t>Disability represents</w:t>
      </w:r>
      <w:r w:rsidRPr="00F31DF4">
        <w:rPr>
          <w:b/>
          <w:bCs/>
          <w:szCs w:val="22"/>
          <w:u w:val="single"/>
        </w:rPr>
        <w:t xml:space="preserve"> at this moment in time </w:t>
      </w:r>
      <w:r w:rsidRPr="00F31DF4">
        <w:rPr>
          <w:b/>
          <w:bCs/>
          <w:szCs w:val="22"/>
          <w:highlight w:val="green"/>
          <w:u w:val="single"/>
        </w:rPr>
        <w:t>the</w:t>
      </w:r>
      <w:r w:rsidRPr="00F31DF4">
        <w:rPr>
          <w:b/>
          <w:bCs/>
          <w:szCs w:val="22"/>
          <w:u w:val="single"/>
        </w:rPr>
        <w:t xml:space="preserve"> final </w:t>
      </w:r>
      <w:r w:rsidRPr="00F31DF4">
        <w:rPr>
          <w:b/>
          <w:bCs/>
          <w:szCs w:val="22"/>
          <w:highlight w:val="green"/>
          <w:u w:val="single"/>
        </w:rPr>
        <w:t>frontier of</w:t>
      </w:r>
      <w:r w:rsidRPr="00F31DF4">
        <w:rPr>
          <w:b/>
          <w:bCs/>
          <w:szCs w:val="22"/>
          <w:u w:val="single"/>
        </w:rPr>
        <w:t xml:space="preserve"> justifiable human </w:t>
      </w:r>
      <w:r w:rsidRPr="00F31DF4">
        <w:rPr>
          <w:b/>
          <w:bCs/>
          <w:szCs w:val="22"/>
          <w:highlight w:val="green"/>
          <w:u w:val="single"/>
        </w:rPr>
        <w:t>inferiority</w:t>
      </w:r>
      <w:r w:rsidRPr="00F31DF4">
        <w:rPr>
          <w:b/>
          <w:bCs/>
          <w:szCs w:val="22"/>
          <w:u w:val="single"/>
        </w:rPr>
        <w:t>.</w:t>
      </w:r>
    </w:p>
    <w:p w14:paraId="0618EFC4" w14:textId="45DEFEF5" w:rsidR="00E42E4C" w:rsidRDefault="005E2F6C" w:rsidP="005E2F6C">
      <w:pPr>
        <w:pStyle w:val="Heading3"/>
      </w:pPr>
      <w:r>
        <w:lastRenderedPageBreak/>
        <w:t>Case</w:t>
      </w:r>
    </w:p>
    <w:p w14:paraId="58CABB63" w14:textId="4D6B0D28" w:rsidR="00926BD8" w:rsidRPr="00CD193A" w:rsidRDefault="006C6D21" w:rsidP="00926BD8">
      <w:pPr>
        <w:pStyle w:val="Heading4"/>
      </w:pPr>
      <w:r>
        <w:t xml:space="preserve"> </w:t>
      </w:r>
      <w:r w:rsidR="00926BD8" w:rsidRPr="00CD193A">
        <w:t>theorizing disability through gradations of debility moves away from a stable conception of disability and allows us to explicitly critique U.S. imperialism while maintaining a larger theory of how power operates. Puar 17</w:t>
      </w:r>
    </w:p>
    <w:p w14:paraId="7483AE9C" w14:textId="77777777" w:rsidR="00926BD8" w:rsidRDefault="00926BD8" w:rsidP="00926BD8">
      <w:pPr>
        <w:pStyle w:val="Body"/>
        <w:rPr>
          <w:sz w:val="16"/>
          <w:szCs w:val="16"/>
        </w:rPr>
      </w:pPr>
      <w:r>
        <w:rPr>
          <w:sz w:val="16"/>
          <w:szCs w:val="16"/>
        </w:rPr>
        <w:t>“The Right to Maim: Debility, Capacity, Disability” 2017 // UTDD</w:t>
      </w:r>
    </w:p>
    <w:p w14:paraId="7ACE9B37" w14:textId="77777777" w:rsidR="00926BD8" w:rsidRDefault="00926BD8" w:rsidP="00926BD8">
      <w:pPr>
        <w:pStyle w:val="Body"/>
        <w:rPr>
          <w:sz w:val="16"/>
          <w:szCs w:val="16"/>
        </w:rPr>
      </w:pPr>
      <w:r>
        <w:t xml:space="preserve"> </w:t>
      </w:r>
      <w:proofErr w:type="gramStart"/>
      <w:r>
        <w:t>”</w:t>
      </w:r>
      <w:r>
        <w:rPr>
          <w:sz w:val="16"/>
          <w:szCs w:val="16"/>
        </w:rPr>
        <w:t>Phenomenological</w:t>
      </w:r>
      <w:proofErr w:type="gramEnd"/>
      <w:r>
        <w:rPr>
          <w:sz w:val="16"/>
          <w:szCs w:val="16"/>
        </w:rPr>
        <w:t xml:space="preserve"> elaborations of </w:t>
      </w:r>
      <w:r w:rsidRPr="0060316B">
        <w:rPr>
          <w:b/>
          <w:bCs/>
          <w:highlight w:val="green"/>
          <w:u w:val="single"/>
        </w:rPr>
        <w:t>the multiplicity of</w:t>
      </w:r>
      <w:r>
        <w:rPr>
          <w:b/>
          <w:bCs/>
          <w:u w:val="single"/>
        </w:rPr>
        <w:t xml:space="preserve"> material embodiment of </w:t>
      </w:r>
      <w:r w:rsidRPr="0060316B">
        <w:rPr>
          <w:b/>
          <w:bCs/>
          <w:highlight w:val="green"/>
          <w:u w:val="single"/>
        </w:rPr>
        <w:t>bodies with disabilities</w:t>
      </w:r>
      <w:r>
        <w:rPr>
          <w:sz w:val="16"/>
          <w:szCs w:val="16"/>
        </w:rPr>
        <w:t xml:space="preserve"> and the political stakes in the liberatory facets of bodily difference notwithstanding, I join a growing chorus of scholars and activists who urge greater attention not only to how disabled bodies are maintained in difference and hierarchy but also to how disabled bodies are solicited and manufactured. This is a crucial facet of disability that </w:t>
      </w:r>
      <w:proofErr w:type="spellStart"/>
      <w:r w:rsidRPr="0060316B">
        <w:rPr>
          <w:b/>
          <w:bCs/>
          <w:highlight w:val="green"/>
          <w:u w:val="single"/>
          <w:lang w:val="it-IT"/>
        </w:rPr>
        <w:t>complicates</w:t>
      </w:r>
      <w:proofErr w:type="spellEnd"/>
      <w:r>
        <w:rPr>
          <w:sz w:val="16"/>
          <w:szCs w:val="16"/>
        </w:rPr>
        <w:t xml:space="preserve"> the </w:t>
      </w:r>
      <w:r w:rsidRPr="0060316B">
        <w:rPr>
          <w:b/>
          <w:bCs/>
          <w:highlight w:val="green"/>
          <w:u w:val="single"/>
        </w:rPr>
        <w:t>exceptionalism</w:t>
      </w:r>
      <w:r w:rsidRPr="00811774">
        <w:rPr>
          <w:sz w:val="16"/>
          <w:szCs w:val="16"/>
          <w:u w:val="single"/>
        </w:rPr>
        <w:t xml:space="preserve"> </w:t>
      </w:r>
      <w:r>
        <w:rPr>
          <w:sz w:val="16"/>
          <w:szCs w:val="16"/>
        </w:rPr>
        <w:t xml:space="preserve">of certain kinds of disabilities and disabled bod- </w:t>
      </w:r>
      <w:proofErr w:type="spellStart"/>
      <w:r>
        <w:rPr>
          <w:sz w:val="16"/>
          <w:szCs w:val="16"/>
        </w:rPr>
        <w:t>ies</w:t>
      </w:r>
      <w:proofErr w:type="spellEnd"/>
      <w:r>
        <w:rPr>
          <w:sz w:val="16"/>
          <w:szCs w:val="16"/>
        </w:rPr>
        <w:t xml:space="preserve"> </w:t>
      </w:r>
      <w:r w:rsidRPr="0060316B">
        <w:rPr>
          <w:b/>
          <w:bCs/>
          <w:highlight w:val="green"/>
          <w:u w:val="single"/>
        </w:rPr>
        <w:t>with attention to debilitation as</w:t>
      </w:r>
      <w:r>
        <w:rPr>
          <w:b/>
          <w:bCs/>
          <w:u w:val="single"/>
        </w:rPr>
        <w:t xml:space="preserve"> a </w:t>
      </w:r>
      <w:r w:rsidRPr="0060316B">
        <w:rPr>
          <w:b/>
          <w:bCs/>
          <w:highlight w:val="green"/>
          <w:u w:val="single"/>
        </w:rPr>
        <w:t>primary activity of capitalist</w:t>
      </w:r>
      <w:r>
        <w:rPr>
          <w:b/>
          <w:bCs/>
          <w:u w:val="single"/>
        </w:rPr>
        <w:t xml:space="preserve"> global </w:t>
      </w:r>
      <w:r w:rsidRPr="0060316B">
        <w:rPr>
          <w:b/>
          <w:bCs/>
          <w:highlight w:val="green"/>
          <w:u w:val="single"/>
        </w:rPr>
        <w:t>expansion</w:t>
      </w:r>
      <w:r>
        <w:rPr>
          <w:b/>
          <w:bCs/>
          <w:u w:val="single"/>
        </w:rPr>
        <w:t>. Theorizing</w:t>
      </w:r>
      <w:r>
        <w:t xml:space="preserve"> </w:t>
      </w:r>
      <w:r>
        <w:rPr>
          <w:sz w:val="16"/>
          <w:szCs w:val="16"/>
        </w:rPr>
        <w:t>these two together</w:t>
      </w:r>
      <w:r>
        <w:t>—</w:t>
      </w:r>
      <w:r>
        <w:rPr>
          <w:b/>
          <w:bCs/>
          <w:u w:val="single"/>
        </w:rPr>
        <w:t>the biopolitics of disability and</w:t>
      </w:r>
      <w:r>
        <w:t xml:space="preserve"> </w:t>
      </w:r>
      <w:r>
        <w:rPr>
          <w:sz w:val="16"/>
          <w:szCs w:val="16"/>
        </w:rPr>
        <w:t>the biopolitics of</w:t>
      </w:r>
      <w:r>
        <w:t xml:space="preserve"> </w:t>
      </w:r>
      <w:proofErr w:type="spellStart"/>
      <w:r w:rsidRPr="0060316B">
        <w:rPr>
          <w:b/>
          <w:bCs/>
          <w:highlight w:val="green"/>
          <w:u w:val="single"/>
          <w:lang w:val="es-ES_tradnl"/>
        </w:rPr>
        <w:t>debilitation</w:t>
      </w:r>
      <w:proofErr w:type="spellEnd"/>
      <w:r w:rsidRPr="0060316B">
        <w:rPr>
          <w:b/>
          <w:bCs/>
          <w:highlight w:val="green"/>
          <w:u w:val="single"/>
        </w:rPr>
        <w:t>—demands</w:t>
      </w:r>
      <w:r>
        <w:rPr>
          <w:b/>
          <w:bCs/>
          <w:u w:val="single"/>
        </w:rPr>
        <w:t xml:space="preserve"> nothing less than the </w:t>
      </w:r>
      <w:r w:rsidRPr="0060316B">
        <w:rPr>
          <w:b/>
          <w:bCs/>
          <w:highlight w:val="green"/>
          <w:u w:val="single"/>
        </w:rPr>
        <w:t>crafting</w:t>
      </w:r>
      <w:r>
        <w:rPr>
          <w:b/>
          <w:bCs/>
          <w:u w:val="single"/>
        </w:rPr>
        <w:t xml:space="preserve"> of a scholarly </w:t>
      </w:r>
      <w:r w:rsidRPr="0060316B">
        <w:rPr>
          <w:b/>
          <w:bCs/>
          <w:highlight w:val="green"/>
          <w:u w:val="single"/>
        </w:rPr>
        <w:t>platform that</w:t>
      </w:r>
      <w:r>
        <w:rPr>
          <w:b/>
          <w:bCs/>
          <w:u w:val="single"/>
        </w:rPr>
        <w:t xml:space="preserve"> seeks to address and attempts to </w:t>
      </w:r>
      <w:r w:rsidRPr="0060316B">
        <w:rPr>
          <w:b/>
          <w:bCs/>
          <w:highlight w:val="green"/>
          <w:u w:val="single"/>
        </w:rPr>
        <w:t>eliminate</w:t>
      </w:r>
      <w:r>
        <w:rPr>
          <w:b/>
          <w:bCs/>
          <w:u w:val="single"/>
        </w:rPr>
        <w:t xml:space="preserve"> the local and global conditions of </w:t>
      </w:r>
      <w:r w:rsidRPr="0060316B">
        <w:rPr>
          <w:b/>
          <w:bCs/>
          <w:highlight w:val="green"/>
          <w:u w:val="single"/>
        </w:rPr>
        <w:t>inequality that give</w:t>
      </w:r>
      <w:r>
        <w:rPr>
          <w:b/>
          <w:bCs/>
          <w:u w:val="single"/>
        </w:rPr>
        <w:t xml:space="preserve"> rise to</w:t>
      </w:r>
      <w:r>
        <w:t xml:space="preserve"> </w:t>
      </w:r>
      <w:r>
        <w:rPr>
          <w:sz w:val="16"/>
          <w:szCs w:val="16"/>
        </w:rPr>
        <w:t>the incidence of much—if not most—of</w:t>
      </w:r>
      <w:r>
        <w:t xml:space="preserve"> </w:t>
      </w:r>
      <w:r>
        <w:rPr>
          <w:b/>
          <w:bCs/>
          <w:u w:val="single"/>
        </w:rPr>
        <w:t>the world</w:t>
      </w:r>
      <w:r>
        <w:rPr>
          <w:b/>
          <w:bCs/>
          <w:u w:val="single"/>
          <w:rtl/>
        </w:rPr>
        <w:t>’</w:t>
      </w:r>
      <w:r>
        <w:rPr>
          <w:b/>
          <w:bCs/>
          <w:u w:val="single"/>
        </w:rPr>
        <w:t xml:space="preserve">s </w:t>
      </w:r>
      <w:r w:rsidRPr="0060316B">
        <w:rPr>
          <w:b/>
          <w:bCs/>
          <w:highlight w:val="green"/>
          <w:u w:val="single"/>
        </w:rPr>
        <w:t>disability</w:t>
      </w:r>
      <w:r>
        <w:t xml:space="preserve">. </w:t>
      </w:r>
      <w:r>
        <w:rPr>
          <w:sz w:val="16"/>
          <w:szCs w:val="16"/>
        </w:rPr>
        <w:t xml:space="preserve">A disability justice approach, as many have argued, </w:t>
      </w:r>
      <w:r>
        <w:rPr>
          <w:b/>
          <w:bCs/>
          <w:sz w:val="16"/>
          <w:szCs w:val="16"/>
          <w:u w:val="single"/>
        </w:rPr>
        <w:t>is</w:t>
      </w:r>
      <w:r>
        <w:rPr>
          <w:sz w:val="16"/>
          <w:szCs w:val="16"/>
        </w:rPr>
        <w:t xml:space="preserve"> unequivocally antiwar, pro-labor, antiracist, prison abolitionist, and</w:t>
      </w:r>
      <w:r>
        <w:t xml:space="preserve"> </w:t>
      </w:r>
      <w:r w:rsidRPr="0060316B">
        <w:rPr>
          <w:b/>
          <w:bCs/>
          <w:highlight w:val="green"/>
          <w:u w:val="single"/>
        </w:rPr>
        <w:t>anti-imperialist</w:t>
      </w:r>
      <w:r>
        <w:rPr>
          <w:b/>
          <w:bCs/>
          <w:u w:val="single"/>
        </w:rPr>
        <w:t>.</w:t>
      </w:r>
      <w:r>
        <w:t xml:space="preserve"> </w:t>
      </w:r>
      <w:r>
        <w:rPr>
          <w:sz w:val="16"/>
          <w:szCs w:val="16"/>
        </w:rPr>
        <w:t>This approach is</w:t>
      </w:r>
      <w:r>
        <w:t xml:space="preserve"> </w:t>
      </w:r>
      <w:r>
        <w:rPr>
          <w:b/>
          <w:bCs/>
          <w:u w:val="single"/>
        </w:rPr>
        <w:t xml:space="preserve">resolutely </w:t>
      </w:r>
      <w:r w:rsidRPr="0060316B">
        <w:rPr>
          <w:b/>
          <w:bCs/>
          <w:highlight w:val="green"/>
          <w:u w:val="single"/>
        </w:rPr>
        <w:t>vigilant about critiquing U.S</w:t>
      </w:r>
      <w:r w:rsidRPr="00811774">
        <w:rPr>
          <w:b/>
          <w:bCs/>
          <w:u w:val="single"/>
        </w:rPr>
        <w:t>. imperialism both within the U</w:t>
      </w:r>
      <w:r>
        <w:rPr>
          <w:b/>
          <w:bCs/>
          <w:u w:val="single"/>
        </w:rPr>
        <w:t xml:space="preserve">nited </w:t>
      </w:r>
      <w:r w:rsidRPr="0060316B">
        <w:rPr>
          <w:b/>
          <w:bCs/>
          <w:highlight w:val="green"/>
          <w:u w:val="single"/>
        </w:rPr>
        <w:t>S</w:t>
      </w:r>
      <w:r>
        <w:rPr>
          <w:b/>
          <w:bCs/>
          <w:u w:val="single"/>
        </w:rPr>
        <w:t>tates—</w:t>
      </w:r>
      <w:r w:rsidRPr="0060316B">
        <w:rPr>
          <w:b/>
          <w:bCs/>
          <w:highlight w:val="green"/>
          <w:u w:val="single"/>
        </w:rPr>
        <w:t>as a settler colonial state</w:t>
      </w:r>
      <w:r>
        <w:rPr>
          <w:b/>
          <w:bCs/>
          <w:u w:val="single"/>
        </w:rPr>
        <w:t>—and internationally, as the director of the war on terror</w:t>
      </w:r>
      <w:r>
        <w:rPr>
          <w:sz w:val="16"/>
          <w:szCs w:val="16"/>
        </w:rPr>
        <w:t>, an occupier of Afghanistan and Iraq, and as the main entity legitimating and funding Israel</w:t>
      </w:r>
      <w:r>
        <w:rPr>
          <w:sz w:val="16"/>
          <w:szCs w:val="16"/>
          <w:rtl/>
        </w:rPr>
        <w:t>’</w:t>
      </w:r>
      <w:r>
        <w:rPr>
          <w:sz w:val="16"/>
          <w:szCs w:val="16"/>
        </w:rPr>
        <w:t xml:space="preserve">s settler colonial occupation of Palestine. There cannot be a focus on growing disability culture alone, for indeed this growth happens within the context of these imperial projects, is informed by them, and cannot be separated from them.11 Any flourishing of cultures of disability and disability pride must be evaluated in the context of these fissures </w:t>
      </w:r>
      <w:proofErr w:type="gramStart"/>
      <w:r>
        <w:rPr>
          <w:sz w:val="16"/>
          <w:szCs w:val="16"/>
        </w:rPr>
        <w:t>in order to</w:t>
      </w:r>
      <w:proofErr w:type="gramEnd"/>
      <w:r>
        <w:rPr>
          <w:sz w:val="16"/>
          <w:szCs w:val="16"/>
        </w:rPr>
        <w:t xml:space="preserve"> ask who is able to participate in empowerment discourses and practices and why.” (67)</w:t>
      </w:r>
    </w:p>
    <w:p w14:paraId="6325999E" w14:textId="77777777" w:rsidR="00926BD8" w:rsidRDefault="00926BD8" w:rsidP="00926BD8">
      <w:pPr>
        <w:pStyle w:val="Body"/>
        <w:rPr>
          <w:sz w:val="16"/>
          <w:szCs w:val="16"/>
        </w:rPr>
      </w:pPr>
    </w:p>
    <w:p w14:paraId="3483405B" w14:textId="77777777" w:rsidR="00926BD8" w:rsidRDefault="00926BD8" w:rsidP="0054556B">
      <w:pPr>
        <w:pStyle w:val="Heading4"/>
        <w:rPr>
          <w:rFonts w:eastAsia="Calibri" w:cs="Calibri"/>
        </w:rPr>
      </w:pPr>
      <w:r>
        <w:rPr>
          <w:u w:color="000000"/>
        </w:rPr>
        <w:t xml:space="preserve">Focusing on the jurisdiction of the settler state replicates a “logic of recognition”— </w:t>
      </w:r>
      <w:proofErr w:type="gramStart"/>
      <w:r>
        <w:rPr>
          <w:u w:color="000000"/>
        </w:rPr>
        <w:t>this shifts</w:t>
      </w:r>
      <w:proofErr w:type="gramEnd"/>
      <w:r>
        <w:rPr>
          <w:u w:color="000000"/>
        </w:rPr>
        <w:t xml:space="preserve"> from a focus on territory to a focus on the body, defining citizens through their descent alone. Instead, we should focus on relationality with non-indigenous populations in shared and overlapping territories—this is about a sensorial connection between bodies and territories. Powell 15</w:t>
      </w:r>
    </w:p>
    <w:p w14:paraId="2A48A380" w14:textId="77777777" w:rsidR="00926BD8" w:rsidRDefault="00926BD8" w:rsidP="00926BD8">
      <w:pPr>
        <w:pStyle w:val="BodyA"/>
        <w:rPr>
          <w:rFonts w:ascii="Calibri" w:eastAsia="Calibri" w:hAnsi="Calibri" w:cs="Calibri"/>
          <w:sz w:val="16"/>
          <w:szCs w:val="16"/>
        </w:rPr>
      </w:pPr>
      <w:r>
        <w:rPr>
          <w:rFonts w:ascii="Arial Unicode MS" w:hAnsi="Arial Unicode MS"/>
          <w:sz w:val="16"/>
          <w:szCs w:val="16"/>
          <w:rtl/>
        </w:rPr>
        <w:t>“</w:t>
      </w:r>
      <w:r>
        <w:rPr>
          <w:rFonts w:ascii="Calibri" w:hAnsi="Calibri"/>
          <w:sz w:val="16"/>
          <w:szCs w:val="16"/>
          <w:lang w:val="en-US"/>
        </w:rPr>
        <w:t>The rainbow is our sovereignty: Rethinking the politics of energy on the Navajo Nation</w:t>
      </w:r>
      <w:r>
        <w:rPr>
          <w:rFonts w:ascii="Arial Unicode MS" w:hAnsi="Arial Unicode MS"/>
          <w:sz w:val="16"/>
          <w:szCs w:val="16"/>
          <w:rtl/>
        </w:rPr>
        <w:t xml:space="preserve">” </w:t>
      </w:r>
      <w:r>
        <w:rPr>
          <w:rFonts w:ascii="Calibri" w:hAnsi="Calibri"/>
          <w:sz w:val="16"/>
          <w:szCs w:val="16"/>
          <w:lang w:val="en-US"/>
        </w:rPr>
        <w:t>Dana E. Powell 2015 // LHPDD</w:t>
      </w:r>
    </w:p>
    <w:p w14:paraId="16E7E1B6" w14:textId="22C27287" w:rsidR="00926BD8" w:rsidRPr="00926BD8" w:rsidRDefault="00926BD8" w:rsidP="00926BD8">
      <w:pPr>
        <w:pStyle w:val="BodyA"/>
        <w:rPr>
          <w:rFonts w:ascii="Calibri" w:eastAsia="Calibri" w:hAnsi="Calibri" w:cs="Calibri"/>
        </w:rPr>
      </w:pPr>
      <w:r>
        <w:rPr>
          <w:rFonts w:ascii="Arial Unicode MS" w:hAnsi="Arial Unicode MS"/>
          <w:rtl/>
        </w:rPr>
        <w:t xml:space="preserve"> “</w:t>
      </w:r>
      <w:r>
        <w:rPr>
          <w:rFonts w:ascii="Calibri" w:hAnsi="Calibri"/>
          <w:sz w:val="16"/>
          <w:szCs w:val="16"/>
          <w:lang w:val="en-US"/>
        </w:rPr>
        <w:t xml:space="preserve">Recent moves in political ecology, anthropology, and critical Native American/Indigenous studies (NAIS) are instructive here and deserve to be brought into orbit with one another. Some seek to rethink sovereignty in ways that challenge state-centric analyses, through support to global peasant and food sovereignty movements that challenge official discourses of food 'security' (Desmarais 2007); others consider 'graduated sovereignty' among Asian states (Ong 2006) and the insidious reincorporation of 'indigenous knowledge' by states involved in mapping and other territorial projects. </w:t>
      </w:r>
      <w:proofErr w:type="gramStart"/>
      <w:r>
        <w:rPr>
          <w:rFonts w:ascii="Calibri" w:hAnsi="Calibri"/>
          <w:sz w:val="16"/>
          <w:szCs w:val="16"/>
          <w:lang w:val="en-US"/>
        </w:rPr>
        <w:t>These advance state authority (McCreary and Lamb 2014)</w:t>
      </w:r>
      <w:proofErr w:type="gramEnd"/>
      <w:r>
        <w:rPr>
          <w:rFonts w:ascii="Calibri" w:hAnsi="Calibri"/>
          <w:sz w:val="16"/>
          <w:szCs w:val="16"/>
          <w:lang w:val="en-US"/>
        </w:rPr>
        <w:t>. Nonetheless,</w:t>
      </w:r>
      <w:r>
        <w:rPr>
          <w:rFonts w:ascii="Arial Unicode MS" w:hAnsi="Arial Unicode MS"/>
          <w:rtl/>
        </w:rPr>
        <w:t xml:space="preserve"> </w:t>
      </w:r>
      <w:r>
        <w:rPr>
          <w:rFonts w:ascii="Calibri" w:hAnsi="Calibri"/>
          <w:b/>
          <w:bCs/>
          <w:u w:val="single"/>
          <w:lang w:val="en-US"/>
        </w:rPr>
        <w:t xml:space="preserve">the primary emphasis in most approaches to natural resource and </w:t>
      </w:r>
      <w:r>
        <w:rPr>
          <w:rFonts w:ascii="Calibri" w:hAnsi="Calibri"/>
          <w:b/>
          <w:bCs/>
          <w:u w:val="single"/>
          <w:shd w:val="clear" w:color="auto" w:fill="FFFF00"/>
          <w:lang w:val="en-US"/>
        </w:rPr>
        <w:t>environmental governance is the jurisdiction of the (settler) state</w:t>
      </w:r>
      <w:r>
        <w:rPr>
          <w:rFonts w:ascii="Calibri" w:hAnsi="Calibri"/>
          <w:b/>
          <w:bCs/>
          <w:u w:val="single"/>
          <w:lang w:val="da-DK"/>
        </w:rPr>
        <w:t xml:space="preserve">. </w:t>
      </w:r>
      <w:proofErr w:type="spellStart"/>
      <w:r>
        <w:rPr>
          <w:rFonts w:ascii="Calibri" w:hAnsi="Calibri"/>
          <w:b/>
          <w:bCs/>
          <w:u w:val="single"/>
          <w:lang w:val="da-DK"/>
        </w:rPr>
        <w:t>Often</w:t>
      </w:r>
      <w:proofErr w:type="spellEnd"/>
      <w:r>
        <w:rPr>
          <w:rFonts w:ascii="Calibri" w:hAnsi="Calibri"/>
          <w:b/>
          <w:bCs/>
          <w:u w:val="single"/>
          <w:lang w:val="da-DK"/>
        </w:rPr>
        <w:t xml:space="preserve">, </w:t>
      </w:r>
      <w:r>
        <w:rPr>
          <w:rFonts w:ascii="Calibri" w:hAnsi="Calibri"/>
          <w:b/>
          <w:bCs/>
          <w:u w:val="single"/>
          <w:shd w:val="clear" w:color="auto" w:fill="FFFF00"/>
          <w:lang w:val="en-US"/>
        </w:rPr>
        <w:t>this "cunning of recognition</w:t>
      </w:r>
      <w:r>
        <w:rPr>
          <w:rFonts w:ascii="Calibri" w:hAnsi="Calibri"/>
          <w:b/>
          <w:bCs/>
          <w:u w:val="single"/>
          <w:lang w:val="ru-RU"/>
        </w:rPr>
        <w:t>"</w:t>
      </w:r>
      <w:r>
        <w:rPr>
          <w:rFonts w:ascii="Arial Unicode MS" w:hAnsi="Arial Unicode MS"/>
          <w:rtl/>
        </w:rPr>
        <w:t xml:space="preserve"> </w:t>
      </w:r>
      <w:r>
        <w:rPr>
          <w:rFonts w:ascii="Calibri" w:hAnsi="Calibri"/>
          <w:sz w:val="16"/>
          <w:szCs w:val="16"/>
          <w:lang w:val="it-IT"/>
        </w:rPr>
        <w:t>(</w:t>
      </w:r>
      <w:proofErr w:type="spellStart"/>
      <w:r>
        <w:rPr>
          <w:rFonts w:ascii="Calibri" w:hAnsi="Calibri"/>
          <w:sz w:val="16"/>
          <w:szCs w:val="16"/>
          <w:lang w:val="it-IT"/>
        </w:rPr>
        <w:t>Povenelli</w:t>
      </w:r>
      <w:proofErr w:type="spellEnd"/>
      <w:r>
        <w:rPr>
          <w:rFonts w:ascii="Calibri" w:hAnsi="Calibri"/>
          <w:sz w:val="16"/>
          <w:szCs w:val="16"/>
          <w:lang w:val="it-IT"/>
        </w:rPr>
        <w:t xml:space="preserve"> 2002) in </w:t>
      </w:r>
      <w:proofErr w:type="spellStart"/>
      <w:r>
        <w:rPr>
          <w:rFonts w:ascii="Calibri" w:hAnsi="Calibri"/>
          <w:sz w:val="16"/>
          <w:szCs w:val="16"/>
          <w:lang w:val="it-IT"/>
        </w:rPr>
        <w:t>fact</w:t>
      </w:r>
      <w:proofErr w:type="spellEnd"/>
      <w:r>
        <w:rPr>
          <w:rFonts w:ascii="Arial Unicode MS" w:hAnsi="Arial Unicode MS"/>
          <w:rtl/>
        </w:rPr>
        <w:t xml:space="preserve"> </w:t>
      </w:r>
      <w:r>
        <w:rPr>
          <w:rFonts w:ascii="Calibri" w:hAnsi="Calibri"/>
          <w:b/>
          <w:bCs/>
          <w:u w:val="single"/>
          <w:shd w:val="clear" w:color="auto" w:fill="FFFF00"/>
          <w:lang w:val="en-US"/>
        </w:rPr>
        <w:t>reflects</w:t>
      </w:r>
      <w:r>
        <w:rPr>
          <w:rFonts w:ascii="Arial Unicode MS" w:hAnsi="Arial Unicode MS"/>
          <w:shd w:val="clear" w:color="auto" w:fill="FFFF00"/>
          <w:rtl/>
        </w:rPr>
        <w:t xml:space="preserve"> </w:t>
      </w:r>
      <w:r>
        <w:rPr>
          <w:rFonts w:ascii="Calibri" w:hAnsi="Calibri"/>
          <w:sz w:val="16"/>
          <w:szCs w:val="16"/>
          <w:lang w:val="en-US"/>
        </w:rPr>
        <w:t>what Jean Dennison describes as</w:t>
      </w:r>
      <w:r>
        <w:rPr>
          <w:rFonts w:ascii="Arial Unicode MS" w:hAnsi="Arial Unicode MS"/>
          <w:rtl/>
        </w:rPr>
        <w:t xml:space="preserve"> </w:t>
      </w:r>
      <w:r>
        <w:rPr>
          <w:rFonts w:ascii="Calibri" w:hAnsi="Calibri"/>
          <w:b/>
          <w:bCs/>
          <w:u w:val="single"/>
          <w:lang w:val="en-US"/>
        </w:rPr>
        <w:t xml:space="preserve">a settler colonial "logic of </w:t>
      </w:r>
      <w:proofErr w:type="spellStart"/>
      <w:r>
        <w:rPr>
          <w:rFonts w:ascii="Calibri" w:hAnsi="Calibri"/>
          <w:b/>
          <w:bCs/>
          <w:u w:val="single"/>
          <w:lang w:val="en-US"/>
        </w:rPr>
        <w:t>recogni</w:t>
      </w:r>
      <w:r>
        <w:rPr>
          <w:rFonts w:ascii="Calibri" w:hAnsi="Calibri"/>
          <w:b/>
          <w:bCs/>
          <w:u w:val="single"/>
          <w:shd w:val="clear" w:color="auto" w:fill="FFFF00"/>
          <w:lang w:val="fr-FR"/>
        </w:rPr>
        <w:t>tion</w:t>
      </w:r>
      <w:proofErr w:type="spellEnd"/>
      <w:r>
        <w:rPr>
          <w:rFonts w:ascii="Calibri" w:hAnsi="Calibri"/>
          <w:b/>
          <w:bCs/>
          <w:u w:val="single"/>
          <w:lang w:val="ru-RU"/>
        </w:rPr>
        <w:t>"</w:t>
      </w:r>
      <w:r>
        <w:rPr>
          <w:rFonts w:ascii="Arial Unicode MS" w:hAnsi="Arial Unicode MS"/>
          <w:rtl/>
        </w:rPr>
        <w:t xml:space="preserve"> </w:t>
      </w:r>
      <w:r>
        <w:rPr>
          <w:rFonts w:ascii="Calibri" w:hAnsi="Calibri"/>
          <w:sz w:val="16"/>
          <w:szCs w:val="16"/>
          <w:lang w:val="en-US"/>
        </w:rPr>
        <w:t>(Dennison 2014). In her work on her own Osage Nation's shifting citizenship policies, Dennison details ethnographically how</w:t>
      </w:r>
      <w:r>
        <w:rPr>
          <w:rFonts w:ascii="Arial Unicode MS" w:hAnsi="Arial Unicode MS"/>
          <w:rtl/>
        </w:rPr>
        <w:t xml:space="preserve"> </w:t>
      </w:r>
      <w:r>
        <w:rPr>
          <w:rFonts w:ascii="Calibri" w:hAnsi="Calibri"/>
          <w:b/>
          <w:bCs/>
          <w:u w:val="single"/>
          <w:shd w:val="clear" w:color="auto" w:fill="FFFF00"/>
          <w:lang w:val="en-US"/>
        </w:rPr>
        <w:t xml:space="preserve">this </w:t>
      </w:r>
      <w:r>
        <w:rPr>
          <w:rFonts w:ascii="Calibri" w:hAnsi="Calibri"/>
          <w:b/>
          <w:bCs/>
          <w:u w:val="single"/>
          <w:lang w:val="en-US"/>
        </w:rPr>
        <w:t xml:space="preserve">problematic logic dangerously </w:t>
      </w:r>
      <w:r>
        <w:rPr>
          <w:rFonts w:ascii="Calibri" w:hAnsi="Calibri"/>
          <w:b/>
          <w:bCs/>
          <w:u w:val="single"/>
          <w:shd w:val="clear" w:color="auto" w:fill="FFFF00"/>
          <w:lang w:val="en-US"/>
        </w:rPr>
        <w:t xml:space="preserve">shifts discourses of belonging </w:t>
      </w:r>
      <w:r>
        <w:rPr>
          <w:rFonts w:ascii="Calibri" w:hAnsi="Calibri"/>
          <w:b/>
          <w:bCs/>
          <w:u w:val="single"/>
          <w:lang w:val="en-US"/>
        </w:rPr>
        <w:t xml:space="preserve">and self- </w:t>
      </w:r>
      <w:r>
        <w:rPr>
          <w:rFonts w:ascii="Calibri" w:hAnsi="Calibri"/>
          <w:b/>
          <w:bCs/>
          <w:u w:val="single"/>
          <w:shd w:val="clear" w:color="auto" w:fill="FFFF00"/>
          <w:lang w:val="en-US"/>
        </w:rPr>
        <w:t>identification away from territory</w:t>
      </w:r>
      <w:r>
        <w:rPr>
          <w:rFonts w:ascii="Arial Unicode MS" w:hAnsi="Arial Unicode MS"/>
          <w:rtl/>
        </w:rPr>
        <w:t xml:space="preserve"> </w:t>
      </w:r>
      <w:r>
        <w:rPr>
          <w:rFonts w:ascii="Calibri" w:hAnsi="Calibri"/>
          <w:sz w:val="16"/>
          <w:szCs w:val="16"/>
          <w:lang w:val="en-US"/>
        </w:rPr>
        <w:t>(quite literally, the very ground on which the future is to be built),</w:t>
      </w:r>
      <w:r>
        <w:rPr>
          <w:rFonts w:ascii="Arial Unicode MS" w:hAnsi="Arial Unicode MS"/>
          <w:rtl/>
        </w:rPr>
        <w:t xml:space="preserve"> </w:t>
      </w:r>
      <w:r>
        <w:rPr>
          <w:rFonts w:ascii="Calibri" w:hAnsi="Calibri"/>
          <w:b/>
          <w:bCs/>
          <w:u w:val="single"/>
          <w:lang w:val="en-US"/>
        </w:rPr>
        <w:t>favoring instead discourses of the body. With this shift, struggles to define citizen-selves through race, blood, and descent alone work to undermine indigenous nations' precarious relations with non-indigenous populations in shared or overlapping territories, and ultimately, Native nations' authority over their own land</w:t>
      </w:r>
      <w:r>
        <w:rPr>
          <w:rFonts w:ascii="Arial Unicode MS" w:hAnsi="Arial Unicode MS"/>
          <w:rtl/>
        </w:rPr>
        <w:t xml:space="preserve"> </w:t>
      </w:r>
      <w:r>
        <w:rPr>
          <w:rFonts w:ascii="Calibri" w:hAnsi="Calibri"/>
          <w:sz w:val="16"/>
          <w:szCs w:val="16"/>
          <w:lang w:val="en-US"/>
        </w:rPr>
        <w:t>(Dennison 2014). I argue, with Dennison, that</w:t>
      </w:r>
      <w:r>
        <w:rPr>
          <w:rFonts w:ascii="Arial Unicode MS" w:hAnsi="Arial Unicode MS"/>
          <w:rtl/>
        </w:rPr>
        <w:t xml:space="preserve"> </w:t>
      </w:r>
      <w:r>
        <w:rPr>
          <w:rFonts w:ascii="Calibri" w:hAnsi="Calibri"/>
          <w:b/>
          <w:bCs/>
          <w:u w:val="single"/>
          <w:shd w:val="clear" w:color="auto" w:fill="FFFF00"/>
          <w:lang w:val="en-US"/>
        </w:rPr>
        <w:t>the politics of abandoning territorial notions of c</w:t>
      </w:r>
      <w:r>
        <w:rPr>
          <w:rFonts w:ascii="Calibri" w:hAnsi="Calibri"/>
          <w:b/>
          <w:bCs/>
          <w:u w:val="single"/>
          <w:lang w:val="en-US"/>
        </w:rPr>
        <w:t>itizenship</w:t>
      </w:r>
      <w:r>
        <w:rPr>
          <w:rFonts w:ascii="Calibri" w:hAnsi="Calibri"/>
          <w:b/>
          <w:bCs/>
          <w:u w:val="single"/>
          <w:shd w:val="clear" w:color="auto" w:fill="FFFF00"/>
          <w:lang w:val="en-US"/>
        </w:rPr>
        <w:t xml:space="preserve">/sovereignty is part </w:t>
      </w:r>
      <w:r>
        <w:rPr>
          <w:rFonts w:ascii="Calibri" w:hAnsi="Calibri"/>
          <w:b/>
          <w:bCs/>
          <w:u w:val="single"/>
          <w:lang w:val="en-US"/>
        </w:rPr>
        <w:t xml:space="preserve">and parcel </w:t>
      </w:r>
      <w:r>
        <w:rPr>
          <w:rFonts w:ascii="Calibri" w:hAnsi="Calibri"/>
          <w:b/>
          <w:bCs/>
          <w:u w:val="single"/>
          <w:shd w:val="clear" w:color="auto" w:fill="FFFF00"/>
          <w:lang w:val="en-US"/>
        </w:rPr>
        <w:t xml:space="preserve">of settler colonial logics, creating the conditions for further erosion of indigenous authority over landscapes. </w:t>
      </w:r>
      <w:r>
        <w:rPr>
          <w:rFonts w:ascii="Calibri" w:hAnsi="Calibri"/>
          <w:sz w:val="16"/>
          <w:szCs w:val="16"/>
          <w:lang w:val="en-US"/>
        </w:rPr>
        <w:t xml:space="preserve">And yet, as I have found over the course of several </w:t>
      </w:r>
      <w:r>
        <w:rPr>
          <w:rFonts w:ascii="Calibri" w:hAnsi="Calibri"/>
          <w:sz w:val="16"/>
          <w:szCs w:val="16"/>
          <w:lang w:val="en-US"/>
        </w:rPr>
        <w:lastRenderedPageBreak/>
        <w:t>years of research with and among Dine</w:t>
      </w:r>
      <w:r>
        <w:rPr>
          <w:rFonts w:ascii="Arial Unicode MS" w:hAnsi="Arial Unicode MS"/>
          <w:sz w:val="16"/>
          <w:szCs w:val="16"/>
          <w:rtl/>
        </w:rPr>
        <w:t xml:space="preserve">́ </w:t>
      </w:r>
      <w:r>
        <w:rPr>
          <w:rFonts w:ascii="Calibri" w:hAnsi="Calibri"/>
          <w:sz w:val="16"/>
          <w:szCs w:val="16"/>
          <w:lang w:val="en-US"/>
        </w:rPr>
        <w:t>people,</w:t>
      </w:r>
      <w:r>
        <w:rPr>
          <w:rFonts w:ascii="Calibri" w:hAnsi="Calibri"/>
          <w:b/>
          <w:bCs/>
          <w:u w:val="single"/>
          <w:lang w:val="en-US"/>
        </w:rPr>
        <w:t xml:space="preserve"> there is a felt, lived, sensorial connection forged through practice between bodies and territories</w:t>
      </w:r>
      <w:r>
        <w:rPr>
          <w:rFonts w:ascii="Arial Unicode MS" w:hAnsi="Arial Unicode MS"/>
          <w:rtl/>
        </w:rPr>
        <w:t xml:space="preserve"> </w:t>
      </w:r>
      <w:r>
        <w:rPr>
          <w:rFonts w:ascii="Calibri" w:hAnsi="Calibri"/>
          <w:sz w:val="16"/>
          <w:szCs w:val="16"/>
          <w:lang w:val="en-US"/>
        </w:rPr>
        <w:t xml:space="preserve">on the Navajo Nation </w:t>
      </w:r>
      <w:r>
        <w:rPr>
          <w:rFonts w:ascii="Arial Unicode MS" w:hAnsi="Arial Unicode MS"/>
          <w:sz w:val="16"/>
          <w:szCs w:val="16"/>
          <w:rtl/>
        </w:rPr>
        <w:t xml:space="preserve">– </w:t>
      </w:r>
      <w:r>
        <w:rPr>
          <w:rFonts w:ascii="Calibri" w:hAnsi="Calibri"/>
          <w:sz w:val="16"/>
          <w:szCs w:val="16"/>
          <w:lang w:val="en-US"/>
        </w:rPr>
        <w:t xml:space="preserve">so much so, that I emphasize here the lived dimension of territorial sovereignty. The embodiment is closer to Tim Ingold's discussion of dwelling and </w:t>
      </w:r>
      <w:proofErr w:type="spellStart"/>
      <w:r>
        <w:rPr>
          <w:rFonts w:ascii="Calibri" w:hAnsi="Calibri"/>
          <w:sz w:val="16"/>
          <w:szCs w:val="16"/>
          <w:lang w:val="en-US"/>
        </w:rPr>
        <w:t>enskillment</w:t>
      </w:r>
      <w:proofErr w:type="spellEnd"/>
      <w:r>
        <w:rPr>
          <w:rFonts w:ascii="Calibri" w:hAnsi="Calibri"/>
          <w:sz w:val="16"/>
          <w:szCs w:val="16"/>
          <w:lang w:val="en-US"/>
        </w:rPr>
        <w:t xml:space="preserve"> as part of belonging to a territory (Ingold 2011),</w:t>
      </w:r>
      <w:r>
        <w:rPr>
          <w:rFonts w:ascii="Arial Unicode MS" w:hAnsi="Arial Unicode MS"/>
          <w:rtl/>
        </w:rPr>
        <w:t xml:space="preserve"> </w:t>
      </w:r>
      <w:r>
        <w:rPr>
          <w:rFonts w:ascii="Calibri" w:hAnsi="Calibri"/>
          <w:b/>
          <w:bCs/>
          <w:u w:val="single"/>
          <w:lang w:val="en-US"/>
        </w:rPr>
        <w:t>a phenomenological departure from</w:t>
      </w:r>
      <w:r>
        <w:rPr>
          <w:rFonts w:ascii="Calibri" w:hAnsi="Calibri"/>
          <w:lang w:val="en-US"/>
        </w:rPr>
        <w:t xml:space="preserve"> what </w:t>
      </w:r>
      <w:proofErr w:type="spellStart"/>
      <w:r>
        <w:rPr>
          <w:rFonts w:ascii="Calibri" w:hAnsi="Calibri"/>
          <w:sz w:val="16"/>
          <w:szCs w:val="16"/>
          <w:lang w:val="fr-FR"/>
        </w:rPr>
        <w:t>Dennison</w:t>
      </w:r>
      <w:proofErr w:type="spellEnd"/>
      <w:r>
        <w:rPr>
          <w:rFonts w:ascii="Calibri" w:hAnsi="Calibri"/>
          <w:sz w:val="16"/>
          <w:szCs w:val="16"/>
          <w:lang w:val="fr-FR"/>
        </w:rPr>
        <w:t xml:space="preserve"> critiques as</w:t>
      </w:r>
      <w:r>
        <w:rPr>
          <w:rFonts w:ascii="Arial Unicode MS" w:hAnsi="Arial Unicode MS"/>
          <w:rtl/>
        </w:rPr>
        <w:t xml:space="preserve"> </w:t>
      </w:r>
      <w:r>
        <w:rPr>
          <w:rFonts w:ascii="Calibri" w:hAnsi="Calibri"/>
          <w:b/>
          <w:bCs/>
          <w:u w:val="single"/>
          <w:lang w:val="en-US"/>
        </w:rPr>
        <w:t>the more commodified, and ultimately divisive, identifiers of race, blood, and descent.</w:t>
      </w:r>
      <w:r>
        <w:rPr>
          <w:rFonts w:ascii="Arial Unicode MS" w:hAnsi="Arial Unicode MS"/>
          <w:rtl/>
        </w:rPr>
        <w:t xml:space="preserve">” </w:t>
      </w:r>
      <w:r>
        <w:rPr>
          <w:rFonts w:ascii="Arial Unicode MS" w:hAnsi="Arial Unicode MS"/>
          <w:sz w:val="16"/>
          <w:szCs w:val="16"/>
          <w:rtl/>
        </w:rPr>
        <w:t>(55)</w:t>
      </w:r>
    </w:p>
    <w:p w14:paraId="10FD4C0D" w14:textId="6F2EA9D1" w:rsidR="00F973B6" w:rsidRDefault="00F973B6" w:rsidP="00F973B6">
      <w:pPr>
        <w:spacing w:after="0" w:line="240" w:lineRule="auto"/>
        <w:textAlignment w:val="baseline"/>
        <w:rPr>
          <w:rFonts w:eastAsia="Times New Roman"/>
          <w:b/>
          <w:bCs/>
          <w:sz w:val="26"/>
          <w:szCs w:val="26"/>
        </w:rPr>
      </w:pPr>
      <w:r>
        <w:rPr>
          <w:rFonts w:eastAsia="Times New Roman"/>
          <w:b/>
          <w:bCs/>
          <w:sz w:val="26"/>
          <w:szCs w:val="26"/>
        </w:rPr>
        <w:t>Extinction first</w:t>
      </w:r>
    </w:p>
    <w:p w14:paraId="605B3F93" w14:textId="77777777" w:rsidR="00F973B6" w:rsidRPr="00E133B3" w:rsidRDefault="00F973B6" w:rsidP="00F973B6">
      <w:pPr>
        <w:pStyle w:val="Heading4"/>
        <w:rPr>
          <w:rFonts w:cs="Calibri"/>
        </w:rPr>
      </w:pPr>
      <w:r w:rsidRPr="00E133B3">
        <w:rPr>
          <w:rFonts w:cs="Calibri"/>
        </w:rPr>
        <w:t>1 – Forecloses future improvement – we can never improve society because our impact is irreversible</w:t>
      </w:r>
    </w:p>
    <w:p w14:paraId="27A2D4BA" w14:textId="77777777" w:rsidR="00F973B6" w:rsidRPr="00E133B3" w:rsidRDefault="00F973B6" w:rsidP="00F973B6">
      <w:pPr>
        <w:pStyle w:val="Heading4"/>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2CC7B3BF" w14:textId="77777777" w:rsidR="00F973B6" w:rsidRPr="00E133B3" w:rsidRDefault="00F973B6" w:rsidP="00F973B6">
      <w:pPr>
        <w:pStyle w:val="Heading4"/>
        <w:rPr>
          <w:rFonts w:cs="Calibri"/>
        </w:rPr>
      </w:pPr>
      <w:r w:rsidRPr="00E133B3">
        <w:rPr>
          <w:rFonts w:cs="Calibri"/>
        </w:rPr>
        <w:t>3 – Moral obligation – allowing people to die is unethical and should be prevented because it creates ethics towards other people</w:t>
      </w:r>
    </w:p>
    <w:p w14:paraId="04476781" w14:textId="77777777" w:rsidR="00F973B6" w:rsidRDefault="00F973B6" w:rsidP="00F973B6">
      <w:pPr>
        <w:pStyle w:val="Heading4"/>
        <w:rPr>
          <w:rFonts w:cs="Calibri"/>
        </w:rPr>
      </w:pPr>
      <w:r w:rsidRPr="00E133B3">
        <w:rPr>
          <w:rFonts w:cs="Calibri"/>
        </w:rPr>
        <w:t>4 – Objectivity – body count is the most objective way to calculate impacts because comparing suffering is unethical</w:t>
      </w:r>
    </w:p>
    <w:p w14:paraId="425A6D6B" w14:textId="77777777" w:rsidR="00F973B6" w:rsidRDefault="00F973B6" w:rsidP="00F973B6">
      <w:pPr>
        <w:pStyle w:val="Heading4"/>
      </w:pPr>
      <w:r>
        <w:t>5 – Moral uncertainty – if we’re unsure about which interpretation of the world is true – we ought to preserve the world to keep debating about it</w:t>
      </w:r>
    </w:p>
    <w:p w14:paraId="25C487D3" w14:textId="22248C7F" w:rsidR="00F973B6" w:rsidRPr="00F973B6" w:rsidRDefault="00F973B6" w:rsidP="00F973B6"/>
    <w:p w14:paraId="1AFDE2DE" w14:textId="21A052B1" w:rsidR="005E2F6C" w:rsidRPr="00086718" w:rsidRDefault="005E2F6C" w:rsidP="005E2F6C">
      <w:pPr>
        <w:pStyle w:val="Heading4"/>
      </w:pPr>
      <w:r w:rsidRPr="00086718">
        <w:t>Space colonization solves extinction</w:t>
      </w:r>
    </w:p>
    <w:p w14:paraId="18F52BFA" w14:textId="77777777" w:rsidR="005E2F6C" w:rsidRPr="00086718" w:rsidRDefault="005E2F6C" w:rsidP="005E2F6C">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10A4DAAF" w14:textId="77777777" w:rsidR="005E2F6C" w:rsidRPr="004658B5" w:rsidRDefault="005E2F6C" w:rsidP="005E2F6C">
      <w:pPr>
        <w:rPr>
          <w:sz w:val="12"/>
        </w:rPr>
      </w:pPr>
      <w:r w:rsidRPr="004658B5">
        <w:rPr>
          <w:sz w:val="12"/>
        </w:rPr>
        <w:t xml:space="preserve">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w:t>
      </w:r>
      <w:proofErr w:type="gramStart"/>
      <w:r w:rsidRPr="004658B5">
        <w:rPr>
          <w:sz w:val="12"/>
        </w:rPr>
        <w:t>and,</w:t>
      </w:r>
      <w:proofErr w:type="gramEnd"/>
      <w:r w:rsidRPr="004658B5">
        <w:rPr>
          <w:sz w:val="12"/>
        </w:rPr>
        <w:t xml:space="preserve"> likely combined with other factors, killed many dinosaurs and other species. Life then had no tools to detect the coming asteroid or to be able to plan proactively to ensure its survival. </w:t>
      </w:r>
      <w:proofErr w:type="gramStart"/>
      <w:r w:rsidRPr="00086718">
        <w:rPr>
          <w:rStyle w:val="StyleUnderline"/>
        </w:rPr>
        <w:t>In order to</w:t>
      </w:r>
      <w:proofErr w:type="gramEnd"/>
      <w:r w:rsidRPr="00086718">
        <w:rPr>
          <w:rStyle w:val="StyleUnderline"/>
        </w:rPr>
        <w:t xml:space="preserve"> avoid sharing the same fate as the dinosaurs, scholars argue that </w:t>
      </w:r>
      <w:r w:rsidRPr="00086718">
        <w:rPr>
          <w:rStyle w:val="Emphasis"/>
        </w:rPr>
        <w:t>humans should become a multi-planetary species</w:t>
      </w:r>
      <w:r w:rsidRPr="00086718">
        <w:rPr>
          <w:rStyle w:val="StyleUnderline"/>
        </w:rPr>
        <w:t>.</w:t>
      </w:r>
      <w:r w:rsidRPr="004658B5">
        <w:rPr>
          <w:sz w:val="12"/>
        </w:rPr>
        <w:t xml:space="preserve"> We spoke with Professor Gonzalo </w:t>
      </w:r>
      <w:proofErr w:type="spellStart"/>
      <w:r w:rsidRPr="004658B5">
        <w:rPr>
          <w:sz w:val="12"/>
        </w:rPr>
        <w:t>Munevar</w:t>
      </w:r>
      <w:proofErr w:type="spellEnd"/>
      <w:r w:rsidRPr="004658B5">
        <w:rPr>
          <w:sz w:val="12"/>
        </w:rPr>
        <w:t>, Emeritus Professor at Lawrence Technical University, to hear his thoughts on the existential risks we face and how colonization of the cosmos can help us address them. He has written extensively about the philosophy of space exploration and human consciousness. Why do you argue that “</w:t>
      </w:r>
      <w:r w:rsidRPr="005E2F6C">
        <w:rPr>
          <w:rStyle w:val="Emphasis"/>
          <w:highlight w:val="green"/>
        </w:rPr>
        <w:t>failure to move into the cosmos would condemn us to oblivion</w:t>
      </w:r>
      <w:r w:rsidRPr="004658B5">
        <w:rPr>
          <w:sz w:val="12"/>
        </w:rPr>
        <w:t xml:space="preserve">”? By </w:t>
      </w:r>
      <w:r w:rsidRPr="00086718">
        <w:rPr>
          <w:rStyle w:val="StyleUnderline"/>
        </w:rPr>
        <w:t>having a significant presence in the solar system in</w:t>
      </w:r>
      <w:r w:rsidRPr="004658B5">
        <w:rPr>
          <w:sz w:val="12"/>
        </w:rPr>
        <w:t xml:space="preserve"> the next few thousands of years and beyond, </w:t>
      </w:r>
      <w:r w:rsidRPr="00086718">
        <w:rPr>
          <w:rStyle w:val="StyleUnderline"/>
        </w:rPr>
        <w:t xml:space="preserve">we will be in a </w:t>
      </w:r>
      <w:r w:rsidRPr="005E2F6C">
        <w:rPr>
          <w:rStyle w:val="StyleUnderline"/>
          <w:highlight w:val="green"/>
        </w:rPr>
        <w:t>better position to deflect asteroids</w:t>
      </w:r>
      <w:r w:rsidRPr="00086718">
        <w:rPr>
          <w:rStyle w:val="StyleUnderline"/>
        </w:rPr>
        <w:t xml:space="preserve"> and comets that might bring the end of humanity, and much other Earth life, in a horrible collisio</w:t>
      </w:r>
      <w:r w:rsidRPr="004658B5">
        <w:rPr>
          <w:sz w:val="12"/>
        </w:rPr>
        <w:t>n. And if perchance one such catastrophe proves inevitable (</w:t>
      </w:r>
      <w:proofErr w:type="gramStart"/>
      <w:r w:rsidRPr="004658B5">
        <w:rPr>
          <w:sz w:val="12"/>
        </w:rPr>
        <w:t>e.g.</w:t>
      </w:r>
      <w:proofErr w:type="gramEnd"/>
      <w:r w:rsidRPr="004658B5">
        <w:rPr>
          <w:sz w:val="12"/>
        </w:rPr>
        <w:t xml:space="preserve"> a rogue planet passing through the solar system), humanity would still survive by having colonized Mars and other bodies, as well as by having built artificial space colonies of the type advocated by Gerard O’Neill. Once the sun begins to turn into a red giant in a few billion years, we must have long moved into the outer solar system. In the very long run, we </w:t>
      </w:r>
      <w:proofErr w:type="gramStart"/>
      <w:r w:rsidRPr="004658B5">
        <w:rPr>
          <w:sz w:val="12"/>
        </w:rPr>
        <w:t>have to</w:t>
      </w:r>
      <w:proofErr w:type="gramEnd"/>
      <w:r w:rsidRPr="004658B5">
        <w:rPr>
          <w:sz w:val="12"/>
        </w:rPr>
        <w:t xml:space="preserve">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086718">
        <w:rPr>
          <w:rStyle w:val="StyleUnderline"/>
        </w:rPr>
        <w:t xml:space="preserve">interstellar </w:t>
      </w:r>
      <w:r w:rsidRPr="005E2F6C">
        <w:rPr>
          <w:rStyle w:val="StyleUnderline"/>
          <w:highlight w:val="green"/>
        </w:rPr>
        <w:t>space has resources to offer</w:t>
      </w:r>
      <w:r w:rsidRPr="00086718">
        <w:rPr>
          <w:rStyle w:val="StyleUnderline"/>
        </w:rPr>
        <w:t>. Nuclear energy, probably fusion,</w:t>
      </w:r>
      <w:r w:rsidRPr="004658B5">
        <w:rPr>
          <w:sz w:val="12"/>
        </w:rPr>
        <w:t xml:space="preserve"> would likely be required. It may take us tens of thousands of years, but in the cosmic time scale, that is but a blink in the eye. What are these catastrophic threats? Are there any records of catastrophic events happening before humans appeared on Earth? 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w:t>
      </w:r>
      <w:proofErr w:type="gramStart"/>
      <w:r w:rsidRPr="004658B5">
        <w:rPr>
          <w:sz w:val="12"/>
        </w:rPr>
        <w:t>the majority of</w:t>
      </w:r>
      <w:proofErr w:type="gramEnd"/>
      <w:r w:rsidRPr="004658B5">
        <w:rPr>
          <w:sz w:val="12"/>
        </w:rPr>
        <w:t xml:space="preserve"> species on Earth 65 million years ago, there have been at least two more impacts by asteroids 10 km or larger in the last 300 million years. How could human colonization of outer space save other terrestrial life? On both O’Neill types of colonies as well as on </w:t>
      </w:r>
      <w:r w:rsidRPr="00086718">
        <w:rPr>
          <w:rStyle w:val="StyleUnderline"/>
        </w:rPr>
        <w:t xml:space="preserve">colonies on other planets, and particularly on terraformed planets, we </w:t>
      </w:r>
      <w:r w:rsidRPr="00086718">
        <w:rPr>
          <w:rStyle w:val="StyleUnderline"/>
        </w:rPr>
        <w:lastRenderedPageBreak/>
        <w:t>would need all sorts of organisms like bacteria and plants for food, medicine, and ornamentation, as well as many animals for food and other purposes</w:t>
      </w:r>
      <w:r w:rsidRPr="004658B5">
        <w:rPr>
          <w:sz w:val="12"/>
        </w:rPr>
        <w:t xml:space="preserve">. We cannot have a proper colony without an Earthly environment to surround and nourish us. So, we </w:t>
      </w:r>
      <w:proofErr w:type="gramStart"/>
      <w:r w:rsidRPr="004658B5">
        <w:rPr>
          <w:sz w:val="12"/>
        </w:rPr>
        <w:t>have to</w:t>
      </w:r>
      <w:proofErr w:type="gramEnd"/>
      <w:r w:rsidRPr="004658B5">
        <w:rPr>
          <w:sz w:val="12"/>
        </w:rPr>
        <w:t xml:space="preserve"> take much other terrestrial life with us in order to survive and flourish. And </w:t>
      </w:r>
      <w:r w:rsidRPr="00086718">
        <w:rPr>
          <w:rStyle w:val="StyleUnderline"/>
        </w:rPr>
        <w:t>given the value of biodiversity we would make it a point to take a great variety of organisms that contribute to our biosphere</w:t>
      </w:r>
      <w:r w:rsidRPr="004658B5">
        <w:rPr>
          <w:sz w:val="12"/>
        </w:rPr>
        <w:t xml:space="preserve">. Of course, we should heed Mark Twain and be sure not to include mosquitoes in our future space arks. </w:t>
      </w:r>
      <w:proofErr w:type="gramStart"/>
      <w:r w:rsidRPr="004658B5">
        <w:rPr>
          <w:sz w:val="12"/>
        </w:rPr>
        <w:t>I myself</w:t>
      </w:r>
      <w:proofErr w:type="gramEnd"/>
      <w:r w:rsidRPr="004658B5">
        <w:rPr>
          <w:sz w:val="12"/>
        </w:rPr>
        <w:t xml:space="preserve"> would keep out tarantulas and some other obnoxious viruses, bacteria, plants, and animals. </w:t>
      </w:r>
    </w:p>
    <w:p w14:paraId="1F661C48" w14:textId="7F2D4439" w:rsidR="005E2F6C" w:rsidRPr="00086718" w:rsidRDefault="005E2F6C" w:rsidP="005E2F6C">
      <w:pPr>
        <w:pStyle w:val="Heading4"/>
      </w:pPr>
      <w:r w:rsidRPr="00086718">
        <w:t>Earth won’t be inhabitable forever – colonization is essential to preventing extinction</w:t>
      </w:r>
    </w:p>
    <w:p w14:paraId="2B57AC2E" w14:textId="77777777" w:rsidR="005E2F6C" w:rsidRPr="00086718" w:rsidRDefault="005E2F6C" w:rsidP="005E2F6C">
      <w:proofErr w:type="spellStart"/>
      <w:r w:rsidRPr="00086718">
        <w:rPr>
          <w:rStyle w:val="Style13ptBold"/>
        </w:rPr>
        <w:t>Newitz</w:t>
      </w:r>
      <w:proofErr w:type="spellEnd"/>
      <w:r w:rsidRPr="00086718">
        <w:rPr>
          <w:rStyle w:val="Style13ptBold"/>
        </w:rPr>
        <w:t xml:space="preserve"> 13</w:t>
      </w:r>
      <w:r w:rsidRPr="00086718">
        <w:t xml:space="preserve"> [(Annalee, is the author, most recently, of the science fiction novel The Future of Another Timeline, a contributing opinion writer at the New York Times, and co-host of the podcast Our Opinions Are Correct.), “Escape Plans,” Slate, 5/15/13, https://slate.com/technology/2013/05/surviving-the-next-mass-extinction-humans-will-need-to-leave-earth-for-space-colonies.html] MN</w:t>
      </w:r>
    </w:p>
    <w:p w14:paraId="5D753920" w14:textId="77777777" w:rsidR="005E2F6C" w:rsidRPr="007B7D97" w:rsidRDefault="005E2F6C" w:rsidP="005E2F6C">
      <w:pPr>
        <w:rPr>
          <w:sz w:val="12"/>
        </w:rPr>
      </w:pPr>
      <w:r w:rsidRPr="007B7D97">
        <w:rPr>
          <w:sz w:val="12"/>
        </w:rPr>
        <w:t xml:space="preserve">When the </w:t>
      </w:r>
      <w:r w:rsidRPr="00086718">
        <w:rPr>
          <w:rStyle w:val="StyleUnderline"/>
        </w:rPr>
        <w:t>Russian asteroid became a</w:t>
      </w:r>
      <w:r>
        <w:rPr>
          <w:rStyle w:val="StyleUnderline"/>
        </w:rPr>
        <w:t xml:space="preserve"> </w:t>
      </w:r>
      <w:r w:rsidRPr="00086718">
        <w:rPr>
          <w:rStyle w:val="StyleUnderline"/>
        </w:rPr>
        <w:t>fireball in the air over Chelyabinsk, destroying buildings and injuring hundreds, we were lucky it wasn’t worse</w:t>
      </w:r>
      <w:r w:rsidRPr="007B7D97">
        <w:rPr>
          <w:sz w:val="12"/>
        </w:rPr>
        <w:t xml:space="preserve">. What about when the next one hits? Just for fun, </w:t>
      </w:r>
      <w:r w:rsidRPr="00086718">
        <w:rPr>
          <w:rStyle w:val="StyleUnderline"/>
        </w:rPr>
        <w:t xml:space="preserve">let’s say a </w:t>
      </w:r>
      <w:r w:rsidRPr="005E2F6C">
        <w:rPr>
          <w:rStyle w:val="StyleUnderline"/>
          <w:highlight w:val="green"/>
        </w:rPr>
        <w:t>10-kilometer-diameter asteroid</w:t>
      </w:r>
      <w:r w:rsidRPr="00086718">
        <w:rPr>
          <w:rStyle w:val="StyleUnderline"/>
        </w:rPr>
        <w:t xml:space="preserve">—much larger than the one over Chelyabinsk but close to the size of one that hit the planet 65 million years ago—smashed into central California. It wouldn’t just destroy Hollywood and Silicon Valley. It would </w:t>
      </w:r>
      <w:r w:rsidRPr="005E2F6C">
        <w:rPr>
          <w:rStyle w:val="StyleUnderline"/>
          <w:highlight w:val="green"/>
        </w:rPr>
        <w:t>punch a hole in the atmosphere.</w:t>
      </w:r>
      <w:r>
        <w:rPr>
          <w:rStyle w:val="StyleUnderline"/>
        </w:rPr>
        <w:t xml:space="preserve"> </w:t>
      </w:r>
      <w:r w:rsidRPr="007B7D97">
        <w:rPr>
          <w:sz w:val="12"/>
        </w:rPr>
        <w:t xml:space="preserve">That’s what surprises people the most. Every disaster-from-space movie we’ve ever seen prepares us for fire and explosive destruction. Instead, </w:t>
      </w:r>
      <w:r w:rsidRPr="00086718">
        <w:rPr>
          <w:rStyle w:val="StyleUnderline"/>
        </w:rPr>
        <w:t xml:space="preserve">blowback from the strike would be so powerful that it would </w:t>
      </w:r>
      <w:r w:rsidRPr="005E2F6C">
        <w:rPr>
          <w:rStyle w:val="StyleUnderline"/>
          <w:highlight w:val="green"/>
        </w:rPr>
        <w:t>hurl millions of tons of debris</w:t>
      </w:r>
      <w:r w:rsidRPr="00086718">
        <w:rPr>
          <w:rStyle w:val="StyleUnderline"/>
        </w:rPr>
        <w:t xml:space="preserve"> back into space. A </w:t>
      </w:r>
      <w:r w:rsidRPr="005E2F6C">
        <w:rPr>
          <w:rStyle w:val="StyleUnderline"/>
          <w:highlight w:val="green"/>
        </w:rPr>
        <w:t>thick, toxic cloud</w:t>
      </w:r>
      <w:r w:rsidRPr="00086718">
        <w:rPr>
          <w:rStyle w:val="StyleUnderline"/>
        </w:rPr>
        <w:t xml:space="preserve"> layer would </w:t>
      </w:r>
      <w:r w:rsidRPr="005E2F6C">
        <w:rPr>
          <w:rStyle w:val="StyleUnderline"/>
          <w:highlight w:val="green"/>
        </w:rPr>
        <w:t>settle over our</w:t>
      </w:r>
      <w:r w:rsidRPr="00086718">
        <w:rPr>
          <w:rStyle w:val="StyleUnderline"/>
        </w:rPr>
        <w:t xml:space="preserve"> upper </w:t>
      </w:r>
      <w:r w:rsidRPr="005E2F6C">
        <w:rPr>
          <w:rStyle w:val="StyleUnderline"/>
          <w:highlight w:val="green"/>
        </w:rPr>
        <w:t>atmosphere</w:t>
      </w:r>
      <w:r w:rsidRPr="00086718">
        <w:rPr>
          <w:rStyle w:val="StyleUnderline"/>
        </w:rPr>
        <w:t xml:space="preserve">, wrapping itself around the world within hours after the impact, </w:t>
      </w:r>
      <w:r w:rsidRPr="005E2F6C">
        <w:rPr>
          <w:rStyle w:val="StyleUnderline"/>
          <w:highlight w:val="green"/>
        </w:rPr>
        <w:t>cutting off the sun</w:t>
      </w:r>
      <w:r w:rsidRPr="00086718">
        <w:rPr>
          <w:rStyle w:val="StyleUnderline"/>
        </w:rPr>
        <w:t xml:space="preserve">. We’re not talking about an ordinary cloud, either. Packed with carbon, dust, and sulfur particles, it would reflect a lot more sunlight than a normal cloud would. Our satellites would record images of a once-blue planet gone brilliant white, like a pool ball. On Earth, it would be </w:t>
      </w:r>
      <w:r w:rsidRPr="005E2F6C">
        <w:rPr>
          <w:rStyle w:val="StyleUnderline"/>
          <w:highlight w:val="green"/>
        </w:rPr>
        <w:t xml:space="preserve">twilight for months. Temperatures </w:t>
      </w:r>
      <w:r w:rsidRPr="007B7D97">
        <w:rPr>
          <w:rStyle w:val="StyleUnderline"/>
        </w:rPr>
        <w:t xml:space="preserve">would </w:t>
      </w:r>
      <w:r w:rsidRPr="005E2F6C">
        <w:rPr>
          <w:rStyle w:val="StyleUnderline"/>
          <w:highlight w:val="green"/>
        </w:rPr>
        <w:t xml:space="preserve">plummet. Crops </w:t>
      </w:r>
      <w:r w:rsidRPr="007B7D97">
        <w:rPr>
          <w:rStyle w:val="StyleUnderline"/>
        </w:rPr>
        <w:t xml:space="preserve">would </w:t>
      </w:r>
      <w:r w:rsidRPr="005E2F6C">
        <w:rPr>
          <w:rStyle w:val="StyleUnderline"/>
          <w:highlight w:val="green"/>
        </w:rPr>
        <w:t>die</w:t>
      </w:r>
      <w:r w:rsidRPr="00086718">
        <w:rPr>
          <w:rStyle w:val="StyleUnderline"/>
        </w:rPr>
        <w:t>, and then the forests.</w:t>
      </w:r>
      <w:r>
        <w:rPr>
          <w:rStyle w:val="StyleUnderline"/>
        </w:rPr>
        <w:t xml:space="preserve"> </w:t>
      </w:r>
      <w:r w:rsidRPr="00086718">
        <w:rPr>
          <w:rStyle w:val="StyleUnderline"/>
        </w:rPr>
        <w:t xml:space="preserve">There would be fires the whole time, of course, especially around the impact site. </w:t>
      </w:r>
      <w:proofErr w:type="gramStart"/>
      <w:r w:rsidRPr="00086718">
        <w:rPr>
          <w:rStyle w:val="StyleUnderline"/>
        </w:rPr>
        <w:t>Plus</w:t>
      </w:r>
      <w:proofErr w:type="gramEnd"/>
      <w:r w:rsidRPr="00086718">
        <w:rPr>
          <w:rStyle w:val="StyleUnderline"/>
        </w:rPr>
        <w:t xml:space="preserve"> earthquakes and volcanic eruptions. But most of the 5 billion people who are likely to be killed by an asteroid strike like this would die of famine. In many parts of the world, permanent dusk would mean nothing to feed our animals, let alone our families. Food supplies would dwindle. And that’s when the riots would start.</w:t>
      </w:r>
      <w:r>
        <w:rPr>
          <w:rStyle w:val="StyleUnderline"/>
        </w:rPr>
        <w:t xml:space="preserve"> </w:t>
      </w:r>
      <w:r w:rsidRPr="007B7D97">
        <w:rPr>
          <w:sz w:val="12"/>
        </w:rPr>
        <w:t xml:space="preserve">This is an all-too-plausible scenario for the near future if we suffered an asteroid strike comparable to the one that killed most of the dinosaurs 65 million years ago. It wasn’t a giant explosion that exterminated Tyrannosaurus rex, Triceratops, and their kin. </w:t>
      </w:r>
      <w:proofErr w:type="gramStart"/>
      <w:r w:rsidRPr="007B7D97">
        <w:rPr>
          <w:sz w:val="12"/>
        </w:rPr>
        <w:t>In reality, most</w:t>
      </w:r>
      <w:proofErr w:type="gramEnd"/>
      <w:r w:rsidRPr="007B7D97">
        <w:rPr>
          <w:sz w:val="12"/>
        </w:rPr>
        <w:t xml:space="preserve"> of those giants died out over thousands of years, their numbers winnowed down to nothing as their food-rich, tropical environments grew barren and cold. Today, we have solid evidence that confirms environmental changes like these can be blamed directly or indirectly for most mass extinctions that have scourged the Earth. And that’s why </w:t>
      </w:r>
      <w:r w:rsidRPr="00086718">
        <w:rPr>
          <w:rStyle w:val="StyleUnderline"/>
        </w:rPr>
        <w:t>our space program</w:t>
      </w:r>
      <w:r w:rsidRPr="007B7D97">
        <w:rPr>
          <w:sz w:val="12"/>
        </w:rPr>
        <w:t xml:space="preserve"> isn’t just something educational we’re doing to learn more about the universe. It</w:t>
      </w:r>
      <w:r w:rsidRPr="00086718">
        <w:rPr>
          <w:rStyle w:val="StyleUnderline"/>
        </w:rPr>
        <w:t xml:space="preserve">’s vital to our survival as a </w:t>
      </w:r>
      <w:proofErr w:type="gramStart"/>
      <w:r w:rsidRPr="00086718">
        <w:rPr>
          <w:rStyle w:val="StyleUnderline"/>
        </w:rPr>
        <w:t>species, because</w:t>
      </w:r>
      <w:proofErr w:type="gramEnd"/>
      <w:r w:rsidRPr="00086718">
        <w:rPr>
          <w:rStyle w:val="StyleUnderline"/>
        </w:rPr>
        <w:t xml:space="preserve"> the </w:t>
      </w:r>
      <w:r w:rsidRPr="005E2F6C">
        <w:rPr>
          <w:rStyle w:val="Emphasis"/>
          <w:highlight w:val="green"/>
        </w:rPr>
        <w:t>Earth isn’t going to be a safe place for us</w:t>
      </w:r>
      <w:r w:rsidRPr="00086718">
        <w:rPr>
          <w:rStyle w:val="Emphasis"/>
        </w:rPr>
        <w:t xml:space="preserve"> in the long term.</w:t>
      </w:r>
      <w:r>
        <w:rPr>
          <w:rStyle w:val="Emphasis"/>
        </w:rPr>
        <w:t xml:space="preserve"> </w:t>
      </w:r>
      <w:r w:rsidRPr="007B7D97">
        <w:rPr>
          <w:sz w:val="12"/>
        </w:rPr>
        <w:t xml:space="preserve">I learned about the many pathways to mass death while researching my book published </w:t>
      </w:r>
      <w:r w:rsidRPr="007B7D97">
        <w:rPr>
          <w:sz w:val="12"/>
        </w:rPr>
        <w:lastRenderedPageBreak/>
        <w:t xml:space="preserve">this week: Scatter, Adapt and Remember: How Humans Will Survive a Mass Extinction. </w:t>
      </w:r>
      <w:r w:rsidRPr="00086718">
        <w:rPr>
          <w:rStyle w:val="StyleUnderline"/>
        </w:rPr>
        <w:t xml:space="preserve">There is a pattern to how mass extinctions happen. A calamity like an asteroid strike or an enormous volcanic eruption causes an initial disaster that kills a </w:t>
      </w:r>
      <w:proofErr w:type="gramStart"/>
      <w:r w:rsidRPr="00086718">
        <w:rPr>
          <w:rStyle w:val="StyleUnderline"/>
        </w:rPr>
        <w:t>lot</w:t>
      </w:r>
      <w:proofErr w:type="gramEnd"/>
      <w:r w:rsidRPr="00086718">
        <w:rPr>
          <w:rStyle w:val="StyleUnderline"/>
        </w:rPr>
        <w:t xml:space="preserve"> animals and plants at once. And this leads to climate changes that eventually kill more than 75 percent of all species on the planet, usually in less than a million years—the blink of an eye in geological time.</w:t>
      </w:r>
      <w:r>
        <w:rPr>
          <w:rStyle w:val="StyleUnderline"/>
        </w:rPr>
        <w:t xml:space="preserve"> </w:t>
      </w:r>
      <w:r w:rsidRPr="007B7D97">
        <w:rPr>
          <w:sz w:val="12"/>
        </w:rPr>
        <w:t xml:space="preserve">There is a pattern to survival, too. </w:t>
      </w:r>
      <w:r w:rsidRPr="00086718">
        <w:rPr>
          <w:rStyle w:val="StyleUnderline"/>
        </w:rPr>
        <w:t>Every mass extinction has its survivors</w:t>
      </w:r>
      <w:r w:rsidRPr="007B7D97">
        <w:rPr>
          <w:sz w:val="12"/>
        </w:rPr>
        <w:t xml:space="preserve">. A group of furry, mouselike mammals took over the planet after the dinosaurs’ heyday and eventually evolved into us. </w:t>
      </w:r>
      <w:r w:rsidRPr="00086718">
        <w:rPr>
          <w:rStyle w:val="StyleUnderline"/>
        </w:rPr>
        <w:t>What these survivors have in common are three abilities</w:t>
      </w:r>
      <w:r w:rsidRPr="007B7D97">
        <w:rPr>
          <w:sz w:val="12"/>
        </w:rPr>
        <w:t xml:space="preserve"> encapsulated by the title of my book: </w:t>
      </w:r>
      <w:r w:rsidRPr="00086718">
        <w:rPr>
          <w:rStyle w:val="StyleUnderline"/>
        </w:rPr>
        <w:t xml:space="preserve">They </w:t>
      </w:r>
      <w:proofErr w:type="gramStart"/>
      <w:r w:rsidRPr="00086718">
        <w:rPr>
          <w:rStyle w:val="StyleUnderline"/>
        </w:rPr>
        <w:t>are able to</w:t>
      </w:r>
      <w:proofErr w:type="gramEnd"/>
      <w:r w:rsidRPr="00086718">
        <w:rPr>
          <w:rStyle w:val="StyleUnderline"/>
        </w:rPr>
        <w:t xml:space="preserve"> scatter to many places in the world, adapt to them, and remember how to avoid danger. Humans are exceptionally good at all three, but perhaps our greatest strength is an ability to reconstruct the deep history of our planet—and to </w:t>
      </w:r>
      <w:proofErr w:type="gramStart"/>
      <w:r w:rsidRPr="00086718">
        <w:rPr>
          <w:rStyle w:val="StyleUnderline"/>
        </w:rPr>
        <w:t>plan for the future</w:t>
      </w:r>
      <w:proofErr w:type="gramEnd"/>
      <w:r w:rsidRPr="00086718">
        <w:rPr>
          <w:rStyle w:val="StyleUnderline"/>
        </w:rPr>
        <w:t>.</w:t>
      </w:r>
      <w:r>
        <w:rPr>
          <w:rStyle w:val="StyleUnderline"/>
        </w:rPr>
        <w:t xml:space="preserve"> </w:t>
      </w:r>
      <w:r w:rsidRPr="007B7D97">
        <w:rPr>
          <w:sz w:val="12"/>
        </w:rPr>
        <w:t xml:space="preserve">Because we know Earth is inherently dangerous, </w:t>
      </w:r>
      <w:r w:rsidRPr="005E2F6C">
        <w:rPr>
          <w:rStyle w:val="Emphasis"/>
          <w:highlight w:val="green"/>
        </w:rPr>
        <w:t xml:space="preserve">any long-term plan for humanity </w:t>
      </w:r>
      <w:proofErr w:type="gramStart"/>
      <w:r w:rsidRPr="005E2F6C">
        <w:rPr>
          <w:rStyle w:val="Emphasis"/>
          <w:highlight w:val="green"/>
        </w:rPr>
        <w:t>has to</w:t>
      </w:r>
      <w:proofErr w:type="gramEnd"/>
      <w:r w:rsidRPr="005E2F6C">
        <w:rPr>
          <w:rStyle w:val="Emphasis"/>
          <w:highlight w:val="green"/>
        </w:rPr>
        <w:t xml:space="preserve"> involve building communities on other worlds</w:t>
      </w:r>
      <w:r w:rsidRPr="00086718">
        <w:rPr>
          <w:rStyle w:val="StyleUnderline"/>
        </w:rPr>
        <w:t>, or maybe in vast, artificial environments in space. But the process of doing so will take a lot longer, and be a lot weirder, than what you see in most science fiction stories.</w:t>
      </w:r>
      <w:r w:rsidRPr="007B7D97">
        <w:rPr>
          <w:sz w:val="12"/>
        </w:rPr>
        <w:t xml:space="preserve"> It’s likely we won’t have bustling cities the size of San Francisco on Mars or Titan in the next hundred years, so in the meantime we need to come up with a plan to deal with threats to Earth from space. Already, the U.N. Office for Outer Space Affairs and space agencies like NASA monitor the skies for potentially deadly asteroids in our neighborhood, called near-Earth objects (NEOs). These groups have already proposed simple solutions to the asteroid problem, all of which are within our technological grasp.</w:t>
      </w:r>
    </w:p>
    <w:p w14:paraId="751D6759" w14:textId="77777777" w:rsidR="005E2F6C" w:rsidRPr="00086718" w:rsidRDefault="005E2F6C" w:rsidP="005E2F6C"/>
    <w:p w14:paraId="0412C2AA" w14:textId="77777777" w:rsidR="005E2F6C" w:rsidRPr="00086718" w:rsidRDefault="005E2F6C" w:rsidP="005E2F6C">
      <w:pPr>
        <w:pStyle w:val="Heading4"/>
      </w:pPr>
      <w:r w:rsidRPr="00086718">
        <w:t>Colonization of outer space is essential to humanity – 5 warrants</w:t>
      </w:r>
      <w:r>
        <w:t xml:space="preserve"> (good, diverse non just extinction impacts)</w:t>
      </w:r>
    </w:p>
    <w:p w14:paraId="5EC294A6" w14:textId="77777777" w:rsidR="005E2F6C" w:rsidRPr="00086718" w:rsidRDefault="005E2F6C" w:rsidP="005E2F6C">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69CD9A8A" w14:textId="77777777" w:rsidR="005E2F6C" w:rsidRPr="00120D6C" w:rsidRDefault="005E2F6C" w:rsidP="005E2F6C">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5E2F6C">
        <w:rPr>
          <w:rStyle w:val="StyleUnderline"/>
          <w:highlight w:val="green"/>
        </w:rPr>
        <w:t>If the human race is to continue</w:t>
      </w:r>
      <w:r w:rsidRPr="00086718">
        <w:rPr>
          <w:rStyle w:val="StyleUnderline"/>
        </w:rPr>
        <w:t xml:space="preserve"> for another million years, </w:t>
      </w:r>
      <w:r w:rsidRPr="005E2F6C">
        <w:rPr>
          <w:rStyle w:val="StyleUnderline"/>
          <w:highlight w:val="green"/>
        </w:rPr>
        <w:t>we will have to</w:t>
      </w:r>
      <w:r w:rsidRPr="00086718">
        <w:rPr>
          <w:rStyle w:val="StyleUnderline"/>
        </w:rPr>
        <w:t xml:space="preserve"> boldly </w:t>
      </w:r>
      <w:r w:rsidRPr="005E2F6C">
        <w:rPr>
          <w:rStyle w:val="StyleUnderline"/>
          <w:highlight w:val="gree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5E2F6C">
        <w:rPr>
          <w:rStyle w:val="StyleUnderline"/>
          <w:highlight w:val="green"/>
        </w:rPr>
        <w:t xml:space="preserve">Humans need to be a </w:t>
      </w:r>
      <w:proofErr w:type="spellStart"/>
      <w:r w:rsidRPr="005E2F6C">
        <w:rPr>
          <w:rStyle w:val="StyleUnderline"/>
          <w:highlight w:val="green"/>
        </w:rPr>
        <w:t>multiplanet</w:t>
      </w:r>
      <w:proofErr w:type="spellEnd"/>
      <w:r w:rsidRPr="005E2F6C">
        <w:rPr>
          <w:rStyle w:val="StyleUnderline"/>
          <w:highlight w:val="gree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lastRenderedPageBreak/>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5E2F6C">
        <w:rPr>
          <w:rStyle w:val="StyleUnderline"/>
          <w:highlight w:val="green"/>
        </w:rPr>
        <w:t>humans</w:t>
      </w:r>
      <w:r w:rsidRPr="00086718">
        <w:rPr>
          <w:rStyle w:val="StyleUnderline"/>
        </w:rPr>
        <w:t xml:space="preserve"> instead of robots to Mars because humans </w:t>
      </w:r>
      <w:r w:rsidRPr="005E2F6C">
        <w:rPr>
          <w:rStyle w:val="StyleUnderline"/>
          <w:highlight w:val="gree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w:t>
      </w:r>
      <w:proofErr w:type="gramStart"/>
      <w:r w:rsidRPr="00120D6C">
        <w:rPr>
          <w:sz w:val="12"/>
        </w:rPr>
        <w:t>scientists</w:t>
      </w:r>
      <w:proofErr w:type="gramEnd"/>
      <w:r w:rsidRPr="00120D6C">
        <w:rPr>
          <w:sz w:val="12"/>
        </w:rPr>
        <w:t xml:space="preserve">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5E2F6C">
        <w:rPr>
          <w:rStyle w:val="StyleUnderline"/>
          <w:highlight w:val="green"/>
        </w:rPr>
        <w:t>Only by pushing mankind to its limits</w:t>
      </w:r>
      <w:r w:rsidRPr="00086718">
        <w:rPr>
          <w:rStyle w:val="StyleUnderline"/>
        </w:rPr>
        <w:t xml:space="preserve">, to the bottoms of the ocean and into space, </w:t>
      </w:r>
      <w:r w:rsidRPr="005E2F6C">
        <w:rPr>
          <w:rStyle w:val="StyleUnderline"/>
          <w:highlight w:val="gree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5E2F6C">
        <w:rPr>
          <w:rStyle w:val="StyleUnderline"/>
          <w:highlight w:val="green"/>
        </w:rPr>
        <w:t>cutting-edge technologies</w:t>
      </w:r>
      <w:r w:rsidRPr="00086718">
        <w:rPr>
          <w:rStyle w:val="StyleUnderline"/>
        </w:rPr>
        <w:t xml:space="preserve"> used to develop manned missions to Mars and habitats on Mars </w:t>
      </w:r>
      <w:r w:rsidRPr="005E2F6C">
        <w:rPr>
          <w:rStyle w:val="StyleUnderline"/>
          <w:highlight w:val="gree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whether we should go to Mars, he answered: "Yes, </w:t>
      </w:r>
      <w:r w:rsidRPr="00086718">
        <w:rPr>
          <w:rStyle w:val="StyleUnderline"/>
        </w:rPr>
        <w:t xml:space="preserve">if </w:t>
      </w:r>
      <w:r w:rsidRPr="005E2F6C">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5E2F6C">
        <w:rPr>
          <w:rStyle w:val="StyleUnderline"/>
          <w:highlight w:val="gree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5E2F6C">
        <w:rPr>
          <w:rStyle w:val="StyleUnderline"/>
          <w:highlight w:val="green"/>
        </w:rPr>
        <w:t>getting to Mars was a necessity</w:t>
      </w:r>
      <w:r w:rsidRPr="00086718">
        <w:rPr>
          <w:rStyle w:val="StyleUnderline"/>
        </w:rPr>
        <w:t xml:space="preserve"> not only for science, but also </w:t>
      </w:r>
      <w:r w:rsidRPr="005E2F6C">
        <w:rPr>
          <w:rStyle w:val="StyleUnderline"/>
          <w:highlight w:val="gree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 xml:space="preserve">If Americans do not go to Mars, someone else will. And that spells political and </w:t>
      </w:r>
      <w:r w:rsidRPr="00086718">
        <w:rPr>
          <w:rStyle w:val="StyleUnderline"/>
        </w:rPr>
        <w:lastRenderedPageBreak/>
        <w:t>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0FAE921A" w14:textId="77777777" w:rsidR="005E2F6C" w:rsidRPr="00086718" w:rsidRDefault="005E2F6C" w:rsidP="005E2F6C"/>
    <w:p w14:paraId="3727AD7D" w14:textId="7FA3B672" w:rsidR="005E2F6C" w:rsidRPr="00086718" w:rsidRDefault="005E2F6C" w:rsidP="005E2F6C">
      <w:pPr>
        <w:pStyle w:val="Heading4"/>
      </w:pPr>
      <w:r w:rsidRPr="00086718">
        <w:t>Colonies on the moon are key to preventing extinction</w:t>
      </w:r>
    </w:p>
    <w:p w14:paraId="0837572D" w14:textId="77777777" w:rsidR="005E2F6C" w:rsidRPr="00086718" w:rsidRDefault="005E2F6C" w:rsidP="005E2F6C">
      <w:r w:rsidRPr="00086718">
        <w:rPr>
          <w:rStyle w:val="Style13ptBold"/>
        </w:rPr>
        <w:t>Alexander 19</w:t>
      </w:r>
      <w:r w:rsidRPr="00086718">
        <w:t xml:space="preserve"> [(Donovan, </w:t>
      </w:r>
      <w:proofErr w:type="gramStart"/>
      <w:r w:rsidRPr="00086718">
        <w:t>After</w:t>
      </w:r>
      <w:proofErr w:type="gramEnd"/>
      <w:r w:rsidRPr="00086718">
        <w:t xml:space="preserve"> 5 years in the start-up world collaborating with companies like Google and </w:t>
      </w:r>
      <w:proofErr w:type="spellStart"/>
      <w:r w:rsidRPr="00086718">
        <w:t>Škoda</w:t>
      </w:r>
      <w:proofErr w:type="spellEnd"/>
      <w:r w:rsidRPr="00086718">
        <w:t xml:space="preserve"> Auto, the award-winning marketer Donovan Alexander restarted his career. He has combined his passion for artificial intelligence, fashion, design, and technology to begin a new journey as an aspiring multidisciplinary designer and technology writer. Throughout his career, he has authored over 300 articles, worked on 34 advertising campaigns for international brands, and curated 4 major art projects. Donovan is fascinated with how emerging technologies like artificial intelligence and 3D printing are changing the way we design and engineer our everyday products. With a creative studio based in the heart of Europe, Donovan loves sharing the stories of the people and organizations engineering change around the world.), “Colonizing the Moon Could Be the Key to Saving the Earth, Says Jeff Bezos,” Interesting Engineering, 6/9/2019, https://interestingengineering.com/colonizing-the-moon-could-be-the-key-to-saving-the-earth-says-jeff-bezos] MN</w:t>
      </w:r>
    </w:p>
    <w:p w14:paraId="4E1806C1" w14:textId="77777777" w:rsidR="005E2F6C" w:rsidRPr="00086718" w:rsidRDefault="005E2F6C" w:rsidP="005E2F6C">
      <w:pPr>
        <w:rPr>
          <w:rStyle w:val="StyleUnderline"/>
        </w:rPr>
      </w:pPr>
      <w:r w:rsidRPr="00D309F8">
        <w:rPr>
          <w:sz w:val="12"/>
        </w:rPr>
        <w:t xml:space="preserve">The space race towards colonizing Mars is very much underway. Private companies have made it their personal mission to reach the big red planet </w:t>
      </w:r>
      <w:proofErr w:type="gramStart"/>
      <w:r w:rsidRPr="00D309F8">
        <w:rPr>
          <w:sz w:val="12"/>
        </w:rPr>
        <w:t>in the near future</w:t>
      </w:r>
      <w:proofErr w:type="gramEnd"/>
      <w:r w:rsidRPr="00D309F8">
        <w:rPr>
          <w:sz w:val="12"/>
        </w:rPr>
        <w:t xml:space="preserve">. Nevertheless, </w:t>
      </w:r>
      <w:r w:rsidRPr="00086718">
        <w:rPr>
          <w:rStyle w:val="StyleUnderline"/>
        </w:rPr>
        <w:t>not only is the trip to Mars a long and strenuous one, colonizing Mars is not an easy feat</w:t>
      </w:r>
      <w:r w:rsidRPr="00D309F8">
        <w:rPr>
          <w:sz w:val="12"/>
        </w:rPr>
        <w:t xml:space="preserve">. You hear all about colonizing Mars, but what about the Moon? Some have argued that </w:t>
      </w:r>
      <w:r w:rsidRPr="005E2F6C">
        <w:rPr>
          <w:rStyle w:val="StyleUnderline"/>
          <w:highlight w:val="green"/>
        </w:rPr>
        <w:t>colonizing the moon should be our first</w:t>
      </w:r>
      <w:r w:rsidRPr="00086718">
        <w:rPr>
          <w:rStyle w:val="StyleUnderline"/>
        </w:rPr>
        <w:t xml:space="preserve"> big </w:t>
      </w:r>
      <w:r w:rsidRPr="005E2F6C">
        <w:rPr>
          <w:rStyle w:val="StyleUnderline"/>
          <w:highlight w:val="green"/>
        </w:rPr>
        <w:t>priority</w:t>
      </w:r>
      <w:r w:rsidRPr="00086718">
        <w:rPr>
          <w:rStyle w:val="StyleUnderline"/>
        </w:rPr>
        <w:t xml:space="preserve"> before heading to the big red planet</w:t>
      </w:r>
      <w:r w:rsidRPr="00D309F8">
        <w:rPr>
          <w:sz w:val="12"/>
        </w:rPr>
        <w:t xml:space="preserve">. Amazon CEO Jeff Bezos has made moon colonization one of his top priorities at his aerospace company Blue Origin, something that should also be a top priority for humanity, according to him. Saving the Earth According to Bezos, </w:t>
      </w:r>
      <w:r w:rsidRPr="00086718">
        <w:rPr>
          <w:rStyle w:val="StyleUnderline"/>
        </w:rPr>
        <w:t>there is a very simple reason why we need to colonize the moon, he believes that “Humanity's very survival relies on colonizing space, starting with the moon”.</w:t>
      </w:r>
      <w:r>
        <w:rPr>
          <w:rStyle w:val="StyleUnderline"/>
        </w:rPr>
        <w:t xml:space="preserve"> </w:t>
      </w:r>
      <w:r w:rsidRPr="00D309F8">
        <w:rPr>
          <w:sz w:val="12"/>
        </w:rPr>
        <w:t>Just this past month, Bezos and his Blue Origin team unveiled a lunar-lander vehicle, called Blue Moon, designed to deliver a variety of payloads to the moon. Eventually</w:t>
      </w:r>
      <w:r w:rsidRPr="00086718">
        <w:rPr>
          <w:rStyle w:val="StyleUnderline"/>
        </w:rPr>
        <w:t xml:space="preserve">, the </w:t>
      </w:r>
      <w:proofErr w:type="gramStart"/>
      <w:r w:rsidRPr="00086718">
        <w:rPr>
          <w:rStyle w:val="StyleUnderline"/>
        </w:rPr>
        <w:t>ultimate goal</w:t>
      </w:r>
      <w:proofErr w:type="gramEnd"/>
      <w:r w:rsidRPr="00086718">
        <w:rPr>
          <w:rStyle w:val="StyleUnderline"/>
        </w:rPr>
        <w:t xml:space="preserve"> is to help humans establish, “sustained human presence” on Earth’s moon. In a</w:t>
      </w:r>
      <w:r>
        <w:rPr>
          <w:rStyle w:val="StyleUnderline"/>
        </w:rPr>
        <w:t xml:space="preserve"> </w:t>
      </w:r>
      <w:r w:rsidRPr="00086718">
        <w:rPr>
          <w:rStyle w:val="StyleUnderline"/>
        </w:rPr>
        <w:t xml:space="preserve">presentation at Amazon’s </w:t>
      </w:r>
      <w:proofErr w:type="spellStart"/>
      <w:proofErr w:type="gramStart"/>
      <w:r w:rsidRPr="00086718">
        <w:rPr>
          <w:rStyle w:val="StyleUnderline"/>
        </w:rPr>
        <w:t>Re:Mars</w:t>
      </w:r>
      <w:proofErr w:type="spellEnd"/>
      <w:proofErr w:type="gramEnd"/>
      <w:r w:rsidRPr="00086718">
        <w:rPr>
          <w:rStyle w:val="StyleUnderline"/>
        </w:rPr>
        <w:t xml:space="preserve"> tech conference,</w:t>
      </w:r>
      <w:r>
        <w:rPr>
          <w:rStyle w:val="StyleUnderline"/>
        </w:rPr>
        <w:t xml:space="preserve"> </w:t>
      </w:r>
      <w:r w:rsidRPr="00086718">
        <w:rPr>
          <w:rStyle w:val="StyleUnderline"/>
        </w:rPr>
        <w:t>Bezos stated:</w:t>
      </w:r>
      <w:r>
        <w:rPr>
          <w:rStyle w:val="StyleUnderline"/>
        </w:rPr>
        <w:t xml:space="preserve"> </w:t>
      </w:r>
      <w:r w:rsidRPr="00086718">
        <w:rPr>
          <w:rStyle w:val="StyleUnderline"/>
        </w:rPr>
        <w:t>"The reason we've got to go to space, in my view, is to save the Earth. If we're going to continue to grow this civilization, we need to move – and I'm talking about something our grandchildren will work on and their grandchildren and so on. This isn't something just this generation is going to accomplish."</w:t>
      </w:r>
      <w:r w:rsidRPr="00D309F8">
        <w:rPr>
          <w:sz w:val="12"/>
        </w:rPr>
        <w:t xml:space="preserve"> </w:t>
      </w:r>
      <w:r w:rsidRPr="00086718">
        <w:rPr>
          <w:rStyle w:val="StyleUnderline"/>
        </w:rPr>
        <w:t>Bezos believes the moon is the perfect landing spot. The moon itself is only a three-day ride, has access to solar energy, has lighter gravity, and even has water in the form of ice.</w:t>
      </w:r>
      <w:r>
        <w:rPr>
          <w:rStyle w:val="StyleUnderline"/>
        </w:rPr>
        <w:t xml:space="preserve"> </w:t>
      </w:r>
      <w:r w:rsidRPr="00D309F8">
        <w:rPr>
          <w:sz w:val="12"/>
        </w:rPr>
        <w:t xml:space="preserve">Why the Moon? According to Philip Metzger, a physicist at NASA Kennedy Space Center, </w:t>
      </w:r>
      <w:r w:rsidRPr="00086718">
        <w:rPr>
          <w:rStyle w:val="StyleUnderline"/>
        </w:rPr>
        <w:t>the moon could also offer even more in the great history of human space travel, eventually becoming a base and stomping ground for longer trips.</w:t>
      </w:r>
      <w:r>
        <w:rPr>
          <w:rStyle w:val="StyleUnderline"/>
        </w:rPr>
        <w:t xml:space="preserve"> </w:t>
      </w:r>
      <w:r w:rsidRPr="00086718">
        <w:rPr>
          <w:rStyle w:val="StyleUnderline"/>
        </w:rPr>
        <w:t xml:space="preserve">“The Moon is a natural first step. It’s nearby. </w:t>
      </w:r>
      <w:r w:rsidRPr="005E2F6C">
        <w:rPr>
          <w:rStyle w:val="StyleUnderline"/>
          <w:highlight w:val="green"/>
        </w:rPr>
        <w:t>We can practice living</w:t>
      </w:r>
      <w:r w:rsidRPr="00086718">
        <w:rPr>
          <w:rStyle w:val="StyleUnderline"/>
        </w:rPr>
        <w:t xml:space="preserve">, </w:t>
      </w:r>
      <w:proofErr w:type="gramStart"/>
      <w:r w:rsidRPr="00086718">
        <w:rPr>
          <w:rStyle w:val="StyleUnderline"/>
        </w:rPr>
        <w:t>working</w:t>
      </w:r>
      <w:proofErr w:type="gramEnd"/>
      <w:r w:rsidRPr="00086718">
        <w:rPr>
          <w:rStyle w:val="StyleUnderline"/>
        </w:rPr>
        <w:t xml:space="preserve"> and doing science there before taking longer and riskier trips to Mars.”</w:t>
      </w:r>
      <w:r>
        <w:rPr>
          <w:rStyle w:val="StyleUnderline"/>
        </w:rPr>
        <w:t xml:space="preserve"> </w:t>
      </w:r>
      <w:r w:rsidRPr="00086718">
        <w:rPr>
          <w:rStyle w:val="StyleUnderline"/>
        </w:rPr>
        <w:t>What do you think about the future of colonization? And do you think the moon should be humanity’s first stop?</w:t>
      </w:r>
    </w:p>
    <w:p w14:paraId="32A5EC57" w14:textId="77777777" w:rsidR="005E2F6C" w:rsidRPr="00086718" w:rsidRDefault="005E2F6C" w:rsidP="005E2F6C"/>
    <w:p w14:paraId="2268A0F2" w14:textId="77777777" w:rsidR="005E2F6C" w:rsidRPr="00086718" w:rsidRDefault="005E2F6C" w:rsidP="005E2F6C">
      <w:pPr>
        <w:pStyle w:val="Heading4"/>
      </w:pPr>
      <w:r w:rsidRPr="00086718">
        <w:t>Space exploration key to scientific innovation</w:t>
      </w:r>
    </w:p>
    <w:p w14:paraId="22F32780" w14:textId="77777777" w:rsidR="005E2F6C" w:rsidRPr="00086718" w:rsidRDefault="005E2F6C" w:rsidP="005E2F6C">
      <w:proofErr w:type="spellStart"/>
      <w:r w:rsidRPr="00086718">
        <w:rPr>
          <w:rStyle w:val="Style13ptBold"/>
        </w:rPr>
        <w:t>Keusen</w:t>
      </w:r>
      <w:proofErr w:type="spellEnd"/>
      <w:r w:rsidRPr="00086718">
        <w:rPr>
          <w:rStyle w:val="Style13ptBold"/>
        </w:rPr>
        <w:t xml:space="preserve"> 21</w:t>
      </w:r>
      <w:r w:rsidRPr="00086718">
        <w:t xml:space="preserve"> Tanya, "Space Exploration and Innovation," United Nations Office for Outer Affairs, https://www.unoosa.org/oosa/en/ourwork/topics/space-exploration-and-innovation.html</w:t>
      </w:r>
    </w:p>
    <w:p w14:paraId="43B5ACE2" w14:textId="4A0132C4" w:rsidR="005E2F6C" w:rsidRPr="005E2F6C" w:rsidRDefault="005E2F6C" w:rsidP="005E2F6C">
      <w:pPr>
        <w:rPr>
          <w:sz w:val="12"/>
        </w:rPr>
      </w:pPr>
      <w:r w:rsidRPr="004D7839">
        <w:rPr>
          <w:sz w:val="12"/>
        </w:rPr>
        <w:t xml:space="preserve">Since the beginning of time, exploring the Universe has been a dream of humankind. Human curiosity has </w:t>
      </w:r>
      <w:proofErr w:type="spellStart"/>
      <w:r w:rsidRPr="004D7839">
        <w:rPr>
          <w:sz w:val="12"/>
        </w:rPr>
        <w:t>fuelled</w:t>
      </w:r>
      <w:proofErr w:type="spellEnd"/>
      <w:r w:rsidRPr="004D7839">
        <w:rPr>
          <w:sz w:val="12"/>
        </w:rPr>
        <w:t xml:space="preserve"> interest in exploring and discovering new worlds, pushing the boundaries of the known, and expanding scientific and technical knowledge. </w:t>
      </w:r>
      <w:r w:rsidRPr="00086718">
        <w:rPr>
          <w:rStyle w:val="Emphasis"/>
        </w:rPr>
        <w:t>States and</w:t>
      </w:r>
      <w:r>
        <w:rPr>
          <w:rStyle w:val="Emphasis"/>
        </w:rPr>
        <w:t xml:space="preserve"> </w:t>
      </w:r>
      <w:hyperlink r:id="rId9" w:history="1">
        <w:r w:rsidRPr="00086718">
          <w:rPr>
            <w:rStyle w:val="Emphasis"/>
          </w:rPr>
          <w:t>space agencies</w:t>
        </w:r>
      </w:hyperlink>
      <w:r>
        <w:rPr>
          <w:rStyle w:val="Emphasis"/>
        </w:rPr>
        <w:t xml:space="preserve"> </w:t>
      </w:r>
      <w:r w:rsidRPr="00086718">
        <w:rPr>
          <w:rStyle w:val="Emphasis"/>
        </w:rPr>
        <w:t>have been engaging in space exploration</w:t>
      </w:r>
      <w:r>
        <w:rPr>
          <w:rStyle w:val="Emphasis"/>
        </w:rPr>
        <w:t xml:space="preserve"> </w:t>
      </w:r>
      <w:r w:rsidRPr="00086718">
        <w:rPr>
          <w:rStyle w:val="Emphasis"/>
        </w:rPr>
        <w:t>since the first space launch.</w:t>
      </w:r>
      <w:r w:rsidRPr="004D7839">
        <w:rPr>
          <w:sz w:val="12"/>
        </w:rPr>
        <w:t xml:space="preserve"> The </w:t>
      </w:r>
      <w:r w:rsidRPr="00086718">
        <w:rPr>
          <w:rStyle w:val="Emphasis"/>
        </w:rPr>
        <w:t>first space launch led to the first human space flight, which led to the first moonwalk.</w:t>
      </w:r>
      <w:r w:rsidRPr="004D7839">
        <w:rPr>
          <w:sz w:val="12"/>
        </w:rPr>
        <w:t xml:space="preserve"> Nowadays focus has shifted to joint human and robotic missions, near-Earth asteroids, </w:t>
      </w:r>
      <w:proofErr w:type="gramStart"/>
      <w:r w:rsidRPr="004D7839">
        <w:rPr>
          <w:sz w:val="12"/>
        </w:rPr>
        <w:t>Mars</w:t>
      </w:r>
      <w:proofErr w:type="gramEnd"/>
      <w:r w:rsidRPr="004D7839">
        <w:rPr>
          <w:sz w:val="12"/>
        </w:rPr>
        <w:t xml:space="preserve"> and destinations beyond our own solar system. </w:t>
      </w:r>
      <w:r w:rsidRPr="005E2F6C">
        <w:rPr>
          <w:rStyle w:val="Emphasis"/>
          <w:highlight w:val="green"/>
        </w:rPr>
        <w:t>Space exploration and</w:t>
      </w:r>
      <w:r w:rsidRPr="00086718">
        <w:rPr>
          <w:rStyle w:val="Emphasis"/>
        </w:rPr>
        <w:t xml:space="preserve"> the </w:t>
      </w:r>
      <w:r w:rsidRPr="005E2F6C">
        <w:rPr>
          <w:rStyle w:val="Emphasis"/>
          <w:highlight w:val="green"/>
        </w:rPr>
        <w:t>innovation</w:t>
      </w:r>
      <w:r w:rsidRPr="00086718">
        <w:rPr>
          <w:rStyle w:val="Emphasis"/>
        </w:rPr>
        <w:t xml:space="preserve"> it entails </w:t>
      </w:r>
      <w:r w:rsidRPr="005E2F6C">
        <w:rPr>
          <w:rStyle w:val="Emphasis"/>
          <w:highlight w:val="green"/>
        </w:rPr>
        <w:t>are</w:t>
      </w:r>
      <w:r w:rsidRPr="00086718">
        <w:rPr>
          <w:rStyle w:val="Emphasis"/>
        </w:rPr>
        <w:t xml:space="preserve"> essential </w:t>
      </w:r>
      <w:r w:rsidRPr="005E2F6C">
        <w:rPr>
          <w:rStyle w:val="Emphasis"/>
          <w:highlight w:val="green"/>
        </w:rPr>
        <w:t>drivers for</w:t>
      </w:r>
      <w:r w:rsidRPr="00086718">
        <w:rPr>
          <w:rStyle w:val="Emphasis"/>
        </w:rPr>
        <w:t xml:space="preserve"> </w:t>
      </w:r>
      <w:proofErr w:type="gramStart"/>
      <w:r w:rsidRPr="00086718">
        <w:rPr>
          <w:rStyle w:val="Emphasis"/>
        </w:rPr>
        <w:t>opening up</w:t>
      </w:r>
      <w:proofErr w:type="gramEnd"/>
      <w:r w:rsidRPr="00086718">
        <w:rPr>
          <w:rStyle w:val="Emphasis"/>
        </w:rPr>
        <w:t xml:space="preserve"> </w:t>
      </w:r>
      <w:r w:rsidRPr="005E2F6C">
        <w:rPr>
          <w:rStyle w:val="Emphasis"/>
          <w:highlight w:val="green"/>
        </w:rPr>
        <w:t>new domains in</w:t>
      </w:r>
      <w:r w:rsidRPr="00086718">
        <w:rPr>
          <w:rStyle w:val="Emphasis"/>
        </w:rPr>
        <w:t xml:space="preserve"> space science and </w:t>
      </w:r>
      <w:r w:rsidRPr="005E2F6C">
        <w:rPr>
          <w:rStyle w:val="Emphasis"/>
          <w:highlight w:val="green"/>
        </w:rPr>
        <w:t>technology</w:t>
      </w:r>
      <w:r w:rsidRPr="00086718">
        <w:rPr>
          <w:rStyle w:val="Emphasis"/>
        </w:rPr>
        <w:t>.</w:t>
      </w:r>
      <w:r w:rsidRPr="004D7839">
        <w:rPr>
          <w:sz w:val="12"/>
        </w:rPr>
        <w:t xml:space="preserve"> They </w:t>
      </w:r>
      <w:r w:rsidRPr="00086718">
        <w:rPr>
          <w:rStyle w:val="Emphasis"/>
        </w:rPr>
        <w:t>trigger new partnerships and develop capabilities that create new opportunities for addressing global challenges.</w:t>
      </w:r>
      <w:r w:rsidRPr="004D7839">
        <w:rPr>
          <w:sz w:val="12"/>
        </w:rPr>
        <w:t xml:space="preserve"> </w:t>
      </w:r>
      <w:r w:rsidRPr="00086718">
        <w:rPr>
          <w:rStyle w:val="Emphasis"/>
        </w:rPr>
        <w:t xml:space="preserve">Space exploration also motivates young people to pursue education and careers in science, technology, </w:t>
      </w:r>
      <w:proofErr w:type="gramStart"/>
      <w:r w:rsidRPr="00086718">
        <w:rPr>
          <w:rStyle w:val="Emphasis"/>
        </w:rPr>
        <w:t>engineering</w:t>
      </w:r>
      <w:proofErr w:type="gramEnd"/>
      <w:r w:rsidRPr="00086718">
        <w:rPr>
          <w:rStyle w:val="Emphasis"/>
        </w:rPr>
        <w:t xml:space="preserve"> and mathematics (the STEM disciplines).</w:t>
      </w:r>
      <w:r>
        <w:rPr>
          <w:rStyle w:val="Emphasis"/>
        </w:rPr>
        <w:t xml:space="preserve"> </w:t>
      </w:r>
      <w:r w:rsidRPr="004D7839">
        <w:rPr>
          <w:sz w:val="12"/>
        </w:rPr>
        <w:t xml:space="preserve">Though the precise nature of future benefits from space exploration is not easily predefined, current trends suggest that significant advantage may be found in areas such as new materials, health and medicine, </w:t>
      </w:r>
      <w:proofErr w:type="gramStart"/>
      <w:r w:rsidRPr="004D7839">
        <w:rPr>
          <w:sz w:val="12"/>
        </w:rPr>
        <w:t>transportation</w:t>
      </w:r>
      <w:proofErr w:type="gramEnd"/>
      <w:r w:rsidRPr="004D7839">
        <w:rPr>
          <w:sz w:val="12"/>
        </w:rPr>
        <w:t xml:space="preserve"> and computer technology. As the benefits of space exploration and innovation become better known, increasingly more countries and non-governmental entities are interested in engaging in exploration and innovation. Recent COPUOS and UNOOSA Efforts In 2016, seven thematic priorities were endorsed by the Committee on the Peaceful Uses of Outer Space in the context of preparations for the fiftieth anniversary of the United Nations Conference on the Exploration and Use of Outer Space (UNISPACE+50), the first of which was global partnership in space exploration and innovation. The Committee established an action team as the mechanism to drive the topic. Twenty-two States and seven permanent observer organizations joined the </w:t>
      </w:r>
      <w:hyperlink r:id="rId10" w:history="1">
        <w:r w:rsidRPr="004D7839">
          <w:rPr>
            <w:rStyle w:val="Hyperlink"/>
            <w:sz w:val="12"/>
          </w:rPr>
          <w:t>Action Team on Exploration and Innovation</w:t>
        </w:r>
      </w:hyperlink>
      <w:r w:rsidRPr="004D7839">
        <w:rPr>
          <w:sz w:val="12"/>
        </w:rPr>
        <w:t xml:space="preserve">, producing a report including a series of recommendations ( </w:t>
      </w:r>
      <w:hyperlink r:id="rId11" w:history="1">
        <w:r w:rsidRPr="004D7839">
          <w:rPr>
            <w:rStyle w:val="Hyperlink"/>
            <w:sz w:val="12"/>
          </w:rPr>
          <w:t>A/AC.105/1168)</w:t>
        </w:r>
      </w:hyperlink>
      <w:r w:rsidRPr="004D7839">
        <w:rPr>
          <w:sz w:val="12"/>
        </w:rPr>
        <w:t xml:space="preserve">. The Action Team Co-Chairs underscored the significance of the report, "which represented the first time the United Nations had examined, in a comprehensive way, </w:t>
      </w:r>
      <w:r w:rsidRPr="00086718">
        <w:rPr>
          <w:rStyle w:val="Emphasis"/>
        </w:rPr>
        <w:t xml:space="preserve">human and robotic </w:t>
      </w:r>
      <w:r w:rsidRPr="005E2F6C">
        <w:rPr>
          <w:rStyle w:val="Emphasis"/>
          <w:highlight w:val="green"/>
        </w:rPr>
        <w:t>exploration</w:t>
      </w:r>
      <w:r w:rsidRPr="00086718">
        <w:rPr>
          <w:rStyle w:val="Emphasis"/>
        </w:rPr>
        <w:t xml:space="preserve"> beyond low-Earth orbit, and </w:t>
      </w:r>
      <w:r w:rsidRPr="005E2F6C">
        <w:rPr>
          <w:rStyle w:val="Emphasis"/>
          <w:highlight w:val="green"/>
        </w:rPr>
        <w:t>provided a basis for</w:t>
      </w:r>
      <w:r w:rsidRPr="00086718">
        <w:rPr>
          <w:rStyle w:val="Emphasis"/>
        </w:rPr>
        <w:t xml:space="preserve"> further consideration </w:t>
      </w:r>
      <w:r w:rsidRPr="005E2F6C">
        <w:rPr>
          <w:rStyle w:val="Emphasis"/>
          <w:highlight w:val="green"/>
        </w:rPr>
        <w:t>of how the United Nations</w:t>
      </w:r>
      <w:r w:rsidRPr="00086718">
        <w:rPr>
          <w:rStyle w:val="Emphasis"/>
        </w:rPr>
        <w:t xml:space="preserve"> system may </w:t>
      </w:r>
      <w:r w:rsidRPr="005E2F6C">
        <w:rPr>
          <w:rStyle w:val="Emphasis"/>
          <w:highlight w:val="green"/>
        </w:rPr>
        <w:t>contribute to</w:t>
      </w:r>
      <w:r w:rsidRPr="00086718">
        <w:rPr>
          <w:rStyle w:val="Emphasis"/>
        </w:rPr>
        <w:t xml:space="preserve"> a new era in the </w:t>
      </w:r>
      <w:r w:rsidRPr="005E2F6C">
        <w:rPr>
          <w:rStyle w:val="Emphasis"/>
          <w:highlight w:val="green"/>
        </w:rPr>
        <w:t>peaceful exploration</w:t>
      </w:r>
      <w:r w:rsidRPr="00086718">
        <w:rPr>
          <w:rStyle w:val="Emphasis"/>
        </w:rPr>
        <w:t xml:space="preserve"> and use of outer space".</w:t>
      </w:r>
      <w:r w:rsidRPr="004D7839">
        <w:rPr>
          <w:sz w:val="12"/>
        </w:rPr>
        <w:t xml:space="preserve"> In 2018, on the basis of the Action Team recommendation, the Committee added "Space exploration and innovation" as an item on its agenda ( </w:t>
      </w:r>
      <w:hyperlink r:id="rId12" w:history="1">
        <w:r w:rsidRPr="004D7839">
          <w:rPr>
            <w:rStyle w:val="Hyperlink"/>
            <w:sz w:val="12"/>
          </w:rPr>
          <w:t>A/73/20</w:t>
        </w:r>
      </w:hyperlink>
      <w:r w:rsidRPr="004D7839">
        <w:rPr>
          <w:sz w:val="12"/>
        </w:rPr>
        <w:t xml:space="preserve">, para. 364). Under this agenda item, first considered at the Committee session in 2019, States share information on, among other things: </w:t>
      </w:r>
      <w:r w:rsidRPr="00086718">
        <w:rPr>
          <w:rStyle w:val="Emphasis"/>
        </w:rPr>
        <w:t xml:space="preserve">research and development activities; astronaut </w:t>
      </w:r>
      <w:proofErr w:type="spellStart"/>
      <w:r w:rsidRPr="00086718">
        <w:rPr>
          <w:rStyle w:val="Emphasis"/>
        </w:rPr>
        <w:t>programmes</w:t>
      </w:r>
      <w:proofErr w:type="spellEnd"/>
      <w:r w:rsidRPr="00086718">
        <w:rPr>
          <w:rStyle w:val="Emphasis"/>
        </w:rPr>
        <w:t xml:space="preserve">; a space exploration innovation hub </w:t>
      </w:r>
      <w:proofErr w:type="spellStart"/>
      <w:r w:rsidRPr="00086718">
        <w:rPr>
          <w:rStyle w:val="Emphasis"/>
        </w:rPr>
        <w:t>centre</w:t>
      </w:r>
      <w:proofErr w:type="spellEnd"/>
      <w:r w:rsidRPr="00086718">
        <w:rPr>
          <w:rStyle w:val="Emphasis"/>
        </w:rPr>
        <w:t>; the planned establishment of a Mars scientific city; activities in connection with the International Space Station and the China Space Station; the use of a s</w:t>
      </w:r>
      <w:r w:rsidRPr="005E2F6C">
        <w:rPr>
          <w:rStyle w:val="Emphasis"/>
          <w:highlight w:val="green"/>
        </w:rPr>
        <w:t>atellite as a multi-wavelength observatory</w:t>
      </w:r>
      <w:r w:rsidRPr="00086718">
        <w:rPr>
          <w:rStyle w:val="Emphasis"/>
        </w:rPr>
        <w:t xml:space="preserve">; various missions to the Moon, Mars, Venus, Jupiter and asteroids; the planned </w:t>
      </w:r>
      <w:r w:rsidRPr="005E2F6C">
        <w:rPr>
          <w:rStyle w:val="Emphasis"/>
          <w:highlight w:val="green"/>
        </w:rPr>
        <w:t>Lunar Orbital Platform-Gateway</w:t>
      </w:r>
      <w:r w:rsidRPr="00086718">
        <w:rPr>
          <w:rStyle w:val="Emphasis"/>
        </w:rPr>
        <w:t xml:space="preserve">; a new spacecraft that has the potential to be utilized as a </w:t>
      </w:r>
      <w:r w:rsidRPr="005E2F6C">
        <w:rPr>
          <w:rStyle w:val="Emphasis"/>
          <w:highlight w:val="green"/>
        </w:rPr>
        <w:t>deep-space logistics carrier</w:t>
      </w:r>
      <w:r w:rsidRPr="00086718">
        <w:rPr>
          <w:rStyle w:val="Emphasis"/>
        </w:rPr>
        <w:t xml:space="preserve"> to the cis-lunar region; </w:t>
      </w:r>
      <w:r w:rsidRPr="004D7839">
        <w:rPr>
          <w:sz w:val="12"/>
        </w:rPr>
        <w:t xml:space="preserve">a dedicated solar mission with a focus on studying the inner solar corona; a tracker of electromagnetic counterparts of binary neutron star merger events; a mission to examine the atmospheric composition of exoplanets; and satellites launched for the purpose of deep space exploration. Much of this information is available in </w:t>
      </w:r>
      <w:hyperlink r:id="rId13" w:history="1">
        <w:r w:rsidRPr="004D7839">
          <w:rPr>
            <w:rStyle w:val="Hyperlink"/>
            <w:sz w:val="12"/>
          </w:rPr>
          <w:t>technical presentations</w:t>
        </w:r>
      </w:hyperlink>
      <w:r w:rsidRPr="004D7839">
        <w:rPr>
          <w:sz w:val="12"/>
        </w:rPr>
        <w:t>.</w:t>
      </w:r>
    </w:p>
    <w:p w14:paraId="2BB62C26" w14:textId="2B055A47" w:rsidR="005E2F6C" w:rsidRPr="00086718" w:rsidRDefault="005E2F6C" w:rsidP="005E2F6C">
      <w:pPr>
        <w:pStyle w:val="Heading4"/>
      </w:pPr>
      <w:r w:rsidRPr="00086718">
        <w:lastRenderedPageBreak/>
        <w:t xml:space="preserve">Space col key to innovation, space tourism, and </w:t>
      </w:r>
      <w:proofErr w:type="spellStart"/>
      <w:r w:rsidRPr="00086718">
        <w:t>heg</w:t>
      </w:r>
      <w:proofErr w:type="spellEnd"/>
      <w:r>
        <w:t xml:space="preserve"> </w:t>
      </w:r>
    </w:p>
    <w:p w14:paraId="06C883AD" w14:textId="77777777" w:rsidR="005E2F6C" w:rsidRPr="00086718" w:rsidRDefault="005E2F6C" w:rsidP="005E2F6C">
      <w:r w:rsidRPr="00086718">
        <w:rPr>
          <w:rStyle w:val="Style13ptBold"/>
        </w:rPr>
        <w:t>West 20</w:t>
      </w:r>
      <w:r w:rsidRPr="00086718">
        <w:t xml:space="preserve"> Darrell M. West, 8-18-2020, "Five reasons to explore Mars," Brookings, </w:t>
      </w:r>
      <w:hyperlink r:id="rId14" w:history="1">
        <w:r w:rsidRPr="00086718">
          <w:rPr>
            <w:rStyle w:val="Hyperlink"/>
          </w:rPr>
          <w:t>https://www.brookings.edu/blog/techtank/2020/08/18/five-reasons-to-explore-mars/</w:t>
        </w:r>
      </w:hyperlink>
      <w:r w:rsidRPr="00086718">
        <w:t xml:space="preserve"> TDI</w:t>
      </w:r>
    </w:p>
    <w:p w14:paraId="55703D77" w14:textId="77777777" w:rsidR="005E2F6C" w:rsidRPr="004D7839" w:rsidRDefault="005E2F6C" w:rsidP="005E2F6C">
      <w:pPr>
        <w:rPr>
          <w:sz w:val="12"/>
        </w:rPr>
      </w:pPr>
      <w:r w:rsidRPr="004D7839">
        <w:rPr>
          <w:sz w:val="12"/>
        </w:rPr>
        <w:t xml:space="preserve">The recent launch of the Mars rover Perseverance is the latest U.S. space mission seeking to understand our solar system. Its </w:t>
      </w:r>
      <w:hyperlink r:id="rId15" w:history="1">
        <w:r w:rsidRPr="004D7839">
          <w:rPr>
            <w:rStyle w:val="Hyperlink"/>
            <w:sz w:val="12"/>
          </w:rPr>
          <w:t>expected arrival at the Red Planet in mid-February</w:t>
        </w:r>
      </w:hyperlink>
      <w:r w:rsidRPr="004D7839">
        <w:rPr>
          <w:sz w:val="12"/>
        </w:rPr>
        <w:t xml:space="preserve"> 2021 has </w:t>
      </w:r>
      <w:proofErr w:type="gramStart"/>
      <w:r w:rsidRPr="004D7839">
        <w:rPr>
          <w:sz w:val="12"/>
        </w:rPr>
        <w:t>a number of</w:t>
      </w:r>
      <w:proofErr w:type="gramEnd"/>
      <w:r w:rsidRPr="004D7839">
        <w:rPr>
          <w:sz w:val="12"/>
        </w:rPr>
        <w:t xml:space="preserve">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6"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5E2F6C">
        <w:rPr>
          <w:rStyle w:val="Emphasis"/>
          <w:highlight w:val="gree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w:t>
      </w:r>
      <w:proofErr w:type="gramStart"/>
      <w:r w:rsidRPr="004D7839">
        <w:rPr>
          <w:sz w:val="12"/>
        </w:rPr>
        <w:t>a number of</w:t>
      </w:r>
      <w:proofErr w:type="gramEnd"/>
      <w:r w:rsidRPr="004D7839">
        <w:rPr>
          <w:sz w:val="12"/>
        </w:rPr>
        <w:t xml:space="preserve">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5E2F6C">
        <w:rPr>
          <w:rStyle w:val="Emphasis"/>
          <w:highlight w:val="green"/>
        </w:rPr>
        <w:t>ideal place to</w:t>
      </w:r>
      <w:r w:rsidRPr="00086718">
        <w:rPr>
          <w:rStyle w:val="Emphasis"/>
        </w:rPr>
        <w:t xml:space="preserve"> search for the residues of microbial life, test new technologies, and </w:t>
      </w:r>
      <w:r w:rsidRPr="005E2F6C">
        <w:rPr>
          <w:rStyle w:val="Emphasis"/>
          <w:highlight w:val="green"/>
        </w:rPr>
        <w:t>lay the 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7"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8"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5E2F6C">
        <w:rPr>
          <w:rStyle w:val="Emphasis"/>
          <w:highlight w:val="green"/>
        </w:rPr>
        <w:t xml:space="preserve">U.S. space program has been an extraordinary </w:t>
      </w:r>
      <w:hyperlink r:id="rId19" w:history="1">
        <w:r w:rsidRPr="005E2F6C">
          <w:rPr>
            <w:rStyle w:val="Emphasis"/>
            <w:highlight w:val="green"/>
          </w:rPr>
          <w:t>catalyst for technology innovation</w:t>
        </w:r>
      </w:hyperlink>
      <w:r w:rsidRPr="00086718">
        <w:rPr>
          <w:rStyle w:val="Emphasis"/>
        </w:rPr>
        <w:t>.</w:t>
      </w:r>
      <w:r w:rsidRPr="004D7839">
        <w:rPr>
          <w:sz w:val="12"/>
        </w:rPr>
        <w:t xml:space="preserve"> Everything </w:t>
      </w:r>
      <w:r w:rsidRPr="00086718">
        <w:rPr>
          <w:rStyle w:val="Emphasis"/>
        </w:rPr>
        <w:t xml:space="preserve">from </w:t>
      </w:r>
      <w:r w:rsidRPr="005E2F6C">
        <w:rPr>
          <w:rStyle w:val="Emphasis"/>
          <w:highlight w:val="green"/>
        </w:rPr>
        <w:t>Global Positioning Systems</w:t>
      </w:r>
      <w:r w:rsidRPr="00086718">
        <w:rPr>
          <w:rStyle w:val="Emphasis"/>
        </w:rPr>
        <w:t xml:space="preserve"> and </w:t>
      </w:r>
      <w:r w:rsidRPr="005E2F6C">
        <w:rPr>
          <w:rStyle w:val="Emphasis"/>
          <w:highlight w:val="green"/>
        </w:rPr>
        <w:t>medical diagnostic tools</w:t>
      </w:r>
      <w:r w:rsidRPr="00086718">
        <w:rPr>
          <w:rStyle w:val="Emphasis"/>
        </w:rPr>
        <w:t xml:space="preserve"> to </w:t>
      </w:r>
      <w:r w:rsidRPr="005E2F6C">
        <w:rPr>
          <w:rStyle w:val="Emphasis"/>
          <w:highlight w:val="green"/>
        </w:rPr>
        <w:t>wireless technology and camera phones</w:t>
      </w:r>
      <w:r w:rsidRPr="004D7839">
        <w:rPr>
          <w:sz w:val="12"/>
        </w:rPr>
        <w:t xml:space="preserve"> owe at least part of their creation to the space program. </w:t>
      </w:r>
      <w:r w:rsidRPr="00086718">
        <w:rPr>
          <w:rStyle w:val="Emphasis"/>
        </w:rPr>
        <w:t xml:space="preserve">Space exploration required the National Aeronautics and Space Administration to learn how to </w:t>
      </w:r>
      <w:r w:rsidRPr="005E2F6C">
        <w:rPr>
          <w:rStyle w:val="Emphasis"/>
          <w:highlight w:val="green"/>
        </w:rPr>
        <w:t xml:space="preserve">communicate across </w:t>
      </w:r>
      <w:r w:rsidRPr="004D7839">
        <w:rPr>
          <w:rStyle w:val="Emphasis"/>
        </w:rPr>
        <w:t xml:space="preserve">wide </w:t>
      </w:r>
      <w:r w:rsidRPr="005E2F6C">
        <w:rPr>
          <w:rStyle w:val="Emphasis"/>
          <w:highlight w:val="green"/>
        </w:rPr>
        <w:t xml:space="preserve">distances, develop </w:t>
      </w:r>
      <w:r w:rsidRPr="004D7839">
        <w:rPr>
          <w:rStyle w:val="Emphasis"/>
        </w:rPr>
        <w:t xml:space="preserve">precise </w:t>
      </w:r>
      <w:r w:rsidRPr="005E2F6C">
        <w:rPr>
          <w:rStyle w:val="Emphasis"/>
          <w:highlight w:val="gree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5E2F6C">
        <w:rPr>
          <w:rStyle w:val="Emphasis"/>
          <w:highlight w:val="gree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4D7839">
        <w:rPr>
          <w:sz w:val="12"/>
        </w:rPr>
        <w:t>not too distant</w:t>
      </w:r>
      <w:proofErr w:type="gramEnd"/>
      <w:r w:rsidRPr="004D7839">
        <w:rPr>
          <w:sz w:val="12"/>
        </w:rPr>
        <w:t xml:space="preserve">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20"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protecting and why it is important for </w:t>
      </w:r>
      <w:r w:rsidRPr="00086718">
        <w:rPr>
          <w:rStyle w:val="Emphasis"/>
        </w:rPr>
        <w:lastRenderedPageBreak/>
        <w:t>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21"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proofErr w:type="gramStart"/>
      <w:r w:rsidRPr="004D7839">
        <w:rPr>
          <w:sz w:val="12"/>
        </w:rPr>
        <w:t>would</w:t>
      </w:r>
      <w:proofErr w:type="gramEnd"/>
      <w:r w:rsidRPr="004D7839">
        <w:rPr>
          <w:sz w:val="12"/>
        </w:rPr>
        <w:t xml:space="preserve">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2"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4DF2F238" w14:textId="77777777" w:rsidR="005E2F6C" w:rsidRPr="00086718" w:rsidRDefault="005E2F6C" w:rsidP="005E2F6C"/>
    <w:p w14:paraId="7C432F13" w14:textId="47EE89C1" w:rsidR="005E2F6C" w:rsidRPr="00086718" w:rsidRDefault="005E2F6C" w:rsidP="005E2F6C">
      <w:pPr>
        <w:pStyle w:val="Heading4"/>
      </w:pPr>
      <w:r w:rsidRPr="00086718">
        <w:t>Space innovation solves extinction – generates ecological survival mechanisms.</w:t>
      </w:r>
      <w:r>
        <w:t xml:space="preserve"> </w:t>
      </w:r>
    </w:p>
    <w:p w14:paraId="3871D8D9" w14:textId="77777777" w:rsidR="005E2F6C" w:rsidRPr="00086718" w:rsidRDefault="005E2F6C" w:rsidP="005E2F6C">
      <w:proofErr w:type="spellStart"/>
      <w:r w:rsidRPr="00086718">
        <w:rPr>
          <w:rStyle w:val="Style13ptBold"/>
        </w:rPr>
        <w:t>Sadedin</w:t>
      </w:r>
      <w:proofErr w:type="spellEnd"/>
      <w:r w:rsidRPr="00086718">
        <w:rPr>
          <w:rStyle w:val="Style13ptBold"/>
        </w:rPr>
        <w:t xml:space="preserve"> 17</w:t>
      </w:r>
      <w:r w:rsidRPr="00086718">
        <w:t xml:space="preserve"> (Suzanne, PhD in Evolutionary Biology, 10-9, "Will Human Innovation Save Us From Future Extinction?," Forbes, </w:t>
      </w:r>
      <w:hyperlink r:id="rId23" w:history="1">
        <w:r w:rsidRPr="00086718">
          <w:rPr>
            <w:rStyle w:val="Hyperlink"/>
          </w:rPr>
          <w:t>https://www.forbes.com/sites/quora/2017/10/09/will-human-innovation-save-us-from-future-extinction/?sh=773a4f276c65</w:t>
        </w:r>
      </w:hyperlink>
      <w:r w:rsidRPr="00086718">
        <w:t>) TDI</w:t>
      </w:r>
    </w:p>
    <w:p w14:paraId="0298DADF" w14:textId="77777777" w:rsidR="005E2F6C" w:rsidRPr="00086718" w:rsidRDefault="005E2F6C" w:rsidP="005E2F6C">
      <w:pPr>
        <w:rPr>
          <w:rStyle w:val="StyleUnderline"/>
        </w:rPr>
      </w:pPr>
      <w:r w:rsidRPr="009D588B">
        <w:rPr>
          <w:sz w:val="10"/>
        </w:rPr>
        <w:t xml:space="preserve">Does the human ability to innovate suggest an immunity to total extinction? Yes and no. Currently, </w:t>
      </w:r>
      <w:r w:rsidRPr="00086718">
        <w:rPr>
          <w:rStyle w:val="StyleUnderline"/>
        </w:rPr>
        <w:t>innovation reduces our chance of extinction</w:t>
      </w:r>
      <w:r w:rsidRPr="009D588B">
        <w:rPr>
          <w:sz w:val="10"/>
        </w:rPr>
        <w:t xml:space="preserve"> in some ways, and increases it in others. But </w:t>
      </w:r>
      <w:r w:rsidRPr="005E2F6C">
        <w:rPr>
          <w:rStyle w:val="Emphasis"/>
          <w:highlight w:val="green"/>
        </w:rPr>
        <w:t>if we innovate</w:t>
      </w:r>
      <w:r w:rsidRPr="00086718">
        <w:rPr>
          <w:rStyle w:val="Emphasis"/>
        </w:rPr>
        <w:t xml:space="preserve"> cleverly, we </w:t>
      </w:r>
      <w:r w:rsidRPr="005E2F6C">
        <w:rPr>
          <w:rStyle w:val="Emphasis"/>
          <w:highlight w:val="green"/>
        </w:rPr>
        <w:t>could become</w:t>
      </w:r>
      <w:r w:rsidRPr="00086718">
        <w:rPr>
          <w:rStyle w:val="Emphasis"/>
        </w:rPr>
        <w:t xml:space="preserve"> just about </w:t>
      </w:r>
      <w:r w:rsidRPr="005E2F6C">
        <w:rPr>
          <w:rStyle w:val="Emphasis"/>
          <w:highlight w:val="green"/>
        </w:rPr>
        <w:t>immune to extinction.</w:t>
      </w:r>
      <w:r w:rsidRPr="00086718">
        <w:rPr>
          <w:rStyle w:val="Emphasis"/>
        </w:rPr>
        <w:t xml:space="preserve"> </w:t>
      </w:r>
      <w:r w:rsidRPr="00086718">
        <w:rPr>
          <w:rStyle w:val="StyleUnderline"/>
        </w:rPr>
        <w:t xml:space="preserve">The species that survive mass extinctions tend to share three characteristics. They're </w:t>
      </w:r>
      <w:r w:rsidRPr="00086718">
        <w:rPr>
          <w:rStyle w:val="Emphasis"/>
        </w:rPr>
        <w:t>widespread</w:t>
      </w:r>
      <w:r w:rsidRPr="00086718">
        <w:rPr>
          <w:rStyle w:val="StyleUnderline"/>
        </w:rPr>
        <w:t>. This means local disasters don't wipe out the entire species</w:t>
      </w:r>
      <w:r w:rsidRPr="009D588B">
        <w:rPr>
          <w:sz w:val="10"/>
        </w:rPr>
        <w:t xml:space="preserve">, and some small areas, called refugia, tend to be unaffected by global disasters. If you're widespread, it's more likely that you have a population that happens to live in a refugium. </w:t>
      </w:r>
      <w:r w:rsidRPr="00086718">
        <w:rPr>
          <w:rStyle w:val="StyleUnderline"/>
        </w:rPr>
        <w:t>They're ecological generalists. They can cope with widely varying physical conditions</w:t>
      </w:r>
      <w:r w:rsidRPr="009D588B">
        <w:rPr>
          <w:sz w:val="10"/>
        </w:rPr>
        <w:t xml:space="preserve">, and they're not fussy about food. </w:t>
      </w:r>
      <w:r w:rsidRPr="00086718">
        <w:rPr>
          <w:rStyle w:val="StyleUnderline"/>
        </w:rPr>
        <w:t xml:space="preserve">They're </w:t>
      </w:r>
      <w:proofErr w:type="gramStart"/>
      <w:r w:rsidRPr="00086718">
        <w:rPr>
          <w:rStyle w:val="StyleUnderline"/>
        </w:rPr>
        <w:t>r-selected</w:t>
      </w:r>
      <w:proofErr w:type="gramEnd"/>
      <w:r w:rsidRPr="00086718">
        <w:rPr>
          <w:rStyle w:val="StyleUnderline"/>
        </w:rPr>
        <w:t>. This means that they breed fast and have short generation times</w:t>
      </w:r>
      <w:r w:rsidRPr="009D588B">
        <w:rPr>
          <w:sz w:val="10"/>
        </w:rPr>
        <w:t xml:space="preserve">, which allows them to rapidly grow their populations and adapt genetically to new conditions. </w:t>
      </w:r>
      <w:r w:rsidRPr="005E2F6C">
        <w:rPr>
          <w:rStyle w:val="Emphasis"/>
          <w:highlight w:val="green"/>
        </w:rPr>
        <w:t>Innovation gives humans the ability to be widespread ecological generalists</w:t>
      </w:r>
      <w:r w:rsidRPr="00086718">
        <w:rPr>
          <w:rStyle w:val="StyleUnderline"/>
        </w:rPr>
        <w:t>. With technology, we can live in more diverse conditions and places than any other species</w:t>
      </w:r>
      <w:r w:rsidRPr="009D588B">
        <w:rPr>
          <w:sz w:val="10"/>
        </w:rPr>
        <w:t xml:space="preserve">. And while we can't (currently) grow our populations rapidly like an r-selected species, </w:t>
      </w:r>
      <w:r w:rsidRPr="00086718">
        <w:rPr>
          <w:rStyle w:val="StyleUnderline"/>
        </w:rPr>
        <w:t>innovation</w:t>
      </w:r>
      <w:r w:rsidRPr="009D588B">
        <w:rPr>
          <w:sz w:val="10"/>
        </w:rPr>
        <w:t xml:space="preserve"> does </w:t>
      </w:r>
      <w:r w:rsidRPr="00086718">
        <w:rPr>
          <w:rStyle w:val="StyleUnderline"/>
        </w:rPr>
        <w:t xml:space="preserve">allow us to adapt quickly at the cultural level. Technology also increases our connections to </w:t>
      </w:r>
      <w:proofErr w:type="gramStart"/>
      <w:r w:rsidRPr="00086718">
        <w:rPr>
          <w:rStyle w:val="StyleUnderline"/>
        </w:rPr>
        <w:t>one another</w:t>
      </w:r>
      <w:proofErr w:type="gramEnd"/>
      <w:r w:rsidRPr="009D588B">
        <w:rPr>
          <w:sz w:val="10"/>
        </w:rPr>
        <w:t xml:space="preserve"> and connectivity is a two-edged sword. Many species consist of a network of </w:t>
      </w:r>
      <w:r w:rsidRPr="00086718">
        <w:rPr>
          <w:rStyle w:val="StyleUnderline"/>
        </w:rPr>
        <w:t>small, local populations</w:t>
      </w:r>
      <w:r w:rsidRPr="009D588B">
        <w:rPr>
          <w:sz w:val="10"/>
        </w:rPr>
        <w:t xml:space="preserve">, each of which is somewhat isolated from the others. We call this a metapopulation. The local populations </w:t>
      </w:r>
      <w:r w:rsidRPr="00086718">
        <w:rPr>
          <w:rStyle w:val="StyleUnderline"/>
        </w:rPr>
        <w:t xml:space="preserve">often go extinct, but they are later re-seeded by others, so the metapopulation </w:t>
      </w:r>
      <w:proofErr w:type="gramStart"/>
      <w:r w:rsidRPr="00086718">
        <w:rPr>
          <w:rStyle w:val="StyleUnderline"/>
        </w:rPr>
        <w:t>as a whole survives</w:t>
      </w:r>
      <w:proofErr w:type="gramEnd"/>
      <w:r w:rsidRPr="00086718">
        <w:rPr>
          <w:rStyle w:val="StyleUnderline"/>
        </w:rPr>
        <w:t xml:space="preserve">. </w:t>
      </w:r>
      <w:r w:rsidRPr="009D588B">
        <w:rPr>
          <w:sz w:val="10"/>
        </w:rPr>
        <w:t xml:space="preserve">Humans used to be a metapopulation, but thanks to innovation, we're now globally connected. Archaeologists believe that many past civilizations, such as the Easter Islanders, fell because of unsustainable ecological and cultural innovations. The impact of these disasters was limited because these civilizations were small and disconnected from other such civilizations. These days, a useful innovation can spread around the world in weeks. So can a lethal one. With many of the technologies and chemicals we're currently inventing, we can't be certain about their long-term effects; human biology is complex enough that we often can't be </w:t>
      </w:r>
      <w:proofErr w:type="gramStart"/>
      <w:r w:rsidRPr="009D588B">
        <w:rPr>
          <w:sz w:val="10"/>
        </w:rPr>
        <w:t>absolutely certain</w:t>
      </w:r>
      <w:proofErr w:type="gramEnd"/>
      <w:r w:rsidRPr="009D588B">
        <w:rPr>
          <w:sz w:val="10"/>
        </w:rPr>
        <w:t xml:space="preserve"> something won't kill us in a decade until we've waited a decade to see. We try to be careful and test things before they're released, and the probability that any </w:t>
      </w:r>
      <w:proofErr w:type="gramStart"/>
      <w:r w:rsidRPr="009D588B">
        <w:rPr>
          <w:sz w:val="10"/>
        </w:rPr>
        <w:t>particular invention</w:t>
      </w:r>
      <w:proofErr w:type="gramEnd"/>
      <w:r w:rsidRPr="009D588B">
        <w:rPr>
          <w:sz w:val="10"/>
        </w:rPr>
        <w:t xml:space="preserve"> could kill us all is tiny, but since we're constantly innovating, it's a real possibility. Pandemics pose the same problem for a well-connected species. There are certain possibilities where species extinction is </w:t>
      </w:r>
      <w:proofErr w:type="gramStart"/>
      <w:r w:rsidRPr="009D588B">
        <w:rPr>
          <w:sz w:val="10"/>
        </w:rPr>
        <w:t>really hard</w:t>
      </w:r>
      <w:proofErr w:type="gramEnd"/>
      <w:r w:rsidRPr="009D588B">
        <w:rPr>
          <w:sz w:val="10"/>
        </w:rPr>
        <w:t xml:space="preserve"> to avoid; fortunately, they're also very unlikely, but we are definitely not immune from this. The most likely </w:t>
      </w:r>
      <w:proofErr w:type="gramStart"/>
      <w:r w:rsidRPr="009D588B">
        <w:rPr>
          <w:sz w:val="10"/>
        </w:rPr>
        <w:t>cause</w:t>
      </w:r>
      <w:proofErr w:type="gramEnd"/>
      <w:r w:rsidRPr="009D588B">
        <w:rPr>
          <w:sz w:val="10"/>
        </w:rPr>
        <w:t xml:space="preserve"> of our extinction, in my opinion, is innovation in machine learning/AI. This could destroy the planet, but even if it doesn't, humans will be ultimately redundant to the dominant systems. They might keep us alive in a zoo somewhere, but I doubt it. A happier scenario (to me at least) is transhumanism, where humans become extinct in a sense because we've managed to liberate ourselves from biology. So </w:t>
      </w:r>
      <w:r w:rsidRPr="00086718">
        <w:rPr>
          <w:rStyle w:val="StyleUnderline"/>
        </w:rPr>
        <w:t xml:space="preserve">how could innovation </w:t>
      </w:r>
      <w:r w:rsidRPr="00086718">
        <w:rPr>
          <w:rStyle w:val="Emphasis"/>
        </w:rPr>
        <w:t>prevent our extinction</w:t>
      </w:r>
      <w:r w:rsidRPr="00086718">
        <w:rPr>
          <w:rStyle w:val="StyleUnderline"/>
        </w:rPr>
        <w:t xml:space="preserve">? We </w:t>
      </w:r>
      <w:r w:rsidRPr="00086718">
        <w:rPr>
          <w:rStyle w:val="Emphasis"/>
        </w:rPr>
        <w:t>seed the galaxy</w:t>
      </w:r>
      <w:r w:rsidRPr="00086718">
        <w:rPr>
          <w:rStyle w:val="StyleUnderline"/>
        </w:rPr>
        <w:t xml:space="preserve"> with independently evolving human populations to create a new </w:t>
      </w:r>
      <w:r w:rsidRPr="00086718">
        <w:rPr>
          <w:rStyle w:val="StyleUnderline"/>
        </w:rPr>
        <w:lastRenderedPageBreak/>
        <w:t>metapopulation. These local populations would hopefully be sufficiently isolated that some would survive an innovation or disaster that wipes out the rest.</w:t>
      </w:r>
      <w:r w:rsidRPr="009D588B">
        <w:rPr>
          <w:sz w:val="10"/>
        </w:rPr>
        <w:t xml:space="preserve"> They would, of course, evolve in response to local conditions, perhaps creating several new species. </w:t>
      </w:r>
      <w:proofErr w:type="gramStart"/>
      <w:r w:rsidRPr="009D588B">
        <w:rPr>
          <w:sz w:val="10"/>
        </w:rPr>
        <w:t>So</w:t>
      </w:r>
      <w:proofErr w:type="gramEnd"/>
      <w:r w:rsidRPr="009D588B">
        <w:rPr>
          <w:sz w:val="10"/>
        </w:rPr>
        <w:t xml:space="preserve"> you could say this is still extinction, but </w:t>
      </w:r>
      <w:r w:rsidRPr="00086718">
        <w:rPr>
          <w:rStyle w:val="StyleUnderline"/>
        </w:rPr>
        <w:t>it's as close as we'll come to persistence in our ever-changing universe.</w:t>
      </w:r>
    </w:p>
    <w:p w14:paraId="7AADAF1A" w14:textId="77777777" w:rsidR="005E2F6C" w:rsidRPr="005E2F6C" w:rsidRDefault="005E2F6C" w:rsidP="005E2F6C"/>
    <w:sectPr w:rsidR="005E2F6C" w:rsidRPr="005E2F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2F6C"/>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D6957"/>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9A1"/>
    <w:rsid w:val="002B5511"/>
    <w:rsid w:val="002B7ACF"/>
    <w:rsid w:val="002C5B5B"/>
    <w:rsid w:val="002D586A"/>
    <w:rsid w:val="002E0643"/>
    <w:rsid w:val="002E392E"/>
    <w:rsid w:val="002E6BBC"/>
    <w:rsid w:val="002F1150"/>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607C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4556B"/>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F6C"/>
    <w:rsid w:val="005F063B"/>
    <w:rsid w:val="005F192D"/>
    <w:rsid w:val="005F24C8"/>
    <w:rsid w:val="005F26AF"/>
    <w:rsid w:val="00607D6C"/>
    <w:rsid w:val="0061383D"/>
    <w:rsid w:val="00614D69"/>
    <w:rsid w:val="00617030"/>
    <w:rsid w:val="00621301"/>
    <w:rsid w:val="0062173F"/>
    <w:rsid w:val="006235FB"/>
    <w:rsid w:val="00625773"/>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E1D"/>
    <w:rsid w:val="006C3A56"/>
    <w:rsid w:val="006C6D21"/>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26BD8"/>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191"/>
    <w:rsid w:val="00BA17A8"/>
    <w:rsid w:val="00BA3C33"/>
    <w:rsid w:val="00BB0878"/>
    <w:rsid w:val="00BB1879"/>
    <w:rsid w:val="00BB4702"/>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1FC"/>
    <w:rsid w:val="00F277AA"/>
    <w:rsid w:val="00F31955"/>
    <w:rsid w:val="00F34C06"/>
    <w:rsid w:val="00F43EA3"/>
    <w:rsid w:val="00F50C55"/>
    <w:rsid w:val="00F57FFB"/>
    <w:rsid w:val="00F601E6"/>
    <w:rsid w:val="00F73954"/>
    <w:rsid w:val="00F91CC6"/>
    <w:rsid w:val="00F94060"/>
    <w:rsid w:val="00F973B6"/>
    <w:rsid w:val="00FA56F6"/>
    <w:rsid w:val="00FB329D"/>
    <w:rsid w:val="00FC1D75"/>
    <w:rsid w:val="00FC27E3"/>
    <w:rsid w:val="00FC74C7"/>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E6D184"/>
  <w14:defaultImageDpi w14:val="300"/>
  <w15:docId w15:val="{4DE17625-08A5-974A-A7A4-42EFB5817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2F6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2F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2F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2F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
    <w:basedOn w:val="Normal"/>
    <w:next w:val="Normal"/>
    <w:link w:val="Heading4Char"/>
    <w:uiPriority w:val="9"/>
    <w:unhideWhenUsed/>
    <w:qFormat/>
    <w:rsid w:val="005E2F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2F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2F6C"/>
  </w:style>
  <w:style w:type="character" w:customStyle="1" w:styleId="Heading1Char">
    <w:name w:val="Heading 1 Char"/>
    <w:aliases w:val="Pocket Char"/>
    <w:basedOn w:val="DefaultParagraphFont"/>
    <w:link w:val="Heading1"/>
    <w:uiPriority w:val="9"/>
    <w:rsid w:val="005E2F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2F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2F6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5E2F6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E2F6C"/>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5E2F6C"/>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5E2F6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E2F6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5E2F6C"/>
    <w:rPr>
      <w:color w:val="auto"/>
      <w:u w:val="none"/>
    </w:rPr>
  </w:style>
  <w:style w:type="paragraph" w:styleId="DocumentMap">
    <w:name w:val="Document Map"/>
    <w:basedOn w:val="Normal"/>
    <w:link w:val="DocumentMapChar"/>
    <w:uiPriority w:val="99"/>
    <w:semiHidden/>
    <w:unhideWhenUsed/>
    <w:rsid w:val="005E2F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2F6C"/>
    <w:rPr>
      <w:rFonts w:ascii="Lucida Grande" w:hAnsi="Lucida Grande" w:cs="Lucida Grande"/>
    </w:rPr>
  </w:style>
  <w:style w:type="paragraph" w:customStyle="1" w:styleId="textbold">
    <w:name w:val="text bold"/>
    <w:basedOn w:val="Normal"/>
    <w:link w:val="Emphasis"/>
    <w:uiPriority w:val="20"/>
    <w:qFormat/>
    <w:rsid w:val="005E2F6C"/>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 w:type="paragraph" w:customStyle="1" w:styleId="Emphasize">
    <w:name w:val="Emphasize"/>
    <w:basedOn w:val="Normal"/>
    <w:uiPriority w:val="20"/>
    <w:qFormat/>
    <w:rsid w:val="005E2F6C"/>
    <w:pPr>
      <w:pBdr>
        <w:top w:val="single" w:sz="18" w:space="0" w:color="auto"/>
        <w:left w:val="single" w:sz="18" w:space="0" w:color="auto"/>
        <w:bottom w:val="single" w:sz="18" w:space="0" w:color="auto"/>
        <w:right w:val="single" w:sz="18" w:space="0" w:color="auto"/>
      </w:pBdr>
      <w:spacing w:after="0" w:line="254" w:lineRule="auto"/>
      <w:ind w:left="720"/>
      <w:jc w:val="both"/>
    </w:pPr>
    <w:rPr>
      <w:b/>
      <w:iCs/>
      <w:sz w:val="26"/>
      <w:u w:val="single"/>
      <w:bdr w:val="single" w:sz="12" w:space="0" w:color="auto"/>
    </w:rPr>
  </w:style>
  <w:style w:type="paragraph" w:customStyle="1" w:styleId="BodyA">
    <w:name w:val="Body A"/>
    <w:rsid w:val="00926BD8"/>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ar-SA"/>
      <w14:textOutline w14:w="12700" w14:cap="flat" w14:cmpd="sng" w14:algn="ctr">
        <w14:noFill/>
        <w14:prstDash w14:val="solid"/>
        <w14:miter w14:lim="400000"/>
      </w14:textOutline>
    </w:rPr>
  </w:style>
  <w:style w:type="paragraph" w:customStyle="1" w:styleId="Body">
    <w:name w:val="Body"/>
    <w:rsid w:val="00926BD8"/>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paragraph" w:customStyle="1" w:styleId="Default">
    <w:name w:val="Default"/>
    <w:rsid w:val="00926BD8"/>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osa.org/oosa/en/ourwork/copuos/technical-presentations.html" TargetMode="External"/><Relationship Id="rId18" Type="http://schemas.openxmlformats.org/officeDocument/2006/relationships/hyperlink" Target="https://www.brookings.edu/book/megachange-economic-disruption-political-upheaval-and-social-strife-in-the-21st-century/" TargetMode="External"/><Relationship Id="rId3" Type="http://schemas.openxmlformats.org/officeDocument/2006/relationships/customXml" Target="../customXml/item3.xml"/><Relationship Id="rId21" Type="http://schemas.openxmlformats.org/officeDocument/2006/relationships/hyperlink" Target="https://www.sciencefocus.com/space/space-mining-the-new-goldrush/" TargetMode="External"/><Relationship Id="rId7" Type="http://schemas.openxmlformats.org/officeDocument/2006/relationships/settings" Target="settings.xml"/><Relationship Id="rId12" Type="http://schemas.openxmlformats.org/officeDocument/2006/relationships/hyperlink" Target="https://www.unoosa.org/oosa/en/oosadoc/data/documents/2018/a/a7320_0.html" TargetMode="External"/><Relationship Id="rId17" Type="http://schemas.openxmlformats.org/officeDocument/2006/relationships/hyperlink" Target="https://www.space.com/9329-earth-unique-life-common-universe.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ars.nasa.gov/resources/22474/jezero-crater-mars-2020s-landing-site/" TargetMode="External"/><Relationship Id="rId20" Type="http://schemas.openxmlformats.org/officeDocument/2006/relationships/hyperlink" Target="https://unitedearth.us/religion-and-spirituality/does-seeing-earth-from-space-alter-your-perspec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osadoc/data/documents/2018/aac.105/aac.1051168_0.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ytimes.com/2020/07/30/science/nasa-mars-launch.html" TargetMode="External"/><Relationship Id="rId23" Type="http://schemas.openxmlformats.org/officeDocument/2006/relationships/hyperlink" Target="https://www.forbes.com/sites/quora/2017/10/09/will-human-innovation-save-us-from-future-extinction/?sh=773a4f276c65" TargetMode="External"/><Relationship Id="rId10" Type="http://schemas.openxmlformats.org/officeDocument/2006/relationships/hyperlink" Target="https://www.unoosa.org/res/oosadoc/data/documents/2018/aac_105c_12018crp/aac_105c_12018crp_3_0_html/AC105_C1_2018_CRP03E.pdf" TargetMode="External"/><Relationship Id="rId19" Type="http://schemas.openxmlformats.org/officeDocument/2006/relationships/hyperlink" Target="https://www.jpl.nasa.gov/infographics/infographic.view.php?id=11358" TargetMode="External"/><Relationship Id="rId4" Type="http://schemas.openxmlformats.org/officeDocument/2006/relationships/customXml" Target="../customXml/item4.xml"/><Relationship Id="rId9" Type="http://schemas.openxmlformats.org/officeDocument/2006/relationships/hyperlink" Target="https://www.unoosa.org/oosa/en/ourwork/space-agencies-OLD.html" TargetMode="External"/><Relationship Id="rId14" Type="http://schemas.openxmlformats.org/officeDocument/2006/relationships/hyperlink" Target="https://www.brookings.edu/blog/techtank/2020/08/18/five-reasons-to-explore-mars/" TargetMode="External"/><Relationship Id="rId22" Type="http://schemas.openxmlformats.org/officeDocument/2006/relationships/hyperlink" Target="https://www.brookings.edu/book/turning-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17</Pages>
  <Words>12408</Words>
  <Characters>70732</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10</cp:revision>
  <dcterms:created xsi:type="dcterms:W3CDTF">2021-12-19T17:38:00Z</dcterms:created>
  <dcterms:modified xsi:type="dcterms:W3CDTF">2021-12-19T19:03:00Z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