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B83AE" w14:textId="77777777" w:rsidR="00877DBD" w:rsidRDefault="00877DBD" w:rsidP="00877DBD">
      <w:pPr>
        <w:pStyle w:val="Heading1"/>
      </w:pPr>
      <w:r>
        <w:t>1NC</w:t>
      </w:r>
    </w:p>
    <w:p w14:paraId="70877EBA" w14:textId="6661B683" w:rsidR="00877DBD" w:rsidRDefault="00877DBD" w:rsidP="00877DBD">
      <w:pPr>
        <w:pStyle w:val="Heading2"/>
      </w:pPr>
      <w:r>
        <w:lastRenderedPageBreak/>
        <w:t>OFF</w:t>
      </w:r>
    </w:p>
    <w:p w14:paraId="4DA3BD2B" w14:textId="2BD38817" w:rsidR="00B54665" w:rsidRDefault="00B54665" w:rsidP="00B54665">
      <w:pPr>
        <w:pStyle w:val="Heading3"/>
      </w:pPr>
      <w:r>
        <w:lastRenderedPageBreak/>
        <w:t>1</w:t>
      </w:r>
    </w:p>
    <w:p w14:paraId="6F90E738"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 xml:space="preserve">Interpretation: The affirmative may not specify a subset of workers’ unconditional right to </w:t>
      </w:r>
      <w:proofErr w:type="gramStart"/>
      <w:r w:rsidRPr="00B356BD">
        <w:rPr>
          <w:rFonts w:asciiTheme="majorHAnsi" w:hAnsiTheme="majorHAnsi" w:cstheme="majorHAnsi"/>
        </w:rPr>
        <w:t>strike .</w:t>
      </w:r>
      <w:proofErr w:type="gramEnd"/>
    </w:p>
    <w:p w14:paraId="25033F5D"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Violation: they do</w:t>
      </w:r>
    </w:p>
    <w:p w14:paraId="08A29B8B"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The upward entailment test and adverb test determine the genericity of a bare plural.</w:t>
      </w:r>
    </w:p>
    <w:p w14:paraId="6135E548" w14:textId="77777777" w:rsidR="00B54665" w:rsidRPr="00B356BD" w:rsidRDefault="00B54665" w:rsidP="00B54665">
      <w:pPr>
        <w:rPr>
          <w:rFonts w:asciiTheme="majorHAnsi" w:hAnsiTheme="majorHAnsi" w:cstheme="majorHAnsi"/>
        </w:rPr>
      </w:pPr>
      <w:r w:rsidRPr="00B356BD">
        <w:rPr>
          <w:rStyle w:val="StyleUnderline"/>
          <w:rFonts w:asciiTheme="majorHAnsi" w:hAnsiTheme="majorHAnsi" w:cstheme="majorHAnsi"/>
        </w:rPr>
        <w:t>Leslie 16</w:t>
      </w:r>
      <w:r w:rsidRPr="00B356B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1" w:history="1">
        <w:r w:rsidRPr="00B356BD">
          <w:rPr>
            <w:rStyle w:val="Hyperlink"/>
            <w:rFonts w:asciiTheme="majorHAnsi" w:hAnsiTheme="majorHAnsi" w:cstheme="majorHAnsi"/>
          </w:rPr>
          <w:t>https://plato.stanford.edu/entries/generics/</w:t>
        </w:r>
      </w:hyperlink>
      <w:r w:rsidRPr="00B356BD">
        <w:rPr>
          <w:rFonts w:asciiTheme="majorHAnsi" w:hAnsiTheme="majorHAnsi" w:cstheme="majorHAnsi"/>
        </w:rPr>
        <w:t xml:space="preserve"> TG</w:t>
      </w:r>
    </w:p>
    <w:p w14:paraId="6BA9E76D" w14:textId="77777777" w:rsidR="00B54665" w:rsidRPr="00B356BD" w:rsidRDefault="00B54665" w:rsidP="00B54665">
      <w:pPr>
        <w:rPr>
          <w:rStyle w:val="StyleUnderline"/>
          <w:rFonts w:asciiTheme="majorHAnsi" w:hAnsiTheme="majorHAnsi" w:cstheme="majorHAnsi"/>
        </w:rPr>
      </w:pPr>
      <w:r w:rsidRPr="00B356BD">
        <w:rPr>
          <w:rStyle w:val="StyleUnderline"/>
          <w:rFonts w:asciiTheme="majorHAnsi" w:hAnsiTheme="majorHAnsi" w:cstheme="majorHAnsi"/>
        </w:rPr>
        <w:t xml:space="preserve"> 1. Generics and Logical Form</w:t>
      </w:r>
    </w:p>
    <w:p w14:paraId="70202C7E"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 xml:space="preserve">In English, </w:t>
      </w:r>
      <w:r w:rsidRPr="00B356BD">
        <w:rPr>
          <w:rStyle w:val="StyleUnderline"/>
          <w:rFonts w:asciiTheme="majorHAnsi" w:hAnsiTheme="majorHAnsi" w:cstheme="majorHAnsi"/>
          <w:highlight w:val="green"/>
        </w:rPr>
        <w:t>generics can be expressed using</w:t>
      </w:r>
      <w:r w:rsidRPr="00B356BD">
        <w:rPr>
          <w:rStyle w:val="StyleUnderline"/>
          <w:rFonts w:asciiTheme="majorHAnsi" w:hAnsiTheme="majorHAnsi" w:cstheme="majorHAnsi"/>
        </w:rPr>
        <w:t xml:space="preserve"> a variety of syntactic forms: bare plurals (e.g., “tigers are striped”), </w:t>
      </w:r>
      <w:r w:rsidRPr="00B356BD">
        <w:rPr>
          <w:rStyle w:val="StyleUnderline"/>
          <w:rFonts w:asciiTheme="majorHAnsi" w:hAnsiTheme="majorHAnsi" w:cstheme="majorHAnsi"/>
          <w:highlight w:val="green"/>
        </w:rPr>
        <w:t>indefinite singulars (e.g., “a tiger is striped”)</w:t>
      </w:r>
      <w:r w:rsidRPr="00B356BD">
        <w:rPr>
          <w:rStyle w:val="StyleUnderline"/>
          <w:rFonts w:asciiTheme="majorHAnsi" w:hAnsiTheme="majorHAnsi" w:cstheme="majorHAnsi"/>
        </w:rPr>
        <w:t>, and definite singulars (“the tiger is striped”). However, none of these syntactic forms is dedicated to expressing generic claims; each can also be used to express existential and/or specific claims</w:t>
      </w:r>
      <w:r w:rsidRPr="00B356BD">
        <w:rPr>
          <w:rFonts w:asciiTheme="majorHAnsi" w:hAnsiTheme="majorHAnsi" w:cstheme="majorHAnsi"/>
        </w:rPr>
        <w:t xml:space="preserve">. Further, some </w:t>
      </w:r>
      <w:r w:rsidRPr="00B356BD">
        <w:rPr>
          <w:rStyle w:val="StyleUnderline"/>
          <w:rFonts w:asciiTheme="majorHAnsi" w:hAnsiTheme="majorHAnsi" w:cstheme="majorHAnsi"/>
        </w:rPr>
        <w:t>generics express</w:t>
      </w:r>
      <w:r w:rsidRPr="00B356BD">
        <w:rPr>
          <w:rFonts w:asciiTheme="majorHAnsi" w:hAnsiTheme="majorHAnsi" w:cstheme="majorHAnsi"/>
        </w:rPr>
        <w:t xml:space="preserve"> what appear to be </w:t>
      </w:r>
      <w:r w:rsidRPr="00B356BD">
        <w:rPr>
          <w:rStyle w:val="StyleUnderline"/>
          <w:rFonts w:asciiTheme="majorHAnsi" w:hAnsiTheme="majorHAnsi" w:cstheme="majorHAnsi"/>
        </w:rPr>
        <w:t>generalizations over individuals (e.g., “tigers are striped”)</w:t>
      </w:r>
      <w:r w:rsidRPr="00B356BD">
        <w:rPr>
          <w:rFonts w:asciiTheme="majorHAnsi" w:hAnsiTheme="majorHAnsi" w:cstheme="majorHAnsi"/>
        </w:rPr>
        <w:t xml:space="preserve">, while others appear to predicate properties directly of the kind (e.g., “dodos are extinct”). These facts and others give rise to </w:t>
      </w:r>
      <w:proofErr w:type="gramStart"/>
      <w:r w:rsidRPr="00B356BD">
        <w:rPr>
          <w:rFonts w:asciiTheme="majorHAnsi" w:hAnsiTheme="majorHAnsi" w:cstheme="majorHAnsi"/>
        </w:rPr>
        <w:t>a number of</w:t>
      </w:r>
      <w:proofErr w:type="gramEnd"/>
      <w:r w:rsidRPr="00B356BD">
        <w:rPr>
          <w:rFonts w:asciiTheme="majorHAnsi" w:hAnsiTheme="majorHAnsi" w:cstheme="majorHAnsi"/>
        </w:rPr>
        <w:t xml:space="preserve"> questions concerning the logical forms of generic statements.</w:t>
      </w:r>
    </w:p>
    <w:p w14:paraId="1D57CD32" w14:textId="77777777" w:rsidR="00B54665" w:rsidRPr="00B356BD" w:rsidRDefault="00B54665" w:rsidP="00B54665">
      <w:pPr>
        <w:rPr>
          <w:rStyle w:val="StyleUnderline"/>
          <w:rFonts w:asciiTheme="majorHAnsi" w:hAnsiTheme="majorHAnsi" w:cstheme="majorHAnsi"/>
        </w:rPr>
      </w:pPr>
      <w:r w:rsidRPr="00B356BD">
        <w:rPr>
          <w:rStyle w:val="StyleUnderline"/>
          <w:rFonts w:asciiTheme="majorHAnsi" w:hAnsiTheme="majorHAnsi" w:cstheme="majorHAnsi"/>
        </w:rPr>
        <w:t>1.1 Isolating the Generic Interpretation</w:t>
      </w:r>
    </w:p>
    <w:p w14:paraId="4C67AE89"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Consider the following pairs of sentences:</w:t>
      </w:r>
    </w:p>
    <w:p w14:paraId="409FA086"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(1</w:t>
      </w:r>
      <w:proofErr w:type="gramStart"/>
      <w:r w:rsidRPr="00B356BD">
        <w:rPr>
          <w:rFonts w:asciiTheme="majorHAnsi" w:hAnsiTheme="majorHAnsi" w:cstheme="majorHAnsi"/>
        </w:rPr>
        <w:t>)</w:t>
      </w:r>
      <w:proofErr w:type="spellStart"/>
      <w:r w:rsidRPr="00B356BD">
        <w:rPr>
          <w:rFonts w:asciiTheme="majorHAnsi" w:hAnsiTheme="majorHAnsi" w:cstheme="majorHAnsi"/>
        </w:rPr>
        <w:t>a.Tigers</w:t>
      </w:r>
      <w:proofErr w:type="spellEnd"/>
      <w:proofErr w:type="gramEnd"/>
      <w:r w:rsidRPr="00B356BD">
        <w:rPr>
          <w:rFonts w:asciiTheme="majorHAnsi" w:hAnsiTheme="majorHAnsi" w:cstheme="majorHAnsi"/>
        </w:rPr>
        <w:t xml:space="preserve"> are striped.</w:t>
      </w:r>
    </w:p>
    <w:p w14:paraId="46DE1DF4" w14:textId="77777777" w:rsidR="00B54665" w:rsidRPr="00B356BD" w:rsidRDefault="00B54665" w:rsidP="00B54665">
      <w:pPr>
        <w:rPr>
          <w:rFonts w:asciiTheme="majorHAnsi" w:hAnsiTheme="majorHAnsi" w:cstheme="majorHAnsi"/>
        </w:rPr>
      </w:pPr>
      <w:proofErr w:type="spellStart"/>
      <w:proofErr w:type="gramStart"/>
      <w:r w:rsidRPr="00B356BD">
        <w:rPr>
          <w:rFonts w:asciiTheme="majorHAnsi" w:hAnsiTheme="majorHAnsi" w:cstheme="majorHAnsi"/>
        </w:rPr>
        <w:t>b.Tigers</w:t>
      </w:r>
      <w:proofErr w:type="spellEnd"/>
      <w:proofErr w:type="gramEnd"/>
      <w:r w:rsidRPr="00B356BD">
        <w:rPr>
          <w:rFonts w:asciiTheme="majorHAnsi" w:hAnsiTheme="majorHAnsi" w:cstheme="majorHAnsi"/>
        </w:rPr>
        <w:t xml:space="preserve"> are on the front lawn.</w:t>
      </w:r>
    </w:p>
    <w:p w14:paraId="522FFB59"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(2</w:t>
      </w:r>
      <w:proofErr w:type="gramStart"/>
      <w:r w:rsidRPr="00B356BD">
        <w:rPr>
          <w:rFonts w:asciiTheme="majorHAnsi" w:hAnsiTheme="majorHAnsi" w:cstheme="majorHAnsi"/>
        </w:rPr>
        <w:t>)</w:t>
      </w:r>
      <w:proofErr w:type="spellStart"/>
      <w:r w:rsidRPr="00B356BD">
        <w:rPr>
          <w:rFonts w:asciiTheme="majorHAnsi" w:hAnsiTheme="majorHAnsi" w:cstheme="majorHAnsi"/>
        </w:rPr>
        <w:t>a.A</w:t>
      </w:r>
      <w:proofErr w:type="spellEnd"/>
      <w:proofErr w:type="gramEnd"/>
      <w:r w:rsidRPr="00B356BD">
        <w:rPr>
          <w:rFonts w:asciiTheme="majorHAnsi" w:hAnsiTheme="majorHAnsi" w:cstheme="majorHAnsi"/>
        </w:rPr>
        <w:t xml:space="preserve"> tiger is striped.</w:t>
      </w:r>
    </w:p>
    <w:p w14:paraId="15CA59C7" w14:textId="77777777" w:rsidR="00B54665" w:rsidRPr="00B356BD" w:rsidRDefault="00B54665" w:rsidP="00B54665">
      <w:pPr>
        <w:rPr>
          <w:rFonts w:asciiTheme="majorHAnsi" w:hAnsiTheme="majorHAnsi" w:cstheme="majorHAnsi"/>
        </w:rPr>
      </w:pPr>
      <w:proofErr w:type="spellStart"/>
      <w:r w:rsidRPr="00B356BD">
        <w:rPr>
          <w:rFonts w:asciiTheme="majorHAnsi" w:hAnsiTheme="majorHAnsi" w:cstheme="majorHAnsi"/>
        </w:rPr>
        <w:t>b.A</w:t>
      </w:r>
      <w:proofErr w:type="spellEnd"/>
      <w:r w:rsidRPr="00B356BD">
        <w:rPr>
          <w:rFonts w:asciiTheme="majorHAnsi" w:hAnsiTheme="majorHAnsi" w:cstheme="majorHAnsi"/>
        </w:rPr>
        <w:t xml:space="preserve"> tiger is on the front lawn.</w:t>
      </w:r>
    </w:p>
    <w:p w14:paraId="0EE2F5F9"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(3</w:t>
      </w:r>
      <w:proofErr w:type="gramStart"/>
      <w:r w:rsidRPr="00B356BD">
        <w:rPr>
          <w:rFonts w:asciiTheme="majorHAnsi" w:hAnsiTheme="majorHAnsi" w:cstheme="majorHAnsi"/>
        </w:rPr>
        <w:t>)</w:t>
      </w:r>
      <w:proofErr w:type="spellStart"/>
      <w:r w:rsidRPr="00B356BD">
        <w:rPr>
          <w:rFonts w:asciiTheme="majorHAnsi" w:hAnsiTheme="majorHAnsi" w:cstheme="majorHAnsi"/>
        </w:rPr>
        <w:t>a.The</w:t>
      </w:r>
      <w:proofErr w:type="spellEnd"/>
      <w:proofErr w:type="gramEnd"/>
      <w:r w:rsidRPr="00B356BD">
        <w:rPr>
          <w:rFonts w:asciiTheme="majorHAnsi" w:hAnsiTheme="majorHAnsi" w:cstheme="majorHAnsi"/>
        </w:rPr>
        <w:t xml:space="preserve"> tiger is striped.</w:t>
      </w:r>
    </w:p>
    <w:p w14:paraId="3402FA4B" w14:textId="77777777" w:rsidR="00B54665" w:rsidRPr="00B356BD" w:rsidRDefault="00B54665" w:rsidP="00B54665">
      <w:pPr>
        <w:rPr>
          <w:rFonts w:asciiTheme="majorHAnsi" w:hAnsiTheme="majorHAnsi" w:cstheme="majorHAnsi"/>
        </w:rPr>
      </w:pPr>
      <w:proofErr w:type="spellStart"/>
      <w:proofErr w:type="gramStart"/>
      <w:r w:rsidRPr="00B356BD">
        <w:rPr>
          <w:rFonts w:asciiTheme="majorHAnsi" w:hAnsiTheme="majorHAnsi" w:cstheme="majorHAnsi"/>
        </w:rPr>
        <w:t>b.The</w:t>
      </w:r>
      <w:proofErr w:type="spellEnd"/>
      <w:proofErr w:type="gramEnd"/>
      <w:r w:rsidRPr="00B356BD">
        <w:rPr>
          <w:rFonts w:asciiTheme="majorHAnsi" w:hAnsiTheme="majorHAnsi" w:cstheme="majorHAnsi"/>
        </w:rPr>
        <w:t xml:space="preserve"> tiger is on the front lawn.</w:t>
      </w:r>
    </w:p>
    <w:p w14:paraId="7148E8DC"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2" w:anchor="ex1b" w:history="1">
        <w:r w:rsidRPr="00B356BD">
          <w:rPr>
            <w:rStyle w:val="Hyperlink"/>
            <w:rFonts w:asciiTheme="majorHAnsi" w:hAnsiTheme="majorHAnsi" w:cstheme="majorHAnsi"/>
          </w:rPr>
          <w:t>1b</w:t>
        </w:r>
      </w:hyperlink>
      <w:r w:rsidRPr="00B356BD">
        <w:rPr>
          <w:rFonts w:asciiTheme="majorHAnsi" w:hAnsiTheme="majorHAnsi" w:cstheme="majorHAnsi"/>
        </w:rPr>
        <w:t>), some individual tiger in (</w:t>
      </w:r>
      <w:hyperlink r:id="rId13" w:anchor="ex2b" w:history="1">
        <w:r w:rsidRPr="00B356BD">
          <w:rPr>
            <w:rStyle w:val="Hyperlink"/>
            <w:rFonts w:asciiTheme="majorHAnsi" w:hAnsiTheme="majorHAnsi" w:cstheme="majorHAnsi"/>
          </w:rPr>
          <w:t>2b</w:t>
        </w:r>
      </w:hyperlink>
      <w:r w:rsidRPr="00B356BD">
        <w:rPr>
          <w:rFonts w:asciiTheme="majorHAnsi" w:hAnsiTheme="majorHAnsi" w:cstheme="majorHAnsi"/>
        </w:rPr>
        <w:t>), and some unique salient or familiar tiger in (</w:t>
      </w:r>
      <w:hyperlink r:id="rId14" w:anchor="ex3b" w:history="1">
        <w:r w:rsidRPr="00B356BD">
          <w:rPr>
            <w:rStyle w:val="Hyperlink"/>
            <w:rFonts w:asciiTheme="majorHAnsi" w:hAnsiTheme="majorHAnsi" w:cstheme="majorHAnsi"/>
          </w:rPr>
          <w:t>3b</w:t>
        </w:r>
      </w:hyperlink>
      <w:r w:rsidRPr="00B356BD">
        <w:rPr>
          <w:rFonts w:asciiTheme="majorHAnsi" w:hAnsiTheme="majorHAnsi" w:cstheme="majorHAnsi"/>
        </w:rPr>
        <w:t xml:space="preserve">)—a beloved pet, perhaps. In the first sentences, </w:t>
      </w:r>
      <w:r w:rsidRPr="00B356BD">
        <w:rPr>
          <w:rFonts w:asciiTheme="majorHAnsi" w:hAnsiTheme="majorHAnsi" w:cstheme="majorHAnsi"/>
        </w:rPr>
        <w:lastRenderedPageBreak/>
        <w:t xml:space="preserve">however, we are saying something general. There is/are no </w:t>
      </w:r>
      <w:proofErr w:type="gramStart"/>
      <w:r w:rsidRPr="00B356BD">
        <w:rPr>
          <w:rFonts w:asciiTheme="majorHAnsi" w:hAnsiTheme="majorHAnsi" w:cstheme="majorHAnsi"/>
        </w:rPr>
        <w:t>particular tiger</w:t>
      </w:r>
      <w:proofErr w:type="gramEnd"/>
      <w:r w:rsidRPr="00B356BD">
        <w:rPr>
          <w:rFonts w:asciiTheme="majorHAnsi" w:hAnsiTheme="majorHAnsi" w:cstheme="majorHAnsi"/>
        </w:rPr>
        <w:t xml:space="preserve"> or tigers that we are talking about.</w:t>
      </w:r>
    </w:p>
    <w:p w14:paraId="151A230E" w14:textId="77777777" w:rsidR="00B54665" w:rsidRPr="00B356BD" w:rsidRDefault="00B54665" w:rsidP="00B54665">
      <w:pPr>
        <w:rPr>
          <w:rFonts w:asciiTheme="majorHAnsi" w:hAnsiTheme="majorHAnsi" w:cstheme="majorHAnsi"/>
        </w:rPr>
      </w:pPr>
      <w:r w:rsidRPr="00B356BD">
        <w:rPr>
          <w:rFonts w:asciiTheme="majorHAnsi" w:hAnsiTheme="majorHAnsi" w:cstheme="majorHAnsi"/>
        </w:rPr>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B356BD">
        <w:rPr>
          <w:rFonts w:asciiTheme="majorHAnsi" w:hAnsiTheme="majorHAnsi" w:cstheme="majorHAnsi"/>
        </w:rPr>
        <w:t>particular individual</w:t>
      </w:r>
      <w:proofErr w:type="gramEnd"/>
      <w:r w:rsidRPr="00B356BD">
        <w:rPr>
          <w:rFonts w:asciiTheme="majorHAnsi" w:hAnsiTheme="majorHAnsi" w:cstheme="majorHAnsi"/>
        </w:rPr>
        <w:t>, not to a kind.</w:t>
      </w:r>
    </w:p>
    <w:p w14:paraId="26BF8F8D" w14:textId="77777777" w:rsidR="00B54665" w:rsidRPr="00B356BD" w:rsidRDefault="00B54665" w:rsidP="00B54665">
      <w:pPr>
        <w:rPr>
          <w:rFonts w:asciiTheme="majorHAnsi" w:hAnsiTheme="majorHAnsi" w:cstheme="majorHAnsi"/>
        </w:rPr>
      </w:pPr>
      <w:r w:rsidRPr="00B356BD">
        <w:rPr>
          <w:rStyle w:val="StyleUnderline"/>
          <w:rFonts w:asciiTheme="majorHAnsi" w:hAnsiTheme="majorHAnsi" w:cstheme="majorHAnsi"/>
        </w:rPr>
        <w:t>There are some tests that are helpful in distinguishing these two readings</w:t>
      </w:r>
      <w:r w:rsidRPr="00B356BD">
        <w:rPr>
          <w:rFonts w:asciiTheme="majorHAnsi" w:hAnsiTheme="majorHAnsi" w:cstheme="majorHAnsi"/>
        </w:rPr>
        <w:t xml:space="preserve">. For example, </w:t>
      </w:r>
      <w:r w:rsidRPr="00B356BD">
        <w:rPr>
          <w:rStyle w:val="StyleUnderline"/>
          <w:rFonts w:asciiTheme="majorHAnsi" w:hAnsiTheme="majorHAnsi" w:cstheme="majorHAnsi"/>
          <w:highlight w:val="green"/>
        </w:rPr>
        <w:t>the existential</w:t>
      </w:r>
      <w:r w:rsidRPr="00B356BD">
        <w:rPr>
          <w:rStyle w:val="StyleUnderline"/>
          <w:rFonts w:asciiTheme="majorHAnsi" w:hAnsiTheme="majorHAnsi" w:cstheme="majorHAnsi"/>
        </w:rPr>
        <w:t xml:space="preserve"> interpretation </w:t>
      </w:r>
      <w:r w:rsidRPr="00B356BD">
        <w:rPr>
          <w:rStyle w:val="StyleUnderline"/>
          <w:rFonts w:asciiTheme="majorHAnsi" w:hAnsiTheme="majorHAnsi" w:cstheme="majorHAnsi"/>
          <w:highlight w:val="green"/>
        </w:rPr>
        <w:t>is upward entailing, meaning</w:t>
      </w:r>
      <w:r w:rsidRPr="00B356BD">
        <w:rPr>
          <w:rStyle w:val="StyleUnderline"/>
          <w:rFonts w:asciiTheme="majorHAnsi" w:hAnsiTheme="majorHAnsi" w:cstheme="majorHAnsi"/>
        </w:rPr>
        <w:t xml:space="preserve"> that </w:t>
      </w:r>
      <w:r w:rsidRPr="00B356BD">
        <w:rPr>
          <w:rStyle w:val="StyleUnderline"/>
          <w:rFonts w:asciiTheme="majorHAnsi" w:hAnsiTheme="majorHAnsi" w:cstheme="majorHAnsi"/>
          <w:highlight w:val="green"/>
        </w:rPr>
        <w:t>the statement will</w:t>
      </w:r>
      <w:r w:rsidRPr="00B356BD">
        <w:rPr>
          <w:rStyle w:val="StyleUnderline"/>
          <w:rFonts w:asciiTheme="majorHAnsi" w:hAnsiTheme="majorHAnsi" w:cstheme="majorHAnsi"/>
        </w:rPr>
        <w:t xml:space="preserve"> always </w:t>
      </w:r>
      <w:r w:rsidRPr="00B356BD">
        <w:rPr>
          <w:rStyle w:val="StyleUnderline"/>
          <w:rFonts w:asciiTheme="majorHAnsi" w:hAnsiTheme="majorHAnsi" w:cstheme="majorHAnsi"/>
          <w:highlight w:val="green"/>
        </w:rPr>
        <w:t>remain true if we replace the subject</w:t>
      </w:r>
      <w:r w:rsidRPr="00B356BD">
        <w:rPr>
          <w:rStyle w:val="StyleUnderline"/>
          <w:rFonts w:asciiTheme="majorHAnsi" w:hAnsiTheme="majorHAnsi" w:cstheme="majorHAnsi"/>
        </w:rPr>
        <w:t xml:space="preserve"> term </w:t>
      </w:r>
      <w:r w:rsidRPr="00B356BD">
        <w:rPr>
          <w:rStyle w:val="StyleUnderline"/>
          <w:rFonts w:asciiTheme="majorHAnsi" w:hAnsiTheme="majorHAnsi" w:cstheme="majorHAnsi"/>
          <w:highlight w:val="green"/>
        </w:rPr>
        <w:t>with a more inclusive term</w:t>
      </w:r>
      <w:r w:rsidRPr="00B356BD">
        <w:rPr>
          <w:rFonts w:asciiTheme="majorHAnsi" w:hAnsiTheme="majorHAnsi" w:cstheme="majorHAnsi"/>
        </w:rPr>
        <w:t>. Consider our examples above. In (</w:t>
      </w:r>
      <w:hyperlink r:id="rId15" w:anchor="ex1b" w:history="1">
        <w:r w:rsidRPr="00B356BD">
          <w:rPr>
            <w:rStyle w:val="Hyperlink"/>
            <w:rFonts w:asciiTheme="majorHAnsi" w:hAnsiTheme="majorHAnsi" w:cstheme="majorHAnsi"/>
          </w:rPr>
          <w:t>1b</w:t>
        </w:r>
      </w:hyperlink>
      <w:r w:rsidRPr="00B356BD">
        <w:rPr>
          <w:rFonts w:asciiTheme="majorHAnsi" w:hAnsiTheme="majorHAnsi" w:cstheme="majorHAnsi"/>
        </w:rPr>
        <w:t>), we can replace “tiger” with “animal” </w:t>
      </w:r>
      <w:proofErr w:type="spellStart"/>
      <w:r w:rsidRPr="00B356BD">
        <w:rPr>
          <w:rFonts w:asciiTheme="majorHAnsi" w:hAnsiTheme="majorHAnsi" w:cstheme="majorHAnsi"/>
        </w:rPr>
        <w:t>salva</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veritate</w:t>
      </w:r>
      <w:proofErr w:type="spellEnd"/>
      <w:r w:rsidRPr="00B356BD">
        <w:rPr>
          <w:rFonts w:asciiTheme="majorHAnsi" w:hAnsiTheme="majorHAnsi" w:cstheme="majorHAnsi"/>
        </w:rPr>
        <w:t>, but in (</w:t>
      </w:r>
      <w:hyperlink r:id="rId16" w:anchor="ex1a" w:history="1">
        <w:r w:rsidRPr="00B356BD">
          <w:rPr>
            <w:rStyle w:val="Hyperlink"/>
            <w:rFonts w:asciiTheme="majorHAnsi" w:hAnsiTheme="majorHAnsi" w:cstheme="majorHAnsi"/>
          </w:rPr>
          <w:t>1a</w:t>
        </w:r>
      </w:hyperlink>
      <w:r w:rsidRPr="00B356BD">
        <w:rPr>
          <w:rFonts w:asciiTheme="majorHAnsi" w:hAnsiTheme="majorHAnsi" w:cstheme="majorHAnsi"/>
        </w:rPr>
        <w:t xml:space="preserve">) we cannot. </w:t>
      </w:r>
      <w:r w:rsidRPr="00B356BD">
        <w:rPr>
          <w:rStyle w:val="StyleUnderline"/>
          <w:rFonts w:asciiTheme="majorHAnsi" w:hAnsiTheme="majorHAnsi" w:cstheme="majorHAnsi"/>
        </w:rPr>
        <w:t>If “tigers are on the lawn” is true, then “animals are on the lawn” must be true.</w:t>
      </w:r>
      <w:r w:rsidRPr="00B356BD">
        <w:rPr>
          <w:rFonts w:asciiTheme="majorHAnsi" w:hAnsiTheme="majorHAnsi" w:cstheme="majorHAnsi"/>
        </w:rPr>
        <w:t xml:space="preserve"> However, “tigers are striped” is true, yet “animals are striped” is false. (</w:t>
      </w:r>
      <w:hyperlink r:id="rId17" w:anchor="ex1a" w:history="1">
        <w:r w:rsidRPr="00B356BD">
          <w:rPr>
            <w:rStyle w:val="Hyperlink"/>
            <w:rFonts w:asciiTheme="majorHAnsi" w:hAnsiTheme="majorHAnsi" w:cstheme="majorHAnsi"/>
          </w:rPr>
          <w:t>1a</w:t>
        </w:r>
      </w:hyperlink>
      <w:r w:rsidRPr="00B356BD">
        <w:rPr>
          <w:rFonts w:asciiTheme="majorHAnsi" w:hAnsiTheme="majorHAnsi" w:cstheme="majorHAnsi"/>
        </w:rPr>
        <w:t>) does not entail that animals are striped, but (</w:t>
      </w:r>
      <w:hyperlink r:id="rId18" w:anchor="ex1b" w:history="1">
        <w:r w:rsidRPr="00B356BD">
          <w:rPr>
            <w:rStyle w:val="Hyperlink"/>
            <w:rFonts w:asciiTheme="majorHAnsi" w:hAnsiTheme="majorHAnsi" w:cstheme="majorHAnsi"/>
          </w:rPr>
          <w:t>1b</w:t>
        </w:r>
      </w:hyperlink>
      <w:r w:rsidRPr="00B356BD">
        <w:rPr>
          <w:rFonts w:asciiTheme="majorHAnsi" w:hAnsiTheme="majorHAnsi" w:cstheme="majorHAnsi"/>
        </w:rPr>
        <w:t xml:space="preserve">) entails that animals are on the front lawn (Lawler 1973; </w:t>
      </w:r>
      <w:proofErr w:type="spellStart"/>
      <w:r w:rsidRPr="00B356BD">
        <w:rPr>
          <w:rFonts w:asciiTheme="majorHAnsi" w:hAnsiTheme="majorHAnsi" w:cstheme="majorHAnsi"/>
        </w:rPr>
        <w:t>Laca</w:t>
      </w:r>
      <w:proofErr w:type="spellEnd"/>
      <w:r w:rsidRPr="00B356BD">
        <w:rPr>
          <w:rFonts w:asciiTheme="majorHAnsi" w:hAnsiTheme="majorHAnsi" w:cstheme="majorHAnsi"/>
        </w:rPr>
        <w:t xml:space="preserve"> 1990;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w:t>
      </w:r>
    </w:p>
    <w:p w14:paraId="1DF2E84B" w14:textId="77777777" w:rsidR="00B54665" w:rsidRPr="00B356BD" w:rsidRDefault="00B54665" w:rsidP="00B54665">
      <w:pPr>
        <w:rPr>
          <w:rFonts w:asciiTheme="majorHAnsi" w:hAnsiTheme="majorHAnsi" w:cstheme="majorHAnsi"/>
        </w:rPr>
      </w:pPr>
      <w:r w:rsidRPr="00B356BD">
        <w:rPr>
          <w:rStyle w:val="StyleUnderline"/>
          <w:rFonts w:asciiTheme="majorHAnsi" w:hAnsiTheme="majorHAnsi" w:cstheme="majorHAnsi"/>
          <w:highlight w:val="green"/>
        </w:rPr>
        <w:t>Another test concerns whether we can insert an adverb of quantification with minimal change of meaning</w:t>
      </w:r>
      <w:r w:rsidRPr="00B356BD">
        <w:rPr>
          <w:rFonts w:asciiTheme="majorHAnsi" w:hAnsiTheme="majorHAnsi" w:cstheme="majorHAnsi"/>
        </w:rPr>
        <w:t xml:space="preserve">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 </w:t>
      </w:r>
      <w:r w:rsidRPr="00B356BD">
        <w:rPr>
          <w:rStyle w:val="StyleUnderline"/>
          <w:rFonts w:asciiTheme="majorHAnsi" w:hAnsiTheme="majorHAnsi" w:cstheme="majorHAnsi"/>
        </w:rPr>
        <w:t>For example, inserting “usually” in the sentences in (</w:t>
      </w:r>
      <w:hyperlink r:id="rId19" w:anchor="ex1a" w:history="1">
        <w:r w:rsidRPr="00B356BD">
          <w:rPr>
            <w:rStyle w:val="StyleUnderline"/>
            <w:rFonts w:asciiTheme="majorHAnsi" w:hAnsiTheme="majorHAnsi" w:cstheme="majorHAnsi"/>
          </w:rPr>
          <w:t>1a</w:t>
        </w:r>
      </w:hyperlink>
      <w:r w:rsidRPr="00B356BD">
        <w:rPr>
          <w:rStyle w:val="StyleUnderline"/>
          <w:rFonts w:asciiTheme="majorHAnsi" w:hAnsiTheme="majorHAnsi" w:cstheme="majorHAnsi"/>
        </w:rPr>
        <w:t>) (e.g., “tigers are usually striped”) produces only a small change in meaning, while inserting “usually” in (</w:t>
      </w:r>
      <w:hyperlink r:id="rId20" w:anchor="ex1b" w:history="1">
        <w:r w:rsidRPr="00B356BD">
          <w:rPr>
            <w:rStyle w:val="StyleUnderline"/>
            <w:rFonts w:asciiTheme="majorHAnsi" w:hAnsiTheme="majorHAnsi" w:cstheme="majorHAnsi"/>
          </w:rPr>
          <w:t>1b</w:t>
        </w:r>
      </w:hyperlink>
      <w:r w:rsidRPr="00B356BD">
        <w:rPr>
          <w:rStyle w:val="StyleUnderline"/>
          <w:rFonts w:asciiTheme="majorHAnsi" w:hAnsiTheme="majorHAnsi" w:cstheme="majorHAnsi"/>
        </w:rPr>
        <w:t>) dramatically alters the meaning of the sentence (e.g., “tigers are usually on the front lawn”).</w:t>
      </w:r>
      <w:r w:rsidRPr="00B356BD">
        <w:rPr>
          <w:rFonts w:asciiTheme="majorHAnsi" w:hAnsiTheme="majorHAnsi" w:cstheme="majorHAnsi"/>
        </w:rPr>
        <w:t xml:space="preserve"> (For generics such as “mosquitoes carry malaria”, the adverb “sometimes” is perhaps better used than “usually” to mark off the generic reading.</w:t>
      </w:r>
    </w:p>
    <w:p w14:paraId="0AC65772" w14:textId="77777777" w:rsidR="00B54665" w:rsidRPr="00B356BD" w:rsidRDefault="00B54665" w:rsidP="00B54665">
      <w:pPr>
        <w:rPr>
          <w:rFonts w:asciiTheme="majorHAnsi" w:hAnsiTheme="majorHAnsi" w:cstheme="majorHAnsi"/>
        </w:rPr>
      </w:pPr>
    </w:p>
    <w:p w14:paraId="76156DDA" w14:textId="77777777" w:rsidR="00B54665" w:rsidRPr="00B356BD" w:rsidRDefault="00B54665" w:rsidP="00B54665">
      <w:pPr>
        <w:rPr>
          <w:rFonts w:asciiTheme="majorHAnsi" w:hAnsiTheme="majorHAnsi" w:cstheme="majorHAnsi"/>
        </w:rPr>
      </w:pPr>
    </w:p>
    <w:p w14:paraId="2F24424D"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Standards:</w:t>
      </w:r>
    </w:p>
    <w:p w14:paraId="1D10526D" w14:textId="77777777" w:rsidR="00B54665" w:rsidRPr="00B356BD" w:rsidRDefault="00B54665" w:rsidP="00B54665">
      <w:pPr>
        <w:rPr>
          <w:rFonts w:asciiTheme="majorHAnsi" w:hAnsiTheme="majorHAnsi" w:cstheme="majorHAnsi"/>
        </w:rPr>
      </w:pPr>
    </w:p>
    <w:p w14:paraId="1636D9E5" w14:textId="77777777" w:rsidR="00B54665" w:rsidRPr="00BB3D41" w:rsidRDefault="00B54665" w:rsidP="00BB3D41">
      <w:pPr>
        <w:pStyle w:val="Heading4"/>
      </w:pPr>
      <w:r w:rsidRPr="00BB3D41">
        <w:t>It applies-upward entailment</w:t>
      </w:r>
      <w:proofErr w:type="gramStart"/>
      <w:r w:rsidRPr="00BB3D41">
        <w:t>—‘</w:t>
      </w:r>
      <w:proofErr w:type="gramEnd"/>
      <w:r w:rsidRPr="00BB3D41">
        <w:t xml:space="preserve">just govts ought to recognize </w:t>
      </w:r>
      <w:proofErr w:type="spellStart"/>
      <w:r w:rsidRPr="00BB3D41">
        <w:t>dunkin</w:t>
      </w:r>
      <w:proofErr w:type="spellEnd"/>
      <w:r w:rsidRPr="00BB3D41">
        <w:t xml:space="preserve"> donuts workers right to strike’ doesn’t </w:t>
      </w:r>
      <w:proofErr w:type="spellStart"/>
      <w:r w:rsidRPr="00BB3D41">
        <w:t>entiail</w:t>
      </w:r>
      <w:proofErr w:type="spellEnd"/>
      <w:r w:rsidRPr="00BB3D41">
        <w:t xml:space="preserve"> all workers right to </w:t>
      </w:r>
      <w:proofErr w:type="spellStart"/>
      <w:r w:rsidRPr="00BB3D41">
        <w:t>stirke</w:t>
      </w:r>
      <w:proofErr w:type="spellEnd"/>
      <w:r w:rsidRPr="00BB3D41">
        <w:t xml:space="preserve">—adverb test- just govts ought to usually </w:t>
      </w:r>
      <w:proofErr w:type="spellStart"/>
      <w:r w:rsidRPr="00BB3D41">
        <w:t>regonize</w:t>
      </w:r>
      <w:proofErr w:type="spellEnd"/>
      <w:r w:rsidRPr="00BB3D41">
        <w:t xml:space="preserve"> workers </w:t>
      </w:r>
      <w:proofErr w:type="spellStart"/>
      <w:r w:rsidRPr="00BB3D41">
        <w:t>uncondiitonal</w:t>
      </w:r>
      <w:proofErr w:type="spellEnd"/>
      <w:r w:rsidRPr="00BB3D41">
        <w:t xml:space="preserve"> right to strike </w:t>
      </w:r>
      <w:proofErr w:type="spellStart"/>
      <w:r w:rsidRPr="00BB3D41">
        <w:t>doenst</w:t>
      </w:r>
      <w:proofErr w:type="spellEnd"/>
      <w:r w:rsidRPr="00BB3D41">
        <w:t xml:space="preserve"> mean </w:t>
      </w:r>
      <w:proofErr w:type="spellStart"/>
      <w:r w:rsidRPr="00BB3D41">
        <w:t>naything</w:t>
      </w:r>
      <w:proofErr w:type="spellEnd"/>
      <w:r w:rsidRPr="00BB3D41">
        <w:t xml:space="preserve"> </w:t>
      </w:r>
      <w:proofErr w:type="spellStart"/>
      <w:r w:rsidRPr="00BB3D41">
        <w:t>substanially</w:t>
      </w:r>
      <w:proofErr w:type="spellEnd"/>
      <w:r w:rsidRPr="00BB3D41">
        <w:t xml:space="preserve"> diff from the res</w:t>
      </w:r>
    </w:p>
    <w:p w14:paraId="5151E5CE" w14:textId="77777777" w:rsidR="00B54665" w:rsidRPr="00B356BD" w:rsidRDefault="00B54665" w:rsidP="00B54665">
      <w:pPr>
        <w:rPr>
          <w:rFonts w:asciiTheme="majorHAnsi" w:hAnsiTheme="majorHAnsi" w:cstheme="majorHAnsi"/>
        </w:rPr>
      </w:pPr>
    </w:p>
    <w:p w14:paraId="4DE9F1D7"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lastRenderedPageBreak/>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22EFB56D"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 xml:space="preserve">Limits – you explode </w:t>
      </w:r>
      <w:proofErr w:type="spellStart"/>
      <w:r w:rsidRPr="00B356BD">
        <w:rPr>
          <w:rFonts w:asciiTheme="majorHAnsi" w:hAnsiTheme="majorHAnsi" w:cstheme="majorHAnsi"/>
        </w:rPr>
        <w:t>limtis</w:t>
      </w:r>
      <w:proofErr w:type="spellEnd"/>
      <w:r w:rsidRPr="00B356BD">
        <w:rPr>
          <w:rFonts w:asciiTheme="majorHAnsi" w:hAnsiTheme="majorHAnsi" w:cstheme="majorHAnsi"/>
        </w:rPr>
        <w:t xml:space="preserve"> since you could functionally defend any agent gets the right to strike </w:t>
      </w:r>
      <w:proofErr w:type="gramStart"/>
      <w:r w:rsidRPr="00B356BD">
        <w:rPr>
          <w:rFonts w:asciiTheme="majorHAnsi" w:hAnsiTheme="majorHAnsi" w:cstheme="majorHAnsi"/>
        </w:rPr>
        <w:t>i.e.</w:t>
      </w:r>
      <w:proofErr w:type="gramEnd"/>
      <w:r w:rsidRPr="00B356BD">
        <w:rPr>
          <w:rFonts w:asciiTheme="majorHAnsi" w:hAnsiTheme="majorHAnsi" w:cstheme="majorHAnsi"/>
        </w:rPr>
        <w:t xml:space="preserve"> teachers, students, government officials, athletes, celebrities, etc. </w:t>
      </w:r>
    </w:p>
    <w:p w14:paraId="610FD4C9"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Topic ed - you kill topic ed by forcing us to debate about fringe parts of the topic with minimal ground.</w:t>
      </w:r>
    </w:p>
    <w:p w14:paraId="37631A15"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 xml:space="preserve">[3] </w:t>
      </w:r>
      <w:proofErr w:type="spellStart"/>
      <w:r w:rsidRPr="00B356BD">
        <w:rPr>
          <w:rFonts w:asciiTheme="majorHAnsi" w:hAnsiTheme="majorHAnsi" w:cstheme="majorHAnsi"/>
        </w:rPr>
        <w:t>tva</w:t>
      </w:r>
      <w:proofErr w:type="spellEnd"/>
      <w:r w:rsidRPr="00B356BD">
        <w:rPr>
          <w:rFonts w:asciiTheme="majorHAnsi" w:hAnsiTheme="majorHAnsi" w:cstheme="majorHAnsi"/>
        </w:rPr>
        <w:t xml:space="preserve"> – just read your aff as an advantage under a whole res aff, solves all </w:t>
      </w:r>
      <w:proofErr w:type="spellStart"/>
      <w:r w:rsidRPr="00B356BD">
        <w:rPr>
          <w:rFonts w:asciiTheme="majorHAnsi" w:hAnsiTheme="majorHAnsi" w:cstheme="majorHAnsi"/>
        </w:rPr>
        <w:t>ur</w:t>
      </w:r>
      <w:proofErr w:type="spellEnd"/>
      <w:r w:rsidRPr="00B356BD">
        <w:rPr>
          <w:rFonts w:asciiTheme="majorHAnsi" w:hAnsiTheme="majorHAnsi" w:cstheme="majorHAnsi"/>
        </w:rPr>
        <w:t xml:space="preserve"> offense</w:t>
      </w:r>
    </w:p>
    <w:p w14:paraId="6FEC6327"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Fairness – debate is a competitive activity that requires fairness for objective evaluation. Outweighs because it’s the only intrinsic part of debate – all other rules can be debated over but rely on some conception of fairness to be justified.</w:t>
      </w:r>
    </w:p>
    <w:p w14:paraId="5AA4D2F7"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Drop the debater – a] deter future abuse and b] set better norms for debate.</w:t>
      </w:r>
    </w:p>
    <w:p w14:paraId="003E3B0E" w14:textId="77777777" w:rsidR="00B54665" w:rsidRPr="00B356BD" w:rsidRDefault="00B54665" w:rsidP="00B54665">
      <w:pPr>
        <w:pStyle w:val="Heading4"/>
        <w:rPr>
          <w:rFonts w:asciiTheme="majorHAnsi" w:hAnsiTheme="majorHAnsi" w:cstheme="majorHAnsi"/>
        </w:rPr>
      </w:pPr>
      <w:r w:rsidRPr="00B356BD">
        <w:rPr>
          <w:rFonts w:asciiTheme="majorHAnsi" w:hAnsiTheme="majorHAnsi" w:cstheme="majorHAnsi"/>
        </w:rPr>
        <w:t>Competing interps – [a] reasonability is arbitrary and encourages judge intervention since there’s no clear norm, [b] it creates a race to the top where we create the best possible norms for debate.</w:t>
      </w:r>
    </w:p>
    <w:p w14:paraId="6E6C3C15" w14:textId="77777777" w:rsidR="00B54665" w:rsidRDefault="00B54665" w:rsidP="00B54665">
      <w:pPr>
        <w:pStyle w:val="Heading4"/>
        <w:rPr>
          <w:rFonts w:asciiTheme="majorHAnsi" w:hAnsiTheme="majorHAnsi" w:cstheme="majorHAnsi"/>
        </w:rPr>
      </w:pPr>
      <w:r w:rsidRPr="00B356BD">
        <w:rPr>
          <w:rFonts w:asciiTheme="majorHAnsi" w:hAnsiTheme="majorHAnsi" w:cstheme="majorHAns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D189B77" w14:textId="5E2397BD" w:rsidR="00B54665" w:rsidRPr="00B54665" w:rsidRDefault="00B54665" w:rsidP="00AD2B05">
      <w:pPr>
        <w:pStyle w:val="Heading4"/>
      </w:pPr>
      <w:r>
        <w:t>t&gt;1ar theory—</w:t>
      </w:r>
      <w:proofErr w:type="spellStart"/>
      <w:r>
        <w:t>lexcially</w:t>
      </w:r>
      <w:proofErr w:type="spellEnd"/>
      <w:r>
        <w:t xml:space="preserve"> prior—</w:t>
      </w:r>
      <w:proofErr w:type="spellStart"/>
      <w:r>
        <w:t>topecality</w:t>
      </w:r>
      <w:proofErr w:type="spellEnd"/>
      <w:r>
        <w:t xml:space="preserve"> determines </w:t>
      </w:r>
      <w:proofErr w:type="spellStart"/>
      <w:r>
        <w:t>wehter</w:t>
      </w:r>
      <w:proofErr w:type="spellEnd"/>
      <w:r>
        <w:t xml:space="preserve"> aff is fair-self </w:t>
      </w:r>
      <w:proofErr w:type="spellStart"/>
      <w:r>
        <w:t>inclficted</w:t>
      </w:r>
      <w:proofErr w:type="spellEnd"/>
      <w:r>
        <w:t xml:space="preserve"> abuse</w:t>
      </w:r>
    </w:p>
    <w:p w14:paraId="1915A194" w14:textId="7FCC7236" w:rsidR="00877DBD" w:rsidRDefault="00B54665" w:rsidP="00877DBD">
      <w:pPr>
        <w:pStyle w:val="Heading3"/>
      </w:pPr>
      <w:r>
        <w:lastRenderedPageBreak/>
        <w:t>2</w:t>
      </w:r>
    </w:p>
    <w:p w14:paraId="17BCEBDD" w14:textId="064A3C27" w:rsidR="003930A5" w:rsidRDefault="00AD2B05" w:rsidP="003930A5">
      <w:pPr>
        <w:pStyle w:val="Heading4"/>
      </w:pPr>
      <w:r>
        <w:t>Interpretation: debates may not say u get 1ar theory with CI, no RVIs, DTD, read no 2nr Cis to 1ar theory and Fairness first.</w:t>
      </w:r>
    </w:p>
    <w:p w14:paraId="68F25B50" w14:textId="0002BF67" w:rsidR="00AD2B05" w:rsidRPr="00AD2B05" w:rsidRDefault="00AD2B05" w:rsidP="00AD2B05">
      <w:proofErr w:type="gramStart"/>
      <w:r>
        <w:t>Violation :</w:t>
      </w:r>
      <w:proofErr w:type="gramEnd"/>
      <w:r>
        <w:t xml:space="preserve"> it was in the UV</w:t>
      </w:r>
    </w:p>
    <w:p w14:paraId="3430D451" w14:textId="57EEFC19" w:rsidR="00AD2B05" w:rsidRPr="00AD2B05" w:rsidRDefault="00AD2B05" w:rsidP="00AD2B05">
      <w:pPr>
        <w:pStyle w:val="Heading4"/>
      </w:pPr>
      <w:r>
        <w:t>Infinite abuse – under competing interps u need to win an offense reason to not prefer the shell but we only get defensive arguments and you have said you get 1ar theory so the 1ar can just read a shell and auto win.</w:t>
      </w:r>
    </w:p>
    <w:p w14:paraId="3F410E82" w14:textId="7D4FBE4B" w:rsidR="00877DBD" w:rsidRDefault="00B54665" w:rsidP="00877DBD">
      <w:pPr>
        <w:pStyle w:val="Heading3"/>
      </w:pPr>
      <w:r>
        <w:lastRenderedPageBreak/>
        <w:t>3</w:t>
      </w:r>
    </w:p>
    <w:p w14:paraId="615305A0" w14:textId="77777777" w:rsidR="00B54665" w:rsidRPr="00CF5DBB" w:rsidRDefault="00B54665" w:rsidP="00B54665">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490BAA82" w14:textId="77777777" w:rsidR="00B54665" w:rsidRPr="0044744D" w:rsidRDefault="00B54665" w:rsidP="00B54665">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5F991FD5" w14:textId="77777777" w:rsidR="00B54665" w:rsidRPr="0044744D" w:rsidRDefault="00B54665" w:rsidP="00B54665">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106709B8" w14:textId="77777777" w:rsidR="00B54665" w:rsidRPr="0044744D" w:rsidRDefault="00B54665" w:rsidP="00B54665">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5BEC9B6D" w14:textId="77777777" w:rsidR="00B54665" w:rsidRPr="0044744D" w:rsidRDefault="00B54665" w:rsidP="00B54665">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1F139EA8" w14:textId="77777777" w:rsidR="00B54665" w:rsidRPr="0044744D" w:rsidRDefault="00B54665" w:rsidP="00B54665">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4EBA68C0" w14:textId="77777777" w:rsidR="00B54665" w:rsidRPr="00E753E8" w:rsidRDefault="00B54665" w:rsidP="00B54665">
      <w:pPr>
        <w:pStyle w:val="Heading4"/>
        <w:rPr>
          <w:rFonts w:cs="Calibri"/>
        </w:rPr>
      </w:pPr>
      <w:r w:rsidRPr="0044744D">
        <w:rPr>
          <w:rFonts w:cs="Calibri"/>
        </w:rPr>
        <w:t xml:space="preserve">Thus, the standard is consistency with liberty. </w:t>
      </w:r>
    </w:p>
    <w:p w14:paraId="60515FCB" w14:textId="77777777" w:rsidR="00B54665" w:rsidRDefault="00B54665" w:rsidP="00B54665">
      <w:pPr>
        <w:pStyle w:val="Heading4"/>
        <w:rPr>
          <w:rFonts w:cs="Calibri"/>
        </w:rPr>
      </w:pPr>
      <w:r w:rsidRPr="0044744D">
        <w:rPr>
          <w:rFonts w:cs="Calibri"/>
        </w:rPr>
        <w:t>Prefer</w:t>
      </w:r>
      <w:r>
        <w:rPr>
          <w:rFonts w:cs="Calibri"/>
        </w:rPr>
        <w:t xml:space="preserve"> – </w:t>
      </w:r>
    </w:p>
    <w:p w14:paraId="2CD4EAFB" w14:textId="77777777" w:rsidR="00B54665" w:rsidRDefault="00B54665" w:rsidP="00B54665">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7F4758CD" w14:textId="77777777" w:rsidR="00B54665" w:rsidRPr="00C66C99" w:rsidRDefault="00B54665" w:rsidP="00B54665">
      <w:pPr>
        <w:pStyle w:val="Heading4"/>
      </w:pPr>
      <w:r>
        <w:t xml:space="preserve">2] </w:t>
      </w:r>
      <w:r w:rsidRPr="00DE0C10">
        <w:rPr>
          <w:u w:val="single"/>
        </w:rPr>
        <w:t>Negs get Contention Choice</w:t>
      </w:r>
      <w:r>
        <w:t xml:space="preserve">- It’s key to robust philosophy debates rather than arbitrary contention debates which o/w since </w:t>
      </w:r>
      <w:proofErr w:type="spellStart"/>
      <w:r>
        <w:t>phil</w:t>
      </w:r>
      <w:proofErr w:type="spellEnd"/>
      <w:r>
        <w:t xml:space="preserve"> is unique to LD. It also prevents splitting the debate allowing for in depth clash and 2ar judge psychology spins on the contention level.</w:t>
      </w:r>
    </w:p>
    <w:p w14:paraId="3880239A" w14:textId="77777777" w:rsidR="00B54665" w:rsidRPr="00C66C99" w:rsidRDefault="00B54665" w:rsidP="00B54665"/>
    <w:p w14:paraId="26E2919B" w14:textId="77777777" w:rsidR="00B54665" w:rsidRDefault="00B54665" w:rsidP="00B54665">
      <w:pPr>
        <w:pStyle w:val="Heading4"/>
      </w:pPr>
      <w:r>
        <w:t xml:space="preserve">I contend that recognizing a right to strike violates </w:t>
      </w:r>
      <w:proofErr w:type="gramStart"/>
      <w:r>
        <w:t>liberty  –</w:t>
      </w:r>
      <w:proofErr w:type="gramEnd"/>
      <w:r>
        <w:t xml:space="preserve"> </w:t>
      </w:r>
    </w:p>
    <w:p w14:paraId="5CF8A5CC" w14:textId="77777777" w:rsidR="00B54665" w:rsidRDefault="00B54665" w:rsidP="00B54665"/>
    <w:p w14:paraId="718D3709" w14:textId="0328F172" w:rsidR="00B54665" w:rsidRDefault="009745C3" w:rsidP="00B54665">
      <w:pPr>
        <w:pStyle w:val="Heading4"/>
        <w:spacing w:before="0"/>
        <w:rPr>
          <w:rFonts w:ascii="Times New Roman" w:hAnsi="Times New Roman"/>
        </w:rPr>
      </w:pPr>
      <w:r>
        <w:rPr>
          <w:rFonts w:cs="Calibri"/>
        </w:rPr>
        <w:t>1</w:t>
      </w:r>
      <w:r w:rsidR="00B54665">
        <w:rPr>
          <w:rFonts w:cs="Calibri"/>
        </w:rPr>
        <w:t>] Strikes violate fundamental rights.</w:t>
      </w:r>
    </w:p>
    <w:p w14:paraId="51854855" w14:textId="77777777" w:rsidR="00B54665" w:rsidRDefault="00B54665" w:rsidP="00B54665">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0134CCA9" w14:textId="77777777" w:rsidR="00B54665" w:rsidRDefault="00B54665" w:rsidP="00B54665">
      <w:r>
        <w:lastRenderedPageBreak/>
        <w:t xml:space="preserve">Yet there is more. </w:t>
      </w:r>
      <w:r w:rsidRPr="000036AD">
        <w:rPr>
          <w:rStyle w:val="Emphasis"/>
          <w:highlight w:val="green"/>
        </w:rPr>
        <w:t>The</w:t>
      </w:r>
      <w:r w:rsidRPr="00E63B48">
        <w:rPr>
          <w:rStyle w:val="StyleUnderline"/>
        </w:rPr>
        <w:t xml:space="preserve"> standard </w:t>
      </w:r>
      <w:r w:rsidRPr="000036AD">
        <w:rPr>
          <w:rStyle w:val="Emphasis"/>
          <w:highlight w:val="green"/>
        </w:rPr>
        <w:t>strike</w:t>
      </w:r>
      <w:r w:rsidRPr="00E63B48">
        <w:rPr>
          <w:rStyle w:val="StyleUnderline"/>
        </w:rPr>
        <w:t xml:space="preserve"> potentially </w:t>
      </w:r>
      <w:r w:rsidRPr="000036AD">
        <w:rPr>
          <w:rStyle w:val="Emphasis"/>
          <w:highlight w:val="green"/>
        </w:rPr>
        <w:t>threatens</w:t>
      </w:r>
      <w:r w:rsidRPr="00E63B48">
        <w:rPr>
          <w:rStyle w:val="StyleUnderline"/>
        </w:rPr>
        <w:t xml:space="preserve"> the fundamental </w:t>
      </w:r>
      <w:r w:rsidRPr="000036AD">
        <w:rPr>
          <w:rStyle w:val="Emphasis"/>
          <w:highlight w:val="green"/>
        </w:rPr>
        <w:t>freedoms of three</w:t>
      </w:r>
      <w:r w:rsidRPr="00E63B48">
        <w:rPr>
          <w:rStyle w:val="StyleUnderline"/>
        </w:rPr>
        <w:t xml:space="preserve"> specific </w:t>
      </w:r>
      <w:r w:rsidRPr="000036AD">
        <w:rPr>
          <w:rStyle w:val="Emphasis"/>
          <w:highlight w:val="green"/>
        </w:rPr>
        <w:t>groups</w:t>
      </w:r>
      <w:r>
        <w:t xml:space="preserve">. </w:t>
      </w:r>
      <w:r w:rsidRPr="0079172E">
        <w:t>•</w:t>
      </w:r>
      <w:r>
        <w:t xml:space="preserve"> </w:t>
      </w:r>
      <w:r w:rsidRPr="00E63B48">
        <w:rPr>
          <w:rStyle w:val="StyleUnderline"/>
        </w:rPr>
        <w:t>Freedom of contract</w:t>
      </w:r>
      <w:r w:rsidRPr="000036AD">
        <w:rPr>
          <w:rStyle w:val="Emphasis"/>
          <w:highlight w:val="green"/>
        </w:rPr>
        <w:t>. It conflicts with</w:t>
      </w:r>
      <w:r w:rsidRPr="00E63B48">
        <w:rPr>
          <w:rStyle w:val="StyleUnderline"/>
        </w:rPr>
        <w:t xml:space="preserve"> the </w:t>
      </w:r>
      <w:r w:rsidRPr="000036AD">
        <w:rPr>
          <w:rStyle w:val="Emphasis"/>
          <w:highlight w:val="green"/>
        </w:rPr>
        <w:t>freedom of contract of</w:t>
      </w:r>
      <w:r w:rsidRPr="00E63B48">
        <w:rPr>
          <w:rStyle w:val="Emphasis"/>
        </w:rPr>
        <w:t xml:space="preserve"> </w:t>
      </w:r>
      <w:r w:rsidRPr="00E63B48">
        <w:rPr>
          <w:rStyle w:val="StyleUnderline"/>
        </w:rPr>
        <w:t xml:space="preserve">those </w:t>
      </w:r>
      <w:r w:rsidRPr="000036AD">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0036AD">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0036AD">
        <w:rPr>
          <w:rStyle w:val="Emphasis"/>
          <w:highlight w:val="green"/>
        </w:rPr>
        <w:t>A strike</w:t>
      </w:r>
      <w:r w:rsidRPr="00876B80">
        <w:rPr>
          <w:rStyle w:val="Emphasis"/>
        </w:rPr>
        <w:t xml:space="preserve"> </w:t>
      </w:r>
      <w:r w:rsidRPr="00942EB5">
        <w:rPr>
          <w:rStyle w:val="StyleUnderline"/>
        </w:rPr>
        <w:t xml:space="preserve">seriously </w:t>
      </w:r>
      <w:r w:rsidRPr="000036AD">
        <w:rPr>
          <w:rStyle w:val="Emphasis"/>
          <w:highlight w:val="green"/>
        </w:rPr>
        <w:t>interferes with the employer’s property rights</w:t>
      </w:r>
      <w:r w:rsidRPr="00942EB5">
        <w:rPr>
          <w:rStyle w:val="StyleUnderline"/>
        </w:rPr>
        <w:t xml:space="preserve">. The point of a strike is to stop production. But </w:t>
      </w:r>
      <w:r w:rsidRPr="000036AD">
        <w:rPr>
          <w:rStyle w:val="Emphasis"/>
          <w:highlight w:val="green"/>
        </w:rPr>
        <w:t>the point of a property right is that</w:t>
      </w:r>
      <w:r w:rsidRPr="00942EB5">
        <w:rPr>
          <w:rStyle w:val="StyleUnderline"/>
        </w:rPr>
        <w:t xml:space="preserve">, at least in the owner’s core area of activity, </w:t>
      </w:r>
      <w:r w:rsidRPr="000036AD">
        <w:rPr>
          <w:rStyle w:val="Emphasis"/>
          <w:highlight w:val="green"/>
        </w:rPr>
        <w:t>nobody</w:t>
      </w:r>
      <w:r w:rsidRPr="00942EB5">
        <w:rPr>
          <w:rStyle w:val="StyleUnderline"/>
        </w:rPr>
        <w:t xml:space="preserve"> else </w:t>
      </w:r>
      <w:r w:rsidRPr="000036AD">
        <w:rPr>
          <w:rStyle w:val="Emphasis"/>
          <w:highlight w:val="green"/>
        </w:rPr>
        <w:t>has the right to interfere with</w:t>
      </w:r>
      <w:r w:rsidRPr="00942EB5">
        <w:rPr>
          <w:rStyle w:val="StyleUnderline"/>
        </w:rPr>
        <w:t xml:space="preserve"> his </w:t>
      </w:r>
      <w:r w:rsidRPr="000036AD">
        <w:rPr>
          <w:rStyle w:val="Emphasis"/>
          <w:highlight w:val="green"/>
        </w:rPr>
        <w:t>use of</w:t>
      </w:r>
      <w:r w:rsidRPr="00942EB5">
        <w:rPr>
          <w:rStyle w:val="StyleUnderline"/>
        </w:rPr>
        <w:t xml:space="preserve"> that </w:t>
      </w:r>
      <w:r w:rsidRPr="000036AD">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0036AD">
        <w:rPr>
          <w:rStyle w:val="Emphasis"/>
          <w:highlight w:val="green"/>
        </w:rPr>
        <w:t>a strike can</w:t>
      </w:r>
      <w:r w:rsidRPr="00DB5825">
        <w:rPr>
          <w:rStyle w:val="StyleUnderline"/>
        </w:rPr>
        <w:t xml:space="preserve"> seriously </w:t>
      </w:r>
      <w:r w:rsidRPr="000036AD">
        <w:rPr>
          <w:rStyle w:val="Emphasis"/>
          <w:highlight w:val="green"/>
        </w:rPr>
        <w:t>constrain a worker’s freedom of association</w:t>
      </w:r>
      <w:r w:rsidRPr="00DB5825">
        <w:rPr>
          <w:rStyle w:val="StyleUnderline"/>
        </w:rPr>
        <w:t xml:space="preserve">. It does so most seriously </w:t>
      </w:r>
      <w:r w:rsidRPr="000036AD">
        <w:rPr>
          <w:rStyle w:val="Emphasis"/>
          <w:highlight w:val="green"/>
        </w:rPr>
        <w:t>when</w:t>
      </w:r>
      <w:r w:rsidRPr="00DB5825">
        <w:rPr>
          <w:rStyle w:val="StyleUnderline"/>
        </w:rPr>
        <w:t xml:space="preserve"> the strike is a group right, in which only authorized </w:t>
      </w:r>
      <w:r w:rsidRPr="000036AD">
        <w:rPr>
          <w:rStyle w:val="Emphasis"/>
          <w:highlight w:val="green"/>
        </w:rPr>
        <w:t>representatives of the union</w:t>
      </w:r>
      <w:r w:rsidRPr="00DB5825">
        <w:rPr>
          <w:rStyle w:val="StyleUnderline"/>
        </w:rPr>
        <w:t xml:space="preserve"> may </w:t>
      </w:r>
      <w:r w:rsidRPr="000036AD">
        <w:rPr>
          <w:rStyle w:val="Emphasis"/>
          <w:highlight w:val="green"/>
        </w:rPr>
        <w:t>call a strike.</w:t>
      </w:r>
      <w:r w:rsidRPr="00DB5825">
        <w:rPr>
          <w:rStyle w:val="StyleUnderline"/>
        </w:rPr>
        <w:t xml:space="preserve"> In this case, </w:t>
      </w:r>
      <w:r w:rsidRPr="000036AD">
        <w:rPr>
          <w:rStyle w:val="Emphasis"/>
          <w:highlight w:val="green"/>
        </w:rPr>
        <w:t>the right</w:t>
      </w:r>
      <w:r w:rsidRPr="00DB5825">
        <w:rPr>
          <w:rStyle w:val="StyleUnderline"/>
        </w:rPr>
        <w:t xml:space="preserve"> to strike </w:t>
      </w:r>
      <w:r w:rsidRPr="000036AD">
        <w:rPr>
          <w:rStyle w:val="Emphasis"/>
          <w:highlight w:val="green"/>
        </w:rPr>
        <w:t>is not</w:t>
      </w:r>
      <w:r w:rsidRPr="00DB5825">
        <w:rPr>
          <w:rStyle w:val="StyleUnderline"/>
        </w:rPr>
        <w:t xml:space="preserve"> the </w:t>
      </w:r>
      <w:r w:rsidRPr="000036AD">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0036A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0036AD">
        <w:rPr>
          <w:rStyle w:val="Emphasis"/>
          <w:highlight w:val="green"/>
        </w:rPr>
        <w:t>because refusal to follow</w:t>
      </w:r>
      <w:r w:rsidRPr="0033214D">
        <w:rPr>
          <w:rStyle w:val="StyleUnderline"/>
        </w:rPr>
        <w:t xml:space="preserve"> the strike </w:t>
      </w:r>
      <w:r w:rsidRPr="000036A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w:t>
      </w:r>
      <w:proofErr w:type="gramStart"/>
      <w:r>
        <w:t>also</w:t>
      </w:r>
      <w:proofErr w:type="gramEnd"/>
      <w:r>
        <w:t xml:space="preserve"> they might be forced to go along with one of the union’s riskiest collective actions. Note that each one of these concerns follows directly from the nature of the right to strike itself. </w:t>
      </w:r>
      <w:r w:rsidRPr="000036AD">
        <w:rPr>
          <w:rStyle w:val="Emphasis"/>
          <w:highlight w:val="green"/>
        </w:rPr>
        <w:t>Interference with freedom of contract, property rights, and</w:t>
      </w:r>
      <w:r w:rsidRPr="0033214D">
        <w:rPr>
          <w:rStyle w:val="StyleUnderline"/>
        </w:rPr>
        <w:t xml:space="preserve"> the freedom of </w:t>
      </w:r>
      <w:r w:rsidRPr="000036AD">
        <w:rPr>
          <w:rStyle w:val="Emphasis"/>
          <w:highlight w:val="green"/>
        </w:rPr>
        <w:t>association are</w:t>
      </w:r>
      <w:r w:rsidRPr="0033214D">
        <w:rPr>
          <w:rStyle w:val="StyleUnderline"/>
        </w:rPr>
        <w:t xml:space="preserve"> all </w:t>
      </w:r>
      <w:r w:rsidRPr="000036AD">
        <w:rPr>
          <w:rStyle w:val="Emphasis"/>
          <w:highlight w:val="green"/>
        </w:rPr>
        <w:t>part and parcel of defending</w:t>
      </w:r>
      <w:r w:rsidRPr="0033214D">
        <w:rPr>
          <w:rStyle w:val="Emphasis"/>
        </w:rPr>
        <w:t xml:space="preserve"> </w:t>
      </w:r>
      <w:r w:rsidRPr="0033214D">
        <w:rPr>
          <w:rStyle w:val="StyleUnderline"/>
        </w:rPr>
        <w:t xml:space="preserve">the right that </w:t>
      </w:r>
      <w:r w:rsidRPr="000036A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27CAE348" w14:textId="0A4F26C2" w:rsidR="00B54665" w:rsidRDefault="009745C3" w:rsidP="00B54665">
      <w:pPr>
        <w:pStyle w:val="Heading4"/>
        <w:spacing w:before="0"/>
        <w:rPr>
          <w:rFonts w:cs="Calibri"/>
        </w:rPr>
      </w:pPr>
      <w:r>
        <w:rPr>
          <w:rFonts w:cs="Calibri"/>
        </w:rPr>
        <w:lastRenderedPageBreak/>
        <w:t>2</w:t>
      </w:r>
      <w:r w:rsidR="00B54665">
        <w:rPr>
          <w:rFonts w:cs="Calibri"/>
        </w:rPr>
        <w:t>] Promise breaking – employees sign a contract with their employer and promise to work – striking is a unilateral violation of that.</w:t>
      </w:r>
    </w:p>
    <w:p w14:paraId="2DAE0A1D" w14:textId="4B7B5ED4" w:rsidR="004F1466" w:rsidRDefault="004F1466" w:rsidP="004F1466">
      <w:pPr>
        <w:pStyle w:val="Heading3"/>
      </w:pPr>
      <w:r>
        <w:lastRenderedPageBreak/>
        <w:t>4</w:t>
      </w:r>
    </w:p>
    <w:p w14:paraId="56F1BC9D" w14:textId="198E98AD" w:rsidR="004F1466" w:rsidRDefault="004F1466" w:rsidP="004F1466">
      <w:pPr>
        <w:pStyle w:val="Heading4"/>
      </w:pPr>
      <w:r w:rsidRPr="00EE145D">
        <w:t xml:space="preserve">Reject 1AR Theory </w:t>
      </w:r>
      <w:r>
        <w:t xml:space="preserve">arguments </w:t>
      </w:r>
      <w:r w:rsidRPr="00EE145D">
        <w:t xml:space="preserve">– a)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Intervention o/w since it takes the round out of debater’s hands</w:t>
      </w:r>
      <w:r w:rsidRPr="00EE145D">
        <w:t xml:space="preserve"> 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w:t>
      </w:r>
    </w:p>
    <w:p w14:paraId="55574539" w14:textId="5CAEA316" w:rsidR="009745C3" w:rsidRDefault="009745C3" w:rsidP="009745C3">
      <w:pPr>
        <w:pStyle w:val="Heading3"/>
      </w:pPr>
      <w:r>
        <w:lastRenderedPageBreak/>
        <w:t>UV</w:t>
      </w:r>
    </w:p>
    <w:p w14:paraId="32B3763C" w14:textId="77777777" w:rsidR="009745C3" w:rsidRPr="009745C3" w:rsidRDefault="009745C3" w:rsidP="009745C3"/>
    <w:p w14:paraId="457BFD8B" w14:textId="29CB9D36" w:rsidR="00E42E4C" w:rsidRDefault="00B54665" w:rsidP="00B54665">
      <w:pPr>
        <w:pStyle w:val="Heading3"/>
      </w:pPr>
      <w:r>
        <w:lastRenderedPageBreak/>
        <w:t>Framing</w:t>
      </w:r>
    </w:p>
    <w:p w14:paraId="035AEA0D" w14:textId="77777777" w:rsidR="009745C3" w:rsidRPr="009745C3" w:rsidRDefault="009745C3" w:rsidP="009745C3"/>
    <w:p w14:paraId="575DD5AB" w14:textId="24800672" w:rsidR="00B54665" w:rsidRDefault="003473CD" w:rsidP="003473CD">
      <w:pPr>
        <w:pStyle w:val="Heading3"/>
      </w:pPr>
      <w:r>
        <w:lastRenderedPageBreak/>
        <w:t>Case</w:t>
      </w:r>
    </w:p>
    <w:p w14:paraId="541D4EE8" w14:textId="77777777" w:rsidR="003473CD" w:rsidRDefault="003473CD" w:rsidP="003473CD">
      <w:pPr>
        <w:pStyle w:val="Heading4"/>
      </w:pPr>
      <w:r>
        <w:t xml:space="preserve">Vote negative on presumption – the aff only fiats that the government recognizes ability to strike, however they have no substantial evidence that states that recognition means more </w:t>
      </w:r>
      <w:proofErr w:type="gramStart"/>
      <w:r>
        <w:t>strikes</w:t>
      </w:r>
      <w:proofErr w:type="gramEnd"/>
      <w:r>
        <w:t xml:space="preserve"> or a lack of recognition means no strikes which means the aff doesn’t fiat anything</w:t>
      </w:r>
    </w:p>
    <w:p w14:paraId="337A165C" w14:textId="77777777" w:rsidR="003473CD" w:rsidRDefault="003473CD" w:rsidP="003473CD">
      <w:pPr>
        <w:pStyle w:val="Heading3"/>
      </w:pPr>
      <w:r>
        <w:lastRenderedPageBreak/>
        <w:t xml:space="preserve">1NC – </w:t>
      </w:r>
      <w:proofErr w:type="gramStart"/>
      <w:r>
        <w:t>Non-Unique</w:t>
      </w:r>
      <w:proofErr w:type="gramEnd"/>
    </w:p>
    <w:p w14:paraId="6DB8A5C1" w14:textId="77777777" w:rsidR="003473CD" w:rsidRDefault="003473CD" w:rsidP="003473CD">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aff.</w:t>
      </w:r>
    </w:p>
    <w:p w14:paraId="5FBBD140" w14:textId="77777777" w:rsidR="003473CD" w:rsidRPr="00AC28AE" w:rsidRDefault="003473CD" w:rsidP="003473CD">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21" w:history="1">
        <w:r w:rsidRPr="00540FF3">
          <w:rPr>
            <w:rStyle w:val="Hyperlink"/>
          </w:rPr>
          <w:t>https://labornotes.org/2019/10/why-strikes-matter</w:t>
        </w:r>
      </w:hyperlink>
      <w:r>
        <w:t>]//SJWen</w:t>
      </w:r>
    </w:p>
    <w:p w14:paraId="43577312" w14:textId="77777777" w:rsidR="003473CD" w:rsidRDefault="003473CD" w:rsidP="003473CD">
      <w:pPr>
        <w:rPr>
          <w:sz w:val="16"/>
        </w:rPr>
      </w:pPr>
      <w:r w:rsidRPr="00AC28AE">
        <w:rPr>
          <w:sz w:val="16"/>
        </w:rPr>
        <w:t xml:space="preserve">“Why do you rob banks?” a reporter once asked Willie Sutton. “Because that’s where the money is,” the infamous thief replied. Why go on strike? Because that’s where our power is.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w:t>
      </w:r>
      <w:proofErr w:type="gramStart"/>
      <w:r w:rsidRPr="00AC28AE">
        <w:rPr>
          <w:sz w:val="16"/>
        </w:rPr>
        <w:t>“that’s</w:t>
      </w:r>
      <w:proofErr w:type="gramEnd"/>
      <w:r w:rsidRPr="00AC28AE">
        <w:rPr>
          <w:sz w:val="16"/>
        </w:rPr>
        <w:t xml:space="preserve">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w:t>
      </w:r>
      <w:proofErr w:type="gramStart"/>
      <w:r w:rsidRPr="00AC28AE">
        <w:rPr>
          <w:sz w:val="16"/>
        </w:rPr>
        <w:t>notice:</w:t>
      </w:r>
      <w:proofErr w:type="gramEnd"/>
      <w:r w:rsidRPr="00AC28AE">
        <w:rPr>
          <w:sz w:val="16"/>
        </w:rPr>
        <w:t xml:space="preserv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0CE645D2" w14:textId="77777777" w:rsidR="003473CD" w:rsidRDefault="003473CD" w:rsidP="003473CD">
      <w:pPr>
        <w:rPr>
          <w:sz w:val="16"/>
        </w:rPr>
      </w:pPr>
    </w:p>
    <w:p w14:paraId="79113951" w14:textId="77777777" w:rsidR="003473CD" w:rsidRDefault="003473CD" w:rsidP="003473CD">
      <w:pPr>
        <w:pStyle w:val="Heading4"/>
        <w:jc w:val="both"/>
      </w:pPr>
      <w:r w:rsidRPr="00D222B3">
        <w:rPr>
          <w:u w:val="single"/>
        </w:rPr>
        <w:t>Every empiric</w:t>
      </w:r>
      <w:r>
        <w:t xml:space="preserve"> </w:t>
      </w:r>
      <w:proofErr w:type="gramStart"/>
      <w:r>
        <w:t>flows</w:t>
      </w:r>
      <w:proofErr w:type="gramEnd"/>
      <w:r>
        <w:t xml:space="preserve"> </w:t>
      </w:r>
      <w:r w:rsidRPr="00D222B3">
        <w:rPr>
          <w:u w:val="single"/>
        </w:rPr>
        <w:t>neg</w:t>
      </w:r>
      <w:r>
        <w:t>.</w:t>
      </w:r>
    </w:p>
    <w:p w14:paraId="24D0C2D3" w14:textId="77777777" w:rsidR="003473CD" w:rsidRPr="00D222B3" w:rsidRDefault="003473CD" w:rsidP="003473CD">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22" w:history="1">
        <w:r w:rsidRPr="00540FF3">
          <w:rPr>
            <w:rStyle w:val="Hyperlink"/>
          </w:rPr>
          <w:t>https://www.nytimes.com/2018/05/09/opinion/teacher-strikes-illegal-arizona-carolina.html</w:t>
        </w:r>
      </w:hyperlink>
      <w:r>
        <w:t>]//SJWen</w:t>
      </w:r>
    </w:p>
    <w:p w14:paraId="77CEEFCA" w14:textId="77777777" w:rsidR="003473CD" w:rsidRPr="00D222B3" w:rsidRDefault="003473CD" w:rsidP="003473CD">
      <w:pPr>
        <w:rPr>
          <w:sz w:val="16"/>
        </w:rPr>
      </w:pPr>
      <w:r w:rsidRPr="00D222B3">
        <w:rPr>
          <w:sz w:val="16"/>
        </w:rPr>
        <w:lastRenderedPageBreak/>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58D2221A" w14:textId="77777777" w:rsidR="003473CD" w:rsidRPr="00D222B3" w:rsidRDefault="003473CD" w:rsidP="003473CD">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107313E5" w14:textId="77777777" w:rsidR="003473CD" w:rsidRPr="00D222B3" w:rsidRDefault="003473CD" w:rsidP="003473CD">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29CEE081" w14:textId="77777777" w:rsidR="003473CD" w:rsidRPr="00D222B3" w:rsidRDefault="003473CD" w:rsidP="003473CD">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00878411" w14:textId="77777777" w:rsidR="003473CD" w:rsidRPr="00D222B3" w:rsidRDefault="003473CD" w:rsidP="003473CD">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69E2336D" w14:textId="77777777" w:rsidR="003473CD" w:rsidRPr="00D222B3" w:rsidRDefault="003473CD" w:rsidP="003473CD">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25DBBFBB" w14:textId="77777777" w:rsidR="003473CD" w:rsidRPr="00D222B3" w:rsidRDefault="003473CD" w:rsidP="003473CD">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7A5733C9" w14:textId="77777777" w:rsidR="003473CD" w:rsidRPr="00D222B3" w:rsidRDefault="003473CD" w:rsidP="003473CD">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7E6A9177" w14:textId="77777777" w:rsidR="003473CD" w:rsidRPr="00D222B3" w:rsidRDefault="003473CD" w:rsidP="003473CD">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595B6E5A" w14:textId="77777777" w:rsidR="003473CD" w:rsidRPr="00D222B3" w:rsidRDefault="003473CD" w:rsidP="003473CD">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23A550BB" w14:textId="77777777" w:rsidR="003473CD" w:rsidRPr="00D222B3" w:rsidRDefault="003473CD" w:rsidP="003473CD">
      <w:pPr>
        <w:rPr>
          <w:sz w:val="16"/>
        </w:rPr>
      </w:pPr>
      <w:r w:rsidRPr="00D222B3">
        <w:rPr>
          <w:sz w:val="16"/>
        </w:rPr>
        <w:t>During the 1970 postal workers’ strike, military personnel sorted mail at New York City’s main post office.</w:t>
      </w:r>
    </w:p>
    <w:p w14:paraId="1816EE34" w14:textId="77777777" w:rsidR="003473CD" w:rsidRPr="00D222B3" w:rsidRDefault="003473CD" w:rsidP="003473CD">
      <w:pPr>
        <w:rPr>
          <w:sz w:val="16"/>
        </w:rPr>
      </w:pPr>
      <w:r w:rsidRPr="00D222B3">
        <w:rPr>
          <w:sz w:val="16"/>
        </w:rPr>
        <w:t xml:space="preserve">President Richard M. Nixon denounced the strike, but he didn’t seek to fire or jail the strikers. He mobilized 24,000 military personnel to deliver the mail — not very successfully — and reached a deal that ended the strike after eight days. The postal </w:t>
      </w:r>
      <w:r w:rsidRPr="00D222B3">
        <w:rPr>
          <w:sz w:val="16"/>
        </w:rPr>
        <w:lastRenderedPageBreak/>
        <w:t>workers won an initial 6 percent raise, and when Nixon signed the Postal Reorganization Act that summer, they received an additional 8 percent.</w:t>
      </w:r>
    </w:p>
    <w:p w14:paraId="42BCF351" w14:textId="77777777" w:rsidR="003473CD" w:rsidRPr="00D222B3" w:rsidRDefault="003473CD" w:rsidP="003473CD">
      <w:pPr>
        <w:rPr>
          <w:sz w:val="16"/>
        </w:rPr>
      </w:pPr>
      <w:r w:rsidRPr="00D222B3">
        <w:rPr>
          <w:sz w:val="16"/>
        </w:rPr>
        <w:t>H. R. Haldeman, Nixon’s chief of staff, acknowledged a big obstacle to punishing these unlawful strikers. “The mailman is a family friend, so you can’t hurt him,” Haldeman said.</w:t>
      </w:r>
    </w:p>
    <w:p w14:paraId="65CF4DA1" w14:textId="77777777" w:rsidR="003473CD" w:rsidRPr="00E50BDD" w:rsidRDefault="003473CD" w:rsidP="003473CD">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5CE20635" w14:textId="77777777" w:rsidR="003473CD" w:rsidRPr="00D222B3" w:rsidRDefault="003473CD" w:rsidP="003473CD">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66150E98" w14:textId="77777777" w:rsidR="003473CD" w:rsidRDefault="003473CD" w:rsidP="003473CD">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50DDDA46" w14:textId="77777777" w:rsidR="003473CD" w:rsidRPr="00371EB8" w:rsidRDefault="003473CD" w:rsidP="003473CD">
      <w:pPr>
        <w:pStyle w:val="Heading3"/>
      </w:pPr>
      <w:r w:rsidRPr="00371EB8">
        <w:lastRenderedPageBreak/>
        <w:t xml:space="preserve">1NC – </w:t>
      </w:r>
      <w:r>
        <w:t>Circumvention</w:t>
      </w:r>
    </w:p>
    <w:p w14:paraId="6A0B8F56" w14:textId="77777777" w:rsidR="003473CD" w:rsidRPr="000E4A6F" w:rsidRDefault="003473CD" w:rsidP="003473CD">
      <w:pPr>
        <w:pStyle w:val="Heading4"/>
      </w:pPr>
      <w:r w:rsidRPr="000E4A6F">
        <w:t xml:space="preserve">NLRB </w:t>
      </w:r>
      <w:r w:rsidRPr="00C63736">
        <w:rPr>
          <w:i/>
          <w:u w:val="single"/>
        </w:rPr>
        <w:t>appointments</w:t>
      </w:r>
      <w:r w:rsidRPr="000E4A6F">
        <w:t xml:space="preserve"> and other labor </w:t>
      </w:r>
      <w:r w:rsidRPr="00C63736">
        <w:rPr>
          <w:i/>
          <w:u w:val="single"/>
        </w:rPr>
        <w:t>executives</w:t>
      </w:r>
    </w:p>
    <w:p w14:paraId="5886C343" w14:textId="77777777" w:rsidR="003473CD" w:rsidRPr="000E4A6F" w:rsidRDefault="003473CD" w:rsidP="003473CD">
      <w:r w:rsidRPr="000E4A6F">
        <w:rPr>
          <w:rStyle w:val="Style13ptBold"/>
        </w:rPr>
        <w:t xml:space="preserve">Lanard </w:t>
      </w:r>
      <w:r>
        <w:rPr>
          <w:rStyle w:val="Style13ptBold"/>
        </w:rPr>
        <w:t>17</w:t>
      </w:r>
      <w:r w:rsidRPr="000E4A6F">
        <w:t xml:space="preserve"> [Noah Lanard, editorial fellow. Donald Trump just took another swipe at the labor unions that helped elect him, Mother Jones, 7-19-2017, Accessible Online at http://www.motherjones.com/politics/2017/07/trumps-labor-board-appointments-are-another-blow-for-unions/] 7-30-2017</w:t>
      </w:r>
    </w:p>
    <w:p w14:paraId="44FDC631" w14:textId="77777777" w:rsidR="003473CD" w:rsidRPr="002E06F9" w:rsidRDefault="003473CD" w:rsidP="003473CD">
      <w:pPr>
        <w:rPr>
          <w:sz w:val="16"/>
        </w:rPr>
      </w:pPr>
      <w:r w:rsidRPr="00C779F9">
        <w:rPr>
          <w:rStyle w:val="StyleUnderline"/>
          <w:highlight w:val="cyan"/>
        </w:rPr>
        <w:t>Trump’s NLRB</w:t>
      </w:r>
      <w:r w:rsidRPr="000E4A6F">
        <w:rPr>
          <w:rStyle w:val="StyleUnderline"/>
        </w:rPr>
        <w:t xml:space="preserve"> nominees are </w:t>
      </w:r>
      <w:r w:rsidRPr="00C779F9">
        <w:rPr>
          <w:rStyle w:val="Emphasis"/>
        </w:rPr>
        <w:t xml:space="preserve">expected to </w:t>
      </w:r>
      <w:r w:rsidRPr="00C779F9">
        <w:rPr>
          <w:rStyle w:val="Emphasis"/>
          <w:highlight w:val="cyan"/>
        </w:rPr>
        <w:t xml:space="preserve">create </w:t>
      </w:r>
      <w:r w:rsidRPr="00C779F9">
        <w:rPr>
          <w:rStyle w:val="Emphasis"/>
        </w:rPr>
        <w:t xml:space="preserve">further </w:t>
      </w:r>
      <w:r w:rsidRPr="00C779F9">
        <w:rPr>
          <w:rStyle w:val="Emphasis"/>
          <w:highlight w:val="cyan"/>
        </w:rPr>
        <w:t>challenges</w:t>
      </w:r>
      <w:r w:rsidRPr="00C779F9">
        <w:rPr>
          <w:rStyle w:val="StyleUnderline"/>
          <w:highlight w:val="cyan"/>
        </w:rPr>
        <w:t xml:space="preserve"> for workers seeking to unionize.</w:t>
      </w:r>
      <w:r w:rsidRPr="000E4A6F">
        <w:rPr>
          <w:rStyle w:val="StyleUnderline"/>
        </w:rPr>
        <w:t xml:space="preserve"> Emanuel is a shareholder and longtime lawyer at Littler, the world’s largest management-side employment law firm. Sen.</w:t>
      </w:r>
      <w:r w:rsidRPr="002E06F9">
        <w:rPr>
          <w:sz w:val="16"/>
        </w:rPr>
        <w:t xml:space="preserve"> Elizabeth </w:t>
      </w:r>
      <w:r w:rsidRPr="00C779F9">
        <w:rPr>
          <w:rStyle w:val="StyleUnderline"/>
          <w:highlight w:val="cyan"/>
        </w:rPr>
        <w:t>Warren</w:t>
      </w:r>
      <w:r w:rsidRPr="002E06F9">
        <w:rPr>
          <w:sz w:val="16"/>
        </w:rPr>
        <w:t xml:space="preserve"> (D-Mass.) </w:t>
      </w:r>
      <w:r w:rsidRPr="000E4A6F">
        <w:rPr>
          <w:rStyle w:val="StyleUnderline"/>
        </w:rPr>
        <w:t xml:space="preserve">has </w:t>
      </w:r>
      <w:r w:rsidRPr="00C779F9">
        <w:rPr>
          <w:rStyle w:val="StyleUnderline"/>
          <w:highlight w:val="cyan"/>
        </w:rPr>
        <w:t>called it</w:t>
      </w:r>
      <w:r w:rsidRPr="000E4A6F">
        <w:rPr>
          <w:rStyle w:val="StyleUnderline"/>
        </w:rPr>
        <w:t xml:space="preserve"> is </w:t>
      </w:r>
      <w:r w:rsidRPr="00C779F9">
        <w:rPr>
          <w:rStyle w:val="Emphasis"/>
          <w:highlight w:val="cyan"/>
        </w:rPr>
        <w:t>one of the</w:t>
      </w:r>
      <w:r w:rsidRPr="00C779F9">
        <w:rPr>
          <w:rStyle w:val="Emphasis"/>
        </w:rPr>
        <w:t xml:space="preserve"> nation’s “</w:t>
      </w:r>
      <w:r w:rsidRPr="00C779F9">
        <w:rPr>
          <w:rStyle w:val="Emphasis"/>
          <w:highlight w:val="cyan"/>
        </w:rPr>
        <w:t>most ruthless</w:t>
      </w:r>
      <w:r w:rsidRPr="00C779F9">
        <w:rPr>
          <w:rStyle w:val="Emphasis"/>
        </w:rPr>
        <w:t xml:space="preserve">” </w:t>
      </w:r>
      <w:r w:rsidRPr="00C779F9">
        <w:rPr>
          <w:rStyle w:val="Emphasis"/>
          <w:highlight w:val="cyan"/>
        </w:rPr>
        <w:t>union-busters.</w:t>
      </w:r>
      <w:r w:rsidRPr="000E4A6F">
        <w:rPr>
          <w:rStyle w:val="StyleUnderline"/>
        </w:rPr>
        <w:t xml:space="preserve"> Emanuel’s clients include Uber and other companies accused of violating workers’ rights</w:t>
      </w:r>
      <w:r w:rsidRPr="002E06F9">
        <w:rPr>
          <w:sz w:val="16"/>
        </w:rPr>
        <w:t>, according to his ethics disclosure form.</w:t>
      </w:r>
    </w:p>
    <w:p w14:paraId="56A9325F" w14:textId="77777777" w:rsidR="003473CD" w:rsidRPr="000E4A6F" w:rsidRDefault="003473CD" w:rsidP="003473CD">
      <w:pPr>
        <w:rPr>
          <w:rStyle w:val="StyleUnderline"/>
        </w:rPr>
      </w:pPr>
      <w:r w:rsidRPr="002E06F9">
        <w:rPr>
          <w:sz w:val="16"/>
        </w:rPr>
        <w:t xml:space="preserve">Outside of his legal practice, </w:t>
      </w:r>
      <w:r w:rsidRPr="00C779F9">
        <w:rPr>
          <w:rStyle w:val="StyleUnderline"/>
        </w:rPr>
        <w:t>Emanuel has decried California’s “terrible climate for job creation</w:t>
      </w:r>
      <w:r w:rsidRPr="000E4A6F">
        <w:rPr>
          <w:rStyle w:val="StyleUnderline"/>
        </w:rPr>
        <w:t xml:space="preserve">,” citing the state’s generous overtime and break requirements for employees. </w:t>
      </w:r>
    </w:p>
    <w:p w14:paraId="33FE47EB" w14:textId="77777777" w:rsidR="003473CD" w:rsidRPr="00C779F9" w:rsidRDefault="003473CD" w:rsidP="003473CD">
      <w:pPr>
        <w:rPr>
          <w:rStyle w:val="Emphasis"/>
        </w:rPr>
      </w:pPr>
      <w:r w:rsidRPr="000E4A6F">
        <w:rPr>
          <w:rStyle w:val="StyleUnderline"/>
        </w:rPr>
        <w:t>Kaplan</w:t>
      </w:r>
      <w:r w:rsidRPr="002E06F9">
        <w:rPr>
          <w:sz w:val="16"/>
        </w:rPr>
        <w:t xml:space="preserve"> was previously an attorney for the House education and labor committee. In that role, he </w:t>
      </w:r>
      <w:r w:rsidRPr="000E4A6F">
        <w:rPr>
          <w:rStyle w:val="StyleUnderline"/>
        </w:rPr>
        <w:t>drafted a bill to reverse an NLRB rule</w:t>
      </w:r>
      <w:r w:rsidRPr="002E06F9">
        <w:rPr>
          <w:sz w:val="16"/>
        </w:rPr>
        <w:t xml:space="preserve">, dubbed the “ambush election rule” by conservative critics, </w:t>
      </w:r>
      <w:r w:rsidRPr="000E4A6F">
        <w:rPr>
          <w:rStyle w:val="StyleUnderline"/>
        </w:rPr>
        <w:t xml:space="preserve">that allowed workers to vote on unionization as soon as 11 days after a petition was submitted. </w:t>
      </w:r>
      <w:r w:rsidRPr="00C779F9">
        <w:rPr>
          <w:rStyle w:val="StyleUnderline"/>
          <w:highlight w:val="cyan"/>
        </w:rPr>
        <w:t>The bill</w:t>
      </w:r>
      <w:r w:rsidRPr="002E06F9">
        <w:rPr>
          <w:sz w:val="16"/>
        </w:rPr>
        <w:t>, which did not pass</w:t>
      </w:r>
      <w:r w:rsidRPr="000E4A6F">
        <w:rPr>
          <w:rStyle w:val="StyleUnderline"/>
        </w:rPr>
        <w:t xml:space="preserve">, would have </w:t>
      </w:r>
      <w:r w:rsidRPr="00C779F9">
        <w:rPr>
          <w:rStyle w:val="StyleUnderline"/>
          <w:highlight w:val="cyan"/>
        </w:rPr>
        <w:t xml:space="preserve">also </w:t>
      </w:r>
      <w:r w:rsidRPr="00C779F9">
        <w:rPr>
          <w:rStyle w:val="Emphasis"/>
          <w:highlight w:val="cyan"/>
        </w:rPr>
        <w:t xml:space="preserve">reversed the board’s recognition of </w:t>
      </w:r>
      <w:r w:rsidRPr="00C779F9">
        <w:rPr>
          <w:rStyle w:val="Emphasis"/>
        </w:rPr>
        <w:t>micro-</w:t>
      </w:r>
      <w:r w:rsidRPr="00C779F9">
        <w:rPr>
          <w:rStyle w:val="Emphasis"/>
          <w:highlight w:val="cyan"/>
        </w:rPr>
        <w:t>unions.</w:t>
      </w:r>
    </w:p>
    <w:p w14:paraId="3D19E14E" w14:textId="77777777" w:rsidR="003473CD" w:rsidRPr="002E06F9" w:rsidRDefault="003473CD" w:rsidP="003473CD">
      <w:pPr>
        <w:rPr>
          <w:sz w:val="16"/>
        </w:rPr>
      </w:pPr>
      <w:r w:rsidRPr="002E06F9">
        <w:rPr>
          <w:sz w:val="16"/>
        </w:rPr>
        <w:t xml:space="preserve">At Emanuel and Kaplan’s nomination hearing last week, Sens. Al Franken (D-Minn.) and Warren were particularly concerned by </w:t>
      </w:r>
      <w:r w:rsidRPr="000E4A6F">
        <w:rPr>
          <w:rStyle w:val="StyleUnderline"/>
        </w:rPr>
        <w:t>Emanuel’s record</w:t>
      </w:r>
      <w:r w:rsidRPr="002E06F9">
        <w:rPr>
          <w:sz w:val="16"/>
        </w:rPr>
        <w:t xml:space="preserve"> of </w:t>
      </w:r>
      <w:r w:rsidRPr="000E4A6F">
        <w:rPr>
          <w:rStyle w:val="StyleUnderline"/>
        </w:rPr>
        <w:t>defend</w:t>
      </w:r>
      <w:r w:rsidRPr="002E06F9">
        <w:rPr>
          <w:sz w:val="16"/>
        </w:rPr>
        <w:t xml:space="preserve">ing the </w:t>
      </w:r>
      <w:r w:rsidRPr="000E4A6F">
        <w:rPr>
          <w:rStyle w:val="StyleUnderline"/>
        </w:rPr>
        <w:t>mandatory arbitration agreements</w:t>
      </w:r>
      <w:r w:rsidRPr="002E06F9">
        <w:rPr>
          <w:sz w:val="16"/>
        </w:rPr>
        <w:t xml:space="preserve"> that Carlson and many others have signed. Pressed by Franken, Emanuel declined to criticize arbitration agreements that prevent women who are sexually harassed from suing their employers in court.</w:t>
      </w:r>
      <w:r>
        <w:rPr>
          <w:sz w:val="16"/>
        </w:rPr>
        <w:t xml:space="preserve"> </w:t>
      </w:r>
      <w:r w:rsidRPr="002E06F9">
        <w:rPr>
          <w:sz w:val="16"/>
        </w:rPr>
        <w:t xml:space="preserve">In theory, the legality of the arbitration agreements is now in the Supreme Court’s hands. But Ronald </w:t>
      </w:r>
      <w:proofErr w:type="spellStart"/>
      <w:r w:rsidRPr="002E06F9">
        <w:rPr>
          <w:sz w:val="16"/>
        </w:rPr>
        <w:t>Meisburg</w:t>
      </w:r>
      <w:proofErr w:type="spellEnd"/>
      <w:r w:rsidRPr="002E06F9">
        <w:rPr>
          <w:sz w:val="16"/>
        </w:rPr>
        <w:t>, a former NLRB board member, has said it’s possible the NLRB could revisit the decision before the court decides. Emanuel told Warren he does not expect to recuse himself if the issue comes up.</w:t>
      </w:r>
    </w:p>
    <w:p w14:paraId="24E54C7F" w14:textId="77777777" w:rsidR="003473CD" w:rsidRPr="000E4A6F" w:rsidRDefault="003473CD" w:rsidP="003473CD">
      <w:pPr>
        <w:rPr>
          <w:rStyle w:val="StyleUnderline"/>
        </w:rPr>
      </w:pPr>
      <w:r w:rsidRPr="000E4A6F">
        <w:rPr>
          <w:rStyle w:val="StyleUnderline"/>
        </w:rPr>
        <w:t xml:space="preserve">The </w:t>
      </w:r>
      <w:r w:rsidRPr="00C779F9">
        <w:rPr>
          <w:rStyle w:val="StyleUnderline"/>
          <w:highlight w:val="cyan"/>
        </w:rPr>
        <w:t>committee’s approval of both nominees</w:t>
      </w:r>
      <w:r w:rsidRPr="000E4A6F">
        <w:rPr>
          <w:rStyle w:val="StyleUnderline"/>
        </w:rPr>
        <w:t xml:space="preserve"> along party lines on Wednesday </w:t>
      </w:r>
      <w:r w:rsidRPr="00C779F9">
        <w:rPr>
          <w:rStyle w:val="StyleUnderline"/>
          <w:highlight w:val="cyan"/>
        </w:rPr>
        <w:t>follows</w:t>
      </w:r>
      <w:r w:rsidRPr="000E4A6F">
        <w:rPr>
          <w:rStyle w:val="StyleUnderline"/>
        </w:rPr>
        <w:t xml:space="preserve"> other </w:t>
      </w:r>
      <w:r w:rsidRPr="00C779F9">
        <w:rPr>
          <w:rStyle w:val="StyleUnderline"/>
          <w:highlight w:val="cyan"/>
        </w:rPr>
        <w:t>moves</w:t>
      </w:r>
      <w:r w:rsidRPr="000E4A6F">
        <w:rPr>
          <w:rStyle w:val="StyleUnderline"/>
        </w:rPr>
        <w:t xml:space="preserve"> under Trump that are </w:t>
      </w:r>
      <w:r w:rsidRPr="00C779F9">
        <w:rPr>
          <w:rStyle w:val="Emphasis"/>
          <w:highlight w:val="cyan"/>
        </w:rPr>
        <w:t xml:space="preserve">less </w:t>
      </w:r>
      <w:r w:rsidRPr="00C779F9">
        <w:rPr>
          <w:rStyle w:val="Emphasis"/>
        </w:rPr>
        <w:t xml:space="preserve">than </w:t>
      </w:r>
      <w:r w:rsidRPr="00C779F9">
        <w:rPr>
          <w:rStyle w:val="Emphasis"/>
          <w:highlight w:val="cyan"/>
        </w:rPr>
        <w:t xml:space="preserve">friendly to </w:t>
      </w:r>
      <w:r w:rsidRPr="008A1C2E">
        <w:rPr>
          <w:rStyle w:val="Emphasis"/>
          <w:highlight w:val="cyan"/>
        </w:rPr>
        <w:t>labor.</w:t>
      </w:r>
      <w:r w:rsidRPr="008A1C2E">
        <w:rPr>
          <w:sz w:val="16"/>
          <w:highlight w:val="cyan"/>
        </w:rPr>
        <w:t xml:space="preserve"> </w:t>
      </w:r>
      <w:r w:rsidRPr="008A1C2E">
        <w:rPr>
          <w:rStyle w:val="StyleUnderline"/>
        </w:rPr>
        <w:t>Trump’s nominee</w:t>
      </w:r>
      <w:r w:rsidRPr="000E4A6F">
        <w:rPr>
          <w:rStyle w:val="StyleUnderline"/>
        </w:rPr>
        <w:t xml:space="preserve"> for deputy labor secretary, Patrick </w:t>
      </w:r>
      <w:r w:rsidRPr="008A1C2E">
        <w:rPr>
          <w:rStyle w:val="StyleUnderline"/>
          <w:highlight w:val="cyan"/>
        </w:rPr>
        <w:t>Pizzella</w:t>
      </w:r>
      <w:r w:rsidRPr="000E4A6F">
        <w:rPr>
          <w:rStyle w:val="StyleUnderline"/>
        </w:rPr>
        <w:t xml:space="preserve">, </w:t>
      </w:r>
      <w:r w:rsidRPr="008A1C2E">
        <w:rPr>
          <w:rStyle w:val="StyleUnderline"/>
          <w:highlight w:val="cyan"/>
        </w:rPr>
        <w:t>was criticized</w:t>
      </w:r>
      <w:r w:rsidRPr="000E4A6F">
        <w:rPr>
          <w:rStyle w:val="StyleUnderline"/>
        </w:rPr>
        <w:t xml:space="preserve"> last week </w:t>
      </w:r>
      <w:r w:rsidRPr="008A1C2E">
        <w:rPr>
          <w:rStyle w:val="StyleUnderline"/>
          <w:highlight w:val="cyan"/>
        </w:rPr>
        <w:t>for working with</w:t>
      </w:r>
      <w:r w:rsidRPr="000E4A6F">
        <w:rPr>
          <w:rStyle w:val="StyleUnderline"/>
        </w:rPr>
        <w:t xml:space="preserve"> disgraced </w:t>
      </w:r>
      <w:r w:rsidRPr="008A1C2E">
        <w:rPr>
          <w:rStyle w:val="StyleUnderline"/>
          <w:highlight w:val="cyan"/>
        </w:rPr>
        <w:t>lobbyist</w:t>
      </w:r>
      <w:r w:rsidRPr="000E4A6F">
        <w:rPr>
          <w:rStyle w:val="StyleUnderline"/>
        </w:rPr>
        <w:t xml:space="preserve"> Jack </w:t>
      </w:r>
      <w:r w:rsidRPr="008A1C2E">
        <w:rPr>
          <w:rStyle w:val="StyleUnderline"/>
          <w:highlight w:val="cyan"/>
        </w:rPr>
        <w:t>Abramoff to advocate</w:t>
      </w:r>
      <w:r w:rsidRPr="000E4A6F">
        <w:rPr>
          <w:rStyle w:val="StyleUnderline"/>
        </w:rPr>
        <w:t xml:space="preserve"> for what was compared to sweatshop labor in the Northern Mariana Islands</w:t>
      </w:r>
      <w:r w:rsidRPr="002E06F9">
        <w:rPr>
          <w:sz w:val="16"/>
        </w:rPr>
        <w:t xml:space="preserve">, a US commonwealth, in the early 2000s. </w:t>
      </w:r>
      <w:r w:rsidRPr="000E4A6F">
        <w:rPr>
          <w:rStyle w:val="StyleUnderline"/>
        </w:rPr>
        <w:t xml:space="preserve">The goods, which were often made by Chinese and Filipino workers, had the advantage of being stamped “Made in the USA.” </w:t>
      </w:r>
    </w:p>
    <w:p w14:paraId="0BB471D7" w14:textId="77777777" w:rsidR="003473CD" w:rsidRPr="002E06F9" w:rsidRDefault="003473CD" w:rsidP="003473CD">
      <w:pPr>
        <w:rPr>
          <w:sz w:val="16"/>
        </w:rPr>
      </w:pPr>
      <w:r w:rsidRPr="002E06F9">
        <w:rPr>
          <w:sz w:val="16"/>
        </w:rPr>
        <w:t xml:space="preserve">Neil </w:t>
      </w:r>
      <w:r w:rsidRPr="00C779F9">
        <w:rPr>
          <w:rStyle w:val="StyleUnderline"/>
          <w:highlight w:val="cyan"/>
        </w:rPr>
        <w:t>Gorsuch</w:t>
      </w:r>
      <w:r w:rsidRPr="002E06F9">
        <w:rPr>
          <w:sz w:val="16"/>
        </w:rPr>
        <w:t xml:space="preserve">, whom Trump appointed to the Supreme Court, </w:t>
      </w:r>
      <w:r w:rsidRPr="00C779F9">
        <w:rPr>
          <w:rStyle w:val="StyleUnderline"/>
          <w:highlight w:val="cyan"/>
        </w:rPr>
        <w:t xml:space="preserve">has a </w:t>
      </w:r>
      <w:r w:rsidRPr="00C779F9">
        <w:rPr>
          <w:rStyle w:val="Emphasis"/>
          <w:highlight w:val="cyan"/>
        </w:rPr>
        <w:t>long record of siding with employers</w:t>
      </w:r>
      <w:r w:rsidRPr="00C779F9">
        <w:rPr>
          <w:rStyle w:val="StyleUnderline"/>
          <w:highlight w:val="cyan"/>
        </w:rPr>
        <w:t xml:space="preserve"> in</w:t>
      </w:r>
      <w:r w:rsidRPr="000E4A6F">
        <w:rPr>
          <w:rStyle w:val="StyleUnderline"/>
        </w:rPr>
        <w:t xml:space="preserve"> labor </w:t>
      </w:r>
      <w:r w:rsidRPr="00C779F9">
        <w:rPr>
          <w:rStyle w:val="StyleUnderline"/>
          <w:highlight w:val="cyan"/>
        </w:rPr>
        <w:t>disputes</w:t>
      </w:r>
      <w:r w:rsidRPr="002E06F9">
        <w:rPr>
          <w:sz w:val="16"/>
        </w:rPr>
        <w:t xml:space="preserve">. In the court’s upcoming term, Gorsuch will hear arguments in a case that will decide whether mandatory arbitration agreements violate the National Labor Relations Act. </w:t>
      </w:r>
    </w:p>
    <w:p w14:paraId="298550C5" w14:textId="77777777" w:rsidR="003930A5" w:rsidRDefault="003930A5" w:rsidP="003930A5">
      <w:pPr>
        <w:pStyle w:val="Heading4"/>
      </w:pPr>
      <w:r>
        <w:lastRenderedPageBreak/>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7A785148" w14:textId="77777777" w:rsidR="003930A5" w:rsidRPr="00F27F86" w:rsidRDefault="003930A5" w:rsidP="003930A5">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74D32E70" w14:textId="77777777" w:rsidR="003930A5" w:rsidRPr="00F27F86" w:rsidRDefault="003930A5" w:rsidP="003930A5">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64A9857B" w14:textId="77777777" w:rsidR="003930A5" w:rsidRPr="00F27F86" w:rsidRDefault="003930A5" w:rsidP="003930A5">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672B731" w14:textId="77777777" w:rsidR="003930A5" w:rsidRPr="00F27F86" w:rsidRDefault="003930A5" w:rsidP="003930A5">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09EAC824" w14:textId="77777777" w:rsidR="003930A5" w:rsidRPr="00F27F86" w:rsidRDefault="003930A5" w:rsidP="003930A5">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0F0CD1CA" w14:textId="77777777" w:rsidR="003930A5" w:rsidRDefault="003930A5" w:rsidP="003930A5">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79D8FB82" w14:textId="77777777" w:rsidR="003930A5" w:rsidRDefault="003930A5" w:rsidP="003930A5">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435B539" w14:textId="77777777" w:rsidR="003930A5" w:rsidRDefault="003930A5" w:rsidP="003930A5">
      <w:pPr>
        <w:pStyle w:val="Heading4"/>
      </w:pPr>
      <w:r>
        <w:t xml:space="preserve">Prolonged economic crisis causes </w:t>
      </w:r>
      <w:r w:rsidRPr="000B4267">
        <w:rPr>
          <w:u w:val="single"/>
        </w:rPr>
        <w:t>global war</w:t>
      </w:r>
      <w:r>
        <w:t>.</w:t>
      </w:r>
    </w:p>
    <w:p w14:paraId="6B75FD15" w14:textId="77777777" w:rsidR="003930A5" w:rsidRDefault="003930A5" w:rsidP="003930A5">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3" w:history="1">
        <w:r w:rsidRPr="003E7CF1">
          <w:rPr>
            <w:rStyle w:val="Hyperlink"/>
          </w:rPr>
          <w:t>https://www.weforum.org/agenda/2018/11/the-next-economic-crisis-could-cause-a-global-conflict-heres-why/</w:t>
        </w:r>
      </w:hyperlink>
      <w:r>
        <w:t xml:space="preserve">] // Re-Cut </w:t>
      </w:r>
      <w:proofErr w:type="spellStart"/>
      <w:r>
        <w:t>SJWen</w:t>
      </w:r>
      <w:proofErr w:type="spellEnd"/>
    </w:p>
    <w:p w14:paraId="287B035E" w14:textId="77777777" w:rsidR="003930A5" w:rsidRPr="003418BF" w:rsidRDefault="003930A5" w:rsidP="003930A5">
      <w:pPr>
        <w:rPr>
          <w:sz w:val="16"/>
        </w:rPr>
      </w:pPr>
      <w:r w:rsidRPr="00A010E6">
        <w:rPr>
          <w:sz w:val="16"/>
        </w:rPr>
        <w:lastRenderedPageBreak/>
        <w:t xml:space="preserve">The next economic crisis is closer than you think. But what you should really worry about is what comes after: </w:t>
      </w:r>
      <w:r w:rsidRPr="00063A61">
        <w:rPr>
          <w:rStyle w:val="StyleUnderline"/>
          <w:highlight w:val="green"/>
        </w:rPr>
        <w:t>in the current</w:t>
      </w:r>
      <w:r w:rsidRPr="00A010E6">
        <w:rPr>
          <w:rStyle w:val="StyleUnderline"/>
        </w:rPr>
        <w:t xml:space="preserve"> social, </w:t>
      </w:r>
      <w:r w:rsidRPr="00063A61">
        <w:rPr>
          <w:rStyle w:val="StyleUnderline"/>
        </w:rPr>
        <w:t>political</w:t>
      </w:r>
      <w:r w:rsidRPr="00A010E6">
        <w:rPr>
          <w:rStyle w:val="StyleUnderline"/>
        </w:rPr>
        <w:t xml:space="preserve">, and technological </w:t>
      </w:r>
      <w:r w:rsidRPr="00063A61">
        <w:rPr>
          <w:rStyle w:val="StyleUnderline"/>
          <w:highlight w:val="green"/>
        </w:rPr>
        <w:t>landscape</w:t>
      </w:r>
      <w:r w:rsidRPr="00A010E6">
        <w:rPr>
          <w:rStyle w:val="StyleUnderline"/>
        </w:rPr>
        <w:t xml:space="preserve">, a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063A61">
        <w:rPr>
          <w:rStyle w:val="Emphasis"/>
          <w:highlight w:val="green"/>
        </w:rPr>
        <w:t>systemic 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Instead, it </w:t>
      </w:r>
      <w:r w:rsidRPr="00063A61">
        <w:rPr>
          <w:rStyle w:val="StyleUnderline"/>
          <w:highlight w:val="green"/>
        </w:rPr>
        <w:t>raised global asset prices</w:t>
      </w:r>
      <w:r w:rsidRPr="00A010E6">
        <w:rPr>
          <w:rStyle w:val="StyleUnderline"/>
        </w:rPr>
        <w:t xml:space="preserve"> to levels even higher than those prevailing before 2008</w:t>
      </w:r>
      <w:r w:rsidRPr="00A010E6">
        <w:rPr>
          <w:sz w:val="16"/>
        </w:rPr>
        <w:t>.</w:t>
      </w:r>
      <w:r>
        <w:rPr>
          <w:sz w:val="16"/>
        </w:rPr>
        <w:t xml:space="preserve"> </w:t>
      </w:r>
      <w:r w:rsidRPr="00A010E6">
        <w:rPr>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A decade of</w:t>
      </w:r>
      <w:r w:rsidRPr="00A010E6">
        <w:rPr>
          <w:sz w:val="16"/>
        </w:rPr>
        <w:t xml:space="preserve"> regular adrenaline shots, in the form of ultra-low interest rates and </w:t>
      </w:r>
      <w:r w:rsidRPr="00063A61">
        <w:rPr>
          <w:rStyle w:val="StyleUnderline"/>
          <w:highlight w:val="green"/>
        </w:rPr>
        <w:t>unconventional monetary 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stimulate </w:t>
      </w:r>
      <w:r w:rsidRPr="00063A61">
        <w:rPr>
          <w:rStyle w:val="Emphasis"/>
          <w:highlight w:val="green"/>
        </w:rPr>
        <w:t>the economy</w:t>
      </w:r>
      <w:r w:rsidRPr="00A010E6">
        <w:rPr>
          <w:sz w:val="16"/>
        </w:rPr>
        <w:t>.</w:t>
      </w:r>
      <w:r>
        <w:rPr>
          <w:sz w:val="16"/>
        </w:rPr>
        <w:t xml:space="preserve"> </w:t>
      </w:r>
      <w:r w:rsidRPr="00A010E6">
        <w:rPr>
          <w:sz w:val="16"/>
        </w:rPr>
        <w:t xml:space="preserve">If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063A61">
        <w:rPr>
          <w:rStyle w:val="StyleUnderline"/>
          <w:highlight w:val="green"/>
        </w:rPr>
        <w:t>prolonged</w:t>
      </w:r>
      <w:r w:rsidRPr="00A010E6">
        <w:rPr>
          <w:sz w:val="16"/>
        </w:rPr>
        <w:t xml:space="preserve"> periods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correlation should 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063A61">
        <w:rPr>
          <w:rStyle w:val="StyleUnderline"/>
          <w:highlight w:val="green"/>
        </w:rPr>
        <w:t>factors stoking</w:t>
      </w:r>
      <w:r w:rsidRPr="00A010E6">
        <w:rPr>
          <w:rStyle w:val="StyleUnderline"/>
        </w:rPr>
        <w:t xml:space="preserve"> social unrest and </w:t>
      </w:r>
      <w:r w:rsidRPr="00063A61">
        <w:rPr>
          <w:rStyle w:val="Emphasis"/>
          <w:highlight w:val="green"/>
        </w:rPr>
        <w:t>diplomatic 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 xml:space="preserve">trigger points for a future </w:t>
      </w:r>
      <w:r w:rsidRPr="00A010E6">
        <w:rPr>
          <w:rStyle w:val="Emphasis"/>
        </w:rPr>
        <w:lastRenderedPageBreak/>
        <w:t>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063A61">
        <w:rPr>
          <w:rStyle w:val="Emphasis"/>
          <w:highlight w:val="green"/>
        </w:rPr>
        <w:t>the next</w:t>
      </w:r>
      <w:r w:rsidRPr="00A010E6">
        <w:rPr>
          <w:rStyle w:val="Emphasis"/>
        </w:rPr>
        <w:t xml:space="preserve"> economic </w:t>
      </w:r>
      <w:r w:rsidRPr="00063A61">
        <w:rPr>
          <w:rStyle w:val="Emphasis"/>
          <w:highlight w:val="green"/>
        </w:rPr>
        <w:t>crisis could lead to</w:t>
      </w:r>
      <w:r w:rsidRPr="00A010E6">
        <w:rPr>
          <w:rStyle w:val="Emphasis"/>
        </w:rPr>
        <w:t xml:space="preserve"> a </w:t>
      </w:r>
      <w:r w:rsidRPr="00063A61">
        <w:rPr>
          <w:rStyle w:val="Emphasis"/>
        </w:rPr>
        <w:t xml:space="preserve">large-scale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6595F3F5" w14:textId="77777777" w:rsidR="003473CD" w:rsidRPr="00B54665" w:rsidRDefault="003473CD" w:rsidP="00B54665"/>
    <w:sectPr w:rsidR="003473CD" w:rsidRPr="00B5466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62D6C" w14:textId="77777777" w:rsidR="002125C9" w:rsidRDefault="002125C9" w:rsidP="00C14159">
      <w:pPr>
        <w:spacing w:after="0" w:line="240" w:lineRule="auto"/>
      </w:pPr>
      <w:r>
        <w:separator/>
      </w:r>
    </w:p>
  </w:endnote>
  <w:endnote w:type="continuationSeparator" w:id="0">
    <w:p w14:paraId="65975447" w14:textId="77777777" w:rsidR="002125C9" w:rsidRDefault="002125C9" w:rsidP="00C14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A498E" w14:textId="77777777" w:rsidR="002125C9" w:rsidRDefault="002125C9" w:rsidP="00C14159">
      <w:pPr>
        <w:spacing w:after="0" w:line="240" w:lineRule="auto"/>
      </w:pPr>
      <w:r>
        <w:separator/>
      </w:r>
    </w:p>
  </w:footnote>
  <w:footnote w:type="continuationSeparator" w:id="0">
    <w:p w14:paraId="41C5437F" w14:textId="77777777" w:rsidR="002125C9" w:rsidRDefault="002125C9" w:rsidP="00C14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4159"/>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FC3"/>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B7E3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5C9"/>
    <w:rsid w:val="00213B1E"/>
    <w:rsid w:val="00215284"/>
    <w:rsid w:val="002168F2"/>
    <w:rsid w:val="0022589F"/>
    <w:rsid w:val="002343FE"/>
    <w:rsid w:val="00235F7B"/>
    <w:rsid w:val="002502CF"/>
    <w:rsid w:val="00267EBB"/>
    <w:rsid w:val="0027023B"/>
    <w:rsid w:val="00272F3F"/>
    <w:rsid w:val="00274EDB"/>
    <w:rsid w:val="002753C6"/>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473CD"/>
    <w:rsid w:val="00351841"/>
    <w:rsid w:val="003624A6"/>
    <w:rsid w:val="00364ADF"/>
    <w:rsid w:val="00365C8D"/>
    <w:rsid w:val="003670D9"/>
    <w:rsid w:val="00370B41"/>
    <w:rsid w:val="00371B27"/>
    <w:rsid w:val="003726C3"/>
    <w:rsid w:val="00375D2E"/>
    <w:rsid w:val="00383071"/>
    <w:rsid w:val="00383B19"/>
    <w:rsid w:val="00384CBC"/>
    <w:rsid w:val="003930A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466"/>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078D"/>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77DBD"/>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45C3"/>
    <w:rsid w:val="00976E78"/>
    <w:rsid w:val="009775C0"/>
    <w:rsid w:val="00981F23"/>
    <w:rsid w:val="009833C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BBB"/>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D2B0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665"/>
    <w:rsid w:val="00B5602D"/>
    <w:rsid w:val="00B60125"/>
    <w:rsid w:val="00B6656B"/>
    <w:rsid w:val="00B71625"/>
    <w:rsid w:val="00B728AA"/>
    <w:rsid w:val="00B75C54"/>
    <w:rsid w:val="00B8710E"/>
    <w:rsid w:val="00B92A93"/>
    <w:rsid w:val="00BA17A8"/>
    <w:rsid w:val="00BA3C33"/>
    <w:rsid w:val="00BB0878"/>
    <w:rsid w:val="00BB1879"/>
    <w:rsid w:val="00BB3D41"/>
    <w:rsid w:val="00BC0ABE"/>
    <w:rsid w:val="00BC30DB"/>
    <w:rsid w:val="00BC64FF"/>
    <w:rsid w:val="00BC7C37"/>
    <w:rsid w:val="00BD2244"/>
    <w:rsid w:val="00BE6472"/>
    <w:rsid w:val="00BF29B8"/>
    <w:rsid w:val="00BF46EA"/>
    <w:rsid w:val="00C07769"/>
    <w:rsid w:val="00C07D05"/>
    <w:rsid w:val="00C10856"/>
    <w:rsid w:val="00C14159"/>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B5CC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B6394"/>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328591"/>
  <w14:defaultImageDpi w14:val="300"/>
  <w15:docId w15:val="{67517143-A7C0-8846-8E07-21B696D5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46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46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cite_tag"/>
    <w:basedOn w:val="Normal"/>
    <w:next w:val="Normal"/>
    <w:link w:val="Heading2Char"/>
    <w:uiPriority w:val="9"/>
    <w:unhideWhenUsed/>
    <w:qFormat/>
    <w:rsid w:val="00B546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9"/>
    <w:unhideWhenUsed/>
    <w:qFormat/>
    <w:rsid w:val="00B546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B546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46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665"/>
  </w:style>
  <w:style w:type="character" w:customStyle="1" w:styleId="Heading1Char">
    <w:name w:val="Heading 1 Char"/>
    <w:aliases w:val="Pocket Char"/>
    <w:basedOn w:val="DefaultParagraphFont"/>
    <w:link w:val="Heading1"/>
    <w:uiPriority w:val="9"/>
    <w:rsid w:val="00B54665"/>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1,Heading 2 Char Char Char1 Char Char,Heading 2 Cha Char"/>
    <w:basedOn w:val="DefaultParagraphFont"/>
    <w:link w:val="Heading2"/>
    <w:uiPriority w:val="9"/>
    <w:rsid w:val="00B5466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9"/>
    <w:rsid w:val="00B546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B546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466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54665"/>
    <w:rPr>
      <w:b/>
      <w:sz w:val="26"/>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B5466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54665"/>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link w:val="Card"/>
    <w:uiPriority w:val="99"/>
    <w:unhideWhenUsed/>
    <w:rsid w:val="00B54665"/>
    <w:rPr>
      <w:color w:val="auto"/>
      <w:u w:val="none"/>
    </w:rPr>
  </w:style>
  <w:style w:type="paragraph" w:styleId="DocumentMap">
    <w:name w:val="Document Map"/>
    <w:basedOn w:val="Normal"/>
    <w:link w:val="DocumentMapChar"/>
    <w:uiPriority w:val="99"/>
    <w:semiHidden/>
    <w:unhideWhenUsed/>
    <w:rsid w:val="00B546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665"/>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14159"/>
    <w:rPr>
      <w:vertAlign w:val="superscript"/>
    </w:rPr>
  </w:style>
  <w:style w:type="paragraph" w:styleId="FootnoteText">
    <w:name w:val="footnote text"/>
    <w:basedOn w:val="Normal"/>
    <w:link w:val="FootnoteTextChar"/>
    <w:uiPriority w:val="99"/>
    <w:unhideWhenUsed/>
    <w:qFormat/>
    <w:rsid w:val="00C14159"/>
    <w:pPr>
      <w:spacing w:after="0" w:line="240" w:lineRule="auto"/>
    </w:pPr>
    <w:rPr>
      <w:sz w:val="24"/>
    </w:rPr>
  </w:style>
  <w:style w:type="character" w:customStyle="1" w:styleId="FootnoteTextChar">
    <w:name w:val="Footnote Text Char"/>
    <w:basedOn w:val="DefaultParagraphFont"/>
    <w:link w:val="FootnoteText"/>
    <w:uiPriority w:val="99"/>
    <w:rsid w:val="00C14159"/>
    <w:rPr>
      <w:rFonts w:ascii="Calibri" w:hAnsi="Calibri" w:cs="Calibri"/>
    </w:rPr>
  </w:style>
  <w:style w:type="paragraph" w:customStyle="1" w:styleId="textbold">
    <w:name w:val="text bold"/>
    <w:basedOn w:val="Normal"/>
    <w:link w:val="Emphasis"/>
    <w:uiPriority w:val="20"/>
    <w:qFormat/>
    <w:rsid w:val="00C14159"/>
    <w:pPr>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2753C6"/>
    <w:rPr>
      <w:color w:val="605E5C"/>
      <w:shd w:val="clear" w:color="auto" w:fill="E1DFDD"/>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877DBD"/>
    <w:pPr>
      <w:keepNext w:val="0"/>
      <w:keepLines w:val="0"/>
      <w:spacing w:after="160"/>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5466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3473CD"/>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452472">
      <w:bodyDiv w:val="1"/>
      <w:marLeft w:val="0"/>
      <w:marRight w:val="0"/>
      <w:marTop w:val="0"/>
      <w:marBottom w:val="0"/>
      <w:divBdr>
        <w:top w:val="none" w:sz="0" w:space="0" w:color="auto"/>
        <w:left w:val="none" w:sz="0" w:space="0" w:color="auto"/>
        <w:bottom w:val="none" w:sz="0" w:space="0" w:color="auto"/>
        <w:right w:val="none" w:sz="0" w:space="0" w:color="auto"/>
      </w:divBdr>
    </w:div>
    <w:div w:id="12851622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hyperlink" Target="https://labornotes.org/2019/10/why-strikes-matter"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weforum.org/agenda/2018/11/the-next-economic-crisis-could-cause-a-global-conflict-heres-why/" TargetMode="External"/><Relationship Id="rId10" Type="http://schemas.openxmlformats.org/officeDocument/2006/relationships/endnotes" Target="endnotes.xm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www.nytimes.com/2018/05/09/opinion/teacher-strikes-illegal-arizona-carolina.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20</Pages>
  <Words>5234</Words>
  <Characters>29835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8</cp:revision>
  <dcterms:created xsi:type="dcterms:W3CDTF">2021-11-06T22:34:00Z</dcterms:created>
  <dcterms:modified xsi:type="dcterms:W3CDTF">2021-11-06T22:58:00Z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