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A2994" w14:textId="77777777" w:rsidR="00E84437" w:rsidRPr="00FE366C" w:rsidRDefault="00E84437" w:rsidP="00E84437">
      <w:pPr>
        <w:pStyle w:val="Heading2"/>
      </w:pPr>
      <w:r>
        <w:t>1AC</w:t>
      </w:r>
    </w:p>
    <w:p w14:paraId="4809BDB3" w14:textId="77777777" w:rsidR="00E84437" w:rsidRPr="00A35A28" w:rsidRDefault="00E84437" w:rsidP="00E84437">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able-bodiedness.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38BF58F0" w14:textId="77777777" w:rsidR="00E84437" w:rsidRPr="00A35A28" w:rsidRDefault="00E84437" w:rsidP="00E84437">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1FC3D205" w14:textId="77777777" w:rsidR="00E84437" w:rsidRDefault="00E84437" w:rsidP="00E84437">
      <w:pPr>
        <w:rPr>
          <w:sz w:val="12"/>
          <w:szCs w:val="26"/>
        </w:rPr>
      </w:pPr>
      <w:r w:rsidRPr="00A35A28">
        <w:rPr>
          <w:sz w:val="12"/>
          <w:szCs w:val="26"/>
        </w:rPr>
        <w:t xml:space="preserve">“Given that </w:t>
      </w:r>
      <w:r w:rsidRPr="00A35A28">
        <w:rPr>
          <w:rStyle w:val="Emphasis"/>
        </w:rPr>
        <w:t>compulsory able-bodiedness</w:t>
      </w:r>
      <w:r w:rsidRPr="00A35A28">
        <w:rPr>
          <w:sz w:val="12"/>
          <w:szCs w:val="26"/>
        </w:rPr>
        <w:t xml:space="preserve"> emanates from everywhere and nowhere, it is perhaps more fruitful to parse this consensus through the mode by which compulsory able-bodiedness</w:t>
      </w:r>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McRuer, </w:t>
      </w:r>
      <w:r w:rsidRPr="00A35A28">
        <w:rPr>
          <w:b/>
          <w:sz w:val="26"/>
          <w:szCs w:val="26"/>
          <w:u w:val="single"/>
        </w:rPr>
        <w:t>“</w:t>
      </w:r>
      <w:r w:rsidRPr="007F03DC">
        <w:rPr>
          <w:b/>
          <w:sz w:val="26"/>
          <w:szCs w:val="26"/>
          <w:highlight w:val="green"/>
          <w:u w:val="single"/>
        </w:rPr>
        <w:t>the</w:t>
      </w:r>
      <w:r w:rsidRPr="00A35A28">
        <w:rPr>
          <w:b/>
          <w:sz w:val="26"/>
          <w:szCs w:val="26"/>
          <w:u w:val="single"/>
        </w:rPr>
        <w:t xml:space="preserve"> experience of the able-bodied </w:t>
      </w:r>
      <w:r w:rsidRPr="007F03DC">
        <w:rPr>
          <w:b/>
          <w:sz w:val="26"/>
          <w:szCs w:val="26"/>
          <w:highlight w:val="green"/>
          <w:u w:val="single"/>
        </w:rPr>
        <w:t>need for</w:t>
      </w:r>
      <w:r w:rsidRPr="00A35A28">
        <w:rPr>
          <w:b/>
          <w:sz w:val="26"/>
          <w:szCs w:val="26"/>
          <w:u w:val="single"/>
        </w:rPr>
        <w:t xml:space="preserve"> an agreed-on </w:t>
      </w:r>
      <w:r w:rsidRPr="007F03DC">
        <w:rPr>
          <w:b/>
          <w:sz w:val="26"/>
          <w:szCs w:val="26"/>
          <w:highlight w:val="green"/>
          <w:u w:val="single"/>
        </w:rPr>
        <w:t>common ground</w:t>
      </w:r>
      <w:r w:rsidRPr="00A35A28">
        <w:rPr>
          <w:b/>
          <w:sz w:val="26"/>
          <w:szCs w:val="26"/>
          <w:u w:val="single"/>
        </w:rPr>
        <w:t>” is a common experience that “</w:t>
      </w:r>
      <w:r w:rsidRPr="007F03DC">
        <w:rPr>
          <w:b/>
          <w:sz w:val="26"/>
          <w:szCs w:val="26"/>
          <w:highlight w:val="green"/>
          <w:u w:val="single"/>
        </w:rPr>
        <w:t>links all people with disabilities under a system of</w:t>
      </w:r>
      <w:r w:rsidRPr="00A35A28">
        <w:rPr>
          <w:b/>
          <w:sz w:val="26"/>
          <w:szCs w:val="26"/>
          <w:u w:val="single"/>
        </w:rPr>
        <w:t xml:space="preserve"> compulsory </w:t>
      </w:r>
      <w:r w:rsidRPr="007F03DC">
        <w:rPr>
          <w:b/>
          <w:sz w:val="26"/>
          <w:szCs w:val="26"/>
          <w:highlight w:val="green"/>
          <w:u w:val="single"/>
        </w:rPr>
        <w:t>able-bodiedness</w:t>
      </w:r>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7F03DC">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7F03DC">
        <w:rPr>
          <w:b/>
          <w:sz w:val="26"/>
          <w:szCs w:val="26"/>
          <w:highlight w:val="green"/>
          <w:u w:val="single"/>
        </w:rPr>
        <w:t>straightens discontinuous semiotics</w:t>
      </w:r>
      <w:r w:rsidRPr="00A35A28">
        <w:rPr>
          <w:b/>
          <w:sz w:val="26"/>
          <w:szCs w:val="26"/>
          <w:u w:val="single"/>
        </w:rPr>
        <w:t xml:space="preserve">, temporalities, and </w:t>
      </w:r>
      <w:proofErr w:type="spellStart"/>
      <w:r w:rsidRPr="00A35A28">
        <w:rPr>
          <w:b/>
          <w:sz w:val="26"/>
          <w:szCs w:val="26"/>
          <w:u w:val="single"/>
        </w:rPr>
        <w:t>materialities</w:t>
      </w:r>
      <w:proofErr w:type="spellEnd"/>
      <w:r w:rsidRPr="00A35A28">
        <w:rPr>
          <w:b/>
          <w:sz w:val="26"/>
          <w:szCs w:val="26"/>
          <w:u w:val="single"/>
        </w:rPr>
        <w:t xml:space="preserve"> </w:t>
      </w:r>
      <w:r w:rsidRPr="007F03DC">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alongside Jon Beasley-Murray’s notion of “</w:t>
      </w:r>
      <w:proofErr w:type="spellStart"/>
      <w:r w:rsidRPr="00A35A28">
        <w:rPr>
          <w:sz w:val="12"/>
          <w:szCs w:val="26"/>
        </w:rPr>
        <w:t>posthegemony</w:t>
      </w:r>
      <w:proofErr w:type="spellEnd"/>
      <w:r w:rsidRPr="00A35A28">
        <w:rPr>
          <w:sz w:val="12"/>
          <w:szCs w:val="26"/>
        </w:rPr>
        <w:t xml:space="preserve">,” </w:t>
      </w:r>
      <w:r w:rsidRPr="00A35A28">
        <w:rPr>
          <w:b/>
          <w:sz w:val="26"/>
          <w:szCs w:val="26"/>
          <w:u w:val="single"/>
        </w:rPr>
        <w:t xml:space="preserve">the production of consensus and the security of social order not within the realm of representation but the governance of bodies and life itself. </w:t>
      </w:r>
      <w:r w:rsidRPr="007F03DC">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7F03DC">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w:t>
      </w:r>
      <w:proofErr w:type="spellStart"/>
      <w:r w:rsidRPr="00A35A28">
        <w:rPr>
          <w:sz w:val="12"/>
          <w:szCs w:val="26"/>
        </w:rPr>
        <w:t>naturali</w:t>
      </w:r>
      <w:proofErr w:type="spellEnd"/>
      <w:r w:rsidRPr="00A35A28">
        <w:rPr>
          <w:sz w:val="12"/>
          <w:szCs w:val="26"/>
        </w:rPr>
        <w:t xml:space="preserve">- </w:t>
      </w:r>
      <w:proofErr w:type="spellStart"/>
      <w:r w:rsidRPr="00A35A28">
        <w:rPr>
          <w:sz w:val="12"/>
          <w:szCs w:val="26"/>
        </w:rPr>
        <w:t>zation</w:t>
      </w:r>
      <w:proofErr w:type="spellEnd"/>
      <w:r w:rsidRPr="00A35A28">
        <w:rPr>
          <w:sz w:val="12"/>
          <w:szCs w:val="26"/>
        </w:rPr>
        <w:t xml:space="preserve"> </w:t>
      </w:r>
      <w:r w:rsidRPr="00A35A28">
        <w:rPr>
          <w:b/>
          <w:sz w:val="26"/>
          <w:szCs w:val="26"/>
          <w:u w:val="single"/>
        </w:rPr>
        <w:t xml:space="preserve">of </w:t>
      </w:r>
      <w:r w:rsidRPr="007F03DC">
        <w:rPr>
          <w:b/>
          <w:sz w:val="26"/>
          <w:szCs w:val="26"/>
          <w:highlight w:val="green"/>
          <w:u w:val="single"/>
        </w:rPr>
        <w:t>embodied difference</w:t>
      </w:r>
      <w:r w:rsidRPr="00A35A28">
        <w:rPr>
          <w:sz w:val="12"/>
          <w:szCs w:val="26"/>
        </w:rPr>
        <w:t xml:space="preserve"> that seems to emanate from everywhere </w:t>
      </w:r>
      <w:r w:rsidRPr="007F03DC">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7F03DC">
        <w:rPr>
          <w:b/>
          <w:sz w:val="26"/>
          <w:szCs w:val="26"/>
          <w:highlight w:val="green"/>
          <w:u w:val="single"/>
        </w:rPr>
        <w:t>is</w:t>
      </w:r>
      <w:r w:rsidRPr="00A35A28">
        <w:rPr>
          <w:b/>
          <w:sz w:val="26"/>
          <w:szCs w:val="26"/>
          <w:u w:val="single"/>
        </w:rPr>
        <w:t xml:space="preserve"> first a process </w:t>
      </w:r>
      <w:r w:rsidRPr="007F03DC">
        <w:rPr>
          <w:b/>
          <w:sz w:val="26"/>
          <w:szCs w:val="26"/>
          <w:highlight w:val="green"/>
          <w:u w:val="single"/>
        </w:rPr>
        <w:t>enacted</w:t>
      </w:r>
      <w:r w:rsidRPr="00A35A28">
        <w:rPr>
          <w:b/>
          <w:sz w:val="26"/>
          <w:szCs w:val="26"/>
          <w:u w:val="single"/>
        </w:rPr>
        <w:t xml:space="preserve"> and lived </w:t>
      </w:r>
      <w:r w:rsidRPr="007F03DC">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7F03DC">
        <w:rPr>
          <w:b/>
          <w:sz w:val="26"/>
          <w:szCs w:val="26"/>
          <w:highlight w:val="green"/>
          <w:u w:val="single"/>
        </w:rPr>
        <w:t>The</w:t>
      </w:r>
      <w:r w:rsidRPr="00A35A28">
        <w:rPr>
          <w:b/>
          <w:sz w:val="26"/>
          <w:szCs w:val="26"/>
          <w:u w:val="single"/>
        </w:rPr>
        <w:t xml:space="preserve"> vast </w:t>
      </w:r>
      <w:r w:rsidRPr="007F03DC">
        <w:rPr>
          <w:b/>
          <w:sz w:val="26"/>
          <w:szCs w:val="26"/>
          <w:highlight w:val="green"/>
          <w:u w:val="single"/>
        </w:rPr>
        <w:t>array of</w:t>
      </w:r>
      <w:r w:rsidRPr="00A35A28">
        <w:rPr>
          <w:b/>
          <w:sz w:val="26"/>
          <w:szCs w:val="26"/>
          <w:u w:val="single"/>
        </w:rPr>
        <w:t xml:space="preserve"> rhythms, </w:t>
      </w:r>
      <w:r w:rsidRPr="007F03DC">
        <w:rPr>
          <w:b/>
          <w:sz w:val="26"/>
          <w:szCs w:val="26"/>
          <w:highlight w:val="green"/>
          <w:u w:val="single"/>
        </w:rPr>
        <w:t>semiotic modes</w:t>
      </w:r>
      <w:r w:rsidRPr="00A35A28">
        <w:rPr>
          <w:b/>
          <w:sz w:val="26"/>
          <w:szCs w:val="26"/>
          <w:u w:val="single"/>
        </w:rPr>
        <w:t xml:space="preserve">, tempos, dictions, </w:t>
      </w:r>
      <w:r w:rsidRPr="007F03DC">
        <w:rPr>
          <w:b/>
          <w:sz w:val="26"/>
          <w:szCs w:val="26"/>
          <w:highlight w:val="green"/>
          <w:u w:val="single"/>
        </w:rPr>
        <w:t>and</w:t>
      </w:r>
      <w:r w:rsidRPr="00A35A28">
        <w:rPr>
          <w:b/>
          <w:sz w:val="26"/>
          <w:szCs w:val="26"/>
          <w:u w:val="single"/>
        </w:rPr>
        <w:t xml:space="preserve"> (racialized or disabled) </w:t>
      </w:r>
      <w:r w:rsidRPr="007F03DC">
        <w:rPr>
          <w:b/>
          <w:sz w:val="26"/>
          <w:szCs w:val="26"/>
          <w:highlight w:val="green"/>
          <w:u w:val="single"/>
        </w:rPr>
        <w:t>accents</w:t>
      </w:r>
      <w:r w:rsidRPr="00A35A28">
        <w:rPr>
          <w:b/>
          <w:sz w:val="26"/>
          <w:szCs w:val="26"/>
          <w:u w:val="single"/>
        </w:rPr>
        <w:t xml:space="preserve"> that constitute practices of aural “communication” </w:t>
      </w:r>
      <w:r w:rsidRPr="007F03DC">
        <w:rPr>
          <w:b/>
          <w:sz w:val="26"/>
          <w:szCs w:val="26"/>
          <w:highlight w:val="green"/>
          <w:u w:val="single"/>
        </w:rPr>
        <w:t>have become the</w:t>
      </w:r>
      <w:r w:rsidRPr="00A35A28">
        <w:rPr>
          <w:b/>
          <w:sz w:val="26"/>
          <w:szCs w:val="26"/>
          <w:u w:val="single"/>
        </w:rPr>
        <w:t xml:space="preserve"> objective </w:t>
      </w:r>
      <w:r w:rsidRPr="007F03DC">
        <w:rPr>
          <w:b/>
          <w:sz w:val="26"/>
          <w:szCs w:val="26"/>
          <w:highlight w:val="green"/>
          <w:u w:val="single"/>
        </w:rPr>
        <w:t xml:space="preserve">domain of the </w:t>
      </w:r>
      <w:proofErr w:type="spellStart"/>
      <w:r w:rsidRPr="007F03DC">
        <w:rPr>
          <w:b/>
          <w:sz w:val="26"/>
          <w:szCs w:val="26"/>
          <w:highlight w:val="green"/>
          <w:u w:val="single"/>
        </w:rPr>
        <w:t>biomedicalizing</w:t>
      </w:r>
      <w:proofErr w:type="spellEnd"/>
      <w:r w:rsidRPr="007F03DC">
        <w:rPr>
          <w:b/>
          <w:sz w:val="26"/>
          <w:szCs w:val="26"/>
          <w:highlight w:val="green"/>
          <w:u w:val="single"/>
        </w:rPr>
        <w:t xml:space="preserve">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F03DC">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7F03DC">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7F03DC">
        <w:rPr>
          <w:b/>
          <w:sz w:val="26"/>
          <w:szCs w:val="26"/>
          <w:highlight w:val="green"/>
          <w:u w:val="single"/>
        </w:rPr>
        <w:t>marked by</w:t>
      </w:r>
      <w:r w:rsidRPr="00A35A28">
        <w:rPr>
          <w:b/>
          <w:sz w:val="26"/>
          <w:szCs w:val="26"/>
          <w:u w:val="single"/>
        </w:rPr>
        <w:t xml:space="preserve"> a lack of </w:t>
      </w:r>
      <w:r w:rsidRPr="00A35A28">
        <w:rPr>
          <w:b/>
          <w:sz w:val="26"/>
          <w:szCs w:val="26"/>
          <w:u w:val="single"/>
        </w:rPr>
        <w:lastRenderedPageBreak/>
        <w:t>hesitation, and</w:t>
      </w:r>
      <w:r w:rsidRPr="00A35A28">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7F03DC">
        <w:rPr>
          <w:b/>
          <w:sz w:val="26"/>
          <w:szCs w:val="26"/>
          <w:highlight w:val="green"/>
          <w:u w:val="single"/>
        </w:rPr>
        <w:t>the “effortless flow of speech” can be</w:t>
      </w:r>
      <w:r w:rsidRPr="00A35A28">
        <w:rPr>
          <w:b/>
          <w:sz w:val="26"/>
          <w:szCs w:val="26"/>
          <w:u w:val="single"/>
        </w:rPr>
        <w:t xml:space="preserve"> read as </w:t>
      </w:r>
      <w:r w:rsidRPr="007F03DC">
        <w:rPr>
          <w:b/>
          <w:sz w:val="26"/>
          <w:szCs w:val="26"/>
          <w:highlight w:val="green"/>
          <w:u w:val="single"/>
        </w:rPr>
        <w:t>a</w:t>
      </w:r>
      <w:r w:rsidRPr="00A35A28">
        <w:rPr>
          <w:b/>
          <w:sz w:val="26"/>
          <w:szCs w:val="26"/>
          <w:u w:val="single"/>
        </w:rPr>
        <w:t xml:space="preserve"> coordinated—yet often strained—</w:t>
      </w:r>
      <w:r w:rsidRPr="007F03DC">
        <w:rPr>
          <w:b/>
          <w:sz w:val="26"/>
          <w:szCs w:val="26"/>
          <w:highlight w:val="green"/>
          <w:u w:val="single"/>
        </w:rPr>
        <w:t>performance of bending</w:t>
      </w:r>
      <w:r w:rsidRPr="00A35A28">
        <w:rPr>
          <w:b/>
          <w:sz w:val="26"/>
          <w:szCs w:val="26"/>
          <w:u w:val="single"/>
        </w:rPr>
        <w:t xml:space="preserve"> the energies and </w:t>
      </w:r>
      <w:r w:rsidRPr="007F03DC">
        <w:rPr>
          <w:b/>
          <w:sz w:val="26"/>
          <w:szCs w:val="26"/>
          <w:highlight w:val="green"/>
          <w:u w:val="single"/>
        </w:rPr>
        <w:t>capacities of bodies toward</w:t>
      </w:r>
      <w:r w:rsidRPr="00A35A28">
        <w:rPr>
          <w:b/>
          <w:sz w:val="26"/>
          <w:szCs w:val="26"/>
          <w:u w:val="single"/>
        </w:rPr>
        <w:t xml:space="preserve"> stable and </w:t>
      </w:r>
      <w:r w:rsidRPr="007F03DC">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7F03DC">
        <w:rPr>
          <w:b/>
          <w:sz w:val="26"/>
          <w:szCs w:val="26"/>
          <w:highlight w:val="green"/>
          <w:u w:val="single"/>
        </w:rPr>
        <w:t>Dyslexic bodies that process information</w:t>
      </w:r>
      <w:r w:rsidRPr="00A35A28">
        <w:rPr>
          <w:b/>
          <w:sz w:val="26"/>
          <w:szCs w:val="26"/>
          <w:u w:val="single"/>
        </w:rPr>
        <w:t xml:space="preserve"> piecemeal and </w:t>
      </w:r>
      <w:r w:rsidRPr="007F03DC">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 xml:space="preserve">the facial tics and erratic gestures of dysfluent speakers are likewise never communicative </w:t>
      </w:r>
      <w:proofErr w:type="gramStart"/>
      <w:r w:rsidRPr="00A35A28">
        <w:rPr>
          <w:b/>
          <w:sz w:val="26"/>
          <w:szCs w:val="26"/>
          <w:u w:val="single"/>
        </w:rPr>
        <w:t>inflections, but</w:t>
      </w:r>
      <w:proofErr w:type="gramEnd"/>
      <w:r w:rsidRPr="00A35A28">
        <w:rPr>
          <w:b/>
          <w:sz w:val="26"/>
          <w:szCs w:val="26"/>
          <w:u w:val="single"/>
        </w:rPr>
        <w:t xml:space="preserve">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7F03DC">
        <w:rPr>
          <w:b/>
          <w:sz w:val="26"/>
          <w:szCs w:val="26"/>
          <w:highlight w:val="green"/>
          <w:u w:val="single"/>
        </w:rPr>
        <w:t>Dysfluencies are erased from</w:t>
      </w:r>
      <w:r w:rsidRPr="00A35A28">
        <w:rPr>
          <w:b/>
          <w:sz w:val="26"/>
          <w:szCs w:val="26"/>
          <w:u w:val="single"/>
        </w:rPr>
        <w:t xml:space="preserve"> closed captions and courtroom </w:t>
      </w:r>
      <w:r w:rsidRPr="007F03DC">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365CD3B2" w14:textId="77777777" w:rsidR="00E84437" w:rsidRDefault="00E84437" w:rsidP="00E84437">
      <w:pPr>
        <w:pStyle w:val="Heading4"/>
      </w:pPr>
      <w:r>
        <w:t xml:space="preserve">New biopolitical developments in neoliberal capitalism has shifted the focus of normalizing the disabled body to profiting </w:t>
      </w:r>
      <w:proofErr w:type="gramStart"/>
      <w:r>
        <w:t>off of</w:t>
      </w:r>
      <w:proofErr w:type="gramEnd"/>
      <w:r>
        <w:t xml:space="preserve"> its capacitation through medicalization. Bodies are now evaluated </w:t>
      </w:r>
      <w:proofErr w:type="gramStart"/>
      <w:r>
        <w:t>in regard to</w:t>
      </w:r>
      <w:proofErr w:type="gramEnd"/>
      <w:r>
        <w:t xml:space="preserve"> their productivity and health blurring the distinction between abled and disabled forming gradations of capacity and debility.</w:t>
      </w:r>
    </w:p>
    <w:p w14:paraId="22323140" w14:textId="77777777" w:rsidR="00E84437" w:rsidRPr="009333B9" w:rsidRDefault="00E84437" w:rsidP="00E84437">
      <w:pPr>
        <w:rPr>
          <w:sz w:val="16"/>
          <w:szCs w:val="16"/>
        </w:rPr>
      </w:pPr>
      <w:r w:rsidRPr="009333B9">
        <w:rPr>
          <w:rStyle w:val="Style13ptBold"/>
        </w:rPr>
        <w:t>Fritsch 15</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7A983911" w14:textId="77777777" w:rsidR="00E84437" w:rsidRPr="001A7CA7" w:rsidRDefault="00E84437" w:rsidP="00E84437">
      <w:pPr>
        <w:rPr>
          <w:sz w:val="12"/>
        </w:rPr>
      </w:pPr>
      <w:r w:rsidRPr="00FC3658">
        <w:rPr>
          <w:sz w:val="12"/>
        </w:rPr>
        <w:t xml:space="preserve">Puar argues that all </w:t>
      </w:r>
      <w:r w:rsidRPr="007F03DC">
        <w:rPr>
          <w:rStyle w:val="Emphasis"/>
          <w:highlight w:val="green"/>
        </w:rPr>
        <w:t>bodies</w:t>
      </w:r>
      <w:r w:rsidRPr="00FC3658">
        <w:rPr>
          <w:rStyle w:val="Emphasis"/>
        </w:rPr>
        <w:t xml:space="preserve"> in neoliberal capitalism </w:t>
      </w:r>
      <w:r w:rsidRPr="007F03DC">
        <w:rPr>
          <w:rStyle w:val="Emphasis"/>
          <w:highlight w:val="green"/>
        </w:rPr>
        <w:t>are</w:t>
      </w:r>
      <w:r w:rsidRPr="00FC3658">
        <w:rPr>
          <w:rStyle w:val="Emphasis"/>
        </w:rPr>
        <w:t xml:space="preserve"> “being </w:t>
      </w:r>
      <w:r w:rsidRPr="007F03DC">
        <w:rPr>
          <w:rStyle w:val="Emphasis"/>
          <w:highlight w:val="green"/>
        </w:rPr>
        <w:t>evaluated in relation to</w:t>
      </w:r>
      <w:r w:rsidRPr="00FC3658">
        <w:rPr>
          <w:rStyle w:val="Emphasis"/>
        </w:rPr>
        <w:t xml:space="preserve"> their success or failure in terms of </w:t>
      </w:r>
      <w:r w:rsidRPr="007F03DC">
        <w:rPr>
          <w:rStyle w:val="Emphasis"/>
          <w:highlight w:val="green"/>
        </w:rPr>
        <w:t>health</w:t>
      </w:r>
      <w:r w:rsidRPr="00FC3658">
        <w:rPr>
          <w:rStyle w:val="Emphasis"/>
        </w:rPr>
        <w:t xml:space="preserve">, wealth, progressive </w:t>
      </w:r>
      <w:r w:rsidRPr="007F03DC">
        <w:rPr>
          <w:rStyle w:val="Emphasis"/>
          <w:highlight w:val="green"/>
        </w:rPr>
        <w:t>productivity</w:t>
      </w:r>
      <w:r w:rsidRPr="00FC3658">
        <w:rPr>
          <w:rStyle w:val="Emphasis"/>
        </w:rPr>
        <w:t>, upward mobility, [</w:t>
      </w:r>
      <w:r w:rsidRPr="007F03DC">
        <w:rPr>
          <w:rStyle w:val="Emphasis"/>
          <w:highlight w:val="green"/>
        </w:rPr>
        <w:t>and</w:t>
      </w:r>
      <w:r w:rsidRPr="00FC3658">
        <w:rPr>
          <w:rStyle w:val="Emphasis"/>
        </w:rPr>
        <w:t xml:space="preserve">] enhanced </w:t>
      </w:r>
      <w:r w:rsidRPr="007F03DC">
        <w:rPr>
          <w:rStyle w:val="Emphasis"/>
          <w:highlight w:val="green"/>
        </w:rPr>
        <w:t>capacity</w:t>
      </w:r>
      <w:r w:rsidRPr="00FC3658">
        <w:rPr>
          <w:rStyle w:val="Emphasis"/>
        </w:rPr>
        <w:t>”</w:t>
      </w:r>
      <w:r w:rsidRPr="00FC3658">
        <w:rPr>
          <w:sz w:val="12"/>
        </w:rPr>
        <w:t xml:space="preserve"> (2011, 155). As such, </w:t>
      </w:r>
      <w:r w:rsidRPr="007F03DC">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7F03DC">
        <w:rPr>
          <w:rStyle w:val="Emphasis"/>
          <w:highlight w:val="green"/>
        </w:rPr>
        <w:t>able-bodied anymore, only “gradations of capacity and debility”</w:t>
      </w:r>
      <w:r w:rsidRPr="00FC3658">
        <w:rPr>
          <w:sz w:val="12"/>
        </w:rPr>
        <w:t xml:space="preserve"> (2011, 155) </w:t>
      </w:r>
      <w:r w:rsidRPr="007F03DC">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7F03DC">
        <w:rPr>
          <w:rStyle w:val="Emphasis"/>
          <w:highlight w:val="green"/>
        </w:rPr>
        <w:t>a biopolitical shift</w:t>
      </w:r>
      <w:r w:rsidRPr="00FC3658">
        <w:rPr>
          <w:sz w:val="12"/>
        </w:rPr>
        <w:t xml:space="preserve"> has </w:t>
      </w:r>
      <w:r w:rsidRPr="007F03DC">
        <w:rPr>
          <w:rStyle w:val="Emphasis"/>
          <w:highlight w:val="green"/>
        </w:rPr>
        <w:t>occurred focusing on the differential capacitation of</w:t>
      </w:r>
      <w:r w:rsidRPr="00FC3658">
        <w:rPr>
          <w:rStyle w:val="Emphasis"/>
        </w:rPr>
        <w:t xml:space="preserve"> all </w:t>
      </w:r>
      <w:r w:rsidRPr="007F03DC">
        <w:rPr>
          <w:rStyle w:val="Emphasis"/>
          <w:highlight w:val="green"/>
        </w:rPr>
        <w:t>bodies</w:t>
      </w:r>
      <w:r w:rsidRPr="00FC3658">
        <w:rPr>
          <w:sz w:val="12"/>
        </w:rPr>
        <w:t xml:space="preserve">, not the achievement of a normative able-bodiedness. That is, </w:t>
      </w:r>
      <w:r w:rsidRPr="007F03DC">
        <w:rPr>
          <w:rStyle w:val="Emphasis"/>
          <w:highlight w:val="green"/>
        </w:rPr>
        <w:t>through</w:t>
      </w:r>
      <w:r w:rsidRPr="00FC3658">
        <w:rPr>
          <w:sz w:val="12"/>
        </w:rPr>
        <w:t xml:space="preserve"> capacitating </w:t>
      </w:r>
      <w:r w:rsidRPr="00FC3658">
        <w:rPr>
          <w:rStyle w:val="Emphasis"/>
        </w:rPr>
        <w:t xml:space="preserve">processes like genetic </w:t>
      </w:r>
      <w:r w:rsidRPr="007F03DC">
        <w:rPr>
          <w:rStyle w:val="Emphasis"/>
          <w:highlight w:val="green"/>
        </w:rPr>
        <w:t>therapies, surgeries,</w:t>
      </w:r>
      <w:r w:rsidRPr="00FC3658">
        <w:rPr>
          <w:rStyle w:val="Emphasis"/>
        </w:rPr>
        <w:t xml:space="preserve"> supplements, prosthetic enhancements, </w:t>
      </w:r>
      <w:r w:rsidRPr="007F03DC">
        <w:rPr>
          <w:rStyle w:val="Emphasis"/>
          <w:highlight w:val="green"/>
        </w:rPr>
        <w:t>and healthism</w:t>
      </w:r>
      <w:r w:rsidRPr="00FC3658">
        <w:rPr>
          <w:sz w:val="12"/>
        </w:rPr>
        <w:t xml:space="preserve">, there </w:t>
      </w:r>
      <w:r w:rsidRPr="00FC3658">
        <w:rPr>
          <w:sz w:val="12"/>
        </w:rPr>
        <w:lastRenderedPageBreak/>
        <w:t xml:space="preserve">is a shift from regulative normality that cures or rehabilitates to ongoing biological control, </w:t>
      </w:r>
      <w:r w:rsidRPr="007F03DC">
        <w:rPr>
          <w:rStyle w:val="Emphasis"/>
          <w:highlight w:val="green"/>
        </w:rPr>
        <w:t>where bodies are</w:t>
      </w:r>
      <w:r w:rsidRPr="00FC3658">
        <w:rPr>
          <w:rStyle w:val="Emphasis"/>
        </w:rPr>
        <w:t xml:space="preserve"> to be </w:t>
      </w:r>
      <w:r w:rsidRPr="007F03DC">
        <w:rPr>
          <w:rStyle w:val="Emphasis"/>
          <w:highlight w:val="green"/>
        </w:rPr>
        <w:t>capacitated beyond</w:t>
      </w:r>
      <w:r w:rsidRPr="00FC3658">
        <w:rPr>
          <w:rStyle w:val="Emphasis"/>
        </w:rPr>
        <w:t xml:space="preserve"> what is thought of as </w:t>
      </w:r>
      <w:r w:rsidRPr="007F03DC">
        <w:rPr>
          <w:rStyle w:val="Emphasis"/>
          <w:highlight w:val="green"/>
        </w:rPr>
        <w:t xml:space="preserve">the </w:t>
      </w:r>
      <w:proofErr w:type="gramStart"/>
      <w:r w:rsidRPr="007F03DC">
        <w:rPr>
          <w:rStyle w:val="Emphasis"/>
          <w:highlight w:val="green"/>
        </w:rPr>
        <w:t>able-body</w:t>
      </w:r>
      <w:proofErr w:type="gramEnd"/>
      <w:r w:rsidRPr="007F03DC">
        <w:rPr>
          <w:rStyle w:val="Emphasis"/>
          <w:highlight w:val="green"/>
        </w:rPr>
        <w:t>.</w:t>
      </w:r>
      <w:r w:rsidRPr="00FC3658">
        <w:rPr>
          <w:sz w:val="12"/>
        </w:rPr>
        <w:t xml:space="preserve"> Capacitating or enhancing the body beyond the traditional boundaries of what has been marked and produced as the </w:t>
      </w:r>
      <w:proofErr w:type="gramStart"/>
      <w:r w:rsidRPr="00FC3658">
        <w:rPr>
          <w:sz w:val="12"/>
        </w:rPr>
        <w:t>able-body</w:t>
      </w:r>
      <w:proofErr w:type="gramEnd"/>
      <w:r w:rsidRPr="00FC3658">
        <w:rPr>
          <w:sz w:val="12"/>
        </w:rPr>
        <w:t xml:space="preserve"> can be traced through </w:t>
      </w:r>
      <w:proofErr w:type="spellStart"/>
      <w:r w:rsidRPr="00FC3658">
        <w:rPr>
          <w:sz w:val="12"/>
        </w:rPr>
        <w:t>Dumit’s</w:t>
      </w:r>
      <w:proofErr w:type="spellEnd"/>
      <w:r w:rsidRPr="00FC3658">
        <w:rPr>
          <w:sz w:val="12"/>
        </w:rPr>
        <w:t xml:space="preserve"> (2012) research. For example, </w:t>
      </w:r>
      <w:proofErr w:type="spellStart"/>
      <w:r w:rsidRPr="00FC3658">
        <w:rPr>
          <w:sz w:val="12"/>
        </w:rPr>
        <w:t>Dumit</w:t>
      </w:r>
      <w:proofErr w:type="spellEnd"/>
      <w:r w:rsidRPr="00FC3658">
        <w:rPr>
          <w:sz w:val="12"/>
        </w:rPr>
        <w:t xml:space="preserve">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w:t>
      </w:r>
      <w:proofErr w:type="gramStart"/>
      <w:r w:rsidRPr="003A247A">
        <w:rPr>
          <w:sz w:val="12"/>
        </w:rPr>
        <w:t>so as to</w:t>
      </w:r>
      <w:proofErr w:type="gramEnd"/>
      <w:r w:rsidRPr="003A247A">
        <w:rPr>
          <w:sz w:val="12"/>
        </w:rPr>
        <w:t xml:space="preserve"> lower their risk through taking drugs. As </w:t>
      </w:r>
      <w:proofErr w:type="spellStart"/>
      <w:r w:rsidRPr="003A247A">
        <w:rPr>
          <w:sz w:val="12"/>
        </w:rPr>
        <w:t>Dumit’s</w:t>
      </w:r>
      <w:proofErr w:type="spellEnd"/>
      <w:r w:rsidRPr="003A247A">
        <w:rPr>
          <w:sz w:val="12"/>
        </w:rPr>
        <w:t xml:space="preserve">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w:t>
      </w:r>
      <w:proofErr w:type="spellStart"/>
      <w:r w:rsidRPr="00FC3658">
        <w:rPr>
          <w:sz w:val="12"/>
        </w:rPr>
        <w:t>Dumit’s</w:t>
      </w:r>
      <w:proofErr w:type="spellEnd"/>
      <w:r w:rsidRPr="00FC3658">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FC3658">
        <w:rPr>
          <w:rStyle w:val="Emphasis"/>
        </w:rPr>
        <w:t>neoliberalized</w:t>
      </w:r>
      <w:proofErr w:type="spellEnd"/>
      <w:r w:rsidRPr="00FC3658">
        <w:rPr>
          <w:rStyle w:val="Emphasis"/>
        </w:rPr>
        <w:t xml:space="preserve"> biopolitics mobilizes the tension between capacity and debility to break down the binaries between normative/non-normative, disabled/abled because “</w:t>
      </w:r>
      <w:r w:rsidRPr="007F03DC">
        <w:rPr>
          <w:rStyle w:val="Emphasis"/>
          <w:highlight w:val="green"/>
        </w:rPr>
        <w:t>debility is profitable to capitalism, but so is the demand to</w:t>
      </w:r>
      <w:r w:rsidRPr="00FC3658">
        <w:rPr>
          <w:rStyle w:val="Emphasis"/>
        </w:rPr>
        <w:t xml:space="preserve"> ‘recover’ from or </w:t>
      </w:r>
      <w:r w:rsidRPr="007F03DC">
        <w:rPr>
          <w:rStyle w:val="Emphasis"/>
          <w:highlight w:val="green"/>
        </w:rPr>
        <w:t>overcome it”</w:t>
      </w:r>
      <w:r w:rsidRPr="00FC3658">
        <w:rPr>
          <w:rStyle w:val="Emphasis"/>
        </w:rPr>
        <w:t xml:space="preserve"> (2011, 154) </w:t>
      </w:r>
      <w:r w:rsidRPr="007F03DC">
        <w:rPr>
          <w:rStyle w:val="Emphasis"/>
          <w:highlight w:val="green"/>
        </w:rPr>
        <w:t>through</w:t>
      </w:r>
      <w:r w:rsidRPr="00FC3658">
        <w:rPr>
          <w:rStyle w:val="Emphasis"/>
        </w:rPr>
        <w:t xml:space="preserve"> processes of </w:t>
      </w:r>
      <w:r w:rsidRPr="007F03DC">
        <w:rPr>
          <w:rStyle w:val="Emphasis"/>
          <w:highlight w:val="green"/>
        </w:rPr>
        <w:t>capacitation</w:t>
      </w:r>
      <w:r w:rsidRPr="00FC3658">
        <w:rPr>
          <w:sz w:val="12"/>
        </w:rPr>
        <w:t xml:space="preserve">, such as that of taking cholesterol drugs </w:t>
      </w:r>
      <w:proofErr w:type="spellStart"/>
      <w:r w:rsidRPr="00FC3658">
        <w:rPr>
          <w:sz w:val="12"/>
        </w:rPr>
        <w:t>everyday</w:t>
      </w:r>
      <w:proofErr w:type="spellEnd"/>
      <w:r w:rsidRPr="00FC3658">
        <w:rPr>
          <w:sz w:val="12"/>
        </w:rPr>
        <w:t xml:space="preserve">. An economy of debility and capacity serves the interests of neoliberal </w:t>
      </w:r>
      <w:proofErr w:type="spellStart"/>
      <w:r w:rsidRPr="00FC3658">
        <w:rPr>
          <w:rStyle w:val="Emphasis"/>
        </w:rPr>
        <w:t>biocapitalism</w:t>
      </w:r>
      <w:proofErr w:type="spellEnd"/>
      <w:r w:rsidRPr="00FC3658">
        <w:rPr>
          <w:sz w:val="12"/>
        </w:rPr>
        <w:t xml:space="preserve"> and </w:t>
      </w:r>
      <w:r w:rsidRPr="00FC3658">
        <w:rPr>
          <w:rStyle w:val="Emphasis"/>
        </w:rPr>
        <w:t xml:space="preserve">reshapes formations of disability. </w:t>
      </w:r>
      <w:r w:rsidRPr="007F03DC">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FC3658">
        <w:rPr>
          <w:sz w:val="12"/>
        </w:rPr>
        <w:t>favour</w:t>
      </w:r>
      <w:proofErr w:type="spellEnd"/>
      <w:r w:rsidRPr="00FC3658">
        <w:rPr>
          <w:sz w:val="12"/>
        </w:rPr>
        <w:t xml:space="preserve"> of the “construction of micro-states of </w:t>
      </w:r>
      <w:proofErr w:type="spellStart"/>
      <w:r w:rsidRPr="00FC3658">
        <w:rPr>
          <w:sz w:val="12"/>
        </w:rPr>
        <w:t>subindividual</w:t>
      </w:r>
      <w:proofErr w:type="spellEnd"/>
      <w:r w:rsidRPr="00FC3658">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FC3658">
        <w:rPr>
          <w:sz w:val="12"/>
        </w:rPr>
        <w:t>Schuer</w:t>
      </w:r>
      <w:proofErr w:type="spellEnd"/>
      <w:r w:rsidRPr="00FC3658">
        <w:rPr>
          <w:sz w:val="12"/>
        </w:rPr>
        <w:t xml:space="preserve"> (2006, 187) note, “neoliberalism’s privileging of paid work as a marker of citizenship has intensified the costs associated with failing to access the workplace.”</w:t>
      </w:r>
    </w:p>
    <w:p w14:paraId="3CD232B1" w14:textId="77777777" w:rsidR="00E84437" w:rsidRPr="002D0050" w:rsidRDefault="00E84437" w:rsidP="00E84437">
      <w:pPr>
        <w:pStyle w:val="Heading4"/>
      </w:pPr>
      <w:r>
        <w:t>Speech and technologies of fluency has fueled the rise of S</w:t>
      </w:r>
      <w:r w:rsidRPr="002D0050">
        <w:t>emiocapitalism</w:t>
      </w:r>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66EF9155" w14:textId="77777777" w:rsidR="00E84437" w:rsidRPr="002D0050" w:rsidRDefault="00E84437" w:rsidP="00E84437">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0FA74C57" w14:textId="77777777" w:rsidR="00E84437" w:rsidRPr="00242F00" w:rsidRDefault="00E84437" w:rsidP="00E84437">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7F03DC">
        <w:rPr>
          <w:rStyle w:val="Emphasis"/>
          <w:szCs w:val="26"/>
          <w:highlight w:val="green"/>
        </w:rPr>
        <w:t>Speech is</w:t>
      </w:r>
      <w:r w:rsidRPr="002D0050">
        <w:rPr>
          <w:rStyle w:val="Emphasis"/>
          <w:szCs w:val="26"/>
        </w:rPr>
        <w:t xml:space="preserve"> now </w:t>
      </w:r>
      <w:r w:rsidRPr="007F03DC">
        <w:rPr>
          <w:rStyle w:val="Emphasis"/>
          <w:szCs w:val="26"/>
          <w:highlight w:val="green"/>
        </w:rPr>
        <w:t>human capital</w:t>
      </w:r>
      <w:r w:rsidRPr="002D0050">
        <w:rPr>
          <w:sz w:val="12"/>
          <w:szCs w:val="26"/>
        </w:rPr>
        <w:t xml:space="preserve"> (a flattened capacity that produces future return) </w:t>
      </w:r>
      <w:r w:rsidRPr="007F03DC">
        <w:rPr>
          <w:rStyle w:val="Emphasis"/>
          <w:szCs w:val="26"/>
          <w:highlight w:val="green"/>
        </w:rPr>
        <w:t>and</w:t>
      </w:r>
      <w:r w:rsidRPr="002D0050">
        <w:rPr>
          <w:sz w:val="12"/>
          <w:szCs w:val="26"/>
        </w:rPr>
        <w:t xml:space="preserve"> it is hardly surprising that </w:t>
      </w:r>
      <w:r w:rsidRPr="007F03DC">
        <w:rPr>
          <w:rStyle w:val="Emphasis"/>
          <w:szCs w:val="26"/>
          <w:highlight w:val="green"/>
        </w:rPr>
        <w:t>technologies of fluency have</w:t>
      </w:r>
      <w:r w:rsidRPr="002D0050">
        <w:rPr>
          <w:rStyle w:val="Emphasis"/>
          <w:szCs w:val="26"/>
        </w:rPr>
        <w:t xml:space="preserve"> come to play </w:t>
      </w:r>
      <w:r w:rsidRPr="007F03DC">
        <w:rPr>
          <w:rStyle w:val="Emphasis"/>
          <w:szCs w:val="26"/>
          <w:highlight w:val="green"/>
        </w:rPr>
        <w:t>a central role in</w:t>
      </w:r>
      <w:r w:rsidRPr="002D0050">
        <w:rPr>
          <w:rStyle w:val="Emphasis"/>
          <w:szCs w:val="26"/>
        </w:rPr>
        <w:t xml:space="preserve"> the productive machinery of </w:t>
      </w:r>
      <w:proofErr w:type="spellStart"/>
      <w:r w:rsidRPr="007F03DC">
        <w:rPr>
          <w:rStyle w:val="Emphasis"/>
          <w:szCs w:val="26"/>
          <w:highlight w:val="green"/>
        </w:rPr>
        <w:t>semiocapitalism</w:t>
      </w:r>
      <w:proofErr w:type="spellEnd"/>
      <w:r w:rsidRPr="007F03DC">
        <w:rPr>
          <w:rStyle w:val="Emphasis"/>
          <w:szCs w:val="26"/>
          <w:highlight w:val="green"/>
        </w:rPr>
        <w:t>. This system requires</w:t>
      </w:r>
      <w:r w:rsidRPr="002D0050">
        <w:rPr>
          <w:sz w:val="12"/>
          <w:szCs w:val="26"/>
        </w:rPr>
        <w:t xml:space="preserve"> not only </w:t>
      </w:r>
      <w:r w:rsidRPr="002D0050">
        <w:rPr>
          <w:rStyle w:val="Emphasis"/>
          <w:szCs w:val="26"/>
        </w:rPr>
        <w:t xml:space="preserve">vast quantities of </w:t>
      </w:r>
      <w:r w:rsidRPr="007F03DC">
        <w:rPr>
          <w:rStyle w:val="Emphasis"/>
          <w:szCs w:val="26"/>
          <w:highlight w:val="green"/>
        </w:rPr>
        <w:t>information</w:t>
      </w:r>
      <w:r w:rsidRPr="002D0050">
        <w:rPr>
          <w:sz w:val="12"/>
          <w:szCs w:val="26"/>
        </w:rPr>
        <w:t xml:space="preserve">, but the ability </w:t>
      </w:r>
      <w:r w:rsidRPr="007F03DC">
        <w:rPr>
          <w:rStyle w:val="Emphasis"/>
          <w:szCs w:val="26"/>
          <w:highlight w:val="green"/>
        </w:rPr>
        <w:t>to move</w:t>
      </w:r>
      <w:r w:rsidRPr="002D0050">
        <w:rPr>
          <w:rStyle w:val="Emphasis"/>
          <w:szCs w:val="26"/>
        </w:rPr>
        <w:t xml:space="preserve"> it </w:t>
      </w:r>
      <w:r w:rsidRPr="007F03DC">
        <w:rPr>
          <w:rStyle w:val="Emphasis"/>
          <w:szCs w:val="26"/>
          <w:highlight w:val="green"/>
        </w:rPr>
        <w:t>around quickly and effortlessly</w:t>
      </w:r>
      <w:r w:rsidRPr="007F03DC">
        <w:rPr>
          <w:sz w:val="12"/>
          <w:szCs w:val="26"/>
          <w:highlight w:val="green"/>
        </w:rPr>
        <w:t xml:space="preserve">. </w:t>
      </w:r>
      <w:r w:rsidRPr="007F03DC">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7F03DC">
        <w:rPr>
          <w:rStyle w:val="Emphasis"/>
          <w:szCs w:val="26"/>
          <w:highlight w:val="green"/>
        </w:rPr>
        <w:t>impels</w:t>
      </w:r>
      <w:r w:rsidRPr="002D0050">
        <w:rPr>
          <w:sz w:val="12"/>
          <w:szCs w:val="26"/>
        </w:rPr>
        <w:t xml:space="preserve"> modern </w:t>
      </w:r>
      <w:r w:rsidRPr="007F03DC">
        <w:rPr>
          <w:rStyle w:val="Emphasis"/>
          <w:szCs w:val="26"/>
          <w:highlight w:val="green"/>
        </w:rPr>
        <w:lastRenderedPageBreak/>
        <w:t>subjects to</w:t>
      </w:r>
      <w:r w:rsidRPr="002D0050">
        <w:rPr>
          <w:sz w:val="12"/>
          <w:szCs w:val="26"/>
        </w:rPr>
        <w:t xml:space="preserve"> be loquacious, to </w:t>
      </w:r>
      <w:r w:rsidRPr="007F03DC">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7F03DC">
        <w:rPr>
          <w:rStyle w:val="Emphasis"/>
          <w:szCs w:val="26"/>
          <w:highlight w:val="green"/>
        </w:rPr>
        <w:t>communicative</w:t>
      </w:r>
      <w:r w:rsidRPr="002D0050">
        <w:rPr>
          <w:rStyle w:val="Emphasis"/>
          <w:szCs w:val="26"/>
        </w:rPr>
        <w:t xml:space="preserve"> inputs and </w:t>
      </w:r>
      <w:r w:rsidRPr="007F03DC">
        <w:rPr>
          <w:rStyle w:val="Emphasis"/>
          <w:highlight w:val="green"/>
        </w:rPr>
        <w:t>outputs. These</w:t>
      </w:r>
      <w:r w:rsidRPr="002D0050">
        <w:rPr>
          <w:sz w:val="12"/>
          <w:szCs w:val="26"/>
        </w:rPr>
        <w:t xml:space="preserve"> transformations </w:t>
      </w:r>
      <w:r w:rsidRPr="002D0050">
        <w:rPr>
          <w:rStyle w:val="Emphasis"/>
          <w:szCs w:val="26"/>
        </w:rPr>
        <w:t xml:space="preserve">have </w:t>
      </w:r>
      <w:r w:rsidRPr="007F03DC">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7F03DC">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7F03DC">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7F03DC">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7F03DC">
        <w:rPr>
          <w:rStyle w:val="Emphasis"/>
          <w:szCs w:val="26"/>
          <w:highlight w:val="green"/>
        </w:rPr>
        <w:t>imperatives to “sound right”</w:t>
      </w:r>
      <w:r w:rsidRPr="002D0050">
        <w:rPr>
          <w:rStyle w:val="Emphasis"/>
          <w:szCs w:val="26"/>
        </w:rPr>
        <w:t xml:space="preserve"> and possess “excellent communication skills” </w:t>
      </w:r>
      <w:r w:rsidRPr="007F03DC">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20284CA5" w14:textId="77777777" w:rsidR="00E84437" w:rsidRDefault="00E84437" w:rsidP="00E84437">
      <w:pPr>
        <w:pStyle w:val="Heading4"/>
      </w:pPr>
      <w:r w:rsidRPr="00C862FA">
        <w:t xml:space="preserve">Biocapitalism creates a structure of value where </w:t>
      </w:r>
      <w:r>
        <w:t xml:space="preserve">the ideal Child that symbolizes the image of futurity is the one that embodies maximized productivity. </w:t>
      </w:r>
      <w:proofErr w:type="gramStart"/>
      <w:r>
        <w:t>In reality, t</w:t>
      </w:r>
      <w:r w:rsidRPr="00020608">
        <w:t>his</w:t>
      </w:r>
      <w:proofErr w:type="gramEnd"/>
      <w:r w:rsidRPr="00020608">
        <w:t xml:space="preserve">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451121C5" w14:textId="77777777" w:rsidR="00E84437" w:rsidRPr="009333B9" w:rsidRDefault="00E84437" w:rsidP="00E84437">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3D495583" w14:textId="201AAA8B" w:rsidR="00E84437" w:rsidRDefault="00E84437" w:rsidP="00E84437">
      <w:pPr>
        <w:rPr>
          <w:rStyle w:val="Emphasis"/>
        </w:rPr>
      </w:pPr>
      <w:r w:rsidRPr="0003235C">
        <w:rPr>
          <w:sz w:val="12"/>
        </w:rPr>
        <w:t xml:space="preserve">What Berardi (2011) and Edelman (2004) do not account for are </w:t>
      </w:r>
      <w:r w:rsidRPr="008D69FA">
        <w:rPr>
          <w:rStyle w:val="Emphasis"/>
        </w:rPr>
        <w:t xml:space="preserve">the ways in which </w:t>
      </w:r>
      <w:r w:rsidRPr="007F03DC">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7F03DC">
        <w:rPr>
          <w:rStyle w:val="Emphasis"/>
          <w:highlight w:val="green"/>
        </w:rPr>
        <w:t>the notion of progress, but</w:t>
      </w:r>
      <w:r w:rsidRPr="006D2D94">
        <w:rPr>
          <w:rStyle w:val="Emphasis"/>
        </w:rPr>
        <w:t xml:space="preserve"> how this Child </w:t>
      </w:r>
      <w:r w:rsidRPr="007F03DC">
        <w:rPr>
          <w:rStyle w:val="Emphasis"/>
          <w:highlight w:val="green"/>
        </w:rPr>
        <w:t>relies on an economy of disability that is</w:t>
      </w:r>
      <w:r w:rsidRPr="008D69FA">
        <w:rPr>
          <w:rStyle w:val="Emphasis"/>
        </w:rPr>
        <w:t xml:space="preserve"> deeply </w:t>
      </w:r>
      <w:r w:rsidRPr="007F03DC">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35C">
        <w:rPr>
          <w:sz w:val="12"/>
        </w:rPr>
        <w:t>favours</w:t>
      </w:r>
      <w:proofErr w:type="spellEnd"/>
      <w:r w:rsidRPr="0003235C">
        <w:rPr>
          <w:sz w:val="12"/>
        </w:rPr>
        <w:t xml:space="preserve"> heteronormativity in the ways in which it incites the Child as the image of the future, </w:t>
      </w:r>
      <w:r w:rsidRPr="008D69FA">
        <w:rPr>
          <w:rStyle w:val="Emphasis"/>
        </w:rPr>
        <w:t xml:space="preserve">this image of </w:t>
      </w:r>
      <w:r w:rsidRPr="007F03DC">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7F03DC">
        <w:rPr>
          <w:rStyle w:val="Emphasis"/>
          <w:highlight w:val="green"/>
        </w:rPr>
        <w:t xml:space="preserve">incites compulsory enhanced </w:t>
      </w:r>
      <w:proofErr w:type="spellStart"/>
      <w:r w:rsidRPr="007F03DC">
        <w:rPr>
          <w:rStyle w:val="Emphasis"/>
          <w:highlight w:val="green"/>
        </w:rPr>
        <w:t>bodiediness</w:t>
      </w:r>
      <w:proofErr w:type="spellEnd"/>
      <w:r w:rsidRPr="007F03DC">
        <w:rPr>
          <w:rStyle w:val="Emphasis"/>
          <w:highlight w:val="green"/>
        </w:rPr>
        <w:t xml:space="preserve"> as</w:t>
      </w:r>
      <w:r w:rsidRPr="008D69FA">
        <w:rPr>
          <w:rStyle w:val="Emphasis"/>
        </w:rPr>
        <w:t xml:space="preserve"> the child of reproductive futurity is </w:t>
      </w:r>
      <w:r w:rsidRPr="007F03DC">
        <w:rPr>
          <w:rStyle w:val="Emphasis"/>
          <w:highlight w:val="green"/>
        </w:rPr>
        <w:t>not only</w:t>
      </w:r>
      <w:r w:rsidRPr="008D69FA">
        <w:rPr>
          <w:rStyle w:val="Emphasis"/>
        </w:rPr>
        <w:t xml:space="preserve"> not to be </w:t>
      </w:r>
      <w:proofErr w:type="gramStart"/>
      <w:r w:rsidRPr="007F03DC">
        <w:rPr>
          <w:rStyle w:val="Emphasis"/>
          <w:highlight w:val="green"/>
        </w:rPr>
        <w:t>disabled, but</w:t>
      </w:r>
      <w:proofErr w:type="gramEnd"/>
      <w:r w:rsidRPr="008D69FA">
        <w:rPr>
          <w:rStyle w:val="Emphasis"/>
        </w:rPr>
        <w:t xml:space="preserve"> must be </w:t>
      </w:r>
      <w:r w:rsidRPr="007F03DC">
        <w:rPr>
          <w:rStyle w:val="Emphasis"/>
          <w:highlight w:val="green"/>
        </w:rPr>
        <w:t>better than able-bodied.</w:t>
      </w:r>
      <w:r w:rsidRPr="0003235C">
        <w:rPr>
          <w:sz w:val="12"/>
        </w:rPr>
        <w:t xml:space="preserve"> McRuer,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w:t>
      </w:r>
      <w:proofErr w:type="gramStart"/>
      <w:r w:rsidRPr="008D69FA">
        <w:rPr>
          <w:rStyle w:val="Emphasis"/>
        </w:rPr>
        <w:t>actually inescapably</w:t>
      </w:r>
      <w:proofErr w:type="gramEnd"/>
      <w:r w:rsidRPr="008D69FA">
        <w:rPr>
          <w:rStyle w:val="Emphasis"/>
        </w:rPr>
        <w:t xml:space="preserve">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McRuer that Edelman’s Child is </w:t>
      </w:r>
      <w:proofErr w:type="spellStart"/>
      <w:r w:rsidRPr="0003235C">
        <w:rPr>
          <w:sz w:val="12"/>
        </w:rPr>
        <w:t>ablebodied</w:t>
      </w:r>
      <w:proofErr w:type="spellEnd"/>
      <w:r w:rsidRPr="0003235C">
        <w:rPr>
          <w:sz w:val="12"/>
        </w:rPr>
        <w:t xml:space="preserve">, what neither Edelman or </w:t>
      </w:r>
      <w:r w:rsidRPr="0003235C">
        <w:rPr>
          <w:sz w:val="12"/>
        </w:rPr>
        <w:lastRenderedPageBreak/>
        <w:t xml:space="preserve">McRuer elucidate is how </w:t>
      </w:r>
      <w:r w:rsidRPr="008D69FA">
        <w:rPr>
          <w:rStyle w:val="Emphasis"/>
        </w:rPr>
        <w:t xml:space="preserve">reproductive </w:t>
      </w:r>
      <w:r w:rsidRPr="007F03DC">
        <w:rPr>
          <w:rStyle w:val="Emphasis"/>
          <w:highlight w:val="green"/>
        </w:rPr>
        <w:t>futurity relies on</w:t>
      </w:r>
      <w:r w:rsidRPr="008D69FA">
        <w:rPr>
          <w:rStyle w:val="Emphasis"/>
        </w:rPr>
        <w:t xml:space="preserve"> both a </w:t>
      </w:r>
      <w:r w:rsidRPr="007F03DC">
        <w:rPr>
          <w:rStyle w:val="Emphasis"/>
          <w:highlight w:val="green"/>
        </w:rPr>
        <w:t>capacitated and bodily enhanced Child that shapes the ways the political gets mobilized</w:t>
      </w:r>
      <w:r w:rsidRPr="008D69FA">
        <w:rPr>
          <w:rStyle w:val="Emphasis"/>
        </w:rPr>
        <w:t xml:space="preserve"> in the name of the future, </w:t>
      </w:r>
      <w:r w:rsidRPr="007F03DC">
        <w:rPr>
          <w:rStyle w:val="Emphasis"/>
          <w:highlight w:val="green"/>
        </w:rPr>
        <w:t>and</w:t>
      </w:r>
      <w:r w:rsidRPr="008D69FA">
        <w:rPr>
          <w:rStyle w:val="Emphasis"/>
        </w:rPr>
        <w:t xml:space="preserve"> for </w:t>
      </w:r>
      <w:r w:rsidRPr="007F03DC">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w:t>
      </w:r>
      <w:proofErr w:type="spellStart"/>
      <w:r w:rsidRPr="0003235C">
        <w:rPr>
          <w:sz w:val="12"/>
        </w:rPr>
        <w:t>inforces</w:t>
      </w:r>
      <w:proofErr w:type="spellEnd"/>
      <w:r w:rsidRPr="0003235C">
        <w:rPr>
          <w:sz w:val="12"/>
        </w:rPr>
        <w:t xml:space="preserve">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McRuer is right to point out that </w:t>
      </w:r>
      <w:r w:rsidRPr="007F03DC">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w:t>
      </w:r>
      <w:proofErr w:type="gramStart"/>
      <w:r w:rsidRPr="008D69FA">
        <w:rPr>
          <w:rStyle w:val="Emphasis"/>
        </w:rPr>
        <w:t>in order to</w:t>
      </w:r>
      <w:proofErr w:type="gramEnd"/>
      <w:r w:rsidRPr="008D69FA">
        <w:rPr>
          <w:rStyle w:val="Emphasis"/>
        </w:rPr>
        <w:t xml:space="preserve"> give the Child meaning. </w:t>
      </w:r>
      <w:r w:rsidRPr="007F03DC">
        <w:rPr>
          <w:rStyle w:val="Emphasis"/>
          <w:highlight w:val="green"/>
        </w:rPr>
        <w:t>Thus, the disabled child is the figure of no future</w:t>
      </w:r>
      <w:r w:rsidRPr="0003235C">
        <w:rPr>
          <w:sz w:val="12"/>
        </w:rPr>
        <w:t xml:space="preserve">, as will be demonstrated in the case of Emily Rapp (2013) </w:t>
      </w:r>
      <w:r w:rsidRPr="007F03DC">
        <w:rPr>
          <w:rStyle w:val="Emphasis"/>
          <w:highlight w:val="green"/>
        </w:rPr>
        <w:t>desiring to terminate</w:t>
      </w:r>
      <w:r w:rsidRPr="0003235C">
        <w:rPr>
          <w:rStyle w:val="Emphasis"/>
        </w:rPr>
        <w:t xml:space="preserve"> pregnancy</w:t>
      </w:r>
      <w:r w:rsidRPr="008D69FA">
        <w:rPr>
          <w:rStyle w:val="Emphasis"/>
        </w:rPr>
        <w:t xml:space="preserve"> </w:t>
      </w:r>
      <w:proofErr w:type="gramStart"/>
      <w:r w:rsidRPr="008D69FA">
        <w:rPr>
          <w:rStyle w:val="Emphasis"/>
        </w:rPr>
        <w:t>on the basis of</w:t>
      </w:r>
      <w:proofErr w:type="gramEnd"/>
      <w:r w:rsidRPr="008D69FA">
        <w:rPr>
          <w:rStyle w:val="Emphasis"/>
        </w:rPr>
        <w:t xml:space="preserve"> disability, and in the case of </w:t>
      </w:r>
      <w:r w:rsidRPr="007F03DC">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7F03DC">
        <w:rPr>
          <w:rStyle w:val="Emphasis"/>
          <w:highlight w:val="green"/>
        </w:rPr>
        <w:t>the suffering child creates</w:t>
      </w:r>
      <w:r w:rsidRPr="008D69FA">
        <w:rPr>
          <w:rStyle w:val="Emphasis"/>
        </w:rPr>
        <w:t xml:space="preserve"> </w:t>
      </w:r>
      <w:proofErr w:type="gramStart"/>
      <w:r w:rsidRPr="008D69FA">
        <w:rPr>
          <w:rStyle w:val="Emphasis"/>
        </w:rPr>
        <w:t xml:space="preserve">particular </w:t>
      </w:r>
      <w:r w:rsidRPr="007F03DC">
        <w:rPr>
          <w:rStyle w:val="Emphasis"/>
          <w:highlight w:val="green"/>
        </w:rPr>
        <w:t>neoliberal</w:t>
      </w:r>
      <w:proofErr w:type="gramEnd"/>
      <w:r w:rsidRPr="007F03DC">
        <w:rPr>
          <w:rStyle w:val="Emphasis"/>
          <w:highlight w:val="green"/>
        </w:rPr>
        <w:t xml:space="preserve"> futures through</w:t>
      </w:r>
      <w:r w:rsidRPr="008D69FA">
        <w:rPr>
          <w:rStyle w:val="Emphasis"/>
        </w:rPr>
        <w:t xml:space="preserve"> the mobilization of </w:t>
      </w:r>
      <w:proofErr w:type="spellStart"/>
      <w:r w:rsidRPr="007F03DC">
        <w:rPr>
          <w:rStyle w:val="Emphasis"/>
          <w:highlight w:val="green"/>
        </w:rPr>
        <w:t>biocapital</w:t>
      </w:r>
      <w:proofErr w:type="spellEnd"/>
      <w:r w:rsidRPr="007F03DC">
        <w:rPr>
          <w:rStyle w:val="Emphasis"/>
          <w:highlight w:val="green"/>
        </w:rPr>
        <w:t>,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7F03DC">
        <w:rPr>
          <w:rStyle w:val="Emphasis"/>
          <w:highlight w:val="green"/>
        </w:rPr>
        <w:t>forms of capacitation</w:t>
      </w:r>
      <w:r w:rsidRPr="008D69FA">
        <w:rPr>
          <w:rStyle w:val="Emphasis"/>
        </w:rPr>
        <w:t xml:space="preserve"> and enhancement that </w:t>
      </w:r>
      <w:r w:rsidRPr="007F03DC">
        <w:rPr>
          <w:rStyle w:val="Emphasis"/>
          <w:highlight w:val="green"/>
        </w:rPr>
        <w:t>incapacitates</w:t>
      </w:r>
      <w:r w:rsidRPr="008D69FA">
        <w:rPr>
          <w:rStyle w:val="Emphasis"/>
        </w:rPr>
        <w:t xml:space="preserve"> and disables </w:t>
      </w:r>
      <w:r w:rsidRPr="007F03DC">
        <w:rPr>
          <w:rStyle w:val="Emphasis"/>
          <w:highlight w:val="green"/>
        </w:rPr>
        <w:t>others</w:t>
      </w:r>
      <w:r w:rsidRPr="008D69FA">
        <w:rPr>
          <w:rStyle w:val="Emphasis"/>
        </w:rPr>
        <w:t>.</w:t>
      </w:r>
    </w:p>
    <w:p w14:paraId="2BCD1C44" w14:textId="77777777" w:rsidR="0087383A" w:rsidRDefault="0087383A" w:rsidP="0087383A">
      <w:pPr>
        <w:pStyle w:val="Heading4"/>
      </w:pPr>
      <w:r>
        <w:t xml:space="preserve">This affective economy determines the value and circulation of social goods which allows </w:t>
      </w:r>
      <w:proofErr w:type="spellStart"/>
      <w:r>
        <w:t>biocapitalism</w:t>
      </w:r>
      <w:proofErr w:type="spellEnd"/>
      <w:r>
        <w:t xml:space="preserve"> to frame disability through a narrative of overcoming suffering. This produces disability as tragedy, pity, and disgust. </w:t>
      </w:r>
    </w:p>
    <w:p w14:paraId="76C23531" w14:textId="77777777" w:rsidR="0087383A" w:rsidRPr="003E5C28" w:rsidRDefault="0087383A" w:rsidP="0087383A">
      <w:pPr>
        <w:rPr>
          <w:b/>
        </w:rPr>
      </w:pPr>
      <w:r w:rsidRPr="003E5C28">
        <w:rPr>
          <w:rStyle w:val="Heading4Char"/>
        </w:rPr>
        <w:t>Fritsch 2</w:t>
      </w:r>
      <w:r>
        <w:rPr>
          <w:b/>
        </w:rPr>
        <w:t xml:space="preserve"> </w:t>
      </w:r>
      <w:r w:rsidRPr="00DE1AA3">
        <w:rPr>
          <w:sz w:val="18"/>
          <w:szCs w:val="18"/>
        </w:rPr>
        <w:t>The Neoliberal Biopolitics of Disability: Towards Emergent Intracorporeal Practices by Kelly Fritsch JUNE 2015 // UTDD</w:t>
      </w:r>
    </w:p>
    <w:p w14:paraId="3A0D5044" w14:textId="1E578CFB" w:rsidR="0087383A" w:rsidRPr="0087383A" w:rsidRDefault="0087383A" w:rsidP="00E84437">
      <w:r w:rsidRPr="00DE1AA3">
        <w:t>“</w:t>
      </w:r>
      <w:r w:rsidRPr="0046603D">
        <w:rPr>
          <w:sz w:val="18"/>
          <w:szCs w:val="18"/>
        </w:rPr>
        <w:t xml:space="preserve">Indebted to the work of Henri- Bergson, Baruch Spinoza, and Gilles Deleuze and Felix </w:t>
      </w:r>
      <w:proofErr w:type="spellStart"/>
      <w:r w:rsidRPr="0046603D">
        <w:rPr>
          <w:sz w:val="18"/>
          <w:szCs w:val="18"/>
        </w:rPr>
        <w:t>Guarttari</w:t>
      </w:r>
      <w:proofErr w:type="spellEnd"/>
      <w:r w:rsidRPr="0046603D">
        <w:rPr>
          <w:sz w:val="18"/>
          <w:szCs w:val="18"/>
        </w:rPr>
        <w:t>, affect can be conceptualized as pre-individual forces that augment or diminish a body’s capacity to act, engage, or connect. For Ahmed (2010),</w:t>
      </w:r>
      <w:r w:rsidRPr="00DE1AA3">
        <w:t xml:space="preserve"> </w:t>
      </w:r>
      <w:r w:rsidRPr="0046603D">
        <w:rPr>
          <w:b/>
          <w:u w:val="single"/>
        </w:rPr>
        <w:t>happiness involves affec</w:t>
      </w:r>
      <w:r w:rsidRPr="00002D32">
        <w:rPr>
          <w:b/>
          <w:u w:val="single"/>
        </w:rPr>
        <w:t xml:space="preserve">ts </w:t>
      </w:r>
      <w:proofErr w:type="gramStart"/>
      <w:r w:rsidRPr="00002D32">
        <w:rPr>
          <w:b/>
          <w:u w:val="single"/>
        </w:rPr>
        <w:t>in order for</w:t>
      </w:r>
      <w:proofErr w:type="gramEnd"/>
      <w:r w:rsidRPr="00002D32">
        <w:rPr>
          <w:b/>
          <w:u w:val="single"/>
        </w:rPr>
        <w:t xml:space="preserve"> the objects of happiness to become social goods.</w:t>
      </w:r>
      <w:r w:rsidRPr="00002D32">
        <w:t xml:space="preserve"> </w:t>
      </w:r>
      <w:r w:rsidRPr="00002D32">
        <w:rPr>
          <w:sz w:val="18"/>
          <w:szCs w:val="18"/>
        </w:rPr>
        <w:t>That is, she argues that</w:t>
      </w:r>
      <w:r w:rsidRPr="00002D32">
        <w:t xml:space="preserve"> </w:t>
      </w:r>
      <w:r w:rsidRPr="00002D32">
        <w:rPr>
          <w:b/>
          <w:u w:val="single"/>
        </w:rPr>
        <w:t>feelings do not reside within individual subjects and then move outwards</w:t>
      </w:r>
      <w:r w:rsidRPr="00002D32">
        <w:t xml:space="preserve"> </w:t>
      </w:r>
      <w:r w:rsidRPr="00002D32">
        <w:rPr>
          <w:sz w:val="18"/>
          <w:szCs w:val="18"/>
        </w:rPr>
        <w:t xml:space="preserve">towards </w:t>
      </w:r>
      <w:proofErr w:type="gramStart"/>
      <w:r w:rsidRPr="00002D32">
        <w:rPr>
          <w:sz w:val="18"/>
          <w:szCs w:val="18"/>
        </w:rPr>
        <w:t>particular objects</w:t>
      </w:r>
      <w:proofErr w:type="gramEnd"/>
      <w:r w:rsidRPr="00002D32">
        <w:rPr>
          <w:sz w:val="18"/>
          <w:szCs w:val="18"/>
        </w:rPr>
        <w:t xml:space="preserve"> but rather, she contends,</w:t>
      </w:r>
      <w:r w:rsidRPr="00002D32">
        <w:t xml:space="preserve"> </w:t>
      </w:r>
      <w:r w:rsidRPr="00002D32">
        <w:rPr>
          <w:b/>
          <w:u w:val="single"/>
        </w:rPr>
        <w:t>objects create impressions through feelings</w:t>
      </w:r>
      <w:r w:rsidRPr="00002D32">
        <w:t xml:space="preserve"> </w:t>
      </w:r>
      <w:r w:rsidRPr="00002D32">
        <w:rPr>
          <w:sz w:val="18"/>
          <w:szCs w:val="18"/>
        </w:rPr>
        <w:t>(14).</w:t>
      </w:r>
      <w:r w:rsidRPr="00002D32">
        <w:t xml:space="preserve"> </w:t>
      </w:r>
      <w:r w:rsidRPr="00002D32">
        <w:rPr>
          <w:b/>
          <w:u w:val="single"/>
        </w:rPr>
        <w:t>To feel happiness “is to recognize that happiness starts from somewhere other than the subject</w:t>
      </w:r>
      <w:r w:rsidRPr="0046603D">
        <w:rPr>
          <w:b/>
          <w:u w:val="single"/>
        </w:rPr>
        <w:t xml:space="preserve"> who may use the word to describe a situation” </w:t>
      </w:r>
      <w:r w:rsidRPr="0046603D">
        <w:rPr>
          <w:sz w:val="18"/>
          <w:szCs w:val="18"/>
        </w:rPr>
        <w:t xml:space="preserve">(21). And, as Ahmed </w:t>
      </w:r>
      <w:r w:rsidRPr="00E931CC">
        <w:rPr>
          <w:sz w:val="18"/>
          <w:szCs w:val="18"/>
        </w:rPr>
        <w:t>continues,</w:t>
      </w:r>
      <w:r w:rsidRPr="00E931CC">
        <w:t xml:space="preserve"> </w:t>
      </w:r>
      <w:r w:rsidRPr="00E931CC">
        <w:rPr>
          <w:b/>
          <w:u w:val="single"/>
        </w:rPr>
        <w:t>“If happiness creates its objects, then such objects are passed around, accumulating positive affective value as social goods”</w:t>
      </w:r>
      <w:r w:rsidRPr="00E931CC">
        <w:t xml:space="preserve"> </w:t>
      </w:r>
      <w:r w:rsidRPr="00E931CC">
        <w:rPr>
          <w:sz w:val="18"/>
          <w:szCs w:val="18"/>
        </w:rPr>
        <w:t>(21).</w:t>
      </w:r>
      <w:r w:rsidRPr="0046603D">
        <w:rPr>
          <w:sz w:val="18"/>
          <w:szCs w:val="18"/>
        </w:rPr>
        <w:t xml:space="preserve">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DE1AA3">
        <w:t xml:space="preserve"> </w:t>
      </w:r>
      <w:r w:rsidRPr="007F03DC">
        <w:rPr>
          <w:b/>
          <w:highlight w:val="green"/>
          <w:u w:val="single"/>
        </w:rPr>
        <w:t>Since “we move toward and away from objects through how we are affected by them”</w:t>
      </w:r>
      <w:r w:rsidRPr="00DE1AA3">
        <w:t xml:space="preserve"> </w:t>
      </w:r>
      <w:r w:rsidRPr="0046603D">
        <w:rPr>
          <w:sz w:val="18"/>
          <w:szCs w:val="18"/>
        </w:rPr>
        <w:t>(24),</w:t>
      </w:r>
      <w:r w:rsidRPr="00DE1AA3">
        <w:t xml:space="preserve"> </w:t>
      </w:r>
      <w:r w:rsidRPr="007F03DC">
        <w:rPr>
          <w:b/>
          <w:highlight w:val="green"/>
          <w:u w:val="single"/>
        </w:rPr>
        <w:t xml:space="preserve">happiness orients what objects we </w:t>
      </w:r>
      <w:proofErr w:type="gramStart"/>
      <w:r w:rsidRPr="007F03DC">
        <w:rPr>
          <w:b/>
          <w:highlight w:val="green"/>
          <w:u w:val="single"/>
        </w:rPr>
        <w:t>come into contact with</w:t>
      </w:r>
      <w:proofErr w:type="gramEnd"/>
      <w:r w:rsidRPr="007F03DC">
        <w:rPr>
          <w:b/>
          <w:highlight w:val="green"/>
          <w:u w:val="single"/>
        </w:rPr>
        <w:t>.</w:t>
      </w:r>
      <w:r w:rsidRPr="0046603D">
        <w:rPr>
          <w:b/>
          <w:u w:val="single"/>
        </w:rPr>
        <w:t xml:space="preserve"> That </w:t>
      </w:r>
      <w:r w:rsidRPr="00002D32">
        <w:rPr>
          <w:b/>
          <w:u w:val="single"/>
        </w:rPr>
        <w:t xml:space="preserve">objects are considered happy or are considered the cause of happiness “means they already circulate as social goods before we ‘happen’ upon </w:t>
      </w:r>
      <w:r w:rsidRPr="00002D32">
        <w:rPr>
          <w:b/>
          <w:u w:val="single"/>
        </w:rPr>
        <w:lastRenderedPageBreak/>
        <w:t>them, which is why we might happen upon them in the first place”</w:t>
      </w:r>
      <w:r w:rsidRPr="00002D32">
        <w:t xml:space="preserve"> </w:t>
      </w:r>
      <w:r w:rsidRPr="00002D32">
        <w:rPr>
          <w:sz w:val="18"/>
          <w:szCs w:val="18"/>
        </w:rPr>
        <w:t>(28).</w:t>
      </w:r>
      <w:r w:rsidRPr="00002D32">
        <w:t xml:space="preserve"> </w:t>
      </w:r>
      <w:r w:rsidRPr="00002D32">
        <w:rPr>
          <w:b/>
          <w:u w:val="single"/>
        </w:rPr>
        <w:t>That is</w:t>
      </w:r>
      <w:r w:rsidRPr="0046603D">
        <w:rPr>
          <w:b/>
          <w:u w:val="single"/>
        </w:rPr>
        <w:t xml:space="preserve"> to say, </w:t>
      </w:r>
      <w:r w:rsidRPr="007F03DC">
        <w:rPr>
          <w:b/>
          <w:highlight w:val="green"/>
          <w:u w:val="single"/>
        </w:rPr>
        <w:t xml:space="preserve">the objects we encounter are never neutral. </w:t>
      </w:r>
      <w:proofErr w:type="gramStart"/>
      <w:r w:rsidRPr="00002D32">
        <w:rPr>
          <w:b/>
          <w:u w:val="single"/>
        </w:rPr>
        <w:t>In order to</w:t>
      </w:r>
      <w:proofErr w:type="gramEnd"/>
      <w:r w:rsidRPr="00002D32">
        <w:rPr>
          <w:b/>
          <w:u w:val="single"/>
        </w:rPr>
        <w:t xml:space="preserve"> happen upon an object, </w:t>
      </w:r>
      <w:r w:rsidRPr="007F03DC">
        <w:rPr>
          <w:b/>
          <w:highlight w:val="green"/>
          <w:u w:val="single"/>
        </w:rPr>
        <w:t>its affective value is already in place</w:t>
      </w:r>
      <w:r w:rsidRPr="0046603D">
        <w:rPr>
          <w:b/>
          <w:u w:val="single"/>
        </w:rPr>
        <w:t xml:space="preserve">; the object is already invested with positive and negative value </w:t>
      </w:r>
      <w:r w:rsidRPr="0046603D">
        <w:rPr>
          <w:sz w:val="18"/>
          <w:szCs w:val="18"/>
        </w:rPr>
        <w:t xml:space="preserve">(34).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w:t>
      </w:r>
      <w:proofErr w:type="spellStart"/>
      <w:r w:rsidRPr="0046603D">
        <w:rPr>
          <w:sz w:val="18"/>
          <w:szCs w:val="18"/>
        </w:rPr>
        <w:t>affects</w:t>
      </w:r>
      <w:proofErr w:type="spellEnd"/>
      <w:r w:rsidRPr="0046603D">
        <w:rPr>
          <w:sz w:val="18"/>
          <w:szCs w:val="18"/>
        </w:rPr>
        <w:t xml:space="preserve">, and in turn, how the ISA is imbued with happy affects that capacitate certain forms of disability inclusion. I conclude by considering where the “cruel optimism” (Berlant 2010) of the ISA leaves disability scholars and activists who seek disability </w:t>
      </w:r>
      <w:r w:rsidRPr="00002D32">
        <w:rPr>
          <w:sz w:val="18"/>
          <w:szCs w:val="18"/>
        </w:rPr>
        <w:t>justice.</w:t>
      </w:r>
      <w:r w:rsidRPr="00002D32">
        <w:t xml:space="preserve">  </w:t>
      </w:r>
      <w:r w:rsidRPr="00002D32">
        <w:rPr>
          <w:b/>
          <w:u w:val="single"/>
        </w:rPr>
        <w:t xml:space="preserve">The contemporary production of </w:t>
      </w:r>
      <w:r w:rsidRPr="007F03DC">
        <w:rPr>
          <w:b/>
          <w:highlight w:val="green"/>
          <w:u w:val="single"/>
        </w:rPr>
        <w:t xml:space="preserve">disability has been built on positive </w:t>
      </w:r>
      <w:proofErr w:type="spellStart"/>
      <w:r w:rsidRPr="007F03DC">
        <w:rPr>
          <w:b/>
          <w:highlight w:val="green"/>
          <w:u w:val="single"/>
        </w:rPr>
        <w:t>affects</w:t>
      </w:r>
      <w:proofErr w:type="spellEnd"/>
      <w:r w:rsidRPr="00002D32">
        <w:t xml:space="preserve">. </w:t>
      </w:r>
      <w:r w:rsidRPr="00002D32">
        <w:rPr>
          <w:sz w:val="18"/>
          <w:szCs w:val="18"/>
        </w:rPr>
        <w:t>The</w:t>
      </w:r>
      <w:r w:rsidRPr="0046603D">
        <w:rPr>
          <w:sz w:val="18"/>
          <w:szCs w:val="18"/>
        </w:rPr>
        <w:t xml:space="preserve"> circulation of positi</w:t>
      </w:r>
      <w:r w:rsidRPr="00002D32">
        <w:rPr>
          <w:sz w:val="18"/>
          <w:szCs w:val="18"/>
        </w:rPr>
        <w:t>ve affects in the production of disability does not replace other modes of producing disability, but rather is layered within them. This is to say,</w:t>
      </w:r>
      <w:r w:rsidRPr="00002D32">
        <w:t xml:space="preserve"> </w:t>
      </w:r>
      <w:r w:rsidRPr="00002D32">
        <w:rPr>
          <w:b/>
          <w:u w:val="single"/>
        </w:rPr>
        <w:t xml:space="preserve">the ways in which disability is </w:t>
      </w:r>
      <w:r w:rsidRPr="007F03DC">
        <w:rPr>
          <w:b/>
          <w:highlight w:val="green"/>
          <w:u w:val="single"/>
        </w:rPr>
        <w:t>produced through tragedy, pity, or disgust</w:t>
      </w:r>
      <w:r w:rsidRPr="00002D32">
        <w:rPr>
          <w:b/>
          <w:u w:val="single"/>
        </w:rPr>
        <w:t>, are all tangled up with positive affects; all thes</w:t>
      </w:r>
      <w:r w:rsidRPr="0046603D">
        <w:rPr>
          <w:b/>
          <w:u w:val="single"/>
        </w:rPr>
        <w:t xml:space="preserve">e forms of producing disability work together and re-enforce one another. </w:t>
      </w:r>
      <w:r w:rsidRPr="007F03DC">
        <w:rPr>
          <w:b/>
          <w:highlight w:val="green"/>
          <w:u w:val="single"/>
        </w:rPr>
        <w:t xml:space="preserve">From the </w:t>
      </w:r>
      <w:r w:rsidRPr="00F65BE9">
        <w:rPr>
          <w:b/>
          <w:u w:val="single"/>
        </w:rPr>
        <w:t>demand to overcome shame and embody pride</w:t>
      </w:r>
      <w:r w:rsidRPr="00F65BE9">
        <w:t xml:space="preserve"> </w:t>
      </w:r>
      <w:r w:rsidRPr="00F65BE9">
        <w:rPr>
          <w:sz w:val="18"/>
          <w:szCs w:val="18"/>
        </w:rPr>
        <w:t>(</w:t>
      </w:r>
      <w:proofErr w:type="spellStart"/>
      <w:r w:rsidRPr="00F65BE9">
        <w:rPr>
          <w:sz w:val="18"/>
          <w:szCs w:val="18"/>
        </w:rPr>
        <w:t>Kolarova</w:t>
      </w:r>
      <w:proofErr w:type="spellEnd"/>
      <w:r w:rsidRPr="00F65BE9">
        <w:rPr>
          <w:sz w:val="18"/>
          <w:szCs w:val="18"/>
        </w:rPr>
        <w:t xml:space="preserve"> 2012),</w:t>
      </w:r>
      <w:r w:rsidRPr="00F65BE9">
        <w:t xml:space="preserve"> </w:t>
      </w:r>
      <w:r w:rsidRPr="00F65BE9">
        <w:rPr>
          <w:b/>
          <w:u w:val="single"/>
        </w:rPr>
        <w:t xml:space="preserve">to the </w:t>
      </w:r>
      <w:r w:rsidRPr="007F03DC">
        <w:rPr>
          <w:b/>
          <w:highlight w:val="green"/>
          <w:u w:val="single"/>
        </w:rPr>
        <w:t xml:space="preserve">medically driven imperative to overcome suffering and embody </w:t>
      </w:r>
      <w:r w:rsidRPr="00F65BE9">
        <w:rPr>
          <w:b/>
          <w:u w:val="single"/>
        </w:rPr>
        <w:t xml:space="preserve">an expression of </w:t>
      </w:r>
      <w:r w:rsidRPr="007F03DC">
        <w:rPr>
          <w:b/>
          <w:highlight w:val="green"/>
          <w:u w:val="single"/>
        </w:rPr>
        <w:t>hope</w:t>
      </w:r>
      <w:r w:rsidRPr="00DE1AA3">
        <w:t xml:space="preserve"> </w:t>
      </w:r>
      <w:r w:rsidRPr="0046603D">
        <w:rPr>
          <w:sz w:val="18"/>
          <w:szCs w:val="18"/>
        </w:rPr>
        <w:t>(Fritsch 2013),</w:t>
      </w:r>
      <w:r w:rsidRPr="00DE1AA3">
        <w:t xml:space="preserve"> </w:t>
      </w:r>
      <w:r w:rsidRPr="007F03DC">
        <w:rPr>
          <w:b/>
          <w:highlight w:val="green"/>
          <w:u w:val="single"/>
        </w:rPr>
        <w:t>the disabled have been positioned as</w:t>
      </w:r>
      <w:r w:rsidRPr="00E931CC">
        <w:rPr>
          <w:b/>
          <w:u w:val="single"/>
        </w:rPr>
        <w:t xml:space="preserve"> the inspiring and courageous crip</w:t>
      </w:r>
      <w:r w:rsidRPr="0046603D">
        <w:rPr>
          <w:b/>
          <w:u w:val="single"/>
        </w:rPr>
        <w:t xml:space="preserve">, </w:t>
      </w:r>
      <w:r w:rsidRPr="007F03DC">
        <w:rPr>
          <w:b/>
          <w:highlight w:val="green"/>
          <w:u w:val="single"/>
        </w:rPr>
        <w:t>the ones who will be cured through positive thinking</w:t>
      </w:r>
      <w:r w:rsidRPr="0046603D">
        <w:rPr>
          <w:b/>
          <w:u w:val="single"/>
        </w:rPr>
        <w:t>, and as an individualized problem that is solvable. Disability is caught up in the ableist turn towards healthism and the imperative for everyone to have intensively enhanced bodies</w:t>
      </w:r>
      <w:r w:rsidRPr="00DE1AA3">
        <w:t xml:space="preserve"> </w:t>
      </w:r>
      <w:r w:rsidRPr="0046603D">
        <w:rPr>
          <w:sz w:val="18"/>
          <w:szCs w:val="18"/>
        </w:rPr>
        <w:t>(see Chapter 3). From the oft-cited “Jerry’s Kids” (see Chapter 5), to the culturally ubiquitous inspirational quotes that mark disability as something to conquer and fight,</w:t>
      </w:r>
      <w:r w:rsidRPr="00DE1AA3">
        <w:t xml:space="preserve"> </w:t>
      </w:r>
      <w:r w:rsidRPr="0046603D">
        <w:rPr>
          <w:b/>
          <w:u w:val="single"/>
        </w:rPr>
        <w:t xml:space="preserve">happy </w:t>
      </w:r>
      <w:proofErr w:type="spellStart"/>
      <w:r w:rsidRPr="0046603D">
        <w:rPr>
          <w:b/>
          <w:u w:val="single"/>
        </w:rPr>
        <w:t>affects</w:t>
      </w:r>
      <w:proofErr w:type="spellEnd"/>
      <w:r w:rsidRPr="0046603D">
        <w:rPr>
          <w:b/>
          <w:u w:val="single"/>
        </w:rPr>
        <w:t xml:space="preserve"> of cure, overcoming, and progress are embedded in dominant conceptions of disability.</w:t>
      </w:r>
      <w:r w:rsidRPr="00DE1AA3">
        <w:t xml:space="preserve"> </w:t>
      </w:r>
      <w:r w:rsidRPr="0046603D">
        <w:rPr>
          <w:sz w:val="18"/>
          <w:szCs w:val="18"/>
        </w:rPr>
        <w:t xml:space="preserve">Happy affects drive what McRuer (2006) has termed “compulsory able-bodiedness,” not only because </w:t>
      </w:r>
      <w:r w:rsidRPr="0046603D">
        <w:rPr>
          <w:b/>
          <w:u w:val="single"/>
        </w:rPr>
        <w:t>people are invested in the “happiness scripts” of biological cures, narratives of overcoming, and the allure of technological advances</w:t>
      </w:r>
      <w:r w:rsidRPr="0046603D">
        <w:rPr>
          <w:sz w:val="18"/>
          <w:szCs w:val="18"/>
        </w:rPr>
        <w:t xml:space="preserve">, but because </w:t>
      </w:r>
      <w:r w:rsidRPr="007F03DC">
        <w:rPr>
          <w:b/>
          <w:highlight w:val="green"/>
          <w:u w:val="single"/>
        </w:rPr>
        <w:t>compulsory able-bodiedness is always, already, a social good in neoliberal capitalism</w:t>
      </w:r>
      <w:r w:rsidRPr="00E931CC">
        <w:rPr>
          <w:sz w:val="12"/>
          <w:szCs w:val="12"/>
        </w:rPr>
        <w:t xml:space="preserve">. </w:t>
      </w:r>
      <w:r w:rsidRPr="0046603D">
        <w:rPr>
          <w:sz w:val="18"/>
          <w:szCs w:val="18"/>
        </w:rPr>
        <w:t xml:space="preserve">As such, </w:t>
      </w:r>
      <w:r w:rsidRPr="007F03DC">
        <w:rPr>
          <w:b/>
          <w:highlight w:val="green"/>
          <w:u w:val="single"/>
        </w:rPr>
        <w:t>the happy affects circulating by way of pride, hope, cure, or progress, end up retrofitting disability as “a vector of neoliberal governance”</w:t>
      </w:r>
      <w:r w:rsidRPr="00DE1AA3">
        <w:t xml:space="preserve"> </w:t>
      </w:r>
      <w:r w:rsidRPr="0046603D">
        <w:rPr>
          <w:sz w:val="18"/>
          <w:szCs w:val="18"/>
        </w:rPr>
        <w:t>(</w:t>
      </w:r>
      <w:proofErr w:type="spellStart"/>
      <w:r w:rsidRPr="0046603D">
        <w:rPr>
          <w:sz w:val="18"/>
          <w:szCs w:val="18"/>
        </w:rPr>
        <w:t>Kolarova</w:t>
      </w:r>
      <w:proofErr w:type="spellEnd"/>
      <w:r w:rsidRPr="0046603D">
        <w:rPr>
          <w:sz w:val="18"/>
          <w:szCs w:val="18"/>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46603D">
        <w:rPr>
          <w:sz w:val="18"/>
          <w:szCs w:val="18"/>
        </w:rPr>
        <w:t>affects</w:t>
      </w:r>
      <w:proofErr w:type="spellEnd"/>
      <w:r w:rsidRPr="0046603D">
        <w:rPr>
          <w:sz w:val="18"/>
          <w:szCs w:val="18"/>
        </w:rPr>
        <w:t xml:space="preserve"> of having “done our duty for the disabled” circulate, even in the face of contested understandings of disability or accessibility</w:t>
      </w:r>
      <w:r w:rsidRPr="00DE1AA3">
        <w:t xml:space="preserve">.” </w:t>
      </w:r>
      <w:r w:rsidRPr="00DE1AA3">
        <w:rPr>
          <w:sz w:val="18"/>
          <w:szCs w:val="18"/>
        </w:rPr>
        <w:t>(82-84)</w:t>
      </w:r>
      <w:r w:rsidRPr="00DE1AA3">
        <w:t xml:space="preserve"> </w:t>
      </w:r>
    </w:p>
    <w:p w14:paraId="41625F5A" w14:textId="77777777" w:rsidR="00E84437" w:rsidRPr="00242F00" w:rsidRDefault="00E84437" w:rsidP="00E84437">
      <w:pPr>
        <w:pStyle w:val="Heading4"/>
      </w:pPr>
      <w:r>
        <w:t xml:space="preserve">Vote aff to enact dysfluencies in communicative spheres to create frictions that disrupt the semiotic flow of debate. Our politics resists the spell of the linguistic by using dysfluent systems of grammar, </w:t>
      </w:r>
      <w:proofErr w:type="gramStart"/>
      <w:r>
        <w:t>norms</w:t>
      </w:r>
      <w:proofErr w:type="gramEnd"/>
      <w:r>
        <w:t xml:space="preserve"> and communication to escape the totalizing demands of fluency. </w:t>
      </w:r>
    </w:p>
    <w:p w14:paraId="75F0D496" w14:textId="77777777" w:rsidR="00E84437" w:rsidRPr="00020608" w:rsidRDefault="00E84437" w:rsidP="00E84437">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331876FA" w14:textId="77777777" w:rsidR="00E84437" w:rsidRPr="00D21FC0" w:rsidRDefault="00E84437" w:rsidP="00E84437">
      <w:pPr>
        <w:rPr>
          <w:sz w:val="12"/>
          <w:szCs w:val="26"/>
        </w:rPr>
      </w:pPr>
      <w:r w:rsidRPr="00D21FC0">
        <w:rPr>
          <w:sz w:val="12"/>
          <w:szCs w:val="26"/>
        </w:rPr>
        <w:t xml:space="preserve">“In conclusion, we might consider that for McRuer, following Eve </w:t>
      </w:r>
      <w:proofErr w:type="spellStart"/>
      <w:r w:rsidRPr="00D21FC0">
        <w:rPr>
          <w:sz w:val="12"/>
          <w:szCs w:val="26"/>
        </w:rPr>
        <w:t>Kosofsky</w:t>
      </w:r>
      <w:proofErr w:type="spellEnd"/>
      <w:r w:rsidRPr="00D21FC0">
        <w:rPr>
          <w:sz w:val="12"/>
          <w:szCs w:val="26"/>
        </w:rPr>
        <w:t xml:space="preserve"> Sedgwick, </w:t>
      </w:r>
      <w:r w:rsidRPr="002006CB">
        <w:rPr>
          <w:b/>
          <w:sz w:val="26"/>
          <w:szCs w:val="26"/>
          <w:u w:val="single"/>
        </w:rPr>
        <w:t xml:space="preserve">“disability” can refer to “the open mesh of possibilities, gaps, overlaps, </w:t>
      </w:r>
      <w:proofErr w:type="gramStart"/>
      <w:r w:rsidRPr="002006CB">
        <w:rPr>
          <w:b/>
          <w:sz w:val="26"/>
          <w:szCs w:val="26"/>
          <w:u w:val="single"/>
        </w:rPr>
        <w:t>dissonances</w:t>
      </w:r>
      <w:proofErr w:type="gramEnd"/>
      <w:r w:rsidRPr="002006CB">
        <w:rPr>
          <w:b/>
          <w:sz w:val="26"/>
          <w:szCs w:val="26"/>
          <w:u w:val="single"/>
        </w:rPr>
        <w:t xml:space="preserve">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7F03DC">
        <w:rPr>
          <w:b/>
          <w:sz w:val="26"/>
          <w:szCs w:val="26"/>
          <w:highlight w:val="green"/>
          <w:u w:val="single"/>
        </w:rPr>
        <w:t>dysfluent voices</w:t>
      </w:r>
      <w:r w:rsidRPr="00D21FC0">
        <w:rPr>
          <w:b/>
          <w:sz w:val="26"/>
          <w:szCs w:val="26"/>
          <w:u w:val="single"/>
        </w:rPr>
        <w:t xml:space="preserve"> as material enunciations </w:t>
      </w:r>
      <w:r w:rsidRPr="007F03DC">
        <w:rPr>
          <w:b/>
          <w:sz w:val="26"/>
          <w:szCs w:val="26"/>
          <w:highlight w:val="green"/>
          <w:u w:val="single"/>
        </w:rPr>
        <w:t>offer</w:t>
      </w:r>
      <w:r w:rsidRPr="00D21FC0">
        <w:rPr>
          <w:b/>
          <w:sz w:val="26"/>
          <w:szCs w:val="26"/>
          <w:u w:val="single"/>
        </w:rPr>
        <w:t xml:space="preserve">s </w:t>
      </w:r>
      <w:r w:rsidRPr="007F03DC">
        <w:rPr>
          <w:b/>
          <w:sz w:val="26"/>
          <w:szCs w:val="26"/>
          <w:highlight w:val="green"/>
          <w:u w:val="single"/>
        </w:rPr>
        <w:t>one</w:t>
      </w:r>
      <w:r w:rsidRPr="002006CB">
        <w:rPr>
          <w:b/>
          <w:sz w:val="26"/>
          <w:szCs w:val="26"/>
          <w:u w:val="single"/>
        </w:rPr>
        <w:t xml:space="preserve"> specific </w:t>
      </w:r>
      <w:r w:rsidRPr="007F03DC">
        <w:rPr>
          <w:b/>
          <w:sz w:val="26"/>
          <w:szCs w:val="26"/>
          <w:highlight w:val="green"/>
          <w:u w:val="single"/>
        </w:rPr>
        <w:t>way to</w:t>
      </w:r>
      <w:r w:rsidRPr="002006CB">
        <w:rPr>
          <w:b/>
          <w:sz w:val="26"/>
          <w:szCs w:val="26"/>
          <w:u w:val="single"/>
        </w:rPr>
        <w:t xml:space="preserve"> </w:t>
      </w:r>
      <w:r w:rsidRPr="002006CB">
        <w:rPr>
          <w:b/>
          <w:sz w:val="26"/>
          <w:szCs w:val="26"/>
          <w:u w:val="single"/>
        </w:rPr>
        <w:lastRenderedPageBreak/>
        <w:t xml:space="preserve">think about this crip excess, particularly </w:t>
      </w:r>
      <w:r w:rsidRPr="00B24A13">
        <w:rPr>
          <w:b/>
          <w:sz w:val="26"/>
          <w:szCs w:val="26"/>
          <w:u w:val="single"/>
        </w:rPr>
        <w:t xml:space="preserve">as </w:t>
      </w:r>
      <w:r w:rsidRPr="007F03DC">
        <w:rPr>
          <w:b/>
          <w:sz w:val="26"/>
          <w:szCs w:val="26"/>
          <w:highlight w:val="green"/>
          <w:u w:val="single"/>
        </w:rPr>
        <w:t>resist</w:t>
      </w:r>
      <w:r w:rsidRPr="00B24A13">
        <w:rPr>
          <w:b/>
          <w:sz w:val="26"/>
          <w:szCs w:val="26"/>
          <w:u w:val="single"/>
        </w:rPr>
        <w:t>ance to</w:t>
      </w:r>
      <w:r w:rsidRPr="007F03DC">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7F03DC">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7F03DC">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7F03DC">
        <w:rPr>
          <w:b/>
          <w:sz w:val="26"/>
          <w:szCs w:val="26"/>
          <w:highlight w:val="green"/>
          <w:u w:val="single"/>
        </w:rPr>
        <w:t>is totalizing but “something always 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7F03DC">
        <w:rPr>
          <w:b/>
          <w:sz w:val="26"/>
          <w:szCs w:val="26"/>
          <w:highlight w:val="green"/>
          <w:u w:val="single"/>
        </w:rPr>
        <w:t>dysfluency</w:t>
      </w:r>
      <w:r w:rsidRPr="002006CB">
        <w:rPr>
          <w:b/>
          <w:sz w:val="26"/>
          <w:szCs w:val="26"/>
          <w:u w:val="single"/>
        </w:rPr>
        <w:t xml:space="preserve"> within disability studies </w:t>
      </w:r>
      <w:r w:rsidRPr="007F03DC">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7F03DC">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7F03DC">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w:t>
      </w:r>
      <w:proofErr w:type="spellStart"/>
      <w:r w:rsidRPr="002006CB">
        <w:rPr>
          <w:b/>
          <w:sz w:val="26"/>
          <w:szCs w:val="26"/>
          <w:u w:val="single"/>
        </w:rPr>
        <w:t>Deleuzio</w:t>
      </w:r>
      <w:proofErr w:type="spellEnd"/>
      <w:r w:rsidRPr="002006CB">
        <w:rPr>
          <w:b/>
          <w:sz w:val="26"/>
          <w:szCs w:val="26"/>
          <w:u w:val="single"/>
        </w:rPr>
        <w:t xml:space="preserve">-Guattarian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7F03DC">
        <w:rPr>
          <w:b/>
          <w:sz w:val="26"/>
          <w:szCs w:val="26"/>
          <w:highlight w:val="green"/>
          <w:u w:val="single"/>
        </w:rPr>
        <w:t>tripping over the word</w:t>
      </w:r>
      <w:r w:rsidRPr="00B24A13">
        <w:rPr>
          <w:b/>
          <w:sz w:val="26"/>
          <w:szCs w:val="26"/>
          <w:u w:val="single"/>
        </w:rPr>
        <w:t xml:space="preserve">, stuttering </w:t>
      </w:r>
      <w:proofErr w:type="gramStart"/>
      <w:r w:rsidRPr="007F03DC">
        <w:rPr>
          <w:b/>
          <w:sz w:val="26"/>
          <w:szCs w:val="26"/>
          <w:highlight w:val="green"/>
          <w:u w:val="single"/>
        </w:rPr>
        <w:t>evidences</w:t>
      </w:r>
      <w:proofErr w:type="gramEnd"/>
      <w:r w:rsidRPr="007F03DC">
        <w:rPr>
          <w:b/>
          <w:sz w:val="26"/>
          <w:szCs w:val="26"/>
          <w:highlight w:val="green"/>
          <w:u w:val="single"/>
        </w:rPr>
        <w:t xml:space="preserve"> the</w:t>
      </w:r>
      <w:r w:rsidRPr="00B24A13">
        <w:rPr>
          <w:b/>
          <w:sz w:val="26"/>
          <w:szCs w:val="26"/>
          <w:u w:val="single"/>
        </w:rPr>
        <w:t xml:space="preserve"> deep performative drive of the mouth under the </w:t>
      </w:r>
      <w:r w:rsidRPr="007F03DC">
        <w:rPr>
          <w:b/>
          <w:sz w:val="26"/>
          <w:szCs w:val="26"/>
          <w:highlight w:val="green"/>
          <w:u w:val="single"/>
        </w:rPr>
        <w:t xml:space="preserve">spell of the </w:t>
      </w:r>
      <w:r w:rsidRPr="007F03DC">
        <w:rPr>
          <w:rStyle w:val="Emphasis"/>
          <w:highlight w:val="green"/>
        </w:rPr>
        <w:t>linguistic. It stumbles</w:t>
      </w:r>
      <w:r w:rsidRPr="00B24A13">
        <w:rPr>
          <w:rStyle w:val="Emphasis"/>
        </w:rPr>
        <w:t xml:space="preserve"> precisely </w:t>
      </w:r>
      <w:r w:rsidRPr="007F03DC">
        <w:rPr>
          <w:rStyle w:val="Emphasis"/>
          <w:highlight w:val="green"/>
        </w:rPr>
        <w:t>over</w:t>
      </w:r>
      <w:r w:rsidRPr="00B24A13">
        <w:rPr>
          <w:rStyle w:val="Emphasis"/>
        </w:rPr>
        <w:t xml:space="preserve"> a syllable, a </w:t>
      </w:r>
      <w:r w:rsidRPr="007F03DC">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D21FC0">
        <w:rPr>
          <w:sz w:val="12"/>
          <w:szCs w:val="26"/>
        </w:rPr>
        <w:t>crips</w:t>
      </w:r>
      <w:proofErr w:type="spellEnd"/>
      <w:r w:rsidRPr="00D21FC0">
        <w:rPr>
          <w:sz w:val="12"/>
          <w:szCs w:val="26"/>
        </w:rPr>
        <w:t xml:space="preserve">,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7F03DC">
        <w:rPr>
          <w:b/>
          <w:sz w:val="26"/>
          <w:szCs w:val="26"/>
          <w:highlight w:val="green"/>
          <w:u w:val="single"/>
        </w:rPr>
        <w:t>the spell of fluency</w:t>
      </w:r>
      <w:r w:rsidRPr="002006CB">
        <w:rPr>
          <w:b/>
          <w:sz w:val="26"/>
          <w:szCs w:val="26"/>
          <w:u w:val="single"/>
        </w:rPr>
        <w:t xml:space="preserve"> lures and </w:t>
      </w:r>
      <w:r w:rsidRPr="007F03DC">
        <w:rPr>
          <w:b/>
          <w:sz w:val="26"/>
          <w:szCs w:val="26"/>
          <w:highlight w:val="green"/>
          <w:u w:val="single"/>
        </w:rPr>
        <w:t>strings words</w:t>
      </w:r>
      <w:r w:rsidRPr="00D21FC0">
        <w:rPr>
          <w:b/>
          <w:sz w:val="26"/>
          <w:szCs w:val="26"/>
          <w:u w:val="single"/>
        </w:rPr>
        <w:t xml:space="preserve"> from our mouths </w:t>
      </w:r>
      <w:r w:rsidRPr="007F03DC">
        <w:rPr>
          <w:b/>
          <w:sz w:val="26"/>
          <w:szCs w:val="26"/>
          <w:highlight w:val="green"/>
          <w:u w:val="single"/>
        </w:rPr>
        <w:t>in the</w:t>
      </w:r>
      <w:r w:rsidRPr="00D21FC0">
        <w:rPr>
          <w:b/>
          <w:sz w:val="26"/>
          <w:szCs w:val="26"/>
          <w:u w:val="single"/>
        </w:rPr>
        <w:t xml:space="preserve"> lock-and-file </w:t>
      </w:r>
      <w:r w:rsidRPr="007F03DC">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7F03DC">
        <w:rPr>
          <w:b/>
          <w:sz w:val="26"/>
          <w:szCs w:val="26"/>
          <w:highlight w:val="green"/>
          <w:u w:val="single"/>
        </w:rPr>
        <w:t>The crip mouth,</w:t>
      </w:r>
      <w:r w:rsidRPr="00D21FC0">
        <w:rPr>
          <w:b/>
          <w:sz w:val="26"/>
          <w:szCs w:val="26"/>
          <w:u w:val="single"/>
        </w:rPr>
        <w:t xml:space="preserve"> on the other hand, </w:t>
      </w:r>
      <w:r w:rsidRPr="007F03DC">
        <w:rPr>
          <w:b/>
          <w:sz w:val="26"/>
          <w:szCs w:val="26"/>
          <w:highlight w:val="green"/>
          <w:u w:val="single"/>
        </w:rPr>
        <w:t xml:space="preserve">stumbles over </w:t>
      </w:r>
      <w:r w:rsidRPr="002006CB">
        <w:rPr>
          <w:b/>
          <w:sz w:val="26"/>
          <w:szCs w:val="26"/>
          <w:u w:val="single"/>
        </w:rPr>
        <w:t xml:space="preserve">and along the major </w:t>
      </w:r>
      <w:r w:rsidRPr="007F03DC">
        <w:rPr>
          <w:b/>
          <w:sz w:val="26"/>
          <w:szCs w:val="26"/>
          <w:highlight w:val="green"/>
          <w:u w:val="single"/>
        </w:rPr>
        <w:t>grammar. It</w:t>
      </w:r>
      <w:r w:rsidRPr="00D21FC0">
        <w:rPr>
          <w:b/>
          <w:sz w:val="26"/>
          <w:szCs w:val="26"/>
          <w:u w:val="single"/>
        </w:rPr>
        <w:t xml:space="preserve"> cannot follow and in </w:t>
      </w:r>
      <w:proofErr w:type="gramStart"/>
      <w:r w:rsidRPr="00D21FC0">
        <w:rPr>
          <w:b/>
          <w:sz w:val="26"/>
          <w:szCs w:val="26"/>
          <w:u w:val="single"/>
        </w:rPr>
        <w:t xml:space="preserve">this excess </w:t>
      </w:r>
      <w:r w:rsidRPr="007F03DC">
        <w:rPr>
          <w:b/>
          <w:sz w:val="26"/>
          <w:szCs w:val="26"/>
          <w:highlight w:val="green"/>
          <w:u w:val="single"/>
        </w:rPr>
        <w:t>forms</w:t>
      </w:r>
      <w:proofErr w:type="gramEnd"/>
      <w:r w:rsidRPr="007F03DC">
        <w:rPr>
          <w:b/>
          <w:sz w:val="26"/>
          <w:szCs w:val="26"/>
          <w:highlight w:val="green"/>
          <w:u w:val="single"/>
        </w:rPr>
        <w:t xml:space="preserve"> a collective site of material agency that</w:t>
      </w:r>
      <w:r w:rsidRPr="00D21FC0">
        <w:rPr>
          <w:b/>
          <w:sz w:val="26"/>
          <w:szCs w:val="26"/>
          <w:u w:val="single"/>
        </w:rPr>
        <w:t xml:space="preserve"> stubbornly </w:t>
      </w:r>
      <w:r w:rsidRPr="007F03DC">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7F03DC">
        <w:rPr>
          <w:b/>
          <w:sz w:val="26"/>
          <w:szCs w:val="26"/>
          <w:highlight w:val="green"/>
          <w:u w:val="single"/>
        </w:rPr>
        <w:t>the agential capacity of dysfluency lies</w:t>
      </w:r>
      <w:r w:rsidRPr="006D2D94">
        <w:rPr>
          <w:b/>
          <w:sz w:val="26"/>
          <w:szCs w:val="26"/>
          <w:u w:val="single"/>
        </w:rPr>
        <w:t xml:space="preserve"> precisely </w:t>
      </w:r>
      <w:r w:rsidRPr="007F03DC">
        <w:rPr>
          <w:b/>
          <w:sz w:val="26"/>
          <w:szCs w:val="26"/>
          <w:highlight w:val="green"/>
          <w:u w:val="single"/>
        </w:rPr>
        <w:t>in its flight from understanding and intelligibility.</w:t>
      </w:r>
      <w:r w:rsidRPr="00D21FC0">
        <w:rPr>
          <w:sz w:val="12"/>
          <w:szCs w:val="26"/>
        </w:rPr>
        <w:t>” (353-354)</w:t>
      </w:r>
    </w:p>
    <w:p w14:paraId="4C9931A8" w14:textId="77777777" w:rsidR="00E84437" w:rsidRPr="00020608" w:rsidRDefault="00E84437" w:rsidP="00E84437">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2C12D5E5" w14:textId="77777777" w:rsidR="00E84437" w:rsidRPr="00020608" w:rsidRDefault="00E84437" w:rsidP="00E84437">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UTDD recut Lex VM</w:t>
      </w:r>
    </w:p>
    <w:p w14:paraId="69A48031" w14:textId="77777777" w:rsidR="00E84437" w:rsidRDefault="00E84437" w:rsidP="00E84437">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7F03DC">
        <w:rPr>
          <w:rStyle w:val="Emphasis"/>
          <w:highlight w:val="green"/>
        </w:rPr>
        <w:t>challenging the undesirability of disability requires</w:t>
      </w:r>
      <w:r w:rsidRPr="001A0D75">
        <w:rPr>
          <w:rStyle w:val="Emphasis"/>
        </w:rPr>
        <w:t xml:space="preserve"> more than individualized access to education, employment, or vibrant social lives. </w:t>
      </w:r>
      <w:r w:rsidRPr="001A0D75">
        <w:rPr>
          <w:rStyle w:val="Emphasis"/>
        </w:rPr>
        <w:lastRenderedPageBreak/>
        <w:t xml:space="preserve">Challenging the undesirability of disability requires that </w:t>
      </w:r>
      <w:r w:rsidRPr="007F03DC">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w:t>
      </w:r>
      <w:proofErr w:type="gramStart"/>
      <w:r w:rsidRPr="00570A14">
        <w:rPr>
          <w:sz w:val="12"/>
        </w:rPr>
        <w:t>In order to</w:t>
      </w:r>
      <w:proofErr w:type="gramEnd"/>
      <w:r w:rsidRPr="00570A14">
        <w:rPr>
          <w:sz w:val="12"/>
        </w:rPr>
        <w:t xml:space="preserve"> imagine disability differently, </w:t>
      </w:r>
      <w:r w:rsidRPr="007F03DC">
        <w:rPr>
          <w:rStyle w:val="Emphasis"/>
          <w:highlight w:val="green"/>
        </w:rPr>
        <w:t>it is imperative to understand how</w:t>
      </w:r>
      <w:r w:rsidRPr="001A0D75">
        <w:rPr>
          <w:rStyle w:val="Emphasis"/>
        </w:rPr>
        <w:t xml:space="preserve"> the </w:t>
      </w:r>
      <w:r w:rsidRPr="007F03DC">
        <w:rPr>
          <w:rStyle w:val="Emphasis"/>
          <w:highlight w:val="green"/>
        </w:rPr>
        <w:t>neoliberal hegemonic</w:t>
      </w:r>
      <w:r w:rsidRPr="001A0D75">
        <w:rPr>
          <w:rStyle w:val="Emphasis"/>
        </w:rPr>
        <w:t xml:space="preserve"> social </w:t>
      </w:r>
      <w:r w:rsidRPr="007F03DC">
        <w:rPr>
          <w:rStyle w:val="Emphasis"/>
          <w:highlight w:val="green"/>
        </w:rPr>
        <w:t>imagination</w:t>
      </w:r>
      <w:r w:rsidRPr="001A0D75">
        <w:rPr>
          <w:rStyle w:val="Emphasis"/>
        </w:rPr>
        <w:t xml:space="preserve"> both </w:t>
      </w:r>
      <w:r w:rsidRPr="007F03DC">
        <w:rPr>
          <w:rStyle w:val="Emphasis"/>
          <w:highlight w:val="green"/>
        </w:rPr>
        <w:t>works to curtail who is</w:t>
      </w:r>
      <w:r w:rsidRPr="001A0D75">
        <w:rPr>
          <w:rStyle w:val="Emphasis"/>
        </w:rPr>
        <w:t xml:space="preserve"> considered </w:t>
      </w:r>
      <w:r w:rsidRPr="007F03DC">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7F03DC">
        <w:rPr>
          <w:rStyle w:val="Emphasis"/>
          <w:highlight w:val="green"/>
        </w:rPr>
        <w:t>through</w:t>
      </w:r>
      <w:r w:rsidRPr="001A0D75">
        <w:rPr>
          <w:rStyle w:val="Emphasis"/>
        </w:rPr>
        <w:t xml:space="preserve"> forms of </w:t>
      </w:r>
      <w:r w:rsidRPr="007F03DC">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proofErr w:type="gramStart"/>
      <w:r w:rsidRPr="00837025">
        <w:rPr>
          <w:rStyle w:val="Emphasis"/>
        </w:rPr>
        <w:t>In order to</w:t>
      </w:r>
      <w:proofErr w:type="gramEnd"/>
      <w:r w:rsidRPr="00837025">
        <w:rPr>
          <w:rStyle w:val="Emphasis"/>
        </w:rPr>
        <w:t xml:space="preserve"> desire disability differently, </w:t>
      </w:r>
      <w:r w:rsidRPr="007F03DC">
        <w:rPr>
          <w:rStyle w:val="Emphasis"/>
          <w:highlight w:val="green"/>
        </w:rPr>
        <w:t>we must begin with</w:t>
      </w:r>
      <w:r w:rsidRPr="001A0D75">
        <w:rPr>
          <w:rStyle w:val="Emphasis"/>
        </w:rPr>
        <w:t xml:space="preserve"> marginal, </w:t>
      </w:r>
      <w:r w:rsidRPr="007F03DC">
        <w:rPr>
          <w:rStyle w:val="Emphasis"/>
          <w:highlight w:val="green"/>
        </w:rPr>
        <w:t>heterotopic imaginations where</w:t>
      </w:r>
      <w:r w:rsidRPr="001A0D75">
        <w:rPr>
          <w:rStyle w:val="Emphasis"/>
        </w:rPr>
        <w:t xml:space="preserve">by </w:t>
      </w:r>
      <w:r w:rsidRPr="007F03DC">
        <w:rPr>
          <w:rStyle w:val="Emphasis"/>
          <w:highlight w:val="green"/>
        </w:rPr>
        <w:t>disability is</w:t>
      </w:r>
      <w:r w:rsidRPr="001A0D75">
        <w:rPr>
          <w:rStyle w:val="Emphasis"/>
        </w:rPr>
        <w:t xml:space="preserve"> practiced as </w:t>
      </w:r>
      <w:r w:rsidRPr="007F03DC">
        <w:rPr>
          <w:rStyle w:val="Emphasis"/>
          <w:highlight w:val="green"/>
        </w:rPr>
        <w:t>not something to overcome or</w:t>
      </w:r>
      <w:r w:rsidRPr="001A0D75">
        <w:rPr>
          <w:rStyle w:val="Emphasis"/>
        </w:rPr>
        <w:t xml:space="preserve"> merely </w:t>
      </w:r>
      <w:r w:rsidRPr="007F03DC">
        <w:rPr>
          <w:rStyle w:val="Emphasis"/>
          <w:highlight w:val="green"/>
        </w:rPr>
        <w:t>tolerate</w:t>
      </w:r>
      <w:r w:rsidRPr="001A0D75">
        <w:rPr>
          <w:rStyle w:val="Emphasis"/>
        </w:rPr>
        <w:t xml:space="preserve">, </w:t>
      </w:r>
      <w:r w:rsidRPr="007F03DC">
        <w:rPr>
          <w:rStyle w:val="Emphasis"/>
          <w:highlight w:val="green"/>
        </w:rPr>
        <w:t>but</w:t>
      </w:r>
      <w:r w:rsidRPr="001A0D75">
        <w:rPr>
          <w:rStyle w:val="Emphasis"/>
        </w:rPr>
        <w:t xml:space="preserve"> rather as a </w:t>
      </w:r>
      <w:r w:rsidRPr="007F03DC">
        <w:rPr>
          <w:rStyle w:val="Emphasis"/>
          <w:highlight w:val="green"/>
        </w:rPr>
        <w:t>part of a life worth living.</w:t>
      </w:r>
      <w:r w:rsidRPr="00570A14">
        <w:rPr>
          <w:sz w:val="12"/>
        </w:rPr>
        <w:t xml:space="preserve"> Building on Michel Foucault’s concept of heterotopia (1998), </w:t>
      </w:r>
      <w:r w:rsidRPr="007F03DC">
        <w:rPr>
          <w:rStyle w:val="Emphasis"/>
          <w:highlight w:val="green"/>
        </w:rPr>
        <w:t>a concept that marks “outside places” by</w:t>
      </w:r>
      <w:r w:rsidRPr="001A0D75">
        <w:rPr>
          <w:rStyle w:val="Emphasis"/>
        </w:rPr>
        <w:t xml:space="preserve"> their </w:t>
      </w:r>
      <w:r w:rsidRPr="007F03DC">
        <w:rPr>
          <w:rStyle w:val="Emphasis"/>
          <w:highlight w:val="green"/>
        </w:rPr>
        <w:t>discontinuity</w:t>
      </w:r>
      <w:r w:rsidRPr="001A0D75">
        <w:rPr>
          <w:rStyle w:val="Emphasis"/>
        </w:rPr>
        <w:t xml:space="preserve"> and </w:t>
      </w:r>
      <w:proofErr w:type="gramStart"/>
      <w:r w:rsidRPr="001A0D75">
        <w:rPr>
          <w:rStyle w:val="Emphasis"/>
        </w:rPr>
        <w:t>multiplicity</w:t>
      </w:r>
      <w:r w:rsidRPr="00570A14">
        <w:rPr>
          <w:sz w:val="12"/>
        </w:rPr>
        <w:t>, and</w:t>
      </w:r>
      <w:proofErr w:type="gramEnd"/>
      <w:r w:rsidRPr="00570A14">
        <w:rPr>
          <w:sz w:val="12"/>
        </w:rPr>
        <w:t xml:space="preserve"> drawing on the work of Mel Chen (2012) and Rod </w:t>
      </w:r>
      <w:proofErr w:type="spellStart"/>
      <w:r w:rsidRPr="00570A14">
        <w:rPr>
          <w:sz w:val="12"/>
        </w:rPr>
        <w:t>Michalko</w:t>
      </w:r>
      <w:proofErr w:type="spellEnd"/>
      <w:r w:rsidRPr="00570A14">
        <w:rPr>
          <w:sz w:val="12"/>
        </w:rPr>
        <w:t xml:space="preserve">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7F03DC">
        <w:rPr>
          <w:rStyle w:val="Emphasis"/>
          <w:highlight w:val="green"/>
        </w:rPr>
        <w:t>When disability is viewed through</w:t>
      </w:r>
      <w:r w:rsidRPr="001A0D75">
        <w:rPr>
          <w:rStyle w:val="Emphasis"/>
        </w:rPr>
        <w:t xml:space="preserve"> the lens of the </w:t>
      </w:r>
      <w:r w:rsidRPr="007F03DC">
        <w:rPr>
          <w:rStyle w:val="Emphasis"/>
          <w:highlight w:val="green"/>
        </w:rPr>
        <w:t>heterotopic imagination, it becomes an intracorporeal, non-anthropocentric, multiplicity that exceeds the</w:t>
      </w:r>
      <w:r w:rsidRPr="001A0D75">
        <w:rPr>
          <w:rStyle w:val="Emphasis"/>
        </w:rPr>
        <w:t xml:space="preserve"> individualized human </w:t>
      </w:r>
      <w:r w:rsidRPr="007F03DC">
        <w:rPr>
          <w:rStyle w:val="Emphasis"/>
          <w:highlight w:val="green"/>
        </w:rPr>
        <w:t>body inscribed by</w:t>
      </w:r>
      <w:r w:rsidRPr="001A0D75">
        <w:rPr>
          <w:rStyle w:val="Emphasis"/>
        </w:rPr>
        <w:t xml:space="preserve"> 175 neoliberal </w:t>
      </w:r>
      <w:proofErr w:type="spellStart"/>
      <w:r w:rsidRPr="007F03DC">
        <w:rPr>
          <w:rStyle w:val="Emphasis"/>
          <w:highlight w:val="green"/>
        </w:rPr>
        <w:t>biocapitalism</w:t>
      </w:r>
      <w:proofErr w:type="spellEnd"/>
      <w:r w:rsidRPr="001A0D75">
        <w:rPr>
          <w:rStyle w:val="Emphasis"/>
        </w:rPr>
        <w:t>.</w:t>
      </w:r>
      <w:r w:rsidRPr="00570A14">
        <w:rPr>
          <w:sz w:val="12"/>
        </w:rPr>
        <w:t xml:space="preserve"> To elaborate on disability as this emergent multiplicity, I read Chen’s and </w:t>
      </w:r>
      <w:proofErr w:type="spellStart"/>
      <w:r w:rsidRPr="00570A14">
        <w:rPr>
          <w:sz w:val="12"/>
        </w:rPr>
        <w:t>Michalko’s</w:t>
      </w:r>
      <w:proofErr w:type="spellEnd"/>
      <w:r w:rsidRPr="00570A14">
        <w:rPr>
          <w:sz w:val="12"/>
        </w:rPr>
        <w:t xml:space="preserve">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7F03DC">
        <w:rPr>
          <w:rStyle w:val="Emphasis"/>
          <w:highlight w:val="green"/>
        </w:rPr>
        <w:t>desiring disability differently</w:t>
      </w:r>
      <w:r w:rsidRPr="00570A14">
        <w:rPr>
          <w:rStyle w:val="Emphasis"/>
        </w:rPr>
        <w:t xml:space="preserve"> through the heterotopic imagination </w:t>
      </w:r>
      <w:r w:rsidRPr="007F03DC">
        <w:rPr>
          <w:rStyle w:val="Emphasis"/>
          <w:highlight w:val="green"/>
        </w:rPr>
        <w:t>radically alters what disability is</w:t>
      </w:r>
      <w:r w:rsidRPr="00570A14">
        <w:rPr>
          <w:rStyle w:val="Emphasis"/>
        </w:rPr>
        <w:t xml:space="preserve">, how it is practiced, </w:t>
      </w:r>
      <w:r w:rsidRPr="007F03DC">
        <w:rPr>
          <w:rStyle w:val="Emphasis"/>
          <w:highlight w:val="green"/>
        </w:rPr>
        <w:t>and what it can be.</w:t>
      </w:r>
    </w:p>
    <w:p w14:paraId="66D6B502" w14:textId="77777777" w:rsidR="00E84437" w:rsidRDefault="00E84437" w:rsidP="00E84437">
      <w:pPr>
        <w:pStyle w:val="Heading3"/>
      </w:pPr>
      <w:r w:rsidRPr="00407B8F">
        <w:lastRenderedPageBreak/>
        <w:t>Underview</w:t>
      </w:r>
    </w:p>
    <w:p w14:paraId="2C837A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437"/>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18B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441B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07676"/>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7F03DC"/>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383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E7E7B"/>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84437"/>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0AC89"/>
  <w14:defaultImageDpi w14:val="300"/>
  <w15:docId w15:val="{90DB377A-118B-C545-A67F-DB4177E1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1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41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1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3441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3441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1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1BF"/>
  </w:style>
  <w:style w:type="character" w:customStyle="1" w:styleId="Heading1Char">
    <w:name w:val="Heading 1 Char"/>
    <w:aliases w:val="Pocket Char"/>
    <w:basedOn w:val="DefaultParagraphFont"/>
    <w:link w:val="Heading1"/>
    <w:uiPriority w:val="9"/>
    <w:rsid w:val="003441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1B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3441B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441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441BF"/>
    <w:rPr>
      <w:b/>
      <w:sz w:val="26"/>
      <w:u w:val="none"/>
    </w:rPr>
  </w:style>
  <w:style w:type="character" w:customStyle="1" w:styleId="StyleUnderline">
    <w:name w:val="Style Underline"/>
    <w:aliases w:val="Underline"/>
    <w:basedOn w:val="DefaultParagraphFont"/>
    <w:uiPriority w:val="1"/>
    <w:qFormat/>
    <w:rsid w:val="003441BF"/>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3441B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441BF"/>
    <w:rPr>
      <w:color w:val="auto"/>
      <w:u w:val="none"/>
    </w:rPr>
  </w:style>
  <w:style w:type="character" w:styleId="Hyperlink">
    <w:name w:val="Hyperlink"/>
    <w:basedOn w:val="DefaultParagraphFont"/>
    <w:uiPriority w:val="99"/>
    <w:semiHidden/>
    <w:unhideWhenUsed/>
    <w:rsid w:val="003441BF"/>
    <w:rPr>
      <w:color w:val="auto"/>
      <w:u w:val="none"/>
    </w:rPr>
  </w:style>
  <w:style w:type="paragraph" w:styleId="DocumentMap">
    <w:name w:val="Document Map"/>
    <w:basedOn w:val="Normal"/>
    <w:link w:val="DocumentMapChar"/>
    <w:uiPriority w:val="99"/>
    <w:semiHidden/>
    <w:unhideWhenUsed/>
    <w:rsid w:val="003441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1BF"/>
    <w:rPr>
      <w:rFonts w:ascii="Lucida Grande" w:hAnsi="Lucida Grande" w:cs="Lucida Grande"/>
    </w:rPr>
  </w:style>
  <w:style w:type="paragraph" w:customStyle="1" w:styleId="textbold">
    <w:name w:val="text bold"/>
    <w:basedOn w:val="Normal"/>
    <w:link w:val="Emphasis"/>
    <w:uiPriority w:val="20"/>
    <w:qFormat/>
    <w:rsid w:val="00E84437"/>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9</Pages>
  <Words>4265</Words>
  <Characters>24316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2021-11-06T14:06:00Z</dcterms:created>
  <dcterms:modified xsi:type="dcterms:W3CDTF">2021-11-06T16:03:00Z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