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8AA59" w14:textId="037DD171" w:rsidR="00A543C2" w:rsidRDefault="00A543C2" w:rsidP="00A543C2">
      <w:pPr>
        <w:pStyle w:val="Heading1"/>
      </w:pPr>
      <w:r>
        <w:t>Apple Valley R1</w:t>
      </w:r>
    </w:p>
    <w:p w14:paraId="6B0B6D14" w14:textId="4C1BFF29" w:rsidR="00040CFA" w:rsidRPr="00FE366C" w:rsidRDefault="00A543C2" w:rsidP="00A543C2">
      <w:pPr>
        <w:pStyle w:val="Heading3"/>
      </w:pPr>
      <w:r>
        <w:lastRenderedPageBreak/>
        <w:t>1AC</w:t>
      </w:r>
    </w:p>
    <w:p w14:paraId="306477BA" w14:textId="77777777" w:rsidR="00040CFA" w:rsidRPr="00A35A28" w:rsidRDefault="00040CFA" w:rsidP="00040CFA">
      <w:pPr>
        <w:pStyle w:val="Heading4"/>
        <w:rPr>
          <w:rFonts w:cs="Calibri"/>
        </w:rPr>
      </w:pPr>
      <w:r>
        <w:rPr>
          <w:rFonts w:cs="Calibri"/>
        </w:rPr>
        <w:t>Communicative arenas such as d</w:t>
      </w:r>
      <w:r w:rsidRPr="00A35A28">
        <w:rPr>
          <w:rFonts w:cs="Calibri"/>
        </w:rPr>
        <w:t xml:space="preserve">ebate </w:t>
      </w:r>
      <w:r>
        <w:rPr>
          <w:rFonts w:cs="Calibri"/>
        </w:rPr>
        <w:t>links disabled folk under modes of compulsive able-bodiedness. They are</w:t>
      </w:r>
      <w:r w:rsidRPr="00A35A28">
        <w:rPr>
          <w:rFonts w:cs="Calibri"/>
        </w:rPr>
        <w:t xml:space="preserve"> </w:t>
      </w:r>
      <w:r>
        <w:rPr>
          <w:rFonts w:cs="Calibri"/>
        </w:rPr>
        <w:t>controlled by biopolitical</w:t>
      </w:r>
      <w:r w:rsidRPr="00A35A28">
        <w:rPr>
          <w:rFonts w:cs="Calibri"/>
        </w:rPr>
        <w:t xml:space="preserve"> </w:t>
      </w:r>
      <w:r>
        <w:rPr>
          <w:rFonts w:cs="Calibri"/>
        </w:rPr>
        <w:t xml:space="preserve">systems of </w:t>
      </w:r>
      <w:r w:rsidRPr="00A35A28">
        <w:rPr>
          <w:rFonts w:cs="Calibri"/>
        </w:rPr>
        <w:t xml:space="preserve">fluency which systematically </w:t>
      </w:r>
      <w:r>
        <w:rPr>
          <w:rFonts w:cs="Calibri"/>
        </w:rPr>
        <w:t>smooths dysfluencies</w:t>
      </w:r>
      <w:r w:rsidRPr="00A35A28">
        <w:rPr>
          <w:rFonts w:cs="Calibri"/>
        </w:rPr>
        <w:t xml:space="preserve"> to maintain </w:t>
      </w:r>
      <w:r>
        <w:rPr>
          <w:rFonts w:cs="Calibri"/>
        </w:rPr>
        <w:t>the fluid semiotic operation</w:t>
      </w:r>
      <w:r w:rsidRPr="00A35A28">
        <w:rPr>
          <w:rFonts w:cs="Calibri"/>
        </w:rPr>
        <w:t>.</w:t>
      </w:r>
      <w:r>
        <w:rPr>
          <w:rFonts w:cs="Calibri"/>
        </w:rPr>
        <w:t xml:space="preserve"> </w:t>
      </w:r>
      <w:r>
        <w:t>Thus, the role of the ballot is to vote for the debater that best resists the technologies of fluency.</w:t>
      </w:r>
    </w:p>
    <w:p w14:paraId="1951DDEF" w14:textId="77777777" w:rsidR="00040CFA" w:rsidRPr="00A35A28" w:rsidRDefault="00040CFA" w:rsidP="00040CFA">
      <w:r w:rsidRPr="00A35A28">
        <w:rPr>
          <w:rStyle w:val="Style13ptBold"/>
        </w:rPr>
        <w:t>St. Pierre 17</w:t>
      </w:r>
      <w:r w:rsidRPr="00A35A28">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//Lex VM</w:t>
      </w:r>
    </w:p>
    <w:p w14:paraId="74BBD89C" w14:textId="77777777" w:rsidR="00040CFA" w:rsidRDefault="00040CFA" w:rsidP="00040CFA">
      <w:pPr>
        <w:rPr>
          <w:sz w:val="12"/>
          <w:szCs w:val="26"/>
        </w:rPr>
      </w:pPr>
      <w:r w:rsidRPr="00A35A28">
        <w:rPr>
          <w:sz w:val="12"/>
          <w:szCs w:val="26"/>
        </w:rPr>
        <w:t xml:space="preserve">“Given that </w:t>
      </w:r>
      <w:r w:rsidRPr="00A35A28">
        <w:rPr>
          <w:rStyle w:val="Emphasis"/>
        </w:rPr>
        <w:t>compulsory able-bodiedness</w:t>
      </w:r>
      <w:r w:rsidRPr="00A35A28">
        <w:rPr>
          <w:sz w:val="12"/>
          <w:szCs w:val="26"/>
        </w:rPr>
        <w:t xml:space="preserve"> emanates from everywhere and nowhere, it is perhaps more fruitful to parse this consensus through the mode by which compulsory able-bodiedness</w:t>
      </w:r>
      <w:r w:rsidRPr="00A35A28">
        <w:rPr>
          <w:sz w:val="12"/>
        </w:rPr>
        <w:t xml:space="preserve"> </w:t>
      </w:r>
      <w:r w:rsidRPr="00A35A28">
        <w:rPr>
          <w:b/>
          <w:sz w:val="26"/>
          <w:szCs w:val="26"/>
          <w:u w:val="single"/>
        </w:rPr>
        <w:t>circulates and is translated across different ideas, practices, and institutions</w:t>
      </w:r>
      <w:r w:rsidRPr="00A35A28">
        <w:rPr>
          <w:sz w:val="12"/>
          <w:szCs w:val="26"/>
        </w:rPr>
        <w:t xml:space="preserve"> rather than isolating the specific sites where this consensus, this hegemony, is produced. For McRuer, </w:t>
      </w:r>
      <w:r w:rsidRPr="00A35A28">
        <w:rPr>
          <w:b/>
          <w:sz w:val="26"/>
          <w:szCs w:val="26"/>
          <w:u w:val="single"/>
        </w:rPr>
        <w:t>“</w:t>
      </w:r>
      <w:r w:rsidRPr="0060316B">
        <w:rPr>
          <w:b/>
          <w:sz w:val="26"/>
          <w:szCs w:val="26"/>
          <w:highlight w:val="green"/>
          <w:u w:val="single"/>
        </w:rPr>
        <w:t>the</w:t>
      </w:r>
      <w:r w:rsidRPr="00A35A28">
        <w:rPr>
          <w:b/>
          <w:sz w:val="26"/>
          <w:szCs w:val="26"/>
          <w:u w:val="single"/>
        </w:rPr>
        <w:t xml:space="preserve"> experience of the able-bodied </w:t>
      </w:r>
      <w:r w:rsidRPr="0060316B">
        <w:rPr>
          <w:b/>
          <w:sz w:val="26"/>
          <w:szCs w:val="26"/>
          <w:highlight w:val="green"/>
          <w:u w:val="single"/>
        </w:rPr>
        <w:t>need for</w:t>
      </w:r>
      <w:r w:rsidRPr="00A35A28">
        <w:rPr>
          <w:b/>
          <w:sz w:val="26"/>
          <w:szCs w:val="26"/>
          <w:u w:val="single"/>
        </w:rPr>
        <w:t xml:space="preserve"> an agreed-on </w:t>
      </w:r>
      <w:r w:rsidRPr="0060316B">
        <w:rPr>
          <w:b/>
          <w:sz w:val="26"/>
          <w:szCs w:val="26"/>
          <w:highlight w:val="green"/>
          <w:u w:val="single"/>
        </w:rPr>
        <w:t>common ground</w:t>
      </w:r>
      <w:r w:rsidRPr="00A35A28">
        <w:rPr>
          <w:b/>
          <w:sz w:val="26"/>
          <w:szCs w:val="26"/>
          <w:u w:val="single"/>
        </w:rPr>
        <w:t>” is a common experience that “</w:t>
      </w:r>
      <w:r w:rsidRPr="0060316B">
        <w:rPr>
          <w:b/>
          <w:sz w:val="26"/>
          <w:szCs w:val="26"/>
          <w:highlight w:val="green"/>
          <w:u w:val="single"/>
        </w:rPr>
        <w:t>links all people with disabilities under a system of</w:t>
      </w:r>
      <w:r w:rsidRPr="00A35A28">
        <w:rPr>
          <w:b/>
          <w:sz w:val="26"/>
          <w:szCs w:val="26"/>
          <w:u w:val="single"/>
        </w:rPr>
        <w:t xml:space="preserve"> compulsory </w:t>
      </w:r>
      <w:r w:rsidRPr="0060316B">
        <w:rPr>
          <w:b/>
          <w:sz w:val="26"/>
          <w:szCs w:val="26"/>
          <w:highlight w:val="green"/>
          <w:u w:val="single"/>
        </w:rPr>
        <w:t>able-bodiedness</w:t>
      </w:r>
      <w:r w:rsidRPr="00A35A28">
        <w:rPr>
          <w:b/>
          <w:sz w:val="26"/>
          <w:szCs w:val="26"/>
          <w:u w:val="single"/>
        </w:rPr>
        <w:t>”</w:t>
      </w:r>
      <w:r w:rsidRPr="00A35A28">
        <w:rPr>
          <w:sz w:val="12"/>
          <w:szCs w:val="26"/>
        </w:rPr>
        <w:t xml:space="preserve"> (8), and I suggest that this “common ground” of disability oppression is a how as much as a where or a what. That is, a common ground is never just found, but must be cleared away and maintained with effort through time. </w:t>
      </w:r>
      <w:r w:rsidRPr="0060316B">
        <w:rPr>
          <w:b/>
          <w:sz w:val="26"/>
          <w:szCs w:val="26"/>
          <w:highlight w:val="green"/>
          <w:u w:val="single"/>
        </w:rPr>
        <w:t>“Fluency”</w:t>
      </w:r>
      <w:r w:rsidRPr="00A35A28">
        <w:rPr>
          <w:b/>
          <w:sz w:val="26"/>
          <w:szCs w:val="26"/>
          <w:u w:val="single"/>
        </w:rPr>
        <w:t xml:space="preserve"> can accordingly be understood as a technology operating at the intersection of biopower and hegemony that smooths over and </w:t>
      </w:r>
      <w:r w:rsidRPr="0060316B">
        <w:rPr>
          <w:b/>
          <w:sz w:val="26"/>
          <w:szCs w:val="26"/>
          <w:highlight w:val="green"/>
          <w:u w:val="single"/>
        </w:rPr>
        <w:t>straightens discontinuous semiotics</w:t>
      </w:r>
      <w:r w:rsidRPr="00A35A28">
        <w:rPr>
          <w:b/>
          <w:sz w:val="26"/>
          <w:szCs w:val="26"/>
          <w:u w:val="single"/>
        </w:rPr>
        <w:t xml:space="preserve">, temporalities, and materialities </w:t>
      </w:r>
      <w:r w:rsidRPr="0060316B">
        <w:rPr>
          <w:b/>
          <w:sz w:val="26"/>
          <w:szCs w:val="26"/>
          <w:highlight w:val="green"/>
          <w:u w:val="single"/>
        </w:rPr>
        <w:t>to eliminate frictions within productive, biopolitical systems</w:t>
      </w:r>
      <w:r w:rsidRPr="00A35A28">
        <w:rPr>
          <w:b/>
          <w:sz w:val="26"/>
          <w:szCs w:val="26"/>
          <w:u w:val="single"/>
        </w:rPr>
        <w:t xml:space="preserve"> and thus secure social order within the material realm. An attention to fluency moves beyond the orthodox focus on ideology as the essential vehicle of hegemony to locate</w:t>
      </w:r>
      <w:r w:rsidRPr="00A35A28">
        <w:rPr>
          <w:sz w:val="12"/>
          <w:szCs w:val="26"/>
        </w:rPr>
        <w:t xml:space="preserve">, alongside Jon Beasley-Murray’s notion of “posthegemony,” </w:t>
      </w:r>
      <w:r w:rsidRPr="00A35A28">
        <w:rPr>
          <w:b/>
          <w:sz w:val="26"/>
          <w:szCs w:val="26"/>
          <w:u w:val="single"/>
        </w:rPr>
        <w:t xml:space="preserve">the production of consensus and the security of social order not within the realm of representation but the governance of bodies and life itself. </w:t>
      </w:r>
      <w:r w:rsidRPr="0060316B">
        <w:rPr>
          <w:b/>
          <w:sz w:val="26"/>
          <w:szCs w:val="26"/>
          <w:highlight w:val="green"/>
          <w:u w:val="single"/>
        </w:rPr>
        <w:t>Fluency attempts to</w:t>
      </w:r>
      <w:r w:rsidRPr="00A35A28">
        <w:rPr>
          <w:b/>
          <w:sz w:val="26"/>
          <w:szCs w:val="26"/>
          <w:u w:val="single"/>
        </w:rPr>
        <w:t xml:space="preserve"> regulate and collapse not merely the time between encounters, but the embodied time of encounter and access and judgment.</w:t>
      </w:r>
      <w:r w:rsidRPr="00A35A28">
        <w:rPr>
          <w:sz w:val="12"/>
          <w:szCs w:val="26"/>
        </w:rPr>
        <w:t xml:space="preserve"> Fluency attempts to </w:t>
      </w:r>
      <w:r w:rsidRPr="0060316B">
        <w:rPr>
          <w:rStyle w:val="Emphasis"/>
          <w:highlight w:val="green"/>
        </w:rPr>
        <w:t>cover over</w:t>
      </w:r>
      <w:r w:rsidRPr="00A35A28">
        <w:rPr>
          <w:rStyle w:val="Emphasis"/>
        </w:rPr>
        <w:t xml:space="preserve"> political spaces</w:t>
      </w:r>
      <w:r w:rsidRPr="00A35A28">
        <w:rPr>
          <w:sz w:val="12"/>
          <w:szCs w:val="26"/>
        </w:rPr>
        <w:t>—to mitigate (when it cannot eliminate) interruption and disruption—</w:t>
      </w:r>
      <w:r w:rsidRPr="00A35A28">
        <w:rPr>
          <w:b/>
          <w:sz w:val="26"/>
          <w:szCs w:val="26"/>
          <w:u w:val="single"/>
        </w:rPr>
        <w:t>thus facilitating</w:t>
      </w:r>
      <w:r w:rsidRPr="00A35A28">
        <w:rPr>
          <w:sz w:val="12"/>
          <w:szCs w:val="26"/>
        </w:rPr>
        <w:t xml:space="preserve"> in one move </w:t>
      </w:r>
      <w:r w:rsidRPr="00A35A28">
        <w:rPr>
          <w:b/>
          <w:sz w:val="26"/>
          <w:szCs w:val="26"/>
          <w:u w:val="single"/>
        </w:rPr>
        <w:t>the rationalization</w:t>
      </w:r>
      <w:r w:rsidRPr="00A35A28">
        <w:rPr>
          <w:sz w:val="12"/>
          <w:szCs w:val="26"/>
        </w:rPr>
        <w:t xml:space="preserve"> and naturali- zation </w:t>
      </w:r>
      <w:r w:rsidRPr="00A35A28">
        <w:rPr>
          <w:b/>
          <w:sz w:val="26"/>
          <w:szCs w:val="26"/>
          <w:u w:val="single"/>
        </w:rPr>
        <w:t xml:space="preserve">of </w:t>
      </w:r>
      <w:r w:rsidRPr="0060316B">
        <w:rPr>
          <w:b/>
          <w:sz w:val="26"/>
          <w:szCs w:val="26"/>
          <w:highlight w:val="green"/>
          <w:u w:val="single"/>
        </w:rPr>
        <w:t>embodied difference</w:t>
      </w:r>
      <w:r w:rsidRPr="00A35A28">
        <w:rPr>
          <w:sz w:val="12"/>
          <w:szCs w:val="26"/>
        </w:rPr>
        <w:t xml:space="preserve"> that seems to emanate from everywhere </w:t>
      </w:r>
      <w:r w:rsidRPr="0060316B">
        <w:rPr>
          <w:rStyle w:val="Emphasis"/>
          <w:highlight w:val="green"/>
        </w:rPr>
        <w:t>and</w:t>
      </w:r>
      <w:r w:rsidRPr="00A35A28">
        <w:rPr>
          <w:sz w:val="12"/>
          <w:szCs w:val="26"/>
        </w:rPr>
        <w:t xml:space="preserve"> nowhere, </w:t>
      </w:r>
      <w:r w:rsidRPr="00A35A28">
        <w:rPr>
          <w:b/>
          <w:sz w:val="26"/>
          <w:szCs w:val="26"/>
          <w:u w:val="single"/>
        </w:rPr>
        <w:t>as if everyone agrees.</w:t>
      </w:r>
      <w:r w:rsidRPr="00A35A28">
        <w:rPr>
          <w:sz w:val="12"/>
          <w:szCs w:val="26"/>
        </w:rPr>
        <w:t xml:space="preserve"> But whatever else it may be, </w:t>
      </w:r>
      <w:r w:rsidRPr="00A35A28">
        <w:rPr>
          <w:b/>
          <w:sz w:val="26"/>
          <w:szCs w:val="26"/>
          <w:u w:val="single"/>
        </w:rPr>
        <w:t xml:space="preserve">fluency </w:t>
      </w:r>
      <w:r w:rsidRPr="0060316B">
        <w:rPr>
          <w:b/>
          <w:sz w:val="26"/>
          <w:szCs w:val="26"/>
          <w:highlight w:val="green"/>
          <w:u w:val="single"/>
        </w:rPr>
        <w:t>is</w:t>
      </w:r>
      <w:r w:rsidRPr="00A35A28">
        <w:rPr>
          <w:b/>
          <w:sz w:val="26"/>
          <w:szCs w:val="26"/>
          <w:u w:val="single"/>
        </w:rPr>
        <w:t xml:space="preserve"> first a process </w:t>
      </w:r>
      <w:r w:rsidRPr="0060316B">
        <w:rPr>
          <w:b/>
          <w:sz w:val="26"/>
          <w:szCs w:val="26"/>
          <w:highlight w:val="green"/>
          <w:u w:val="single"/>
        </w:rPr>
        <w:t>enacted</w:t>
      </w:r>
      <w:r w:rsidRPr="00A35A28">
        <w:rPr>
          <w:b/>
          <w:sz w:val="26"/>
          <w:szCs w:val="26"/>
          <w:u w:val="single"/>
        </w:rPr>
        <w:t xml:space="preserve"> and lived </w:t>
      </w:r>
      <w:r w:rsidRPr="0060316B">
        <w:rPr>
          <w:b/>
          <w:sz w:val="26"/>
          <w:szCs w:val="26"/>
          <w:highlight w:val="green"/>
          <w:u w:val="single"/>
        </w:rPr>
        <w:t>within the material and corporeal</w:t>
      </w:r>
      <w:r w:rsidRPr="00A35A28">
        <w:rPr>
          <w:b/>
          <w:sz w:val="26"/>
          <w:szCs w:val="26"/>
          <w:u w:val="single"/>
        </w:rPr>
        <w:t>.</w:t>
      </w:r>
      <w:r w:rsidRPr="00A35A28">
        <w:rPr>
          <w:sz w:val="12"/>
          <w:szCs w:val="26"/>
        </w:rPr>
        <w:t xml:space="preserve"> Here I start from the semiotic and expand outwards. </w:t>
      </w:r>
      <w:r w:rsidRPr="0060316B">
        <w:rPr>
          <w:b/>
          <w:sz w:val="26"/>
          <w:szCs w:val="26"/>
          <w:highlight w:val="green"/>
          <w:u w:val="single"/>
        </w:rPr>
        <w:t>The</w:t>
      </w:r>
      <w:r w:rsidRPr="00A35A28">
        <w:rPr>
          <w:b/>
          <w:sz w:val="26"/>
          <w:szCs w:val="26"/>
          <w:u w:val="single"/>
        </w:rPr>
        <w:t xml:space="preserve"> vast </w:t>
      </w:r>
      <w:r w:rsidRPr="0060316B">
        <w:rPr>
          <w:b/>
          <w:sz w:val="26"/>
          <w:szCs w:val="26"/>
          <w:highlight w:val="green"/>
          <w:u w:val="single"/>
        </w:rPr>
        <w:t>array of</w:t>
      </w:r>
      <w:r w:rsidRPr="00A35A28">
        <w:rPr>
          <w:b/>
          <w:sz w:val="26"/>
          <w:szCs w:val="26"/>
          <w:u w:val="single"/>
        </w:rPr>
        <w:t xml:space="preserve"> rhythms, </w:t>
      </w:r>
      <w:r w:rsidRPr="0060316B">
        <w:rPr>
          <w:b/>
          <w:sz w:val="26"/>
          <w:szCs w:val="26"/>
          <w:highlight w:val="green"/>
          <w:u w:val="single"/>
        </w:rPr>
        <w:t>semiotic modes</w:t>
      </w:r>
      <w:r w:rsidRPr="00A35A28">
        <w:rPr>
          <w:b/>
          <w:sz w:val="26"/>
          <w:szCs w:val="26"/>
          <w:u w:val="single"/>
        </w:rPr>
        <w:t xml:space="preserve">, tempos, dictions, </w:t>
      </w:r>
      <w:r w:rsidRPr="0060316B">
        <w:rPr>
          <w:b/>
          <w:sz w:val="26"/>
          <w:szCs w:val="26"/>
          <w:highlight w:val="green"/>
          <w:u w:val="single"/>
        </w:rPr>
        <w:t>and</w:t>
      </w:r>
      <w:r w:rsidRPr="00A35A28">
        <w:rPr>
          <w:b/>
          <w:sz w:val="26"/>
          <w:szCs w:val="26"/>
          <w:u w:val="single"/>
        </w:rPr>
        <w:t xml:space="preserve"> (racialized or disabled) </w:t>
      </w:r>
      <w:r w:rsidRPr="0060316B">
        <w:rPr>
          <w:b/>
          <w:sz w:val="26"/>
          <w:szCs w:val="26"/>
          <w:highlight w:val="green"/>
          <w:u w:val="single"/>
        </w:rPr>
        <w:t>accents</w:t>
      </w:r>
      <w:r w:rsidRPr="00A35A28">
        <w:rPr>
          <w:b/>
          <w:sz w:val="26"/>
          <w:szCs w:val="26"/>
          <w:u w:val="single"/>
        </w:rPr>
        <w:t xml:space="preserve"> that constitute practices of aural “communication” </w:t>
      </w:r>
      <w:r w:rsidRPr="0060316B">
        <w:rPr>
          <w:b/>
          <w:sz w:val="26"/>
          <w:szCs w:val="26"/>
          <w:highlight w:val="green"/>
          <w:u w:val="single"/>
        </w:rPr>
        <w:t>have become the</w:t>
      </w:r>
      <w:r w:rsidRPr="00A35A28">
        <w:rPr>
          <w:b/>
          <w:sz w:val="26"/>
          <w:szCs w:val="26"/>
          <w:u w:val="single"/>
        </w:rPr>
        <w:t xml:space="preserve"> objective </w:t>
      </w:r>
      <w:r w:rsidRPr="0060316B">
        <w:rPr>
          <w:b/>
          <w:sz w:val="26"/>
          <w:szCs w:val="26"/>
          <w:highlight w:val="green"/>
          <w:u w:val="single"/>
        </w:rPr>
        <w:t>domain of the biomedicalizing industry of Speech-Language Pathology.</w:t>
      </w:r>
      <w:r w:rsidRPr="00A35A28">
        <w:rPr>
          <w:sz w:val="12"/>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60316B">
        <w:rPr>
          <w:b/>
          <w:sz w:val="26"/>
          <w:szCs w:val="26"/>
          <w:highlight w:val="green"/>
          <w:u w:val="single"/>
        </w:rPr>
        <w:t>fluency</w:t>
      </w:r>
      <w:r w:rsidRPr="00A35A28">
        <w:rPr>
          <w:b/>
          <w:sz w:val="26"/>
          <w:szCs w:val="26"/>
          <w:u w:val="single"/>
        </w:rPr>
        <w:t xml:space="preserve"> is difficult to pin down and that </w:t>
      </w:r>
      <w:r w:rsidRPr="00A35A28">
        <w:rPr>
          <w:rStyle w:val="Emphasis"/>
        </w:rPr>
        <w:t xml:space="preserve">researchers within Speech-Language Pathology </w:t>
      </w:r>
      <w:r w:rsidRPr="0060316B">
        <w:rPr>
          <w:rStyle w:val="Emphasis"/>
          <w:highlight w:val="green"/>
        </w:rPr>
        <w:t>often</w:t>
      </w:r>
      <w:r w:rsidRPr="00A35A28">
        <w:rPr>
          <w:rStyle w:val="Emphasis"/>
        </w:rPr>
        <w:t xml:space="preserve"> focus</w:t>
      </w:r>
      <w:r w:rsidRPr="00A35A28">
        <w:rPr>
          <w:b/>
          <w:sz w:val="26"/>
          <w:szCs w:val="26"/>
          <w:u w:val="single"/>
        </w:rPr>
        <w:t xml:space="preserve"> on what it is not—namely, dysfluency.</w:t>
      </w:r>
      <w:r w:rsidRPr="00A35A28">
        <w:rPr>
          <w:sz w:val="12"/>
          <w:szCs w:val="26"/>
        </w:rPr>
        <w:t xml:space="preserve"> There are a few characteristics:</w:t>
      </w:r>
      <w:r w:rsidRPr="00A35A28">
        <w:rPr>
          <w:b/>
          <w:sz w:val="26"/>
          <w:szCs w:val="26"/>
          <w:u w:val="single"/>
        </w:rPr>
        <w:t xml:space="preserve"> Fluent speech is </w:t>
      </w:r>
      <w:r w:rsidRPr="0060316B">
        <w:rPr>
          <w:b/>
          <w:sz w:val="26"/>
          <w:szCs w:val="26"/>
          <w:highlight w:val="green"/>
          <w:u w:val="single"/>
        </w:rPr>
        <w:t>marked by</w:t>
      </w:r>
      <w:r w:rsidRPr="00A35A28">
        <w:rPr>
          <w:b/>
          <w:sz w:val="26"/>
          <w:szCs w:val="26"/>
          <w:u w:val="single"/>
        </w:rPr>
        <w:t xml:space="preserve"> a lack of hesitation, and</w:t>
      </w:r>
      <w:r w:rsidRPr="00A35A28">
        <w:rPr>
          <w:sz w:val="12"/>
          <w:szCs w:val="26"/>
        </w:rPr>
        <w:t xml:space="preserve"> Speech-Language Pathology is forced to make (dubious and highly arbitrary) distinctions between “normal” and “abnormal” hesitations </w:t>
      </w:r>
      <w:r w:rsidRPr="00A35A28">
        <w:rPr>
          <w:sz w:val="12"/>
          <w:szCs w:val="26"/>
        </w:rPr>
        <w:lastRenderedPageBreak/>
        <w:t xml:space="preserve">(Goldman-Eisler) since breaks and hesitations crop up in all speech. Fluent speech is marked by rhythmical (read: thoroughly normalized) patterning. Fluent speech is similarly marked by </w:t>
      </w:r>
      <w:r w:rsidRPr="00A35A28">
        <w:rPr>
          <w:b/>
          <w:sz w:val="26"/>
          <w:szCs w:val="26"/>
          <w:u w:val="single"/>
        </w:rPr>
        <w:t>the lack of “extra sounds” interjected into culturally dominant phonetic patterns.</w:t>
      </w:r>
      <w:r w:rsidRPr="00A35A28">
        <w:rPr>
          <w:sz w:val="12"/>
          <w:szCs w:val="26"/>
        </w:rPr>
        <w:t xml:space="preserve"> Fluency is defined by the overall rate of speech, which includes not just the rate of vocal flow but of information flow (Starkweather). And lastly, fluency is often defined by a lack of “effort” on the part of the speaker; </w:t>
      </w:r>
      <w:r w:rsidRPr="00A35A28">
        <w:rPr>
          <w:b/>
          <w:sz w:val="26"/>
          <w:szCs w:val="26"/>
          <w:u w:val="single"/>
        </w:rPr>
        <w:t>a conceit of mastery over language</w:t>
      </w:r>
      <w:r w:rsidRPr="00A35A28">
        <w:rPr>
          <w:sz w:val="12"/>
          <w:szCs w:val="26"/>
        </w:rPr>
        <w:t xml:space="preserve"> that highlights the twinned meaning of “fluency.” Transposing this definition into a critical register, </w:t>
      </w:r>
      <w:r w:rsidRPr="0060316B">
        <w:rPr>
          <w:b/>
          <w:sz w:val="26"/>
          <w:szCs w:val="26"/>
          <w:highlight w:val="green"/>
          <w:u w:val="single"/>
        </w:rPr>
        <w:t>the “effortless flow of speech” can be</w:t>
      </w:r>
      <w:r w:rsidRPr="00A35A28">
        <w:rPr>
          <w:b/>
          <w:sz w:val="26"/>
          <w:szCs w:val="26"/>
          <w:u w:val="single"/>
        </w:rPr>
        <w:t xml:space="preserve"> read as </w:t>
      </w:r>
      <w:r w:rsidRPr="0060316B">
        <w:rPr>
          <w:b/>
          <w:sz w:val="26"/>
          <w:szCs w:val="26"/>
          <w:highlight w:val="green"/>
          <w:u w:val="single"/>
        </w:rPr>
        <w:t>a</w:t>
      </w:r>
      <w:r w:rsidRPr="00A35A28">
        <w:rPr>
          <w:b/>
          <w:sz w:val="26"/>
          <w:szCs w:val="26"/>
          <w:u w:val="single"/>
        </w:rPr>
        <w:t xml:space="preserve"> coordinated—yet often strained—</w:t>
      </w:r>
      <w:r w:rsidRPr="0060316B">
        <w:rPr>
          <w:b/>
          <w:sz w:val="26"/>
          <w:szCs w:val="26"/>
          <w:highlight w:val="green"/>
          <w:u w:val="single"/>
        </w:rPr>
        <w:t>performance of bending</w:t>
      </w:r>
      <w:r w:rsidRPr="00A35A28">
        <w:rPr>
          <w:b/>
          <w:sz w:val="26"/>
          <w:szCs w:val="26"/>
          <w:u w:val="single"/>
        </w:rPr>
        <w:t xml:space="preserve"> the energies and </w:t>
      </w:r>
      <w:r w:rsidRPr="0060316B">
        <w:rPr>
          <w:b/>
          <w:sz w:val="26"/>
          <w:szCs w:val="26"/>
          <w:highlight w:val="green"/>
          <w:u w:val="single"/>
        </w:rPr>
        <w:t>capacities of bodies toward</w:t>
      </w:r>
      <w:r w:rsidRPr="00A35A28">
        <w:rPr>
          <w:b/>
          <w:sz w:val="26"/>
          <w:szCs w:val="26"/>
          <w:u w:val="single"/>
        </w:rPr>
        <w:t xml:space="preserve"> stable and </w:t>
      </w:r>
      <w:r w:rsidRPr="0060316B">
        <w:rPr>
          <w:b/>
          <w:sz w:val="26"/>
          <w:szCs w:val="26"/>
          <w:highlight w:val="green"/>
          <w:u w:val="single"/>
        </w:rPr>
        <w:t>univocal futures. Autistics are compelled to restrict stimming</w:t>
      </w:r>
      <w:r w:rsidRPr="00A35A28">
        <w:rPr>
          <w:b/>
          <w:sz w:val="26"/>
          <w:szCs w:val="26"/>
          <w:u w:val="single"/>
        </w:rPr>
        <w:t>, to sit on their hands</w:t>
      </w:r>
      <w:r w:rsidRPr="00A35A28">
        <w:rPr>
          <w:sz w:val="12"/>
          <w:szCs w:val="26"/>
        </w:rPr>
        <w:t xml:space="preserve"> (to have “quiet hands,” Bascom), </w:t>
      </w:r>
      <w:r w:rsidRPr="00A35A28">
        <w:rPr>
          <w:b/>
          <w:sz w:val="26"/>
          <w:szCs w:val="26"/>
          <w:u w:val="single"/>
        </w:rPr>
        <w:t xml:space="preserve">and thereby reroute bodily capacities to the smooth performance of so-called intelligible communication. </w:t>
      </w:r>
      <w:r w:rsidRPr="0060316B">
        <w:rPr>
          <w:b/>
          <w:sz w:val="26"/>
          <w:szCs w:val="26"/>
          <w:highlight w:val="green"/>
          <w:u w:val="single"/>
        </w:rPr>
        <w:t>Dyslexic bodies that process information</w:t>
      </w:r>
      <w:r w:rsidRPr="00A35A28">
        <w:rPr>
          <w:b/>
          <w:sz w:val="26"/>
          <w:szCs w:val="26"/>
          <w:u w:val="single"/>
        </w:rPr>
        <w:t xml:space="preserve"> piecemeal and </w:t>
      </w:r>
      <w:r w:rsidRPr="0060316B">
        <w:rPr>
          <w:b/>
          <w:sz w:val="26"/>
          <w:szCs w:val="26"/>
          <w:highlight w:val="green"/>
          <w:u w:val="single"/>
        </w:rPr>
        <w:t>slowly are forced out of social time</w:t>
      </w:r>
      <w:r w:rsidRPr="00A35A28">
        <w:rPr>
          <w:sz w:val="12"/>
          <w:szCs w:val="26"/>
        </w:rPr>
        <w:t xml:space="preserve"> (Cosenza 7). As Zach Richter has argued, </w:t>
      </w:r>
      <w:r w:rsidRPr="00A35A28">
        <w:rPr>
          <w:b/>
          <w:sz w:val="26"/>
          <w:szCs w:val="26"/>
          <w:u w:val="single"/>
        </w:rPr>
        <w:t>the facial tics and erratic gestures of dysfluent speakers are likewise never communicative inflections, but are made abject and cast out of the communicative realm altogether by</w:t>
      </w:r>
      <w:r w:rsidRPr="00A35A28">
        <w:rPr>
          <w:sz w:val="12"/>
          <w:szCs w:val="26"/>
        </w:rPr>
        <w:t xml:space="preserve"> what I am here calling </w:t>
      </w:r>
      <w:r w:rsidRPr="00A35A28">
        <w:rPr>
          <w:b/>
          <w:sz w:val="26"/>
          <w:szCs w:val="26"/>
          <w:u w:val="single"/>
        </w:rPr>
        <w:t>technologies of fluency. Tics</w:t>
      </w:r>
      <w:r w:rsidRPr="00A35A28">
        <w:rPr>
          <w:sz w:val="12"/>
          <w:szCs w:val="26"/>
        </w:rPr>
        <w:t xml:space="preserve"> of loud cursing and grunting </w:t>
      </w:r>
      <w:r w:rsidRPr="00A35A28">
        <w:rPr>
          <w:b/>
          <w:sz w:val="26"/>
          <w:szCs w:val="26"/>
          <w:u w:val="single"/>
        </w:rPr>
        <w:t>from</w:t>
      </w:r>
      <w:r w:rsidRPr="00A35A28">
        <w:rPr>
          <w:sz w:val="12"/>
          <w:szCs w:val="26"/>
        </w:rPr>
        <w:t xml:space="preserve"> a public speaker with Tourette’s are imagined as </w:t>
      </w:r>
      <w:r w:rsidRPr="00A35A28">
        <w:rPr>
          <w:b/>
          <w:sz w:val="26"/>
          <w:szCs w:val="26"/>
          <w:u w:val="single"/>
        </w:rPr>
        <w:t>an interruption to communication.</w:t>
      </w:r>
      <w:r w:rsidRPr="00A35A28">
        <w:rPr>
          <w:sz w:val="12"/>
          <w:szCs w:val="26"/>
        </w:rPr>
        <w:t xml:space="preserve"> </w:t>
      </w:r>
      <w:r w:rsidRPr="0060316B">
        <w:rPr>
          <w:b/>
          <w:sz w:val="26"/>
          <w:szCs w:val="26"/>
          <w:highlight w:val="green"/>
          <w:u w:val="single"/>
        </w:rPr>
        <w:t>Dysfluencies are erased from</w:t>
      </w:r>
      <w:r w:rsidRPr="00A35A28">
        <w:rPr>
          <w:b/>
          <w:sz w:val="26"/>
          <w:szCs w:val="26"/>
          <w:u w:val="single"/>
        </w:rPr>
        <w:t xml:space="preserve"> closed captions and courtroom </w:t>
      </w:r>
      <w:r w:rsidRPr="0060316B">
        <w:rPr>
          <w:b/>
          <w:sz w:val="26"/>
          <w:szCs w:val="26"/>
          <w:highlight w:val="green"/>
          <w:u w:val="single"/>
        </w:rPr>
        <w:t>transcripts</w:t>
      </w:r>
      <w:r w:rsidRPr="00A35A28">
        <w:rPr>
          <w:b/>
          <w:sz w:val="26"/>
          <w:szCs w:val="26"/>
          <w:u w:val="single"/>
        </w:rPr>
        <w:t xml:space="preserve">. What is thus left is a univocal and fluid semiotic operation that instrumentalizes our relations with others. </w:t>
      </w:r>
      <w:r w:rsidRPr="00A35A28">
        <w:rPr>
          <w:sz w:val="12"/>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6571E11D" w14:textId="77777777" w:rsidR="00040CFA" w:rsidRDefault="00040CFA" w:rsidP="00040CFA">
      <w:pPr>
        <w:pStyle w:val="Heading4"/>
      </w:pPr>
      <w:r>
        <w:t>New biopolitical developments in neoliberal capitalism has shifted the focus of normalizing the disabled body to profiting off of its capacitation through medicalization. Bodies are now evaluated in regard to their productivity and health blurring the distinction between abled and disabled forming gradations of capacity and debility.</w:t>
      </w:r>
    </w:p>
    <w:p w14:paraId="5CD60CE5" w14:textId="77777777" w:rsidR="00040CFA" w:rsidRPr="009333B9" w:rsidRDefault="00040CFA" w:rsidP="00040CFA">
      <w:pPr>
        <w:rPr>
          <w:sz w:val="16"/>
          <w:szCs w:val="16"/>
        </w:rPr>
      </w:pPr>
      <w:r w:rsidRPr="009333B9">
        <w:rPr>
          <w:rStyle w:val="Style13ptBold"/>
        </w:rPr>
        <w:t>Fritsch 15</w:t>
      </w:r>
      <w:r>
        <w:rPr>
          <w:sz w:val="16"/>
          <w:szCs w:val="16"/>
        </w:rPr>
        <w:t xml:space="preserve"> [</w:t>
      </w:r>
      <w:r w:rsidRPr="009333B9">
        <w:rPr>
          <w:sz w:val="16"/>
          <w:szCs w:val="16"/>
        </w:rPr>
        <w:t>Fritsch, Kelly Michelle. "The Neoliberal Biopolitics of Disability: Towards Emergent Intracorporeal Practices." Diss. York U, Toronto, 2015. YorkSpace Institutional Repository. York University, 16 Dec. 2015. Web.</w:t>
      </w:r>
      <w:r>
        <w:rPr>
          <w:sz w:val="16"/>
          <w:szCs w:val="16"/>
        </w:rPr>
        <w:t>] //Lex VM</w:t>
      </w:r>
    </w:p>
    <w:p w14:paraId="1AB99498" w14:textId="77777777" w:rsidR="00040CFA" w:rsidRPr="001A7CA7" w:rsidRDefault="00040CFA" w:rsidP="00040CFA">
      <w:pPr>
        <w:rPr>
          <w:sz w:val="12"/>
        </w:rPr>
      </w:pPr>
      <w:r w:rsidRPr="00FC3658">
        <w:rPr>
          <w:sz w:val="12"/>
        </w:rPr>
        <w:t xml:space="preserve">Puar argues that all </w:t>
      </w:r>
      <w:r w:rsidRPr="0060316B">
        <w:rPr>
          <w:rStyle w:val="Emphasis"/>
          <w:highlight w:val="green"/>
        </w:rPr>
        <w:t>bodies</w:t>
      </w:r>
      <w:r w:rsidRPr="00FC3658">
        <w:rPr>
          <w:rStyle w:val="Emphasis"/>
        </w:rPr>
        <w:t xml:space="preserve"> in neoliberal capitalism </w:t>
      </w:r>
      <w:r w:rsidRPr="0060316B">
        <w:rPr>
          <w:rStyle w:val="Emphasis"/>
          <w:highlight w:val="green"/>
        </w:rPr>
        <w:t>are</w:t>
      </w:r>
      <w:r w:rsidRPr="00FC3658">
        <w:rPr>
          <w:rStyle w:val="Emphasis"/>
        </w:rPr>
        <w:t xml:space="preserve"> “being </w:t>
      </w:r>
      <w:r w:rsidRPr="0060316B">
        <w:rPr>
          <w:rStyle w:val="Emphasis"/>
          <w:highlight w:val="green"/>
        </w:rPr>
        <w:t>evaluated in relation to</w:t>
      </w:r>
      <w:r w:rsidRPr="00FC3658">
        <w:rPr>
          <w:rStyle w:val="Emphasis"/>
        </w:rPr>
        <w:t xml:space="preserve"> their success or failure in terms of </w:t>
      </w:r>
      <w:r w:rsidRPr="0060316B">
        <w:rPr>
          <w:rStyle w:val="Emphasis"/>
          <w:highlight w:val="green"/>
        </w:rPr>
        <w:t>health</w:t>
      </w:r>
      <w:r w:rsidRPr="00FC3658">
        <w:rPr>
          <w:rStyle w:val="Emphasis"/>
        </w:rPr>
        <w:t xml:space="preserve">, wealth, progressive </w:t>
      </w:r>
      <w:r w:rsidRPr="0060316B">
        <w:rPr>
          <w:rStyle w:val="Emphasis"/>
          <w:highlight w:val="green"/>
        </w:rPr>
        <w:t>productivity</w:t>
      </w:r>
      <w:r w:rsidRPr="00FC3658">
        <w:rPr>
          <w:rStyle w:val="Emphasis"/>
        </w:rPr>
        <w:t>, upward mobility, [</w:t>
      </w:r>
      <w:r w:rsidRPr="0060316B">
        <w:rPr>
          <w:rStyle w:val="Emphasis"/>
          <w:highlight w:val="green"/>
        </w:rPr>
        <w:t>and</w:t>
      </w:r>
      <w:r w:rsidRPr="00FC3658">
        <w:rPr>
          <w:rStyle w:val="Emphasis"/>
        </w:rPr>
        <w:t xml:space="preserve">] enhanced </w:t>
      </w:r>
      <w:r w:rsidRPr="0060316B">
        <w:rPr>
          <w:rStyle w:val="Emphasis"/>
          <w:highlight w:val="green"/>
        </w:rPr>
        <w:t>capacity</w:t>
      </w:r>
      <w:r w:rsidRPr="00FC3658">
        <w:rPr>
          <w:rStyle w:val="Emphasis"/>
        </w:rPr>
        <w:t>”</w:t>
      </w:r>
      <w:r w:rsidRPr="00FC3658">
        <w:rPr>
          <w:sz w:val="12"/>
        </w:rPr>
        <w:t xml:space="preserve"> (2011, 155). As such, </w:t>
      </w:r>
      <w:r w:rsidRPr="0060316B">
        <w:rPr>
          <w:rStyle w:val="Emphasis"/>
          <w:highlight w:val="green"/>
        </w:rPr>
        <w:t>there is no</w:t>
      </w:r>
      <w:r w:rsidRPr="00BD423E">
        <w:rPr>
          <w:rStyle w:val="Emphasis"/>
        </w:rPr>
        <w:t xml:space="preserve"> body</w:t>
      </w:r>
      <w:r w:rsidRPr="00FC3658">
        <w:rPr>
          <w:rStyle w:val="Emphasis"/>
        </w:rPr>
        <w:t xml:space="preserve"> that </w:t>
      </w:r>
      <w:r w:rsidRPr="00BD423E">
        <w:rPr>
          <w:rStyle w:val="Emphasis"/>
        </w:rPr>
        <w:t>meets the standard of</w:t>
      </w:r>
      <w:r w:rsidRPr="00FC3658">
        <w:rPr>
          <w:rStyle w:val="Emphasis"/>
        </w:rPr>
        <w:t xml:space="preserve"> adequately </w:t>
      </w:r>
      <w:r w:rsidRPr="0060316B">
        <w:rPr>
          <w:rStyle w:val="Emphasis"/>
          <w:highlight w:val="green"/>
        </w:rPr>
        <w:t>able-bodied anymore, only “gradations of capacity and debility”</w:t>
      </w:r>
      <w:r w:rsidRPr="00FC3658">
        <w:rPr>
          <w:sz w:val="12"/>
        </w:rPr>
        <w:t xml:space="preserve"> (2011, 155) </w:t>
      </w:r>
      <w:r w:rsidRPr="0060316B">
        <w:rPr>
          <w:rStyle w:val="Emphasis"/>
          <w:highlight w:val="green"/>
        </w:rPr>
        <w:t>that blur the distinction between disabled and non-disabled.</w:t>
      </w:r>
      <w:r w:rsidRPr="00FC3658">
        <w:rPr>
          <w:sz w:val="12"/>
        </w:rPr>
        <w:t xml:space="preserve"> Puar contends that </w:t>
      </w:r>
      <w:r w:rsidRPr="00FC3658">
        <w:rPr>
          <w:rStyle w:val="Emphasis"/>
        </w:rPr>
        <w:t>given biopolitical developments</w:t>
      </w:r>
      <w:r w:rsidRPr="00FC3658">
        <w:rPr>
          <w:sz w:val="12"/>
        </w:rPr>
        <w:t xml:space="preserve"> in neoliberal capitalism, </w:t>
      </w:r>
      <w:r w:rsidRPr="00FC3658">
        <w:rPr>
          <w:rStyle w:val="Emphasis"/>
        </w:rPr>
        <w:t>normalizing the disabled body is no longer the major focus of medical intervention</w:t>
      </w:r>
      <w:r w:rsidRPr="00FC3658">
        <w:rPr>
          <w:sz w:val="12"/>
        </w:rPr>
        <w:t xml:space="preserve">. She claims that </w:t>
      </w:r>
      <w:r w:rsidRPr="0060316B">
        <w:rPr>
          <w:rStyle w:val="Emphasis"/>
          <w:highlight w:val="green"/>
        </w:rPr>
        <w:t>a biopolitical shift</w:t>
      </w:r>
      <w:r w:rsidRPr="00FC3658">
        <w:rPr>
          <w:sz w:val="12"/>
        </w:rPr>
        <w:t xml:space="preserve"> has </w:t>
      </w:r>
      <w:r w:rsidRPr="0060316B">
        <w:rPr>
          <w:rStyle w:val="Emphasis"/>
          <w:highlight w:val="green"/>
        </w:rPr>
        <w:t>occurred focusing on the differential capacitation of</w:t>
      </w:r>
      <w:r w:rsidRPr="00FC3658">
        <w:rPr>
          <w:rStyle w:val="Emphasis"/>
        </w:rPr>
        <w:t xml:space="preserve"> all </w:t>
      </w:r>
      <w:r w:rsidRPr="0060316B">
        <w:rPr>
          <w:rStyle w:val="Emphasis"/>
          <w:highlight w:val="green"/>
        </w:rPr>
        <w:t>bodies</w:t>
      </w:r>
      <w:r w:rsidRPr="00FC3658">
        <w:rPr>
          <w:sz w:val="12"/>
        </w:rPr>
        <w:t xml:space="preserve">, not the achievement of a normative able-bodiedness. That is, </w:t>
      </w:r>
      <w:r w:rsidRPr="0060316B">
        <w:rPr>
          <w:rStyle w:val="Emphasis"/>
          <w:highlight w:val="green"/>
        </w:rPr>
        <w:t>through</w:t>
      </w:r>
      <w:r w:rsidRPr="00FC3658">
        <w:rPr>
          <w:sz w:val="12"/>
        </w:rPr>
        <w:t xml:space="preserve"> capacitating </w:t>
      </w:r>
      <w:r w:rsidRPr="00FC3658">
        <w:rPr>
          <w:rStyle w:val="Emphasis"/>
        </w:rPr>
        <w:t xml:space="preserve">processes like genetic </w:t>
      </w:r>
      <w:r w:rsidRPr="0060316B">
        <w:rPr>
          <w:rStyle w:val="Emphasis"/>
          <w:highlight w:val="green"/>
        </w:rPr>
        <w:t>therapies, surgeries,</w:t>
      </w:r>
      <w:r w:rsidRPr="00FC3658">
        <w:rPr>
          <w:rStyle w:val="Emphasis"/>
        </w:rPr>
        <w:t xml:space="preserve"> supplements, prosthetic enhancements, </w:t>
      </w:r>
      <w:r w:rsidRPr="0060316B">
        <w:rPr>
          <w:rStyle w:val="Emphasis"/>
          <w:highlight w:val="green"/>
        </w:rPr>
        <w:t>and healthism</w:t>
      </w:r>
      <w:r w:rsidRPr="00FC3658">
        <w:rPr>
          <w:sz w:val="12"/>
        </w:rPr>
        <w:t xml:space="preserve">, there </w:t>
      </w:r>
      <w:r w:rsidRPr="00FC3658">
        <w:rPr>
          <w:sz w:val="12"/>
        </w:rPr>
        <w:lastRenderedPageBreak/>
        <w:t xml:space="preserve">is a shift from regulative normality that cures or rehabilitates to ongoing biological control, </w:t>
      </w:r>
      <w:r w:rsidRPr="0060316B">
        <w:rPr>
          <w:rStyle w:val="Emphasis"/>
          <w:highlight w:val="green"/>
        </w:rPr>
        <w:t>where bodies are</w:t>
      </w:r>
      <w:r w:rsidRPr="00FC3658">
        <w:rPr>
          <w:rStyle w:val="Emphasis"/>
        </w:rPr>
        <w:t xml:space="preserve"> to be </w:t>
      </w:r>
      <w:r w:rsidRPr="0060316B">
        <w:rPr>
          <w:rStyle w:val="Emphasis"/>
          <w:highlight w:val="green"/>
        </w:rPr>
        <w:t>capacitated beyond</w:t>
      </w:r>
      <w:r w:rsidRPr="00FC3658">
        <w:rPr>
          <w:rStyle w:val="Emphasis"/>
        </w:rPr>
        <w:t xml:space="preserve"> what is thought of as </w:t>
      </w:r>
      <w:r w:rsidRPr="0060316B">
        <w:rPr>
          <w:rStyle w:val="Emphasis"/>
          <w:highlight w:val="green"/>
        </w:rPr>
        <w:t>the able-body.</w:t>
      </w:r>
      <w:r w:rsidRPr="00FC3658">
        <w:rPr>
          <w:sz w:val="12"/>
        </w:rPr>
        <w:t xml:space="preserve"> Capacitating or enhancing the body beyond the traditional boundaries of what has been marked and produced as the able-body can be traced through Dumit’s (2012) research. For example, Dumit attends to the ways in which cure is an intervention that occurs only once, and thus is limited in the scope of its potential </w:t>
      </w:r>
      <w:r w:rsidRPr="003A247A">
        <w:rPr>
          <w:sz w:val="12"/>
        </w:rPr>
        <w:t xml:space="preserve">profitability. In comparison, </w:t>
      </w:r>
      <w:r w:rsidRPr="003A247A">
        <w:rPr>
          <w:rStyle w:val="Emphasis"/>
        </w:rPr>
        <w:t>life-long interventions, such as being prescribed drugs</w:t>
      </w:r>
      <w:r w:rsidRPr="003A247A">
        <w:rPr>
          <w:sz w:val="12"/>
        </w:rPr>
        <w:t xml:space="preserve"> for hypertension, diabetes, or high cholesterol </w:t>
      </w:r>
      <w:r w:rsidRPr="003A247A">
        <w:rPr>
          <w:rStyle w:val="Emphasis"/>
        </w:rPr>
        <w:t>are much more profitable because they are taken “not to cure the condition but to reduce the risk factor and potential future events</w:t>
      </w:r>
      <w:r w:rsidRPr="003A247A">
        <w:rPr>
          <w:sz w:val="12"/>
        </w:rPr>
        <w:t xml:space="preserve">, such as heart disease or heart attacks” (2012, 5). </w:t>
      </w:r>
      <w:r w:rsidRPr="003A247A">
        <w:rPr>
          <w:rStyle w:val="Emphasis"/>
        </w:rPr>
        <w:t>This profitability</w:t>
      </w:r>
      <w:r w:rsidRPr="003A247A">
        <w:rPr>
          <w:sz w:val="12"/>
        </w:rPr>
        <w:t xml:space="preserve"> comes to </w:t>
      </w:r>
      <w:r w:rsidRPr="003A247A">
        <w:rPr>
          <w:rStyle w:val="Emphasis"/>
        </w:rPr>
        <w:t>influence our very understandings of health and the body, shifting the dichotomous terrain of the able/disabled, normal/abnormal.</w:t>
      </w:r>
      <w:r w:rsidRPr="003A247A">
        <w:rPr>
          <w:sz w:val="12"/>
        </w:rPr>
        <w:t xml:space="preserve"> The imperative is for as many people as possible to constitute an “at risk” group, such as those requiring cholesterol lowering drugs, so as to lower their risk through taking drugs. As Dumit’s research shows, 106 through the production of risk, the use of statistics in clinical trials, and the power of the pharmaceutical industry,</w:t>
      </w:r>
      <w:r w:rsidRPr="00FC3658">
        <w:rPr>
          <w:sz w:val="12"/>
        </w:rPr>
        <w:t xml:space="preserve"> it has become commonly accepted within medical communities to prescribe cholesterol-lowering drugs to everyone over 30 in America (2012, 13). Even further, Dumit’s research shows that not only is this practice widely accepted but that the pharmaceutical industry itself, alongside public health discourses, have managed to morally obligate the use of preventative pharmaceutical treatments for those deemed “at risk” (13). According to Puar, </w:t>
      </w:r>
      <w:r w:rsidRPr="00FC3658">
        <w:rPr>
          <w:rStyle w:val="Emphasis"/>
        </w:rPr>
        <w:t>neoliberalized biopolitics mobilizes the tension between capacity and debility to break down the binaries between normative/non-normative, disabled/abled because “</w:t>
      </w:r>
      <w:r w:rsidRPr="0060316B">
        <w:rPr>
          <w:rStyle w:val="Emphasis"/>
          <w:highlight w:val="green"/>
        </w:rPr>
        <w:t>debility is profitable to capitalism, but so is the demand to</w:t>
      </w:r>
      <w:r w:rsidRPr="00FC3658">
        <w:rPr>
          <w:rStyle w:val="Emphasis"/>
        </w:rPr>
        <w:t xml:space="preserve"> ‘recover’ from or </w:t>
      </w:r>
      <w:r w:rsidRPr="0060316B">
        <w:rPr>
          <w:rStyle w:val="Emphasis"/>
          <w:highlight w:val="green"/>
        </w:rPr>
        <w:t>overcome it”</w:t>
      </w:r>
      <w:r w:rsidRPr="00FC3658">
        <w:rPr>
          <w:rStyle w:val="Emphasis"/>
        </w:rPr>
        <w:t xml:space="preserve"> (2011, 154) </w:t>
      </w:r>
      <w:r w:rsidRPr="0060316B">
        <w:rPr>
          <w:rStyle w:val="Emphasis"/>
          <w:highlight w:val="green"/>
        </w:rPr>
        <w:t>through</w:t>
      </w:r>
      <w:r w:rsidRPr="00FC3658">
        <w:rPr>
          <w:rStyle w:val="Emphasis"/>
        </w:rPr>
        <w:t xml:space="preserve"> processes of </w:t>
      </w:r>
      <w:r w:rsidRPr="0060316B">
        <w:rPr>
          <w:rStyle w:val="Emphasis"/>
          <w:highlight w:val="green"/>
        </w:rPr>
        <w:t>capacitation</w:t>
      </w:r>
      <w:r w:rsidRPr="00FC3658">
        <w:rPr>
          <w:sz w:val="12"/>
        </w:rPr>
        <w:t xml:space="preserve">, such as that of taking cholesterol drugs everyday. An economy of debility and capacity serves the interests of neoliberal </w:t>
      </w:r>
      <w:r w:rsidRPr="00FC3658">
        <w:rPr>
          <w:rStyle w:val="Emphasis"/>
        </w:rPr>
        <w:t>biocapitalism</w:t>
      </w:r>
      <w:r w:rsidRPr="00FC3658">
        <w:rPr>
          <w:sz w:val="12"/>
        </w:rPr>
        <w:t xml:space="preserve"> and </w:t>
      </w:r>
      <w:r w:rsidRPr="00FC3658">
        <w:rPr>
          <w:rStyle w:val="Emphasis"/>
        </w:rPr>
        <w:t xml:space="preserve">reshapes formations of disability. </w:t>
      </w:r>
      <w:r w:rsidRPr="0060316B">
        <w:rPr>
          <w:rStyle w:val="Emphasis"/>
          <w:highlight w:val="green"/>
        </w:rPr>
        <w:t>As a result, disability is not a uniformly oppressed identity</w:t>
      </w:r>
      <w:r w:rsidRPr="00FC3658">
        <w:rPr>
          <w:sz w:val="12"/>
        </w:rPr>
        <w:t xml:space="preserve"> category or form of embodiment that lacks or is abnormal. Although oppression may be part of the story, </w:t>
      </w:r>
      <w:r w:rsidRPr="00FC3658">
        <w:rPr>
          <w:rStyle w:val="Emphasis"/>
        </w:rPr>
        <w:t>disability can be caught up in processes of both debility and capacity.</w:t>
      </w:r>
      <w:r w:rsidRPr="00FC3658">
        <w:rPr>
          <w:sz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favour of the “construction of micro-states of subindividual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Schuer (2006, 187) note, “neoliberalism’s privileging of paid work as a marker of citizenship has intensified the costs associated with failing to access the workplace.”</w:t>
      </w:r>
    </w:p>
    <w:p w14:paraId="5C86582B" w14:textId="77777777" w:rsidR="00040CFA" w:rsidRPr="002D0050" w:rsidRDefault="00040CFA" w:rsidP="00040CFA">
      <w:pPr>
        <w:pStyle w:val="Heading4"/>
      </w:pPr>
      <w:r>
        <w:t>Speech and technologies of fluency has fueled the rise of S</w:t>
      </w:r>
      <w:r w:rsidRPr="002D0050">
        <w:t>emiocapitalism</w:t>
      </w:r>
      <w:r>
        <w:t xml:space="preserve"> which requires </w:t>
      </w:r>
      <w:r w:rsidRPr="002D0050">
        <w:t>information to move quickly and effortlessly</w:t>
      </w:r>
      <w:r>
        <w:t xml:space="preserve">. </w:t>
      </w:r>
      <w:r w:rsidRPr="002D0050">
        <w:t>Th</w:t>
      </w:r>
      <w:r>
        <w:t>is</w:t>
      </w:r>
      <w:r w:rsidRPr="002D0050">
        <w:t xml:space="preserve"> result</w:t>
      </w:r>
      <w:r>
        <w:t>s</w:t>
      </w:r>
      <w:r w:rsidRPr="002D0050">
        <w:t xml:space="preserve"> i</w:t>
      </w:r>
      <w:r>
        <w:t>n</w:t>
      </w:r>
      <w:r w:rsidRPr="002D0050">
        <w:t xml:space="preserve"> the capacitation of certain disabled bodies at the expense of debilitating dysfluent </w:t>
      </w:r>
      <w:r>
        <w:t>ones</w:t>
      </w:r>
      <w:r w:rsidRPr="002D0050">
        <w:t xml:space="preserve">. </w:t>
      </w:r>
    </w:p>
    <w:p w14:paraId="28F1585E" w14:textId="77777777" w:rsidR="00040CFA" w:rsidRPr="002D0050" w:rsidRDefault="00040CFA" w:rsidP="00040CFA">
      <w:pPr>
        <w:rPr>
          <w:sz w:val="16"/>
          <w:szCs w:val="16"/>
        </w:rPr>
      </w:pPr>
      <w:r w:rsidRPr="002D0050">
        <w:rPr>
          <w:rStyle w:val="Style13ptBold"/>
        </w:rPr>
        <w:t>St. Pierre 2</w:t>
      </w:r>
      <w:r w:rsidRPr="002D0050">
        <w:rPr>
          <w:sz w:val="16"/>
          <w:szCs w:val="16"/>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4DD7D375" w14:textId="77777777" w:rsidR="00040CFA" w:rsidRPr="00242F00" w:rsidRDefault="00040CFA" w:rsidP="00040CFA">
      <w:pPr>
        <w:rPr>
          <w:sz w:val="12"/>
          <w:szCs w:val="26"/>
        </w:rPr>
      </w:pPr>
      <w:r w:rsidRPr="002D0050">
        <w:rPr>
          <w:sz w:val="12"/>
          <w:szCs w:val="26"/>
        </w:rPr>
        <w:t>Considered in terms of optimization, the function of fluency is quite familiar: technologies of normalizing embodied difference rely upon manageable or “docile” communication channels and semiotic protocols (Foucault, “The Subject and Power,” 135).</w:t>
      </w:r>
      <w:r w:rsidRPr="002D0050">
        <w:rPr>
          <w:rStyle w:val="Emphasis"/>
          <w:szCs w:val="26"/>
        </w:rPr>
        <w:t xml:space="preserve"> </w:t>
      </w:r>
      <w:r w:rsidRPr="0060316B">
        <w:rPr>
          <w:rStyle w:val="Emphasis"/>
          <w:szCs w:val="26"/>
          <w:highlight w:val="green"/>
        </w:rPr>
        <w:t>Speech is</w:t>
      </w:r>
      <w:r w:rsidRPr="002D0050">
        <w:rPr>
          <w:rStyle w:val="Emphasis"/>
          <w:szCs w:val="26"/>
        </w:rPr>
        <w:t xml:space="preserve"> now </w:t>
      </w:r>
      <w:r w:rsidRPr="0060316B">
        <w:rPr>
          <w:rStyle w:val="Emphasis"/>
          <w:szCs w:val="26"/>
          <w:highlight w:val="green"/>
        </w:rPr>
        <w:t>human capital</w:t>
      </w:r>
      <w:r w:rsidRPr="002D0050">
        <w:rPr>
          <w:sz w:val="12"/>
          <w:szCs w:val="26"/>
        </w:rPr>
        <w:t xml:space="preserve"> (a flattened capacity that produces future return) </w:t>
      </w:r>
      <w:r w:rsidRPr="0060316B">
        <w:rPr>
          <w:rStyle w:val="Emphasis"/>
          <w:szCs w:val="26"/>
          <w:highlight w:val="green"/>
        </w:rPr>
        <w:t>and</w:t>
      </w:r>
      <w:r w:rsidRPr="002D0050">
        <w:rPr>
          <w:sz w:val="12"/>
          <w:szCs w:val="26"/>
        </w:rPr>
        <w:t xml:space="preserve"> it is hardly surprising that </w:t>
      </w:r>
      <w:r w:rsidRPr="0060316B">
        <w:rPr>
          <w:rStyle w:val="Emphasis"/>
          <w:szCs w:val="26"/>
          <w:highlight w:val="green"/>
        </w:rPr>
        <w:t>technologies of fluency have</w:t>
      </w:r>
      <w:r w:rsidRPr="002D0050">
        <w:rPr>
          <w:rStyle w:val="Emphasis"/>
          <w:szCs w:val="26"/>
        </w:rPr>
        <w:t xml:space="preserve"> come to play </w:t>
      </w:r>
      <w:r w:rsidRPr="0060316B">
        <w:rPr>
          <w:rStyle w:val="Emphasis"/>
          <w:szCs w:val="26"/>
          <w:highlight w:val="green"/>
        </w:rPr>
        <w:t>a central role in</w:t>
      </w:r>
      <w:r w:rsidRPr="002D0050">
        <w:rPr>
          <w:rStyle w:val="Emphasis"/>
          <w:szCs w:val="26"/>
        </w:rPr>
        <w:t xml:space="preserve"> the productive machinery of </w:t>
      </w:r>
      <w:r w:rsidRPr="0060316B">
        <w:rPr>
          <w:rStyle w:val="Emphasis"/>
          <w:szCs w:val="26"/>
          <w:highlight w:val="green"/>
        </w:rPr>
        <w:t>semiocapitalism. This system requires</w:t>
      </w:r>
      <w:r w:rsidRPr="002D0050">
        <w:rPr>
          <w:sz w:val="12"/>
          <w:szCs w:val="26"/>
        </w:rPr>
        <w:t xml:space="preserve"> not only </w:t>
      </w:r>
      <w:r w:rsidRPr="002D0050">
        <w:rPr>
          <w:rStyle w:val="Emphasis"/>
          <w:szCs w:val="26"/>
        </w:rPr>
        <w:t xml:space="preserve">vast quantities of </w:t>
      </w:r>
      <w:r w:rsidRPr="0060316B">
        <w:rPr>
          <w:rStyle w:val="Emphasis"/>
          <w:szCs w:val="26"/>
          <w:highlight w:val="green"/>
        </w:rPr>
        <w:t>information</w:t>
      </w:r>
      <w:r w:rsidRPr="002D0050">
        <w:rPr>
          <w:sz w:val="12"/>
          <w:szCs w:val="26"/>
        </w:rPr>
        <w:t xml:space="preserve">, but the ability </w:t>
      </w:r>
      <w:r w:rsidRPr="0060316B">
        <w:rPr>
          <w:rStyle w:val="Emphasis"/>
          <w:szCs w:val="26"/>
          <w:highlight w:val="green"/>
        </w:rPr>
        <w:t>to move</w:t>
      </w:r>
      <w:r w:rsidRPr="002D0050">
        <w:rPr>
          <w:rStyle w:val="Emphasis"/>
          <w:szCs w:val="26"/>
        </w:rPr>
        <w:t xml:space="preserve"> it </w:t>
      </w:r>
      <w:r w:rsidRPr="0060316B">
        <w:rPr>
          <w:rStyle w:val="Emphasis"/>
          <w:szCs w:val="26"/>
          <w:highlight w:val="green"/>
        </w:rPr>
        <w:t>around quickly and effortlessly</w:t>
      </w:r>
      <w:r w:rsidRPr="0060316B">
        <w:rPr>
          <w:sz w:val="12"/>
          <w:szCs w:val="26"/>
          <w:highlight w:val="green"/>
        </w:rPr>
        <w:t xml:space="preserve">. </w:t>
      </w:r>
      <w:r w:rsidRPr="0060316B">
        <w:rPr>
          <w:rStyle w:val="Emphasis"/>
          <w:szCs w:val="26"/>
          <w:highlight w:val="green"/>
        </w:rPr>
        <w:t>Fluency</w:t>
      </w:r>
      <w:r w:rsidRPr="002D0050">
        <w:rPr>
          <w:rStyle w:val="Emphasis"/>
          <w:szCs w:val="26"/>
        </w:rPr>
        <w:t xml:space="preserve"> is</w:t>
      </w:r>
      <w:r w:rsidRPr="002D0050">
        <w:rPr>
          <w:sz w:val="12"/>
          <w:szCs w:val="26"/>
        </w:rPr>
        <w:t xml:space="preserve"> not a “repressive” but </w:t>
      </w:r>
      <w:r w:rsidRPr="002D0050">
        <w:rPr>
          <w:rStyle w:val="Emphasis"/>
          <w:szCs w:val="26"/>
        </w:rPr>
        <w:t>a productive force</w:t>
      </w:r>
      <w:r w:rsidRPr="002D0050">
        <w:rPr>
          <w:sz w:val="12"/>
          <w:szCs w:val="26"/>
        </w:rPr>
        <w:t xml:space="preserve"> (Foucault, Discipline and Punish), </w:t>
      </w:r>
      <w:r w:rsidRPr="002D0050">
        <w:rPr>
          <w:rStyle w:val="Emphasis"/>
          <w:szCs w:val="26"/>
        </w:rPr>
        <w:t xml:space="preserve">one that </w:t>
      </w:r>
      <w:r w:rsidRPr="0060316B">
        <w:rPr>
          <w:rStyle w:val="Emphasis"/>
          <w:szCs w:val="26"/>
          <w:highlight w:val="green"/>
        </w:rPr>
        <w:t>impels</w:t>
      </w:r>
      <w:r w:rsidRPr="002D0050">
        <w:rPr>
          <w:sz w:val="12"/>
          <w:szCs w:val="26"/>
        </w:rPr>
        <w:t xml:space="preserve"> modern </w:t>
      </w:r>
      <w:r w:rsidRPr="0060316B">
        <w:rPr>
          <w:rStyle w:val="Emphasis"/>
          <w:szCs w:val="26"/>
          <w:highlight w:val="green"/>
        </w:rPr>
        <w:lastRenderedPageBreak/>
        <w:t>subjects to</w:t>
      </w:r>
      <w:r w:rsidRPr="002D0050">
        <w:rPr>
          <w:sz w:val="12"/>
          <w:szCs w:val="26"/>
        </w:rPr>
        <w:t xml:space="preserve"> be loquacious, to </w:t>
      </w:r>
      <w:r w:rsidRPr="0060316B">
        <w:rPr>
          <w:rStyle w:val="Emphasis"/>
          <w:szCs w:val="26"/>
          <w:highlight w:val="green"/>
        </w:rPr>
        <w:t>increase their</w:t>
      </w:r>
      <w:r w:rsidRPr="002D0050">
        <w:rPr>
          <w:rStyle w:val="Emphasis"/>
          <w:szCs w:val="26"/>
        </w:rPr>
        <w:t xml:space="preserve"> information flow</w:t>
      </w:r>
      <w:r w:rsidRPr="002D0050">
        <w:rPr>
          <w:sz w:val="12"/>
          <w:szCs w:val="26"/>
        </w:rPr>
        <w:t xml:space="preserve"> (see, for example, Starkweather above), </w:t>
      </w:r>
      <w:r w:rsidRPr="002D0050">
        <w:rPr>
          <w:rStyle w:val="Emphasis"/>
          <w:szCs w:val="26"/>
        </w:rPr>
        <w:t>and</w:t>
      </w:r>
      <w:r w:rsidRPr="002D0050">
        <w:rPr>
          <w:sz w:val="12"/>
          <w:szCs w:val="26"/>
        </w:rPr>
        <w:t xml:space="preserve"> to </w:t>
      </w:r>
      <w:r w:rsidRPr="002D0050">
        <w:rPr>
          <w:rStyle w:val="Emphasis"/>
          <w:szCs w:val="26"/>
        </w:rPr>
        <w:t xml:space="preserve">maximize their </w:t>
      </w:r>
      <w:r w:rsidRPr="0060316B">
        <w:rPr>
          <w:rStyle w:val="Emphasis"/>
          <w:szCs w:val="26"/>
          <w:highlight w:val="green"/>
        </w:rPr>
        <w:t>communicative</w:t>
      </w:r>
      <w:r w:rsidRPr="002D0050">
        <w:rPr>
          <w:rStyle w:val="Emphasis"/>
          <w:szCs w:val="26"/>
        </w:rPr>
        <w:t xml:space="preserve"> inputs and </w:t>
      </w:r>
      <w:r w:rsidRPr="0060316B">
        <w:rPr>
          <w:rStyle w:val="Emphasis"/>
          <w:highlight w:val="green"/>
        </w:rPr>
        <w:t>outputs. These</w:t>
      </w:r>
      <w:r w:rsidRPr="002D0050">
        <w:rPr>
          <w:sz w:val="12"/>
          <w:szCs w:val="26"/>
        </w:rPr>
        <w:t xml:space="preserve"> transformations </w:t>
      </w:r>
      <w:r w:rsidRPr="002D0050">
        <w:rPr>
          <w:rStyle w:val="Emphasis"/>
          <w:szCs w:val="26"/>
        </w:rPr>
        <w:t xml:space="preserve">have </w:t>
      </w:r>
      <w:r w:rsidRPr="0060316B">
        <w:rPr>
          <w:rStyle w:val="Emphasis"/>
          <w:highlight w:val="green"/>
        </w:rPr>
        <w:t>created new forms of disability oppression</w:t>
      </w:r>
      <w:r w:rsidRPr="002D0050">
        <w:rPr>
          <w:sz w:val="12"/>
          <w:szCs w:val="26"/>
        </w:rPr>
        <w:t xml:space="preserve">. Many </w:t>
      </w:r>
      <w:r w:rsidRPr="002D0050">
        <w:rPr>
          <w:rStyle w:val="Emphasis"/>
          <w:szCs w:val="26"/>
        </w:rPr>
        <w:t xml:space="preserve">disabled people who could not work under </w:t>
      </w:r>
      <w:r w:rsidRPr="0060316B">
        <w:rPr>
          <w:rStyle w:val="Emphasis"/>
          <w:szCs w:val="26"/>
          <w:highlight w:val="green"/>
        </w:rPr>
        <w:t>industrialized capitalist conditions</w:t>
      </w:r>
      <w:r w:rsidRPr="002D0050">
        <w:rPr>
          <w:rStyle w:val="Emphasis"/>
          <w:szCs w:val="26"/>
        </w:rPr>
        <w:t xml:space="preserve"> have benefitted</w:t>
      </w:r>
      <w:r w:rsidRPr="002D0050">
        <w:rPr>
          <w:sz w:val="12"/>
          <w:szCs w:val="26"/>
        </w:rPr>
        <w:t xml:space="preserve"> from the fact that communication has become immanent to the production process (see Mitchell and Snyder, “Disability as Multitude,” 189) </w:t>
      </w:r>
      <w:r w:rsidRPr="002D0050">
        <w:rPr>
          <w:rStyle w:val="Emphasis"/>
          <w:szCs w:val="26"/>
        </w:rPr>
        <w:t xml:space="preserve">yet such changes, while empowering for some, </w:t>
      </w:r>
      <w:r w:rsidRPr="0060316B">
        <w:rPr>
          <w:rStyle w:val="Emphasis"/>
          <w:szCs w:val="26"/>
          <w:highlight w:val="green"/>
        </w:rPr>
        <w:t>shift the socioeconomic terrain in threatening ways</w:t>
      </w:r>
      <w:r w:rsidRPr="002D0050">
        <w:rPr>
          <w:rStyle w:val="Emphasis"/>
          <w:szCs w:val="26"/>
        </w:rPr>
        <w:t xml:space="preserve"> for others. Call centers, for example, are a mainstay of immaterial labor yet effectively exclude people with communication disabilities from employment across the board. </w:t>
      </w:r>
      <w:r w:rsidRPr="0060316B">
        <w:rPr>
          <w:rStyle w:val="Emphasis"/>
          <w:szCs w:val="26"/>
          <w:highlight w:val="green"/>
        </w:rPr>
        <w:t>The ability to regulate informational and affective flow has become a baseline for postindustrial labor.</w:t>
      </w:r>
      <w:r w:rsidRPr="002D0050">
        <w:rPr>
          <w:sz w:val="12"/>
          <w:szCs w:val="26"/>
        </w:rPr>
        <w:t xml:space="preserve"> Clare Butler argues that “Being a skilled verbal communicator is [now] treated as a justifiable requirement in the workplace” (720), such that </w:t>
      </w:r>
      <w:r w:rsidRPr="002D0050">
        <w:rPr>
          <w:rStyle w:val="Emphasis"/>
          <w:szCs w:val="26"/>
        </w:rPr>
        <w:t xml:space="preserve">the </w:t>
      </w:r>
      <w:r w:rsidRPr="0060316B">
        <w:rPr>
          <w:rStyle w:val="Emphasis"/>
          <w:szCs w:val="26"/>
          <w:highlight w:val="green"/>
        </w:rPr>
        <w:t>imperatives to “sound right”</w:t>
      </w:r>
      <w:r w:rsidRPr="002D0050">
        <w:rPr>
          <w:rStyle w:val="Emphasis"/>
          <w:szCs w:val="26"/>
        </w:rPr>
        <w:t xml:space="preserve"> and possess “excellent communication skills” </w:t>
      </w:r>
      <w:r w:rsidRPr="0060316B">
        <w:rPr>
          <w:rStyle w:val="Emphasis"/>
          <w:szCs w:val="26"/>
          <w:highlight w:val="green"/>
        </w:rPr>
        <w:t>marginalize dysfluent laborers</w:t>
      </w:r>
      <w:r w:rsidRPr="002D0050">
        <w:rPr>
          <w:rStyle w:val="Emphasis"/>
          <w:szCs w:val="26"/>
        </w:rPr>
        <w:t xml:space="preserve"> in postindustrial economies.”</w:t>
      </w:r>
      <w:r w:rsidRPr="002D0050">
        <w:rPr>
          <w:sz w:val="12"/>
          <w:szCs w:val="26"/>
        </w:rPr>
        <w:t xml:space="preserve"> (344)</w:t>
      </w:r>
    </w:p>
    <w:p w14:paraId="6BD80A04" w14:textId="77777777" w:rsidR="00040CFA" w:rsidRDefault="00040CFA" w:rsidP="00040CFA">
      <w:pPr>
        <w:pStyle w:val="Heading4"/>
      </w:pPr>
      <w:r w:rsidRPr="00C862FA">
        <w:t xml:space="preserve">Biocapitalism creates a structure of value where </w:t>
      </w:r>
      <w:r>
        <w:t>the ideal Child that symbolizes the image of futurity is the one that embodies maximized productivity. In reality, t</w:t>
      </w:r>
      <w:r w:rsidRPr="00020608">
        <w:t xml:space="preserve">his sacred Child is </w:t>
      </w:r>
      <w:r>
        <w:t>unobtainable</w:t>
      </w:r>
      <w:r w:rsidRPr="00020608">
        <w:t xml:space="preserve"> and requires the death and enhancement of disability</w:t>
      </w:r>
      <w:r>
        <w:t xml:space="preserve"> to give it meaning</w:t>
      </w:r>
      <w:r w:rsidRPr="00020608">
        <w:t>.</w:t>
      </w:r>
      <w:r>
        <w:t xml:space="preserve"> This locks disability in a cycle of cruelly optimistic futures that are predicated on disabled death. </w:t>
      </w:r>
    </w:p>
    <w:p w14:paraId="5A05257A" w14:textId="77777777" w:rsidR="00040CFA" w:rsidRPr="009333B9" w:rsidRDefault="00040CFA" w:rsidP="00040CFA">
      <w:pPr>
        <w:rPr>
          <w:sz w:val="16"/>
          <w:szCs w:val="16"/>
        </w:rPr>
      </w:pPr>
      <w:r w:rsidRPr="009333B9">
        <w:rPr>
          <w:rStyle w:val="Style13ptBold"/>
        </w:rPr>
        <w:t xml:space="preserve">Fritsch </w:t>
      </w:r>
      <w:r>
        <w:rPr>
          <w:rStyle w:val="Style13ptBold"/>
        </w:rPr>
        <w:t>2</w:t>
      </w:r>
      <w:r>
        <w:rPr>
          <w:sz w:val="16"/>
          <w:szCs w:val="16"/>
        </w:rPr>
        <w:t xml:space="preserve"> [</w:t>
      </w:r>
      <w:r w:rsidRPr="009333B9">
        <w:rPr>
          <w:sz w:val="16"/>
          <w:szCs w:val="16"/>
        </w:rPr>
        <w:t>Fritsch, Kelly Michelle. "The Neoliberal Biopolitics of Disability: Towards Emergent Intracorporeal Practices." Diss. York U, Toronto, 2015. YorkSpace Institutional Repository. York University, 16 Dec. 2015. Web.</w:t>
      </w:r>
      <w:r>
        <w:rPr>
          <w:sz w:val="16"/>
          <w:szCs w:val="16"/>
        </w:rPr>
        <w:t>] //Lex VM</w:t>
      </w:r>
    </w:p>
    <w:p w14:paraId="127B9410" w14:textId="77777777" w:rsidR="00040CFA" w:rsidRPr="00063145" w:rsidRDefault="00040CFA" w:rsidP="00040CFA">
      <w:pPr>
        <w:rPr>
          <w:b/>
          <w:iCs/>
          <w:sz w:val="26"/>
          <w:u w:val="single"/>
        </w:rPr>
      </w:pPr>
      <w:r w:rsidRPr="0003235C">
        <w:rPr>
          <w:sz w:val="12"/>
        </w:rPr>
        <w:t xml:space="preserve">What Berardi (2011) and Edelman (2004) do not account for are </w:t>
      </w:r>
      <w:r w:rsidRPr="008D69FA">
        <w:rPr>
          <w:rStyle w:val="Emphasis"/>
        </w:rPr>
        <w:t xml:space="preserve">the ways in which </w:t>
      </w:r>
      <w:r w:rsidRPr="0060316B">
        <w:rPr>
          <w:rStyle w:val="Emphasis"/>
          <w:highlight w:val="green"/>
        </w:rPr>
        <w:t xml:space="preserve">the Child as the image of the future is not only </w:t>
      </w:r>
      <w:r w:rsidRPr="0003235C">
        <w:rPr>
          <w:rStyle w:val="Emphasis"/>
        </w:rPr>
        <w:t>central to</w:t>
      </w:r>
      <w:r w:rsidRPr="008D69FA">
        <w:rPr>
          <w:rStyle w:val="Emphasis"/>
        </w:rPr>
        <w:t xml:space="preserve"> </w:t>
      </w:r>
      <w:r w:rsidRPr="0060316B">
        <w:rPr>
          <w:rStyle w:val="Emphasis"/>
          <w:highlight w:val="green"/>
        </w:rPr>
        <w:t>the notion of progress, but</w:t>
      </w:r>
      <w:r w:rsidRPr="006D2D94">
        <w:rPr>
          <w:rStyle w:val="Emphasis"/>
        </w:rPr>
        <w:t xml:space="preserve"> how this Child </w:t>
      </w:r>
      <w:r w:rsidRPr="0060316B">
        <w:rPr>
          <w:rStyle w:val="Emphasis"/>
          <w:highlight w:val="green"/>
        </w:rPr>
        <w:t>relies on an economy of disability that is</w:t>
      </w:r>
      <w:r w:rsidRPr="008D69FA">
        <w:rPr>
          <w:rStyle w:val="Emphasis"/>
        </w:rPr>
        <w:t xml:space="preserve"> deeply </w:t>
      </w:r>
      <w:r w:rsidRPr="0060316B">
        <w:rPr>
          <w:rStyle w:val="Emphasis"/>
          <w:highlight w:val="green"/>
        </w:rPr>
        <w:t>entrenched in neoliberal practices.</w:t>
      </w:r>
      <w:r w:rsidRPr="0003235C">
        <w:rPr>
          <w:sz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favours heteronormativity in the ways in which it incites the Child as the image of the future, </w:t>
      </w:r>
      <w:r w:rsidRPr="008D69FA">
        <w:rPr>
          <w:rStyle w:val="Emphasis"/>
        </w:rPr>
        <w:t xml:space="preserve">this image of </w:t>
      </w:r>
      <w:r w:rsidRPr="0060316B">
        <w:rPr>
          <w:rStyle w:val="Emphasis"/>
          <w:highlight w:val="green"/>
        </w:rPr>
        <w:t>the Child of the future</w:t>
      </w:r>
      <w:r w:rsidRPr="008D69FA">
        <w:rPr>
          <w:rStyle w:val="Emphasis"/>
        </w:rPr>
        <w:t xml:space="preserve"> also </w:t>
      </w:r>
      <w:r w:rsidRPr="0003235C">
        <w:rPr>
          <w:rStyle w:val="Emphasis"/>
        </w:rPr>
        <w:t>continuously</w:t>
      </w:r>
      <w:r w:rsidRPr="008D69FA">
        <w:rPr>
          <w:rStyle w:val="Emphasis"/>
        </w:rPr>
        <w:t xml:space="preserve"> </w:t>
      </w:r>
      <w:r w:rsidRPr="0060316B">
        <w:rPr>
          <w:rStyle w:val="Emphasis"/>
          <w:highlight w:val="green"/>
        </w:rPr>
        <w:t>incites compulsory enhanced bodiediness as</w:t>
      </w:r>
      <w:r w:rsidRPr="008D69FA">
        <w:rPr>
          <w:rStyle w:val="Emphasis"/>
        </w:rPr>
        <w:t xml:space="preserve"> the child of reproductive futurity is </w:t>
      </w:r>
      <w:r w:rsidRPr="0060316B">
        <w:rPr>
          <w:rStyle w:val="Emphasis"/>
          <w:highlight w:val="green"/>
        </w:rPr>
        <w:t>not only</w:t>
      </w:r>
      <w:r w:rsidRPr="008D69FA">
        <w:rPr>
          <w:rStyle w:val="Emphasis"/>
        </w:rPr>
        <w:t xml:space="preserve"> not to be </w:t>
      </w:r>
      <w:r w:rsidRPr="0060316B">
        <w:rPr>
          <w:rStyle w:val="Emphasis"/>
          <w:highlight w:val="green"/>
        </w:rPr>
        <w:t>disabled, but</w:t>
      </w:r>
      <w:r w:rsidRPr="008D69FA">
        <w:rPr>
          <w:rStyle w:val="Emphasis"/>
        </w:rPr>
        <w:t xml:space="preserve"> must be </w:t>
      </w:r>
      <w:r w:rsidRPr="0060316B">
        <w:rPr>
          <w:rStyle w:val="Emphasis"/>
          <w:highlight w:val="green"/>
        </w:rPr>
        <w:t>better than able-bodied.</w:t>
      </w:r>
      <w:r w:rsidRPr="0003235C">
        <w:rPr>
          <w:sz w:val="12"/>
        </w:rPr>
        <w:t xml:space="preserve"> McRuer, in the context of Edelman’s work comments: “‘</w:t>
      </w:r>
      <w:r w:rsidRPr="008D69FA">
        <w:rPr>
          <w:rStyle w:val="Emphasis"/>
        </w:rPr>
        <w:t>everybody,’ after all, or so the saying goes, ‘wants a healthy baby.’</w:t>
      </w:r>
      <w:r w:rsidRPr="0003235C">
        <w:rPr>
          <w:sz w:val="12"/>
        </w:rPr>
        <w:t xml:space="preserve"> At the same time, despite this commonplace desire, </w:t>
      </w:r>
      <w:r w:rsidRPr="008D69FA">
        <w:rPr>
          <w:rStyle w:val="Emphasis"/>
        </w:rPr>
        <w:t xml:space="preserve">the imagined future is actually inescapably inaccessible; </w:t>
      </w:r>
      <w:r w:rsidRPr="0003235C">
        <w:rPr>
          <w:rStyle w:val="Emphasis"/>
        </w:rPr>
        <w:t>no</w:t>
      </w:r>
      <w:r w:rsidRPr="008D69FA">
        <w:rPr>
          <w:rStyle w:val="Emphasis"/>
        </w:rPr>
        <w:t xml:space="preserve"> real, flesh-and-blood </w:t>
      </w:r>
      <w:r w:rsidRPr="0003235C">
        <w:rPr>
          <w:rStyle w:val="Emphasis"/>
        </w:rPr>
        <w:t>child can ever embody the</w:t>
      </w:r>
      <w:r w:rsidRPr="008D69FA">
        <w:rPr>
          <w:rStyle w:val="Emphasis"/>
        </w:rPr>
        <w:t xml:space="preserve"> innocence, health, and </w:t>
      </w:r>
      <w:r w:rsidRPr="0003235C">
        <w:rPr>
          <w:rStyle w:val="Emphasis"/>
        </w:rPr>
        <w:t>ability associated with the sacred Child”</w:t>
      </w:r>
      <w:r w:rsidRPr="0003235C">
        <w:rPr>
          <w:sz w:val="12"/>
        </w:rPr>
        <w:t xml:space="preserve"> (2008). I agree with Edelman’s sharp and scathing critique of 146 reproductive futurity, and while I also agree with McRuer that Edelman’s Child is ablebodied, what neither Edelman or </w:t>
      </w:r>
      <w:r w:rsidRPr="0003235C">
        <w:rPr>
          <w:sz w:val="12"/>
        </w:rPr>
        <w:lastRenderedPageBreak/>
        <w:t xml:space="preserve">McRuer elucidate is how </w:t>
      </w:r>
      <w:r w:rsidRPr="008D69FA">
        <w:rPr>
          <w:rStyle w:val="Emphasis"/>
        </w:rPr>
        <w:t xml:space="preserve">reproductive </w:t>
      </w:r>
      <w:r w:rsidRPr="0060316B">
        <w:rPr>
          <w:rStyle w:val="Emphasis"/>
          <w:highlight w:val="green"/>
        </w:rPr>
        <w:t>futurity relies on</w:t>
      </w:r>
      <w:r w:rsidRPr="008D69FA">
        <w:rPr>
          <w:rStyle w:val="Emphasis"/>
        </w:rPr>
        <w:t xml:space="preserve"> both a </w:t>
      </w:r>
      <w:r w:rsidRPr="0060316B">
        <w:rPr>
          <w:rStyle w:val="Emphasis"/>
          <w:highlight w:val="green"/>
        </w:rPr>
        <w:t>capacitated and bodily enhanced Child that shapes the ways the political gets mobilized</w:t>
      </w:r>
      <w:r w:rsidRPr="008D69FA">
        <w:rPr>
          <w:rStyle w:val="Emphasis"/>
        </w:rPr>
        <w:t xml:space="preserve"> in the name of the future, </w:t>
      </w:r>
      <w:r w:rsidRPr="0060316B">
        <w:rPr>
          <w:rStyle w:val="Emphasis"/>
          <w:highlight w:val="green"/>
        </w:rPr>
        <w:t>and</w:t>
      </w:r>
      <w:r w:rsidRPr="008D69FA">
        <w:rPr>
          <w:rStyle w:val="Emphasis"/>
        </w:rPr>
        <w:t xml:space="preserve"> for </w:t>
      </w:r>
      <w:r w:rsidRPr="0060316B">
        <w:rPr>
          <w:rStyle w:val="Emphasis"/>
          <w:highlight w:val="green"/>
        </w:rPr>
        <w:t>some disabled children to grow up at the expense of others</w:t>
      </w:r>
      <w:r w:rsidRPr="008D69FA">
        <w:rPr>
          <w:rStyle w:val="Emphasis"/>
        </w:rPr>
        <w:t xml:space="preserve"> who are never intended to grow up.</w:t>
      </w:r>
      <w:r w:rsidRPr="0003235C">
        <w:rPr>
          <w:sz w:val="12"/>
        </w:rPr>
        <w:t xml:space="preserve"> Edelman is right, then, about the ways in which the figure of the Child re-inforces heteronormativity but he fails to take stock of the ways in which </w:t>
      </w:r>
      <w:r w:rsidRPr="008D69FA">
        <w:rPr>
          <w:rStyle w:val="Emphasis"/>
        </w:rPr>
        <w:t>the Child is also always, already able-bodied, or how the Child is capacitated and enhanced.</w:t>
      </w:r>
      <w:r w:rsidRPr="0003235C">
        <w:rPr>
          <w:sz w:val="12"/>
        </w:rPr>
        <w:t xml:space="preserve"> While McRuer is right to point out that </w:t>
      </w:r>
      <w:r w:rsidRPr="0060316B">
        <w:rPr>
          <w:rStyle w:val="Emphasis"/>
          <w:highlight w:val="green"/>
        </w:rPr>
        <w:t>no child can fully embody the desirable able-bodied child, and, thus, sets up disability as the impediment to a desirable future</w:t>
      </w:r>
      <w:r w:rsidRPr="008D69FA">
        <w:rPr>
          <w:rStyle w:val="Emphasis"/>
        </w:rPr>
        <w:t>,</w:t>
      </w:r>
      <w:r w:rsidRPr="0003235C">
        <w:rPr>
          <w:sz w:val="12"/>
        </w:rPr>
        <w:t xml:space="preserve"> I am interested in how </w:t>
      </w:r>
      <w:r w:rsidRPr="008D69FA">
        <w:rPr>
          <w:rStyle w:val="Emphasis"/>
        </w:rPr>
        <w:t xml:space="preserve">the better-than-able-bodied Child requires some disabled children to grow up at the expense of other disabled children in order to give the Child meaning. </w:t>
      </w:r>
      <w:r w:rsidRPr="0060316B">
        <w:rPr>
          <w:rStyle w:val="Emphasis"/>
          <w:highlight w:val="green"/>
        </w:rPr>
        <w:t>Thus, the disabled child is the figure of no future</w:t>
      </w:r>
      <w:r w:rsidRPr="0003235C">
        <w:rPr>
          <w:sz w:val="12"/>
        </w:rPr>
        <w:t xml:space="preserve">, as will be demonstrated in the case of Emily Rapp (2013) </w:t>
      </w:r>
      <w:r w:rsidRPr="0060316B">
        <w:rPr>
          <w:rStyle w:val="Emphasis"/>
          <w:highlight w:val="green"/>
        </w:rPr>
        <w:t>desiring to terminate</w:t>
      </w:r>
      <w:r w:rsidRPr="0003235C">
        <w:rPr>
          <w:rStyle w:val="Emphasis"/>
        </w:rPr>
        <w:t xml:space="preserve"> pregnancy</w:t>
      </w:r>
      <w:r w:rsidRPr="008D69FA">
        <w:rPr>
          <w:rStyle w:val="Emphasis"/>
        </w:rPr>
        <w:t xml:space="preserve"> on the basis of disability, and in the case of </w:t>
      </w:r>
      <w:r w:rsidRPr="0060316B">
        <w:rPr>
          <w:rStyle w:val="Emphasis"/>
          <w:highlight w:val="green"/>
        </w:rPr>
        <w:t>infanticide and filicide on the basis of disability</w:t>
      </w:r>
      <w:r w:rsidRPr="008D69FA">
        <w:rPr>
          <w:rStyle w:val="Emphasis"/>
        </w:rPr>
        <w:t>.</w:t>
      </w:r>
      <w:r w:rsidRPr="0003235C">
        <w:rPr>
          <w:sz w:val="12"/>
        </w:rPr>
        <w:t xml:space="preserve"> However, </w:t>
      </w:r>
      <w:r w:rsidRPr="008D69FA">
        <w:rPr>
          <w:rStyle w:val="Emphasis"/>
        </w:rPr>
        <w:t xml:space="preserve">the disabled child is also the figure of the future in that </w:t>
      </w:r>
      <w:r w:rsidRPr="0060316B">
        <w:rPr>
          <w:rStyle w:val="Emphasis"/>
          <w:highlight w:val="green"/>
        </w:rPr>
        <w:t>the suffering child creates</w:t>
      </w:r>
      <w:r w:rsidRPr="008D69FA">
        <w:rPr>
          <w:rStyle w:val="Emphasis"/>
        </w:rPr>
        <w:t xml:space="preserve"> particular </w:t>
      </w:r>
      <w:r w:rsidRPr="0060316B">
        <w:rPr>
          <w:rStyle w:val="Emphasis"/>
          <w:highlight w:val="green"/>
        </w:rPr>
        <w:t>neoliberal futures through</w:t>
      </w:r>
      <w:r w:rsidRPr="008D69FA">
        <w:rPr>
          <w:rStyle w:val="Emphasis"/>
        </w:rPr>
        <w:t xml:space="preserve"> the mobilization of </w:t>
      </w:r>
      <w:r w:rsidRPr="0060316B">
        <w:rPr>
          <w:rStyle w:val="Emphasis"/>
          <w:highlight w:val="green"/>
        </w:rPr>
        <w:t>biocapital, cure, and enhancement</w:t>
      </w:r>
      <w:r w:rsidRPr="008D69FA">
        <w:rPr>
          <w:rStyle w:val="Emphasis"/>
        </w:rPr>
        <w:t>.</w:t>
      </w:r>
      <w:r w:rsidRPr="0003235C">
        <w:rPr>
          <w:sz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8D69FA">
        <w:rPr>
          <w:rStyle w:val="Emphasis"/>
        </w:rPr>
        <w:t xml:space="preserve">neoliberalism’s </w:t>
      </w:r>
      <w:r w:rsidRPr="0060316B">
        <w:rPr>
          <w:rStyle w:val="Emphasis"/>
          <w:highlight w:val="green"/>
        </w:rPr>
        <w:t>forms of capacitation</w:t>
      </w:r>
      <w:r w:rsidRPr="008D69FA">
        <w:rPr>
          <w:rStyle w:val="Emphasis"/>
        </w:rPr>
        <w:t xml:space="preserve"> and enhancement that </w:t>
      </w:r>
      <w:r w:rsidRPr="0060316B">
        <w:rPr>
          <w:rStyle w:val="Emphasis"/>
          <w:highlight w:val="green"/>
        </w:rPr>
        <w:t>incapacitates</w:t>
      </w:r>
      <w:r w:rsidRPr="008D69FA">
        <w:rPr>
          <w:rStyle w:val="Emphasis"/>
        </w:rPr>
        <w:t xml:space="preserve"> and disables </w:t>
      </w:r>
      <w:r w:rsidRPr="0060316B">
        <w:rPr>
          <w:rStyle w:val="Emphasis"/>
          <w:highlight w:val="green"/>
        </w:rPr>
        <w:t>others</w:t>
      </w:r>
      <w:r w:rsidRPr="008D69FA">
        <w:rPr>
          <w:rStyle w:val="Emphasis"/>
        </w:rPr>
        <w:t>.</w:t>
      </w:r>
    </w:p>
    <w:p w14:paraId="29EBDC04" w14:textId="77777777" w:rsidR="00040CFA" w:rsidRPr="00242F00" w:rsidRDefault="00040CFA" w:rsidP="00040CFA">
      <w:pPr>
        <w:pStyle w:val="Heading4"/>
      </w:pPr>
      <w:r>
        <w:t xml:space="preserve">Vote aff to enact dysfluencies in communicative spheres to create frictions that disrupt the semiotic flow of debate. Our politics resists the spell of the linguistic by using dysfluent systems of grammar, norms and communication to escape the totalizing demands of fluency. </w:t>
      </w:r>
    </w:p>
    <w:p w14:paraId="586453C1" w14:textId="77777777" w:rsidR="00040CFA" w:rsidRPr="00020608" w:rsidRDefault="00040CFA" w:rsidP="00040CFA">
      <w:pPr>
        <w:rPr>
          <w:b/>
        </w:rPr>
      </w:pPr>
      <w:r w:rsidRPr="00D21FC0">
        <w:rPr>
          <w:rStyle w:val="Style13ptBold"/>
        </w:rPr>
        <w:t>St. Pierre 3</w:t>
      </w:r>
      <w:r>
        <w:rPr>
          <w:b/>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1BEDE5D6" w14:textId="77777777" w:rsidR="00040CFA" w:rsidRPr="00D21FC0" w:rsidRDefault="00040CFA" w:rsidP="00040CFA">
      <w:pPr>
        <w:rPr>
          <w:sz w:val="12"/>
          <w:szCs w:val="26"/>
        </w:rPr>
      </w:pPr>
      <w:r w:rsidRPr="00D21FC0">
        <w:rPr>
          <w:sz w:val="12"/>
          <w:szCs w:val="26"/>
        </w:rPr>
        <w:t xml:space="preserve">“In conclusion, we might consider that for McRuer, following Eve Kosofsky Sedgwick, </w:t>
      </w:r>
      <w:r w:rsidRPr="002006CB">
        <w:rPr>
          <w:b/>
          <w:sz w:val="26"/>
          <w:szCs w:val="26"/>
          <w:u w:val="single"/>
        </w:rPr>
        <w:t>“disability” can refer to “the open mesh of possibilities, gaps, overlaps, dissonances and resonances, lapses and excesses of meaning when the constituent elements of bodily, mental, or behavioral functioning aren’t made</w:t>
      </w:r>
      <w:r w:rsidRPr="00D21FC0">
        <w:rPr>
          <w:sz w:val="12"/>
          <w:szCs w:val="26"/>
        </w:rPr>
        <w:t xml:space="preserve"> (or can’t be made) </w:t>
      </w:r>
      <w:r w:rsidRPr="002006CB">
        <w:rPr>
          <w:b/>
          <w:sz w:val="26"/>
          <w:szCs w:val="26"/>
          <w:u w:val="single"/>
        </w:rPr>
        <w:t>to signify monolithically”</w:t>
      </w:r>
      <w:r w:rsidRPr="00D21FC0">
        <w:rPr>
          <w:sz w:val="12"/>
          <w:szCs w:val="26"/>
        </w:rPr>
        <w:t xml:space="preserve"> (156–57). </w:t>
      </w:r>
      <w:r w:rsidRPr="00D21FC0">
        <w:rPr>
          <w:b/>
          <w:sz w:val="26"/>
          <w:szCs w:val="26"/>
          <w:u w:val="single"/>
        </w:rPr>
        <w:t xml:space="preserve">An attention to </w:t>
      </w:r>
      <w:r w:rsidRPr="0060316B">
        <w:rPr>
          <w:b/>
          <w:sz w:val="26"/>
          <w:szCs w:val="26"/>
          <w:highlight w:val="green"/>
          <w:u w:val="single"/>
        </w:rPr>
        <w:t>dysfluent voices</w:t>
      </w:r>
      <w:r w:rsidRPr="00D21FC0">
        <w:rPr>
          <w:b/>
          <w:sz w:val="26"/>
          <w:szCs w:val="26"/>
          <w:u w:val="single"/>
        </w:rPr>
        <w:t xml:space="preserve"> as material enunciations </w:t>
      </w:r>
      <w:r w:rsidRPr="0060316B">
        <w:rPr>
          <w:b/>
          <w:sz w:val="26"/>
          <w:szCs w:val="26"/>
          <w:highlight w:val="green"/>
          <w:u w:val="single"/>
        </w:rPr>
        <w:t>offer</w:t>
      </w:r>
      <w:r w:rsidRPr="00D21FC0">
        <w:rPr>
          <w:b/>
          <w:sz w:val="26"/>
          <w:szCs w:val="26"/>
          <w:u w:val="single"/>
        </w:rPr>
        <w:t xml:space="preserve">s </w:t>
      </w:r>
      <w:r w:rsidRPr="0060316B">
        <w:rPr>
          <w:b/>
          <w:sz w:val="26"/>
          <w:szCs w:val="26"/>
          <w:highlight w:val="green"/>
          <w:u w:val="single"/>
        </w:rPr>
        <w:t>one</w:t>
      </w:r>
      <w:r w:rsidRPr="002006CB">
        <w:rPr>
          <w:b/>
          <w:sz w:val="26"/>
          <w:szCs w:val="26"/>
          <w:u w:val="single"/>
        </w:rPr>
        <w:t xml:space="preserve"> specific </w:t>
      </w:r>
      <w:r w:rsidRPr="0060316B">
        <w:rPr>
          <w:b/>
          <w:sz w:val="26"/>
          <w:szCs w:val="26"/>
          <w:highlight w:val="green"/>
          <w:u w:val="single"/>
        </w:rPr>
        <w:t>way to</w:t>
      </w:r>
      <w:r w:rsidRPr="002006CB">
        <w:rPr>
          <w:b/>
          <w:sz w:val="26"/>
          <w:szCs w:val="26"/>
          <w:u w:val="single"/>
        </w:rPr>
        <w:t xml:space="preserve"> think about this crip excess, particularly </w:t>
      </w:r>
      <w:r w:rsidRPr="00B24A13">
        <w:rPr>
          <w:b/>
          <w:sz w:val="26"/>
          <w:szCs w:val="26"/>
          <w:u w:val="single"/>
        </w:rPr>
        <w:t xml:space="preserve">as </w:t>
      </w:r>
      <w:r w:rsidRPr="0060316B">
        <w:rPr>
          <w:b/>
          <w:sz w:val="26"/>
          <w:szCs w:val="26"/>
          <w:highlight w:val="green"/>
          <w:u w:val="single"/>
        </w:rPr>
        <w:t>resist</w:t>
      </w:r>
      <w:r w:rsidRPr="00B24A13">
        <w:rPr>
          <w:b/>
          <w:sz w:val="26"/>
          <w:szCs w:val="26"/>
          <w:u w:val="single"/>
        </w:rPr>
        <w:t>ance to</w:t>
      </w:r>
      <w:r w:rsidRPr="0060316B">
        <w:rPr>
          <w:b/>
          <w:sz w:val="26"/>
          <w:szCs w:val="26"/>
          <w:highlight w:val="green"/>
          <w:u w:val="single"/>
        </w:rPr>
        <w:t xml:space="preserve"> hegemony</w:t>
      </w:r>
      <w:r w:rsidRPr="00124C46">
        <w:rPr>
          <w:b/>
          <w:sz w:val="26"/>
          <w:szCs w:val="26"/>
          <w:u w:val="single"/>
        </w:rPr>
        <w:t xml:space="preserve">. </w:t>
      </w:r>
      <w:r w:rsidRPr="00B24A13">
        <w:rPr>
          <w:b/>
          <w:sz w:val="26"/>
          <w:szCs w:val="26"/>
          <w:u w:val="single"/>
        </w:rPr>
        <w:t>Fluent voices presume to signify monolithically</w:t>
      </w:r>
      <w:r w:rsidRPr="002006CB">
        <w:rPr>
          <w:b/>
          <w:sz w:val="26"/>
          <w:szCs w:val="26"/>
          <w:u w:val="single"/>
        </w:rPr>
        <w:t xml:space="preserve"> and thus anticipate and linearly sustain the givenness of what is</w:t>
      </w:r>
      <w:r w:rsidRPr="00D21FC0">
        <w:rPr>
          <w:sz w:val="12"/>
          <w:szCs w:val="26"/>
        </w:rPr>
        <w:t>—</w:t>
      </w:r>
      <w:r w:rsidRPr="0060316B">
        <w:rPr>
          <w:b/>
          <w:sz w:val="26"/>
          <w:szCs w:val="26"/>
          <w:highlight w:val="green"/>
          <w:u w:val="single"/>
        </w:rPr>
        <w:t>fluency must be decomposed for a crip politic</w:t>
      </w:r>
      <w:r w:rsidRPr="002006CB">
        <w:rPr>
          <w:b/>
          <w:sz w:val="26"/>
          <w:szCs w:val="26"/>
          <w:u w:val="single"/>
        </w:rPr>
        <w:t xml:space="preserve"> to flourish.</w:t>
      </w:r>
      <w:r w:rsidRPr="00D21FC0">
        <w:rPr>
          <w:sz w:val="12"/>
          <w:szCs w:val="26"/>
        </w:rPr>
        <w:t xml:space="preserve"> Yet </w:t>
      </w:r>
      <w:r w:rsidRPr="002006CB">
        <w:rPr>
          <w:b/>
          <w:sz w:val="26"/>
          <w:szCs w:val="26"/>
          <w:u w:val="single"/>
        </w:rPr>
        <w:t>while fluency may have the first word</w:t>
      </w:r>
      <w:r w:rsidRPr="00D21FC0">
        <w:rPr>
          <w:sz w:val="12"/>
          <w:szCs w:val="26"/>
        </w:rPr>
        <w:t xml:space="preserve"> (my speech arrives always a hesitation), </w:t>
      </w:r>
      <w:r w:rsidRPr="0060316B">
        <w:rPr>
          <w:b/>
          <w:sz w:val="26"/>
          <w:szCs w:val="26"/>
          <w:highlight w:val="green"/>
          <w:u w:val="single"/>
        </w:rPr>
        <w:t>it</w:t>
      </w:r>
      <w:r w:rsidRPr="002006CB">
        <w:rPr>
          <w:b/>
          <w:sz w:val="26"/>
          <w:szCs w:val="26"/>
          <w:u w:val="single"/>
        </w:rPr>
        <w:t xml:space="preserve"> certainly never has the last—</w:t>
      </w:r>
      <w:r w:rsidRPr="00B24A13">
        <w:rPr>
          <w:b/>
          <w:sz w:val="26"/>
          <w:szCs w:val="26"/>
          <w:u w:val="single"/>
        </w:rPr>
        <w:t xml:space="preserve">the impulse of </w:t>
      </w:r>
      <w:r w:rsidRPr="00D21FC0">
        <w:rPr>
          <w:b/>
          <w:sz w:val="26"/>
          <w:szCs w:val="26"/>
          <w:u w:val="single"/>
        </w:rPr>
        <w:t xml:space="preserve">fluency </w:t>
      </w:r>
      <w:r w:rsidRPr="0060316B">
        <w:rPr>
          <w:b/>
          <w:sz w:val="26"/>
          <w:szCs w:val="26"/>
          <w:highlight w:val="green"/>
          <w:u w:val="single"/>
        </w:rPr>
        <w:t xml:space="preserve">is totalizing but “something always </w:t>
      </w:r>
      <w:r w:rsidRPr="0060316B">
        <w:rPr>
          <w:b/>
          <w:sz w:val="26"/>
          <w:szCs w:val="26"/>
          <w:highlight w:val="green"/>
          <w:u w:val="single"/>
        </w:rPr>
        <w:lastRenderedPageBreak/>
        <w:t>escapes!”</w:t>
      </w:r>
      <w:r w:rsidRPr="002006CB">
        <w:rPr>
          <w:b/>
          <w:sz w:val="26"/>
          <w:szCs w:val="26"/>
          <w:u w:val="single"/>
        </w:rPr>
        <w:t xml:space="preserve"> </w:t>
      </w:r>
      <w:r w:rsidRPr="00D21FC0">
        <w:rPr>
          <w:sz w:val="12"/>
          <w:szCs w:val="26"/>
        </w:rPr>
        <w:t xml:space="preserve">(Beasley-Murray xxi). Chris Eagle has written that </w:t>
      </w:r>
      <w:r w:rsidRPr="00B24A13">
        <w:rPr>
          <w:b/>
          <w:sz w:val="26"/>
          <w:szCs w:val="26"/>
          <w:u w:val="single"/>
        </w:rPr>
        <w:t xml:space="preserve">an attention to </w:t>
      </w:r>
      <w:r w:rsidRPr="0060316B">
        <w:rPr>
          <w:b/>
          <w:sz w:val="26"/>
          <w:szCs w:val="26"/>
          <w:highlight w:val="green"/>
          <w:u w:val="single"/>
        </w:rPr>
        <w:t>dysfluency</w:t>
      </w:r>
      <w:r w:rsidRPr="002006CB">
        <w:rPr>
          <w:b/>
          <w:sz w:val="26"/>
          <w:szCs w:val="26"/>
          <w:u w:val="single"/>
        </w:rPr>
        <w:t xml:space="preserve"> within disability studies </w:t>
      </w:r>
      <w:r w:rsidRPr="0060316B">
        <w:rPr>
          <w:b/>
          <w:sz w:val="26"/>
          <w:szCs w:val="26"/>
          <w:highlight w:val="green"/>
          <w:u w:val="single"/>
        </w:rPr>
        <w:t>would “understand mastery over language as always</w:t>
      </w:r>
      <w:r w:rsidRPr="00B24A13">
        <w:rPr>
          <w:b/>
          <w:sz w:val="26"/>
          <w:szCs w:val="26"/>
          <w:u w:val="single"/>
        </w:rPr>
        <w:t xml:space="preserve"> already </w:t>
      </w:r>
      <w:r w:rsidRPr="002006CB">
        <w:rPr>
          <w:b/>
          <w:sz w:val="26"/>
          <w:szCs w:val="26"/>
          <w:u w:val="single"/>
        </w:rPr>
        <w:t xml:space="preserve">tenuous, fragile, and </w:t>
      </w:r>
      <w:r w:rsidRPr="0060316B">
        <w:rPr>
          <w:b/>
          <w:sz w:val="26"/>
          <w:szCs w:val="26"/>
          <w:highlight w:val="green"/>
          <w:u w:val="single"/>
        </w:rPr>
        <w:t>partial”</w:t>
      </w:r>
      <w:r w:rsidRPr="00D21FC0">
        <w:rPr>
          <w:sz w:val="12"/>
          <w:szCs w:val="26"/>
        </w:rPr>
        <w:t xml:space="preserve"> (6) and </w:t>
      </w:r>
      <w:r w:rsidRPr="00B24A13">
        <w:rPr>
          <w:b/>
          <w:sz w:val="26"/>
          <w:szCs w:val="26"/>
          <w:u w:val="single"/>
        </w:rPr>
        <w:t>we might</w:t>
      </w:r>
      <w:r w:rsidRPr="002006CB">
        <w:rPr>
          <w:b/>
          <w:sz w:val="26"/>
          <w:szCs w:val="26"/>
          <w:u w:val="single"/>
        </w:rPr>
        <w:t xml:space="preserve"> in this way </w:t>
      </w:r>
      <w:r w:rsidRPr="00B24A13">
        <w:rPr>
          <w:b/>
          <w:sz w:val="26"/>
          <w:szCs w:val="26"/>
          <w:u w:val="single"/>
        </w:rPr>
        <w:t xml:space="preserve">begin to imagine dysfluency </w:t>
      </w:r>
      <w:r w:rsidRPr="0060316B">
        <w:rPr>
          <w:b/>
          <w:sz w:val="26"/>
          <w:szCs w:val="26"/>
          <w:highlight w:val="green"/>
          <w:u w:val="single"/>
        </w:rPr>
        <w:t>not as a communicative “breakdown” but as a type of escape</w:t>
      </w:r>
      <w:r w:rsidRPr="00B24A13">
        <w:rPr>
          <w:b/>
          <w:sz w:val="26"/>
          <w:szCs w:val="26"/>
          <w:u w:val="single"/>
        </w:rPr>
        <w:t xml:space="preserve"> or</w:t>
      </w:r>
      <w:r w:rsidRPr="002006CB">
        <w:rPr>
          <w:b/>
          <w:sz w:val="26"/>
          <w:szCs w:val="26"/>
          <w:u w:val="single"/>
        </w:rPr>
        <w:t>,</w:t>
      </w:r>
      <w:r w:rsidRPr="00D21FC0">
        <w:rPr>
          <w:sz w:val="12"/>
          <w:szCs w:val="26"/>
        </w:rPr>
        <w:t xml:space="preserve"> </w:t>
      </w:r>
      <w:r w:rsidRPr="002006CB">
        <w:rPr>
          <w:b/>
          <w:sz w:val="26"/>
          <w:szCs w:val="26"/>
          <w:u w:val="single"/>
        </w:rPr>
        <w:t xml:space="preserve">in Deleuzio-Guattarian terms, </w:t>
      </w:r>
      <w:r w:rsidRPr="00B24A13">
        <w:rPr>
          <w:b/>
          <w:sz w:val="26"/>
          <w:szCs w:val="26"/>
          <w:u w:val="single"/>
        </w:rPr>
        <w:t>flight.</w:t>
      </w:r>
      <w:r w:rsidRPr="00D21FC0">
        <w:rPr>
          <w:sz w:val="12"/>
          <w:szCs w:val="26"/>
        </w:rPr>
        <w:t xml:space="preserve"> In Lexicon of the Mouth: Poetics and Politics of the Voice and the Oral Imaginary, Brandon LaBelle suggests that </w:t>
      </w:r>
      <w:r w:rsidRPr="00B24A13">
        <w:rPr>
          <w:b/>
          <w:sz w:val="26"/>
          <w:szCs w:val="26"/>
          <w:u w:val="single"/>
        </w:rPr>
        <w:t xml:space="preserve">by “considering interrupted speech, we enter into a politics of the mouth. By </w:t>
      </w:r>
      <w:r w:rsidRPr="0060316B">
        <w:rPr>
          <w:b/>
          <w:sz w:val="26"/>
          <w:szCs w:val="26"/>
          <w:highlight w:val="green"/>
          <w:u w:val="single"/>
        </w:rPr>
        <w:t>tripping over the word</w:t>
      </w:r>
      <w:r w:rsidRPr="00B24A13">
        <w:rPr>
          <w:b/>
          <w:sz w:val="26"/>
          <w:szCs w:val="26"/>
          <w:u w:val="single"/>
        </w:rPr>
        <w:t xml:space="preserve">, stuttering </w:t>
      </w:r>
      <w:r w:rsidRPr="0060316B">
        <w:rPr>
          <w:b/>
          <w:sz w:val="26"/>
          <w:szCs w:val="26"/>
          <w:highlight w:val="green"/>
          <w:u w:val="single"/>
        </w:rPr>
        <w:t>evidences the</w:t>
      </w:r>
      <w:r w:rsidRPr="00B24A13">
        <w:rPr>
          <w:b/>
          <w:sz w:val="26"/>
          <w:szCs w:val="26"/>
          <w:u w:val="single"/>
        </w:rPr>
        <w:t xml:space="preserve"> deep performative drive of the mouth under the </w:t>
      </w:r>
      <w:r w:rsidRPr="0060316B">
        <w:rPr>
          <w:b/>
          <w:sz w:val="26"/>
          <w:szCs w:val="26"/>
          <w:highlight w:val="green"/>
          <w:u w:val="single"/>
        </w:rPr>
        <w:t xml:space="preserve">spell of the </w:t>
      </w:r>
      <w:r w:rsidRPr="0060316B">
        <w:rPr>
          <w:rStyle w:val="Emphasis"/>
          <w:highlight w:val="green"/>
        </w:rPr>
        <w:t>linguistic. It stumbles</w:t>
      </w:r>
      <w:r w:rsidRPr="00B24A13">
        <w:rPr>
          <w:rStyle w:val="Emphasis"/>
        </w:rPr>
        <w:t xml:space="preserve"> precisely </w:t>
      </w:r>
      <w:r w:rsidRPr="0060316B">
        <w:rPr>
          <w:rStyle w:val="Emphasis"/>
          <w:highlight w:val="green"/>
        </w:rPr>
        <w:t>over</w:t>
      </w:r>
      <w:r w:rsidRPr="00B24A13">
        <w:rPr>
          <w:rStyle w:val="Emphasis"/>
        </w:rPr>
        <w:t xml:space="preserve"> a syllable, a </w:t>
      </w:r>
      <w:r w:rsidRPr="0060316B">
        <w:rPr>
          <w:rStyle w:val="Emphasis"/>
          <w:highlight w:val="green"/>
        </w:rPr>
        <w:t>grammar</w:t>
      </w:r>
      <w:r w:rsidRPr="00B24A13">
        <w:rPr>
          <w:rStyle w:val="Emphasis"/>
        </w:rPr>
        <w:t>, a phoneme; the mouth gasps along the fault lines of a given vocabulary, to lisp over words, and in doing so, raises the volume on the very question as to what constitutes ‘proper speech’” (139; emphasis added).</w:t>
      </w:r>
      <w:r w:rsidRPr="00D21FC0">
        <w:rPr>
          <w:sz w:val="12"/>
          <w:szCs w:val="26"/>
        </w:rPr>
        <w:t xml:space="preserve">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60316B">
        <w:rPr>
          <w:b/>
          <w:sz w:val="26"/>
          <w:szCs w:val="26"/>
          <w:highlight w:val="green"/>
          <w:u w:val="single"/>
        </w:rPr>
        <w:t>the spell of fluency</w:t>
      </w:r>
      <w:r w:rsidRPr="002006CB">
        <w:rPr>
          <w:b/>
          <w:sz w:val="26"/>
          <w:szCs w:val="26"/>
          <w:u w:val="single"/>
        </w:rPr>
        <w:t xml:space="preserve"> lures and </w:t>
      </w:r>
      <w:r w:rsidRPr="0060316B">
        <w:rPr>
          <w:b/>
          <w:sz w:val="26"/>
          <w:szCs w:val="26"/>
          <w:highlight w:val="green"/>
          <w:u w:val="single"/>
        </w:rPr>
        <w:t>strings words</w:t>
      </w:r>
      <w:r w:rsidRPr="00D21FC0">
        <w:rPr>
          <w:b/>
          <w:sz w:val="26"/>
          <w:szCs w:val="26"/>
          <w:u w:val="single"/>
        </w:rPr>
        <w:t xml:space="preserve"> from our mouths </w:t>
      </w:r>
      <w:r w:rsidRPr="0060316B">
        <w:rPr>
          <w:b/>
          <w:sz w:val="26"/>
          <w:szCs w:val="26"/>
          <w:highlight w:val="green"/>
          <w:u w:val="single"/>
        </w:rPr>
        <w:t>in the</w:t>
      </w:r>
      <w:r w:rsidRPr="00D21FC0">
        <w:rPr>
          <w:b/>
          <w:sz w:val="26"/>
          <w:szCs w:val="26"/>
          <w:u w:val="single"/>
        </w:rPr>
        <w:t xml:space="preserve"> lock-and-file </w:t>
      </w:r>
      <w:r w:rsidRPr="0060316B">
        <w:rPr>
          <w:b/>
          <w:sz w:val="26"/>
          <w:szCs w:val="26"/>
          <w:highlight w:val="green"/>
          <w:u w:val="single"/>
        </w:rPr>
        <w:t xml:space="preserve">order of “proper speech,” </w:t>
      </w:r>
      <w:r w:rsidRPr="002006CB">
        <w:rPr>
          <w:b/>
          <w:sz w:val="26"/>
          <w:szCs w:val="26"/>
          <w:u w:val="single"/>
        </w:rPr>
        <w:t>intelligibility, and surplus value.</w:t>
      </w:r>
      <w:r w:rsidRPr="00D21FC0">
        <w:rPr>
          <w:sz w:val="12"/>
          <w:szCs w:val="26"/>
        </w:rPr>
        <w:t xml:space="preserve"> To what world and what dangers does this straightening syntax lead? </w:t>
      </w:r>
      <w:r w:rsidRPr="0060316B">
        <w:rPr>
          <w:b/>
          <w:sz w:val="26"/>
          <w:szCs w:val="26"/>
          <w:highlight w:val="green"/>
          <w:u w:val="single"/>
        </w:rPr>
        <w:t>The crip mouth,</w:t>
      </w:r>
      <w:r w:rsidRPr="00D21FC0">
        <w:rPr>
          <w:b/>
          <w:sz w:val="26"/>
          <w:szCs w:val="26"/>
          <w:u w:val="single"/>
        </w:rPr>
        <w:t xml:space="preserve"> on the other hand, </w:t>
      </w:r>
      <w:r w:rsidRPr="0060316B">
        <w:rPr>
          <w:b/>
          <w:sz w:val="26"/>
          <w:szCs w:val="26"/>
          <w:highlight w:val="green"/>
          <w:u w:val="single"/>
        </w:rPr>
        <w:t xml:space="preserve">stumbles over </w:t>
      </w:r>
      <w:r w:rsidRPr="002006CB">
        <w:rPr>
          <w:b/>
          <w:sz w:val="26"/>
          <w:szCs w:val="26"/>
          <w:u w:val="single"/>
        </w:rPr>
        <w:t xml:space="preserve">and along the major </w:t>
      </w:r>
      <w:r w:rsidRPr="0060316B">
        <w:rPr>
          <w:b/>
          <w:sz w:val="26"/>
          <w:szCs w:val="26"/>
          <w:highlight w:val="green"/>
          <w:u w:val="single"/>
        </w:rPr>
        <w:t>grammar. It</w:t>
      </w:r>
      <w:r w:rsidRPr="00D21FC0">
        <w:rPr>
          <w:b/>
          <w:sz w:val="26"/>
          <w:szCs w:val="26"/>
          <w:u w:val="single"/>
        </w:rPr>
        <w:t xml:space="preserve"> cannot follow and in this excess </w:t>
      </w:r>
      <w:r w:rsidRPr="0060316B">
        <w:rPr>
          <w:b/>
          <w:sz w:val="26"/>
          <w:szCs w:val="26"/>
          <w:highlight w:val="green"/>
          <w:u w:val="single"/>
        </w:rPr>
        <w:t>forms a collective site of material agency that</w:t>
      </w:r>
      <w:r w:rsidRPr="00D21FC0">
        <w:rPr>
          <w:b/>
          <w:sz w:val="26"/>
          <w:szCs w:val="26"/>
          <w:u w:val="single"/>
        </w:rPr>
        <w:t xml:space="preserve"> stubbornly </w:t>
      </w:r>
      <w:r w:rsidRPr="0060316B">
        <w:rPr>
          <w:b/>
          <w:sz w:val="26"/>
          <w:szCs w:val="26"/>
          <w:highlight w:val="green"/>
          <w:u w:val="single"/>
        </w:rPr>
        <w:t>resists the spell of the linguistic. Against</w:t>
      </w:r>
      <w:r w:rsidRPr="002006CB">
        <w:rPr>
          <w:b/>
          <w:sz w:val="26"/>
          <w:szCs w:val="26"/>
          <w:u w:val="single"/>
        </w:rPr>
        <w:t xml:space="preserve"> the liberal sirens (those </w:t>
      </w:r>
      <w:r w:rsidRPr="006D2D94">
        <w:rPr>
          <w:b/>
          <w:sz w:val="26"/>
          <w:szCs w:val="26"/>
          <w:u w:val="single"/>
        </w:rPr>
        <w:t xml:space="preserve">masters of consensus) </w:t>
      </w:r>
      <w:r w:rsidRPr="0060316B">
        <w:rPr>
          <w:b/>
          <w:sz w:val="26"/>
          <w:szCs w:val="26"/>
          <w:highlight w:val="green"/>
          <w:u w:val="single"/>
        </w:rPr>
        <w:t>the agential capacity of dysfluency lies</w:t>
      </w:r>
      <w:r w:rsidRPr="006D2D94">
        <w:rPr>
          <w:b/>
          <w:sz w:val="26"/>
          <w:szCs w:val="26"/>
          <w:u w:val="single"/>
        </w:rPr>
        <w:t xml:space="preserve"> precisely </w:t>
      </w:r>
      <w:r w:rsidRPr="0060316B">
        <w:rPr>
          <w:b/>
          <w:sz w:val="26"/>
          <w:szCs w:val="26"/>
          <w:highlight w:val="green"/>
          <w:u w:val="single"/>
        </w:rPr>
        <w:t>in its flight from understanding and intelligibility.</w:t>
      </w:r>
      <w:r w:rsidRPr="00D21FC0">
        <w:rPr>
          <w:sz w:val="12"/>
          <w:szCs w:val="26"/>
        </w:rPr>
        <w:t>” (353-354)</w:t>
      </w:r>
    </w:p>
    <w:p w14:paraId="10970A9A" w14:textId="77777777" w:rsidR="00040CFA" w:rsidRPr="00020608" w:rsidRDefault="00040CFA" w:rsidP="00040CFA">
      <w:pPr>
        <w:pStyle w:val="Heading4"/>
      </w:pPr>
      <w:r w:rsidRPr="00020608">
        <w:t xml:space="preserve">Voting affirmative engages in a heterotopic imagination of disability. This is a method of imagining disability differently outside of the current neoliberal conditions. The product is a figure of disability not as something to overcome but as a life worth living. </w:t>
      </w:r>
    </w:p>
    <w:p w14:paraId="0D7E70D8" w14:textId="77777777" w:rsidR="00040CFA" w:rsidRPr="00020608" w:rsidRDefault="00040CFA" w:rsidP="00040CFA">
      <w:pPr>
        <w:rPr>
          <w:b/>
        </w:rPr>
      </w:pPr>
      <w:r w:rsidRPr="006179E8">
        <w:rPr>
          <w:rStyle w:val="Style13ptBold"/>
        </w:rPr>
        <w:t xml:space="preserve">Fritsch </w:t>
      </w:r>
      <w:r>
        <w:rPr>
          <w:rStyle w:val="Style13ptBold"/>
        </w:rPr>
        <w:t>3</w:t>
      </w:r>
      <w:r>
        <w:rPr>
          <w:b/>
        </w:rPr>
        <w:t xml:space="preserve"> </w:t>
      </w:r>
      <w:r>
        <w:rPr>
          <w:sz w:val="16"/>
          <w:szCs w:val="16"/>
        </w:rPr>
        <w:t>[</w:t>
      </w:r>
      <w:r w:rsidRPr="009333B9">
        <w:rPr>
          <w:sz w:val="16"/>
          <w:szCs w:val="16"/>
        </w:rPr>
        <w:t>Fritsch, Kelly Michelle. "The Neoliberal Biopolitics of Disability: Towards Emergent Intracorporeal Practices." Diss. York U, Toronto, 2015. YorkSpace Institutional Repository. York University, 16 Dec. 2015. Web.</w:t>
      </w:r>
      <w:r>
        <w:rPr>
          <w:sz w:val="16"/>
          <w:szCs w:val="16"/>
        </w:rPr>
        <w:t>]// UTDD recut Lex VM</w:t>
      </w:r>
    </w:p>
    <w:p w14:paraId="46BBB91A" w14:textId="77777777" w:rsidR="00040CFA" w:rsidRDefault="00040CFA" w:rsidP="00040CFA">
      <w:pPr>
        <w:rPr>
          <w:rStyle w:val="Emphasis"/>
        </w:rPr>
      </w:pPr>
      <w:r w:rsidRPr="005D3CB8">
        <w:rPr>
          <w:rStyle w:val="Emphasis"/>
        </w:rPr>
        <w:t>Challenging the undesirability of disability</w:t>
      </w:r>
      <w:r w:rsidRPr="00570A14">
        <w:rPr>
          <w:sz w:val="12"/>
        </w:rPr>
        <w:t xml:space="preserve"> is a shared responsibility and </w:t>
      </w:r>
      <w:r w:rsidRPr="005D3CB8">
        <w:rPr>
          <w:rStyle w:val="Emphasis"/>
        </w:rPr>
        <w:t xml:space="preserve">goes beyond the inclusion of disabled </w:t>
      </w:r>
      <w:r w:rsidRPr="00255BF1">
        <w:rPr>
          <w:rStyle w:val="Emphasis"/>
        </w:rPr>
        <w:t>people within</w:t>
      </w:r>
      <w:r w:rsidRPr="00570A14">
        <w:rPr>
          <w:sz w:val="12"/>
        </w:rPr>
        <w:t xml:space="preserve"> the exploitative and individualized relations of </w:t>
      </w:r>
      <w:r w:rsidRPr="00255BF1">
        <w:rPr>
          <w:rStyle w:val="Emphasis"/>
        </w:rPr>
        <w:t>neoliberal capitalism.</w:t>
      </w:r>
      <w:r w:rsidRPr="00570A14">
        <w:rPr>
          <w:sz w:val="12"/>
        </w:rPr>
        <w:t xml:space="preserve"> That is, </w:t>
      </w:r>
      <w:r w:rsidRPr="0060316B">
        <w:rPr>
          <w:rStyle w:val="Emphasis"/>
          <w:highlight w:val="green"/>
        </w:rPr>
        <w:t>challenging the undesirability of disability requires</w:t>
      </w:r>
      <w:r w:rsidRPr="001A0D75">
        <w:rPr>
          <w:rStyle w:val="Emphasis"/>
        </w:rPr>
        <w:t xml:space="preserve"> more than individualized access to education, employment, or vibrant social lives. Challenging the undesirability of disability requires that </w:t>
      </w:r>
      <w:r w:rsidRPr="0060316B">
        <w:rPr>
          <w:rStyle w:val="Emphasis"/>
          <w:highlight w:val="green"/>
        </w:rPr>
        <w:t>disability be imagined differently</w:t>
      </w:r>
      <w:r w:rsidRPr="001A0D75">
        <w:rPr>
          <w:rStyle w:val="Emphasis"/>
        </w:rPr>
        <w:t xml:space="preserve">, that is, </w:t>
      </w:r>
      <w:r w:rsidRPr="00837025">
        <w:rPr>
          <w:rStyle w:val="Emphasis"/>
        </w:rPr>
        <w:t>imagined in ways that ensure that disability can be collectively practiced and experienced differently.</w:t>
      </w:r>
      <w:r w:rsidRPr="00570A14">
        <w:rPr>
          <w:sz w:val="12"/>
        </w:rPr>
        <w:t xml:space="preserve"> In order to imagine disability differently, </w:t>
      </w:r>
      <w:r w:rsidRPr="0060316B">
        <w:rPr>
          <w:rStyle w:val="Emphasis"/>
          <w:highlight w:val="green"/>
        </w:rPr>
        <w:t>it is imperative to understand how</w:t>
      </w:r>
      <w:r w:rsidRPr="001A0D75">
        <w:rPr>
          <w:rStyle w:val="Emphasis"/>
        </w:rPr>
        <w:t xml:space="preserve"> the </w:t>
      </w:r>
      <w:r w:rsidRPr="0060316B">
        <w:rPr>
          <w:rStyle w:val="Emphasis"/>
          <w:highlight w:val="green"/>
        </w:rPr>
        <w:t>neoliberal hegemonic</w:t>
      </w:r>
      <w:r w:rsidRPr="001A0D75">
        <w:rPr>
          <w:rStyle w:val="Emphasis"/>
        </w:rPr>
        <w:t xml:space="preserve"> social </w:t>
      </w:r>
      <w:r w:rsidRPr="0060316B">
        <w:rPr>
          <w:rStyle w:val="Emphasis"/>
          <w:highlight w:val="green"/>
        </w:rPr>
        <w:t>imagination</w:t>
      </w:r>
      <w:r w:rsidRPr="001A0D75">
        <w:rPr>
          <w:rStyle w:val="Emphasis"/>
        </w:rPr>
        <w:t xml:space="preserve"> </w:t>
      </w:r>
      <w:r w:rsidRPr="001A0D75">
        <w:rPr>
          <w:rStyle w:val="Emphasis"/>
        </w:rPr>
        <w:lastRenderedPageBreak/>
        <w:t xml:space="preserve">both </w:t>
      </w:r>
      <w:r w:rsidRPr="0060316B">
        <w:rPr>
          <w:rStyle w:val="Emphasis"/>
          <w:highlight w:val="green"/>
        </w:rPr>
        <w:t>works to curtail who is</w:t>
      </w:r>
      <w:r w:rsidRPr="001A0D75">
        <w:rPr>
          <w:rStyle w:val="Emphasis"/>
        </w:rPr>
        <w:t xml:space="preserve"> considered </w:t>
      </w:r>
      <w:r w:rsidRPr="0060316B">
        <w:rPr>
          <w:rStyle w:val="Emphasis"/>
          <w:highlight w:val="green"/>
        </w:rPr>
        <w:t>desirable</w:t>
      </w:r>
      <w:r w:rsidRPr="001A0D75">
        <w:rPr>
          <w:rStyle w:val="Emphasis"/>
        </w:rPr>
        <w:t xml:space="preserve"> and informs the production of a good, individualized neoliberal subject </w:t>
      </w:r>
      <w:r w:rsidRPr="00D63E3D">
        <w:rPr>
          <w:rStyle w:val="Emphasis"/>
        </w:rPr>
        <w:t>that limits disabled and able-bodied people</w:t>
      </w:r>
      <w:r w:rsidRPr="001A0D75">
        <w:rPr>
          <w:rStyle w:val="Emphasis"/>
        </w:rPr>
        <w:t xml:space="preserve"> alike.</w:t>
      </w:r>
      <w:r w:rsidRPr="00570A14">
        <w:rPr>
          <w:sz w:val="12"/>
        </w:rPr>
        <w:t xml:space="preserve"> Neoliberal policies and practices individualize both </w:t>
      </w:r>
      <w:r w:rsidRPr="001A0D75">
        <w:rPr>
          <w:rStyle w:val="Emphasis"/>
        </w:rPr>
        <w:t xml:space="preserve">able-bodied and disabled bodies </w:t>
      </w:r>
      <w:r w:rsidRPr="0060316B">
        <w:rPr>
          <w:rStyle w:val="Emphasis"/>
          <w:highlight w:val="green"/>
        </w:rPr>
        <w:t>through</w:t>
      </w:r>
      <w:r w:rsidRPr="001A0D75">
        <w:rPr>
          <w:rStyle w:val="Emphasis"/>
        </w:rPr>
        <w:t xml:space="preserve"> forms of </w:t>
      </w:r>
      <w:r w:rsidRPr="0060316B">
        <w:rPr>
          <w:rStyle w:val="Emphasis"/>
          <w:highlight w:val="green"/>
        </w:rPr>
        <w:t>debility and capacity</w:t>
      </w:r>
      <w:r w:rsidRPr="00570A14">
        <w:rPr>
          <w:sz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w:t>
      </w:r>
      <w:r w:rsidRPr="00837025">
        <w:rPr>
          <w:sz w:val="12"/>
        </w:rPr>
        <w:t xml:space="preserve">relations. </w:t>
      </w:r>
      <w:r w:rsidRPr="00837025">
        <w:rPr>
          <w:rStyle w:val="Emphasis"/>
        </w:rPr>
        <w:t xml:space="preserve">In order to desire disability differently, </w:t>
      </w:r>
      <w:r w:rsidRPr="0060316B">
        <w:rPr>
          <w:rStyle w:val="Emphasis"/>
          <w:highlight w:val="green"/>
        </w:rPr>
        <w:t>we must begin with</w:t>
      </w:r>
      <w:r w:rsidRPr="001A0D75">
        <w:rPr>
          <w:rStyle w:val="Emphasis"/>
        </w:rPr>
        <w:t xml:space="preserve"> marginal, </w:t>
      </w:r>
      <w:r w:rsidRPr="0060316B">
        <w:rPr>
          <w:rStyle w:val="Emphasis"/>
          <w:highlight w:val="green"/>
        </w:rPr>
        <w:t>heterotopic imaginations where</w:t>
      </w:r>
      <w:r w:rsidRPr="001A0D75">
        <w:rPr>
          <w:rStyle w:val="Emphasis"/>
        </w:rPr>
        <w:t xml:space="preserve">by </w:t>
      </w:r>
      <w:r w:rsidRPr="0060316B">
        <w:rPr>
          <w:rStyle w:val="Emphasis"/>
          <w:highlight w:val="green"/>
        </w:rPr>
        <w:t>disability is</w:t>
      </w:r>
      <w:r w:rsidRPr="001A0D75">
        <w:rPr>
          <w:rStyle w:val="Emphasis"/>
        </w:rPr>
        <w:t xml:space="preserve"> practiced as </w:t>
      </w:r>
      <w:r w:rsidRPr="0060316B">
        <w:rPr>
          <w:rStyle w:val="Emphasis"/>
          <w:highlight w:val="green"/>
        </w:rPr>
        <w:t>not something to overcome or</w:t>
      </w:r>
      <w:r w:rsidRPr="001A0D75">
        <w:rPr>
          <w:rStyle w:val="Emphasis"/>
        </w:rPr>
        <w:t xml:space="preserve"> merely </w:t>
      </w:r>
      <w:r w:rsidRPr="0060316B">
        <w:rPr>
          <w:rStyle w:val="Emphasis"/>
          <w:highlight w:val="green"/>
        </w:rPr>
        <w:t>tolerate</w:t>
      </w:r>
      <w:r w:rsidRPr="001A0D75">
        <w:rPr>
          <w:rStyle w:val="Emphasis"/>
        </w:rPr>
        <w:t xml:space="preserve">, </w:t>
      </w:r>
      <w:r w:rsidRPr="0060316B">
        <w:rPr>
          <w:rStyle w:val="Emphasis"/>
          <w:highlight w:val="green"/>
        </w:rPr>
        <w:t>but</w:t>
      </w:r>
      <w:r w:rsidRPr="001A0D75">
        <w:rPr>
          <w:rStyle w:val="Emphasis"/>
        </w:rPr>
        <w:t xml:space="preserve"> rather as a </w:t>
      </w:r>
      <w:r w:rsidRPr="0060316B">
        <w:rPr>
          <w:rStyle w:val="Emphasis"/>
          <w:highlight w:val="green"/>
        </w:rPr>
        <w:t>part of a life worth living.</w:t>
      </w:r>
      <w:r w:rsidRPr="00570A14">
        <w:rPr>
          <w:sz w:val="12"/>
        </w:rPr>
        <w:t xml:space="preserve"> Building on Michel Foucault’s concept of heterotopia (1998), </w:t>
      </w:r>
      <w:r w:rsidRPr="0060316B">
        <w:rPr>
          <w:rStyle w:val="Emphasis"/>
          <w:highlight w:val="green"/>
        </w:rPr>
        <w:t>a concept that marks “outside places” by</w:t>
      </w:r>
      <w:r w:rsidRPr="001A0D75">
        <w:rPr>
          <w:rStyle w:val="Emphasis"/>
        </w:rPr>
        <w:t xml:space="preserve"> their </w:t>
      </w:r>
      <w:r w:rsidRPr="0060316B">
        <w:rPr>
          <w:rStyle w:val="Emphasis"/>
          <w:highlight w:val="green"/>
        </w:rPr>
        <w:t>discontinuity</w:t>
      </w:r>
      <w:r w:rsidRPr="001A0D75">
        <w:rPr>
          <w:rStyle w:val="Emphasis"/>
        </w:rPr>
        <w:t xml:space="preserve"> and multiplicity</w:t>
      </w:r>
      <w:r w:rsidRPr="00570A14">
        <w:rPr>
          <w:sz w:val="12"/>
        </w:rPr>
        <w:t xml:space="preserve">, and drawing on the work of Mel Chen (2012) and Rod Michalko (1999), I argue that the </w:t>
      </w:r>
      <w:r w:rsidRPr="002B567D">
        <w:rPr>
          <w:rStyle w:val="Emphasis"/>
        </w:rPr>
        <w:t>heterotopic imagination</w:t>
      </w:r>
      <w:r w:rsidRPr="00D63E3D">
        <w:rPr>
          <w:rStyle w:val="Emphasis"/>
        </w:rPr>
        <w:t xml:space="preserve"> reconfigures how disability emerges</w:t>
      </w:r>
      <w:r w:rsidRPr="001A0D75">
        <w:rPr>
          <w:rStyle w:val="Emphasis"/>
        </w:rPr>
        <w:t xml:space="preserve">, with whom it emerges, and where. </w:t>
      </w:r>
      <w:r w:rsidRPr="0060316B">
        <w:rPr>
          <w:rStyle w:val="Emphasis"/>
          <w:highlight w:val="green"/>
        </w:rPr>
        <w:t>When disability is viewed through</w:t>
      </w:r>
      <w:r w:rsidRPr="001A0D75">
        <w:rPr>
          <w:rStyle w:val="Emphasis"/>
        </w:rPr>
        <w:t xml:space="preserve"> the lens of the </w:t>
      </w:r>
      <w:r w:rsidRPr="0060316B">
        <w:rPr>
          <w:rStyle w:val="Emphasis"/>
          <w:highlight w:val="green"/>
        </w:rPr>
        <w:t>heterotopic imagination, it becomes an intracorporeal, non-anthropocentric, multiplicity that exceeds the</w:t>
      </w:r>
      <w:r w:rsidRPr="001A0D75">
        <w:rPr>
          <w:rStyle w:val="Emphasis"/>
        </w:rPr>
        <w:t xml:space="preserve"> individualized human </w:t>
      </w:r>
      <w:r w:rsidRPr="0060316B">
        <w:rPr>
          <w:rStyle w:val="Emphasis"/>
          <w:highlight w:val="green"/>
        </w:rPr>
        <w:t>body inscribed by</w:t>
      </w:r>
      <w:r w:rsidRPr="001A0D75">
        <w:rPr>
          <w:rStyle w:val="Emphasis"/>
        </w:rPr>
        <w:t xml:space="preserve"> 175 neoliberal </w:t>
      </w:r>
      <w:r w:rsidRPr="0060316B">
        <w:rPr>
          <w:rStyle w:val="Emphasis"/>
          <w:highlight w:val="green"/>
        </w:rPr>
        <w:t>biocapitalism</w:t>
      </w:r>
      <w:r w:rsidRPr="001A0D75">
        <w:rPr>
          <w:rStyle w:val="Emphasis"/>
        </w:rPr>
        <w:t>.</w:t>
      </w:r>
      <w:r w:rsidRPr="00570A14">
        <w:rPr>
          <w:sz w:val="12"/>
        </w:rPr>
        <w:t xml:space="preserve"> To elaborate on disability as this emergent multiplicity, I read Chen’s and Michalko’s work alongside Thomas Lemke’s (2015) work on Foucault’s concepts of the milieu and government of things, as well as the agential realism of feminist materialist Karen Barad (2007; 2008). </w:t>
      </w:r>
      <w:r w:rsidRPr="00570A14">
        <w:rPr>
          <w:rStyle w:val="Emphasis"/>
        </w:rPr>
        <w:t xml:space="preserve">Desiring disability differently does not merely allow the current formulation of disability to become desirable. On the contrary, </w:t>
      </w:r>
      <w:r w:rsidRPr="0060316B">
        <w:rPr>
          <w:rStyle w:val="Emphasis"/>
          <w:highlight w:val="green"/>
        </w:rPr>
        <w:t>desiring disability differently</w:t>
      </w:r>
      <w:r w:rsidRPr="00570A14">
        <w:rPr>
          <w:rStyle w:val="Emphasis"/>
        </w:rPr>
        <w:t xml:space="preserve"> through the heterotopic imagination </w:t>
      </w:r>
      <w:r w:rsidRPr="0060316B">
        <w:rPr>
          <w:rStyle w:val="Emphasis"/>
          <w:highlight w:val="green"/>
        </w:rPr>
        <w:t>radically alters what disability is</w:t>
      </w:r>
      <w:r w:rsidRPr="00570A14">
        <w:rPr>
          <w:rStyle w:val="Emphasis"/>
        </w:rPr>
        <w:t xml:space="preserve">, how it is practiced, </w:t>
      </w:r>
      <w:r w:rsidRPr="0060316B">
        <w:rPr>
          <w:rStyle w:val="Emphasis"/>
          <w:highlight w:val="green"/>
        </w:rPr>
        <w:t>and what it can be.</w:t>
      </w:r>
    </w:p>
    <w:p w14:paraId="378CF0DD" w14:textId="3CC8C417" w:rsidR="00350BDF" w:rsidRDefault="007D3FC9" w:rsidP="007D3FC9">
      <w:pPr>
        <w:pStyle w:val="Heading3"/>
      </w:pPr>
      <w:r>
        <w:lastRenderedPageBreak/>
        <w:t>Underview</w:t>
      </w:r>
    </w:p>
    <w:p w14:paraId="7D178B0E" w14:textId="477C50AD" w:rsidR="007D3FC9" w:rsidRDefault="007D3FC9" w:rsidP="007D3FC9">
      <w:pPr>
        <w:pStyle w:val="Heading4"/>
      </w:pPr>
      <w:r>
        <w:t>T</w:t>
      </w:r>
      <w:r w:rsidRPr="00475668">
        <w:t xml:space="preserve"> is not a voter </w:t>
      </w:r>
      <w:r>
        <w:t>[</w:t>
      </w:r>
      <w:r w:rsidRPr="00475668">
        <w:t>A</w:t>
      </w:r>
      <w:r>
        <w:t>]</w:t>
      </w:r>
      <w:r w:rsidRPr="00475668">
        <w:t xml:space="preserve"> </w:t>
      </w:r>
      <w:r>
        <w:t>T</w:t>
      </w:r>
      <w:r w:rsidRPr="00475668">
        <w:t xml:space="preserve"> attempts to correct dysfluen</w:t>
      </w:r>
      <w:r>
        <w:t>t mistakes</w:t>
      </w:r>
      <w:r w:rsidRPr="00475668">
        <w:t xml:space="preserve"> disabled folk create which is violent. </w:t>
      </w:r>
      <w:r>
        <w:t>[</w:t>
      </w:r>
      <w:r w:rsidRPr="00475668">
        <w:t>B</w:t>
      </w:r>
      <w:r>
        <w:t>]</w:t>
      </w:r>
      <w:r w:rsidRPr="00475668">
        <w:t xml:space="preserve"> The only voter for </w:t>
      </w:r>
      <w:r>
        <w:t>T</w:t>
      </w:r>
      <w:r w:rsidRPr="00475668">
        <w:t xml:space="preserve"> that matters in this round is ableism. </w:t>
      </w:r>
      <w:r>
        <w:t>[</w:t>
      </w:r>
      <w:r w:rsidRPr="00475668">
        <w:t>C</w:t>
      </w:r>
      <w:r>
        <w:t>]</w:t>
      </w:r>
      <w:r w:rsidRPr="00475668">
        <w:t xml:space="preserve"> Exploits disabilities – since those who have dementia will always forget to meet your interp in future rounds.</w:t>
      </w:r>
    </w:p>
    <w:p w14:paraId="072FC5AF" w14:textId="3C8F24E9" w:rsidR="007D3FC9" w:rsidRDefault="007D3FC9" w:rsidP="007D3FC9"/>
    <w:p w14:paraId="25F3BC77" w14:textId="77777777" w:rsidR="0060316B" w:rsidRPr="00CD193A" w:rsidRDefault="0060316B" w:rsidP="00CD193A">
      <w:pPr>
        <w:pStyle w:val="Heading4"/>
      </w:pPr>
      <w:r w:rsidRPr="00CD193A">
        <w:t>theorizing disability through gradations of debility moves away from a stable conception of disability and allows us to explicitly critique U.S. imperialism while maintaining a larger theory of how power operates. Puar 17</w:t>
      </w:r>
    </w:p>
    <w:p w14:paraId="1291EF62" w14:textId="77777777" w:rsidR="0060316B" w:rsidRDefault="0060316B" w:rsidP="0060316B">
      <w:pPr>
        <w:pStyle w:val="Body"/>
        <w:rPr>
          <w:sz w:val="16"/>
          <w:szCs w:val="16"/>
        </w:rPr>
      </w:pPr>
      <w:r>
        <w:rPr>
          <w:sz w:val="16"/>
          <w:szCs w:val="16"/>
        </w:rPr>
        <w:t>“The Right to Maim: Debility, Capacity, Disability” 2017 // UTDD</w:t>
      </w:r>
    </w:p>
    <w:p w14:paraId="03994764" w14:textId="274C4462" w:rsidR="0060316B" w:rsidRDefault="0060316B" w:rsidP="0060316B">
      <w:pPr>
        <w:pStyle w:val="Body"/>
        <w:rPr>
          <w:sz w:val="16"/>
          <w:szCs w:val="16"/>
        </w:rPr>
      </w:pPr>
      <w:r>
        <w:t xml:space="preserve"> ”</w:t>
      </w:r>
      <w:r>
        <w:rPr>
          <w:sz w:val="16"/>
          <w:szCs w:val="16"/>
        </w:rPr>
        <w:t xml:space="preserve">Phenomenological elaborations of </w:t>
      </w:r>
      <w:r w:rsidRPr="0060316B">
        <w:rPr>
          <w:b/>
          <w:bCs/>
          <w:highlight w:val="green"/>
          <w:u w:val="single"/>
        </w:rPr>
        <w:t>the multiplicity of</w:t>
      </w:r>
      <w:r>
        <w:rPr>
          <w:b/>
          <w:bCs/>
          <w:u w:val="single"/>
        </w:rPr>
        <w:t xml:space="preserve"> material embodiment of </w:t>
      </w:r>
      <w:r w:rsidRPr="0060316B">
        <w:rPr>
          <w:b/>
          <w:bCs/>
          <w:highlight w:val="green"/>
          <w:u w:val="single"/>
        </w:rPr>
        <w:t>bodies with disabilities</w:t>
      </w:r>
      <w:r>
        <w:rPr>
          <w:sz w:val="16"/>
          <w:szCs w:val="16"/>
        </w:rPr>
        <w:t xml:space="preserve"> and the political stakes in the liberatory facets of bodily difference notwithstanding, I join a growing chorus of scholars and activists who urge greater attention not only to how disabled bodies are maintained in difference and hierarchy but also to how disabled bodies are solicited and manufactured. This is a crucial facet of disability that </w:t>
      </w:r>
      <w:r w:rsidRPr="0060316B">
        <w:rPr>
          <w:b/>
          <w:bCs/>
          <w:highlight w:val="green"/>
          <w:u w:val="single"/>
          <w:lang w:val="it-IT"/>
        </w:rPr>
        <w:t>complicates</w:t>
      </w:r>
      <w:r>
        <w:rPr>
          <w:sz w:val="16"/>
          <w:szCs w:val="16"/>
        </w:rPr>
        <w:t xml:space="preserve"> the </w:t>
      </w:r>
      <w:r w:rsidRPr="0060316B">
        <w:rPr>
          <w:b/>
          <w:bCs/>
          <w:highlight w:val="green"/>
          <w:u w:val="single"/>
        </w:rPr>
        <w:t>exceptionalism</w:t>
      </w:r>
      <w:r w:rsidRPr="00811774">
        <w:rPr>
          <w:sz w:val="16"/>
          <w:szCs w:val="16"/>
          <w:u w:val="single"/>
        </w:rPr>
        <w:t xml:space="preserve"> </w:t>
      </w:r>
      <w:r>
        <w:rPr>
          <w:sz w:val="16"/>
          <w:szCs w:val="16"/>
        </w:rPr>
        <w:t xml:space="preserve">of certain kinds of disabilities and disabled bod- ies </w:t>
      </w:r>
      <w:r w:rsidRPr="0060316B">
        <w:rPr>
          <w:b/>
          <w:bCs/>
          <w:highlight w:val="green"/>
          <w:u w:val="single"/>
        </w:rPr>
        <w:t>with attention to debilitation as</w:t>
      </w:r>
      <w:r>
        <w:rPr>
          <w:b/>
          <w:bCs/>
          <w:u w:val="single"/>
        </w:rPr>
        <w:t xml:space="preserve"> a </w:t>
      </w:r>
      <w:r w:rsidRPr="0060316B">
        <w:rPr>
          <w:b/>
          <w:bCs/>
          <w:highlight w:val="green"/>
          <w:u w:val="single"/>
        </w:rPr>
        <w:t>primary activity of capitalist</w:t>
      </w:r>
      <w:r>
        <w:rPr>
          <w:b/>
          <w:bCs/>
          <w:u w:val="single"/>
        </w:rPr>
        <w:t xml:space="preserve"> global </w:t>
      </w:r>
      <w:r w:rsidRPr="0060316B">
        <w:rPr>
          <w:b/>
          <w:bCs/>
          <w:highlight w:val="green"/>
          <w:u w:val="single"/>
        </w:rPr>
        <w:t>expansion</w:t>
      </w:r>
      <w:r>
        <w:rPr>
          <w:b/>
          <w:bCs/>
          <w:u w:val="single"/>
        </w:rPr>
        <w:t>. Theorizing</w:t>
      </w:r>
      <w:r>
        <w:t xml:space="preserve"> </w:t>
      </w:r>
      <w:r>
        <w:rPr>
          <w:sz w:val="16"/>
          <w:szCs w:val="16"/>
        </w:rPr>
        <w:t>these two together</w:t>
      </w:r>
      <w:r>
        <w:t>—</w:t>
      </w:r>
      <w:r>
        <w:rPr>
          <w:b/>
          <w:bCs/>
          <w:u w:val="single"/>
        </w:rPr>
        <w:t>the biopolitics of disability and</w:t>
      </w:r>
      <w:r>
        <w:t xml:space="preserve"> </w:t>
      </w:r>
      <w:r>
        <w:rPr>
          <w:sz w:val="16"/>
          <w:szCs w:val="16"/>
        </w:rPr>
        <w:t>the biopolitics of</w:t>
      </w:r>
      <w:r>
        <w:t xml:space="preserve"> </w:t>
      </w:r>
      <w:r w:rsidRPr="0060316B">
        <w:rPr>
          <w:b/>
          <w:bCs/>
          <w:highlight w:val="green"/>
          <w:u w:val="single"/>
          <w:lang w:val="es-ES_tradnl"/>
        </w:rPr>
        <w:t>debilitation</w:t>
      </w:r>
      <w:r w:rsidRPr="0060316B">
        <w:rPr>
          <w:b/>
          <w:bCs/>
          <w:highlight w:val="green"/>
          <w:u w:val="single"/>
        </w:rPr>
        <w:t>—demands</w:t>
      </w:r>
      <w:r>
        <w:rPr>
          <w:b/>
          <w:bCs/>
          <w:u w:val="single"/>
        </w:rPr>
        <w:t xml:space="preserve"> nothing less than the </w:t>
      </w:r>
      <w:r w:rsidRPr="0060316B">
        <w:rPr>
          <w:b/>
          <w:bCs/>
          <w:highlight w:val="green"/>
          <w:u w:val="single"/>
        </w:rPr>
        <w:t>crafting</w:t>
      </w:r>
      <w:r>
        <w:rPr>
          <w:b/>
          <w:bCs/>
          <w:u w:val="single"/>
        </w:rPr>
        <w:t xml:space="preserve"> of a scholarly </w:t>
      </w:r>
      <w:r w:rsidRPr="0060316B">
        <w:rPr>
          <w:b/>
          <w:bCs/>
          <w:highlight w:val="green"/>
          <w:u w:val="single"/>
        </w:rPr>
        <w:t>platform that</w:t>
      </w:r>
      <w:r>
        <w:rPr>
          <w:b/>
          <w:bCs/>
          <w:u w:val="single"/>
        </w:rPr>
        <w:t xml:space="preserve"> seeks to address and attempts to </w:t>
      </w:r>
      <w:r w:rsidRPr="0060316B">
        <w:rPr>
          <w:b/>
          <w:bCs/>
          <w:highlight w:val="green"/>
          <w:u w:val="single"/>
        </w:rPr>
        <w:t>eliminate</w:t>
      </w:r>
      <w:r>
        <w:rPr>
          <w:b/>
          <w:bCs/>
          <w:u w:val="single"/>
        </w:rPr>
        <w:t xml:space="preserve"> the local and global conditions of </w:t>
      </w:r>
      <w:r w:rsidRPr="0060316B">
        <w:rPr>
          <w:b/>
          <w:bCs/>
          <w:highlight w:val="green"/>
          <w:u w:val="single"/>
        </w:rPr>
        <w:t>inequality that give</w:t>
      </w:r>
      <w:r>
        <w:rPr>
          <w:b/>
          <w:bCs/>
          <w:u w:val="single"/>
        </w:rPr>
        <w:t xml:space="preserve"> rise to</w:t>
      </w:r>
      <w:r>
        <w:t xml:space="preserve"> </w:t>
      </w:r>
      <w:r>
        <w:rPr>
          <w:sz w:val="16"/>
          <w:szCs w:val="16"/>
        </w:rPr>
        <w:t>the incidence of much—if not most—of</w:t>
      </w:r>
      <w:r>
        <w:t xml:space="preserve"> </w:t>
      </w:r>
      <w:r>
        <w:rPr>
          <w:b/>
          <w:bCs/>
          <w:u w:val="single"/>
        </w:rPr>
        <w:t>the world</w:t>
      </w:r>
      <w:r>
        <w:rPr>
          <w:b/>
          <w:bCs/>
          <w:u w:val="single"/>
          <w:rtl/>
        </w:rPr>
        <w:t>’</w:t>
      </w:r>
      <w:r>
        <w:rPr>
          <w:b/>
          <w:bCs/>
          <w:u w:val="single"/>
        </w:rPr>
        <w:t xml:space="preserve">s </w:t>
      </w:r>
      <w:r w:rsidRPr="0060316B">
        <w:rPr>
          <w:b/>
          <w:bCs/>
          <w:highlight w:val="green"/>
          <w:u w:val="single"/>
        </w:rPr>
        <w:t>disability</w:t>
      </w:r>
      <w:r>
        <w:t xml:space="preserve">. </w:t>
      </w:r>
      <w:r>
        <w:rPr>
          <w:sz w:val="16"/>
          <w:szCs w:val="16"/>
        </w:rPr>
        <w:t xml:space="preserve">A disability justice approach, as many have argued, </w:t>
      </w:r>
      <w:r>
        <w:rPr>
          <w:b/>
          <w:bCs/>
          <w:sz w:val="16"/>
          <w:szCs w:val="16"/>
          <w:u w:val="single"/>
        </w:rPr>
        <w:t>is</w:t>
      </w:r>
      <w:r>
        <w:rPr>
          <w:sz w:val="16"/>
          <w:szCs w:val="16"/>
        </w:rPr>
        <w:t xml:space="preserve"> unequivocally antiwar, pro-labor, antiracist, prison abolitionist, and</w:t>
      </w:r>
      <w:r>
        <w:t xml:space="preserve"> </w:t>
      </w:r>
      <w:r w:rsidRPr="0060316B">
        <w:rPr>
          <w:b/>
          <w:bCs/>
          <w:highlight w:val="green"/>
          <w:u w:val="single"/>
        </w:rPr>
        <w:t>anti-imperialist</w:t>
      </w:r>
      <w:r>
        <w:rPr>
          <w:b/>
          <w:bCs/>
          <w:u w:val="single"/>
        </w:rPr>
        <w:t>.</w:t>
      </w:r>
      <w:r>
        <w:t xml:space="preserve"> </w:t>
      </w:r>
      <w:r>
        <w:rPr>
          <w:sz w:val="16"/>
          <w:szCs w:val="16"/>
        </w:rPr>
        <w:t>This approach is</w:t>
      </w:r>
      <w:r>
        <w:t xml:space="preserve"> </w:t>
      </w:r>
      <w:r>
        <w:rPr>
          <w:b/>
          <w:bCs/>
          <w:u w:val="single"/>
        </w:rPr>
        <w:t xml:space="preserve">resolutely </w:t>
      </w:r>
      <w:r w:rsidRPr="0060316B">
        <w:rPr>
          <w:b/>
          <w:bCs/>
          <w:highlight w:val="green"/>
          <w:u w:val="single"/>
        </w:rPr>
        <w:t>vigilant about critiquing U.S</w:t>
      </w:r>
      <w:r w:rsidRPr="00811774">
        <w:rPr>
          <w:b/>
          <w:bCs/>
          <w:u w:val="single"/>
        </w:rPr>
        <w:t>. imperialism both within the U</w:t>
      </w:r>
      <w:r>
        <w:rPr>
          <w:b/>
          <w:bCs/>
          <w:u w:val="single"/>
        </w:rPr>
        <w:t xml:space="preserve">nited </w:t>
      </w:r>
      <w:r w:rsidRPr="0060316B">
        <w:rPr>
          <w:b/>
          <w:bCs/>
          <w:highlight w:val="green"/>
          <w:u w:val="single"/>
        </w:rPr>
        <w:t>S</w:t>
      </w:r>
      <w:r>
        <w:rPr>
          <w:b/>
          <w:bCs/>
          <w:u w:val="single"/>
        </w:rPr>
        <w:t>tates—</w:t>
      </w:r>
      <w:r w:rsidRPr="0060316B">
        <w:rPr>
          <w:b/>
          <w:bCs/>
          <w:highlight w:val="green"/>
          <w:u w:val="single"/>
        </w:rPr>
        <w:t>as a settler colonial state</w:t>
      </w:r>
      <w:r>
        <w:rPr>
          <w:b/>
          <w:bCs/>
          <w:u w:val="single"/>
        </w:rPr>
        <w:t>—and internationally, as the director of the war on terror</w:t>
      </w:r>
      <w:r>
        <w:rPr>
          <w:sz w:val="16"/>
          <w:szCs w:val="16"/>
        </w:rPr>
        <w:t>, an occupier of Afghanistan and Iraq, and as the main entity legitimating and funding Israel</w:t>
      </w:r>
      <w:r>
        <w:rPr>
          <w:sz w:val="16"/>
          <w:szCs w:val="16"/>
          <w:rtl/>
        </w:rPr>
        <w:t>’</w:t>
      </w:r>
      <w:r>
        <w:rPr>
          <w:sz w:val="16"/>
          <w:szCs w:val="16"/>
        </w:rPr>
        <w:t>s settler colonial occupation of Palestine. There cannot be a focus on growing disability culture alone, for indeed this growth happens within the context of these imperial projects, is informed by them, and cannot be separated from them.11 Any flourishing of cultures of disability and disability pride must be evaluated in the context of these fissures in order to ask who is able to participate in empowerment discourses and practices and why.” (67)</w:t>
      </w:r>
    </w:p>
    <w:p w14:paraId="33E8343A" w14:textId="77777777" w:rsidR="00D141DA" w:rsidRDefault="00D141DA" w:rsidP="0060316B">
      <w:pPr>
        <w:pStyle w:val="Body"/>
        <w:rPr>
          <w:sz w:val="16"/>
          <w:szCs w:val="16"/>
          <w:shd w:val="clear" w:color="auto" w:fill="FFFFFF"/>
        </w:rPr>
      </w:pPr>
    </w:p>
    <w:p w14:paraId="215ECC54" w14:textId="77777777" w:rsidR="00D141DA" w:rsidRPr="00BE78EA" w:rsidRDefault="00D141DA" w:rsidP="00D141DA">
      <w:pPr>
        <w:pStyle w:val="Heading4"/>
        <w:spacing w:line="276" w:lineRule="auto"/>
        <w:jc w:val="both"/>
        <w:rPr>
          <w:rFonts w:cs="Calibri"/>
        </w:rPr>
      </w:pPr>
      <w:r>
        <w:rPr>
          <w:rFonts w:cs="Calibri"/>
        </w:rPr>
        <w:t xml:space="preserve">Disability is the master trope for all forms of oppression on the basis of inferiority – involuntary aesthetics disqualify humans based on their ability. </w:t>
      </w:r>
    </w:p>
    <w:p w14:paraId="4CD181A4" w14:textId="77777777" w:rsidR="00D141DA" w:rsidRPr="00B57ABD" w:rsidRDefault="00D141DA" w:rsidP="00D141DA">
      <w:r w:rsidRPr="00B57ABD">
        <w:rPr>
          <w:rStyle w:val="Style13ptBold"/>
        </w:rPr>
        <w:t>Siebers 10</w:t>
      </w:r>
      <w:r>
        <w:t xml:space="preserve"> </w:t>
      </w:r>
      <w:r w:rsidRPr="00B57ABD">
        <w:t>[Tobin Siebers, Department of English Language and Literature at the University of Michigan; “The Aesthetics of Human Disqualification”; University of Michigan Press; 10/28/2010; accessed 07/3</w:t>
      </w:r>
      <w:r>
        <w:t xml:space="preserve">0/19 // WHSRS] </w:t>
      </w:r>
    </w:p>
    <w:p w14:paraId="5A87C740" w14:textId="408AC8F5" w:rsidR="0060316B" w:rsidRPr="00D141DA" w:rsidRDefault="00D141DA" w:rsidP="00D141DA">
      <w:pPr>
        <w:jc w:val="both"/>
        <w:rPr>
          <w:b/>
          <w:bCs/>
          <w:szCs w:val="22"/>
          <w:u w:val="single"/>
        </w:rPr>
      </w:pPr>
      <w:r w:rsidRPr="00F31DF4">
        <w:rPr>
          <w:b/>
          <w:bCs/>
          <w:szCs w:val="22"/>
          <w:u w:val="single"/>
        </w:rPr>
        <w:t>Disqualification as a symbolic process removes individuals from the ranks of quality human beings, putting them at risk of unequal treatment, bodily harm, and death</w:t>
      </w:r>
      <w:r w:rsidRPr="00F31DF4">
        <w:rPr>
          <w:sz w:val="8"/>
          <w:szCs w:val="22"/>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nonquality human beings do exist and that they should be treated differently from people of quality. Harriet McBryde Johnson’s debate with Peter Singer provides a recent example of the widespread belief in the existence of nonquality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F31DF4">
        <w:rPr>
          <w:b/>
          <w:bCs/>
          <w:szCs w:val="22"/>
          <w:u w:val="single"/>
        </w:rPr>
        <w:t xml:space="preserve">the onset of certain </w:t>
      </w:r>
      <w:r w:rsidRPr="00F31DF4">
        <w:rPr>
          <w:b/>
          <w:bCs/>
          <w:szCs w:val="22"/>
          <w:highlight w:val="green"/>
          <w:u w:val="single"/>
        </w:rPr>
        <w:t>disabilities</w:t>
      </w:r>
      <w:r w:rsidRPr="00F31DF4">
        <w:rPr>
          <w:b/>
          <w:bCs/>
          <w:szCs w:val="22"/>
          <w:u w:val="single"/>
        </w:rPr>
        <w:t xml:space="preserve"> may </w:t>
      </w:r>
      <w:r w:rsidRPr="00F31DF4">
        <w:rPr>
          <w:b/>
          <w:bCs/>
          <w:szCs w:val="22"/>
          <w:highlight w:val="green"/>
          <w:u w:val="single"/>
        </w:rPr>
        <w:t>reduce a person to</w:t>
      </w:r>
      <w:r w:rsidRPr="00F31DF4">
        <w:rPr>
          <w:b/>
          <w:bCs/>
          <w:szCs w:val="22"/>
          <w:u w:val="single"/>
        </w:rPr>
        <w:t xml:space="preserve"> the status of </w:t>
      </w:r>
      <w:r w:rsidRPr="00F31DF4">
        <w:rPr>
          <w:b/>
          <w:bCs/>
          <w:szCs w:val="22"/>
          <w:highlight w:val="green"/>
          <w:u w:val="single"/>
        </w:rPr>
        <w:t>former human being</w:t>
      </w:r>
      <w:r w:rsidRPr="00F31DF4">
        <w:rPr>
          <w:sz w:val="8"/>
          <w:szCs w:val="22"/>
          <w:highlight w:val="green"/>
        </w:rPr>
        <w:t>:</w:t>
      </w:r>
      <w:r w:rsidRPr="00F31DF4">
        <w:rPr>
          <w:sz w:val="8"/>
          <w:szCs w:val="22"/>
        </w:rPr>
        <w:t xml:space="preserve"> “we may say of some conditions of a being, let us say a permanent vegetative state of a (former) human being, that this just is not a human life at all” (181). Surprisingly </w:t>
      </w:r>
      <w:r w:rsidRPr="00F31DF4">
        <w:rPr>
          <w:b/>
          <w:bCs/>
          <w:szCs w:val="22"/>
          <w:u w:val="single"/>
        </w:rPr>
        <w:t>little thought and energy have been given to disputing the belief that nonquality human beings do exist</w:t>
      </w:r>
      <w:r w:rsidRPr="00F31DF4">
        <w:rPr>
          <w:sz w:val="8"/>
          <w:szCs w:val="22"/>
        </w:rPr>
        <w:t xml:space="preserve">. This belief is so robust that it supports the most serious and characteristic injustices of our day. </w:t>
      </w:r>
      <w:r w:rsidRPr="00F31DF4">
        <w:rPr>
          <w:b/>
          <w:bCs/>
          <w:szCs w:val="22"/>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F31DF4">
        <w:rPr>
          <w:sz w:val="8"/>
          <w:szCs w:val="22"/>
        </w:rPr>
        <w:t xml:space="preserve">. It is my contention that disqualification finds support in the way that bodies appear and in their specific appearances—that is, </w:t>
      </w:r>
      <w:r w:rsidRPr="00F31DF4">
        <w:rPr>
          <w:b/>
          <w:bCs/>
          <w:szCs w:val="22"/>
          <w:u w:val="single"/>
        </w:rPr>
        <w:t xml:space="preserve">disqualification is </w:t>
      </w:r>
      <w:r w:rsidRPr="00F31DF4">
        <w:rPr>
          <w:b/>
          <w:bCs/>
          <w:szCs w:val="22"/>
          <w:u w:val="single"/>
        </w:rPr>
        <w:lastRenderedPageBreak/>
        <w:t>justified through the accusation of mental or physical inferiority based on aesthetic principles</w:t>
      </w:r>
      <w:r w:rsidRPr="00F31DF4">
        <w:rPr>
          <w:sz w:val="8"/>
          <w:szCs w:val="22"/>
        </w:rPr>
        <w:t xml:space="preserve">. Disqualification is produced by naturalizing inferiority as the justification for unequal treatment, violence, and oppression. According to Snyder and Mitchell, </w:t>
      </w:r>
      <w:r w:rsidRPr="00F31DF4">
        <w:rPr>
          <w:b/>
          <w:bCs/>
          <w:szCs w:val="22"/>
          <w:highlight w:val="green"/>
          <w:u w:val="single"/>
        </w:rPr>
        <w:t>disability serves</w:t>
      </w:r>
      <w:r w:rsidRPr="00F31DF4">
        <w:rPr>
          <w:b/>
          <w:bCs/>
          <w:szCs w:val="22"/>
          <w:u w:val="single"/>
        </w:rPr>
        <w:t xml:space="preserve"> in the modern period </w:t>
      </w:r>
      <w:r w:rsidRPr="00F31DF4">
        <w:rPr>
          <w:b/>
          <w:bCs/>
          <w:szCs w:val="22"/>
          <w:highlight w:val="green"/>
          <w:u w:val="single"/>
        </w:rPr>
        <w:t>as “the master trope of human disqualification</w:t>
      </w:r>
      <w:r w:rsidRPr="00F31DF4">
        <w:rPr>
          <w:sz w:val="8"/>
          <w:szCs w:val="22"/>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F31DF4">
        <w:rPr>
          <w:b/>
          <w:bCs/>
          <w:szCs w:val="22"/>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F31DF4">
        <w:rPr>
          <w:sz w:val="8"/>
          <w:szCs w:val="22"/>
        </w:rPr>
        <w:t xml:space="preserve">, even though the populations already living there were poor, sick, and failed standardized tests. In every case, </w:t>
      </w:r>
      <w:r w:rsidRPr="00F31DF4">
        <w:rPr>
          <w:b/>
          <w:bCs/>
          <w:szCs w:val="22"/>
          <w:highlight w:val="green"/>
          <w:u w:val="single"/>
        </w:rPr>
        <w:t>disability</w:t>
      </w:r>
      <w:r w:rsidRPr="00F31DF4">
        <w:rPr>
          <w:b/>
          <w:bCs/>
          <w:szCs w:val="22"/>
          <w:u w:val="single"/>
        </w:rPr>
        <w:t xml:space="preserve"> identity </w:t>
      </w:r>
      <w:r w:rsidRPr="00F31DF4">
        <w:rPr>
          <w:b/>
          <w:bCs/>
          <w:szCs w:val="22"/>
          <w:highlight w:val="green"/>
          <w:u w:val="single"/>
        </w:rPr>
        <w:t xml:space="preserve">served to justify oppression by amplifying </w:t>
      </w:r>
      <w:r w:rsidRPr="00F31DF4">
        <w:rPr>
          <w:b/>
          <w:bCs/>
          <w:szCs w:val="22"/>
          <w:u w:val="single"/>
        </w:rPr>
        <w:t xml:space="preserve">ideas about </w:t>
      </w:r>
      <w:r w:rsidRPr="00F31DF4">
        <w:rPr>
          <w:b/>
          <w:bCs/>
          <w:szCs w:val="22"/>
          <w:highlight w:val="green"/>
          <w:u w:val="single"/>
        </w:rPr>
        <w:t>inferiority</w:t>
      </w:r>
      <w:r w:rsidRPr="00F31DF4">
        <w:rPr>
          <w:b/>
          <w:bCs/>
          <w:szCs w:val="22"/>
          <w:u w:val="single"/>
        </w:rPr>
        <w:t xml:space="preserve"> already </w:t>
      </w:r>
      <w:r w:rsidRPr="00F31DF4">
        <w:rPr>
          <w:b/>
          <w:bCs/>
          <w:szCs w:val="22"/>
          <w:highlight w:val="green"/>
          <w:u w:val="single"/>
        </w:rPr>
        <w:t xml:space="preserve">attached to other minority identities. </w:t>
      </w:r>
      <w:r w:rsidRPr="00F31DF4">
        <w:rPr>
          <w:b/>
          <w:bCs/>
          <w:szCs w:val="22"/>
          <w:u w:val="single"/>
        </w:rPr>
        <w:t>Disability is the trope by which the assumed inferiority of these other minority identities achieved expression</w:t>
      </w:r>
      <w:r w:rsidRPr="00F31DF4">
        <w:rPr>
          <w:sz w:val="8"/>
          <w:szCs w:val="22"/>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has to be disqualified. Beneath the troping of blackness as inbuilt inferiority, for example, lies the troping of disability as inferior. Beneath the troping of femininity as biological deficiency lies the troping of disability as deficiency. </w:t>
      </w:r>
      <w:r w:rsidRPr="00F31DF4">
        <w:rPr>
          <w:b/>
          <w:bCs/>
          <w:szCs w:val="22"/>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F31DF4">
        <w:rPr>
          <w:sz w:val="8"/>
          <w:szCs w:val="22"/>
        </w:rPr>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w:t>
      </w:r>
      <w:r w:rsidRPr="00F31DF4">
        <w:rPr>
          <w:b/>
          <w:bCs/>
          <w:szCs w:val="22"/>
          <w:highlight w:val="green"/>
          <w:u w:val="single"/>
        </w:rPr>
        <w:t>Aesthetics studies the</w:t>
      </w:r>
      <w:r w:rsidRPr="00F31DF4">
        <w:rPr>
          <w:b/>
          <w:bCs/>
          <w:szCs w:val="22"/>
          <w:u w:val="single"/>
        </w:rPr>
        <w:t xml:space="preserve"> way that some </w:t>
      </w:r>
      <w:r w:rsidRPr="00F31DF4">
        <w:rPr>
          <w:b/>
          <w:bCs/>
          <w:szCs w:val="22"/>
          <w:highlight w:val="green"/>
          <w:u w:val="single"/>
        </w:rPr>
        <w:t>bodies make other bodies feel</w:t>
      </w:r>
      <w:r w:rsidRPr="00F31DF4">
        <w:rPr>
          <w:b/>
          <w:bCs/>
          <w:szCs w:val="22"/>
          <w:u w:val="single"/>
        </w:rPr>
        <w:t>. Bodies, minimally defined, are what appear in the world. They involve manifestations of physical appearance,</w:t>
      </w:r>
      <w:r w:rsidRPr="00F31DF4">
        <w:rPr>
          <w:sz w:val="8"/>
          <w:szCs w:val="22"/>
        </w:rPr>
        <w:t xml:space="preserv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w:t>
      </w:r>
      <w:r w:rsidRPr="00F31DF4">
        <w:rPr>
          <w:b/>
          <w:bCs/>
          <w:szCs w:val="22"/>
          <w:u w:val="single"/>
        </w:rPr>
        <w:t>feelings produced in bodies by other bodies are involuntary, as if they represented a form of unconscious communication between bodies</w:t>
      </w:r>
      <w:r w:rsidRPr="00F31DF4">
        <w:rPr>
          <w:sz w:val="8"/>
          <w:szCs w:val="22"/>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F31DF4">
        <w:rPr>
          <w:b/>
          <w:bCs/>
          <w:szCs w:val="22"/>
          <w:highlight w:val="green"/>
          <w:u w:val="single"/>
        </w:rPr>
        <w:t>when bodies produce feelings</w:t>
      </w:r>
      <w:r w:rsidRPr="00F31DF4">
        <w:rPr>
          <w:b/>
          <w:bCs/>
          <w:szCs w:val="22"/>
          <w:u w:val="single"/>
        </w:rPr>
        <w:t xml:space="preserve"> of pleasure or pain, </w:t>
      </w:r>
      <w:r w:rsidRPr="00F31DF4">
        <w:rPr>
          <w:b/>
          <w:bCs/>
          <w:szCs w:val="22"/>
          <w:highlight w:val="green"/>
          <w:u w:val="single"/>
        </w:rPr>
        <w:t>they</w:t>
      </w:r>
      <w:r w:rsidRPr="00F31DF4">
        <w:rPr>
          <w:b/>
          <w:bCs/>
          <w:szCs w:val="22"/>
          <w:u w:val="single"/>
        </w:rPr>
        <w:t xml:space="preserve"> also </w:t>
      </w:r>
      <w:r w:rsidRPr="00F31DF4">
        <w:rPr>
          <w:b/>
          <w:bCs/>
          <w:szCs w:val="22"/>
          <w:highlight w:val="green"/>
          <w:u w:val="single"/>
        </w:rPr>
        <w:t>invite judgments</w:t>
      </w:r>
      <w:r w:rsidRPr="00F31DF4">
        <w:rPr>
          <w:b/>
          <w:bCs/>
          <w:szCs w:val="22"/>
          <w:u w:val="single"/>
        </w:rPr>
        <w:t xml:space="preserve"> about whether they should be accepted or rejected </w:t>
      </w:r>
      <w:r w:rsidRPr="00F31DF4">
        <w:rPr>
          <w:b/>
          <w:bCs/>
          <w:szCs w:val="22"/>
          <w:highlight w:val="green"/>
          <w:u w:val="single"/>
        </w:rPr>
        <w:t xml:space="preserve">in the </w:t>
      </w:r>
      <w:r w:rsidRPr="00F31DF4">
        <w:rPr>
          <w:b/>
          <w:bCs/>
          <w:szCs w:val="22"/>
          <w:u w:val="single"/>
        </w:rPr>
        <w:t xml:space="preserve">human </w:t>
      </w:r>
      <w:r w:rsidRPr="00F31DF4">
        <w:rPr>
          <w:b/>
          <w:bCs/>
          <w:szCs w:val="22"/>
          <w:highlight w:val="green"/>
          <w:u w:val="single"/>
        </w:rPr>
        <w:t>community</w:t>
      </w:r>
      <w:r w:rsidRPr="00F31DF4">
        <w:rPr>
          <w:b/>
          <w:bCs/>
          <w:szCs w:val="22"/>
          <w:u w:val="single"/>
        </w:rPr>
        <w:t>.</w:t>
      </w:r>
      <w:r w:rsidRPr="00F31DF4">
        <w:rPr>
          <w:sz w:val="8"/>
          <w:szCs w:val="22"/>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F31DF4">
        <w:rPr>
          <w:b/>
          <w:bCs/>
          <w:szCs w:val="22"/>
          <w:highlight w:val="green"/>
          <w:u w:val="single"/>
        </w:rPr>
        <w:t>Disabled people</w:t>
      </w:r>
      <w:r w:rsidRPr="00F31DF4">
        <w:rPr>
          <w:b/>
          <w:bCs/>
          <w:szCs w:val="22"/>
          <w:u w:val="single"/>
        </w:rPr>
        <w:t xml:space="preserve">, but also sex workers, gay, lesbian, bisexual, and transgendered people, and people of color, </w:t>
      </w:r>
      <w:r w:rsidRPr="00F31DF4">
        <w:rPr>
          <w:b/>
          <w:bCs/>
          <w:szCs w:val="22"/>
          <w:highlight w:val="green"/>
          <w:u w:val="single"/>
        </w:rPr>
        <w:t>are tortured and killed</w:t>
      </w:r>
      <w:r w:rsidRPr="00F31DF4">
        <w:rPr>
          <w:b/>
          <w:bCs/>
          <w:szCs w:val="22"/>
          <w:u w:val="single"/>
        </w:rPr>
        <w:t xml:space="preserve"> </w:t>
      </w:r>
      <w:r w:rsidRPr="00F31DF4">
        <w:rPr>
          <w:b/>
          <w:bCs/>
          <w:szCs w:val="22"/>
          <w:highlight w:val="green"/>
          <w:u w:val="single"/>
        </w:rPr>
        <w:t>because of beliefs about</w:t>
      </w:r>
      <w:r w:rsidRPr="00F31DF4">
        <w:rPr>
          <w:b/>
          <w:bCs/>
          <w:szCs w:val="22"/>
          <w:u w:val="single"/>
        </w:rPr>
        <w:t xml:space="preserve"> their relationship to </w:t>
      </w:r>
      <w:r w:rsidRPr="00F31DF4">
        <w:rPr>
          <w:b/>
          <w:bCs/>
          <w:szCs w:val="22"/>
          <w:highlight w:val="green"/>
          <w:u w:val="single"/>
        </w:rPr>
        <w:t>pain and pleasure</w:t>
      </w:r>
      <w:r w:rsidRPr="00F31DF4">
        <w:rPr>
          <w:sz w:val="8"/>
          <w:szCs w:val="22"/>
        </w:rPr>
        <w:t xml:space="preserve"> (Siebers 2009). This is why </w:t>
      </w:r>
      <w:r w:rsidRPr="00F31DF4">
        <w:rPr>
          <w:b/>
          <w:bCs/>
          <w:szCs w:val="22"/>
          <w:u w:val="single"/>
        </w:rPr>
        <w:t>aesthetic disqualification is not merely a matter for art critics or museum directors but a political process of concern to us all.</w:t>
      </w:r>
      <w:r w:rsidRPr="00F31DF4">
        <w:rPr>
          <w:sz w:val="8"/>
          <w:szCs w:val="22"/>
        </w:rPr>
        <w:t xml:space="preserve"> An understanding of </w:t>
      </w:r>
      <w:r w:rsidRPr="00F31DF4">
        <w:rPr>
          <w:b/>
          <w:bCs/>
          <w:szCs w:val="22"/>
          <w:highlight w:val="green"/>
          <w:u w:val="single"/>
        </w:rPr>
        <w:t>aesthetics</w:t>
      </w:r>
      <w:r w:rsidRPr="00F31DF4">
        <w:rPr>
          <w:sz w:val="8"/>
          <w:szCs w:val="22"/>
        </w:rPr>
        <w:t xml:space="preserve"> is crucial because it </w:t>
      </w:r>
      <w:r w:rsidRPr="00F31DF4">
        <w:rPr>
          <w:b/>
          <w:bCs/>
          <w:szCs w:val="22"/>
          <w:highlight w:val="green"/>
          <w:u w:val="single"/>
        </w:rPr>
        <w:t>reveals</w:t>
      </w:r>
      <w:r w:rsidRPr="00F31DF4">
        <w:rPr>
          <w:b/>
          <w:bCs/>
          <w:szCs w:val="22"/>
          <w:u w:val="single"/>
        </w:rPr>
        <w:t xml:space="preserve"> the operative principles of </w:t>
      </w:r>
      <w:r w:rsidRPr="00F31DF4">
        <w:rPr>
          <w:b/>
          <w:bCs/>
          <w:szCs w:val="22"/>
          <w:highlight w:val="green"/>
          <w:u w:val="single"/>
        </w:rPr>
        <w:t>disqualification used in</w:t>
      </w:r>
      <w:r w:rsidRPr="00F31DF4">
        <w:rPr>
          <w:b/>
          <w:bCs/>
          <w:szCs w:val="22"/>
          <w:u w:val="single"/>
        </w:rPr>
        <w:t xml:space="preserve"> minority </w:t>
      </w:r>
      <w:r w:rsidRPr="00F31DF4">
        <w:rPr>
          <w:b/>
          <w:bCs/>
          <w:szCs w:val="22"/>
          <w:highlight w:val="green"/>
          <w:u w:val="single"/>
        </w:rPr>
        <w:t>oppression</w:t>
      </w:r>
      <w:r w:rsidRPr="00F31DF4">
        <w:rPr>
          <w:sz w:val="8"/>
          <w:szCs w:val="22"/>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F31DF4">
        <w:rPr>
          <w:b/>
          <w:bCs/>
          <w:szCs w:val="22"/>
          <w:highlight w:val="green"/>
          <w:u w:val="single"/>
        </w:rPr>
        <w:t xml:space="preserve">The prototype of </w:t>
      </w:r>
      <w:r w:rsidRPr="00F31DF4">
        <w:rPr>
          <w:b/>
          <w:bCs/>
          <w:szCs w:val="22"/>
          <w:u w:val="single"/>
        </w:rPr>
        <w:t xml:space="preserve">biological </w:t>
      </w:r>
      <w:r w:rsidRPr="00F31DF4">
        <w:rPr>
          <w:b/>
          <w:bCs/>
          <w:szCs w:val="22"/>
          <w:highlight w:val="green"/>
          <w:u w:val="single"/>
        </w:rPr>
        <w:t>inferiority is disability</w:t>
      </w:r>
      <w:r w:rsidRPr="00F31DF4">
        <w:rPr>
          <w:b/>
          <w:bCs/>
          <w:szCs w:val="22"/>
          <w:u w:val="single"/>
        </w:rPr>
        <w:t>. The representation of inferiority always comes back to the appearance of the body and the way the body makes other bodies feel</w:t>
      </w:r>
      <w:r w:rsidRPr="00F31DF4">
        <w:rPr>
          <w:sz w:val="8"/>
          <w:szCs w:val="22"/>
        </w:rPr>
        <w:t xml:space="preserve">. This is why the study of </w:t>
      </w:r>
      <w:r w:rsidRPr="00F31DF4">
        <w:rPr>
          <w:b/>
          <w:bCs/>
          <w:szCs w:val="22"/>
          <w:u w:val="single"/>
        </w:rPr>
        <w:t>oppression requires an understanding of aesthetics—not only because oppression uses aesthetic judgments for its violence but also because the signposts of how oppression works</w:t>
      </w:r>
      <w:r w:rsidRPr="00F31DF4">
        <w:rPr>
          <w:sz w:val="8"/>
          <w:szCs w:val="22"/>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F31DF4">
        <w:rPr>
          <w:b/>
          <w:bCs/>
          <w:szCs w:val="22"/>
          <w:u w:val="single"/>
        </w:rPr>
        <w:t>it is not a matter of reducing other minority identities to disability identity. Rather, it is a matter of understanding the work done by disability in oppressive systems.</w:t>
      </w:r>
      <w:r w:rsidRPr="00F31DF4">
        <w:rPr>
          <w:sz w:val="8"/>
          <w:szCs w:val="22"/>
        </w:rPr>
        <w:t xml:space="preserve"> In disability oppression, </w:t>
      </w:r>
      <w:r w:rsidRPr="00F31DF4">
        <w:rPr>
          <w:b/>
          <w:bCs/>
          <w:szCs w:val="22"/>
          <w:u w:val="single"/>
        </w:rPr>
        <w:t>the physical and mental properties of the body are socially constructed as disqualifying defects, but this specific type of social construction happens to be integral at the present moment to the symbolic requirements of oppression in general</w:t>
      </w:r>
      <w:r w:rsidRPr="00F31DF4">
        <w:rPr>
          <w:sz w:val="8"/>
          <w:szCs w:val="22"/>
        </w:rPr>
        <w:t>. In every oppressive system of our day, I want to claim, the oppressed identity is represented in some way as disabled, and although it is hard to understand, the same process obtains when disability is the oppressed identity. “</w:t>
      </w:r>
      <w:r w:rsidRPr="00F31DF4">
        <w:rPr>
          <w:b/>
          <w:bCs/>
          <w:szCs w:val="22"/>
          <w:u w:val="single"/>
        </w:rPr>
        <w:t>Racism” disqualifies on the basis of race, providing justification for the inferiority of certain skin colors</w:t>
      </w:r>
      <w:r w:rsidRPr="00F31DF4">
        <w:rPr>
          <w:sz w:val="8"/>
          <w:szCs w:val="22"/>
        </w:rPr>
        <w:t>, bloodlines, and physical features. “</w:t>
      </w:r>
      <w:r w:rsidRPr="00F31DF4">
        <w:rPr>
          <w:b/>
          <w:bCs/>
          <w:szCs w:val="22"/>
          <w:u w:val="single"/>
        </w:rPr>
        <w:t>Sexism” disqualifies on the basis of</w:t>
      </w:r>
      <w:r w:rsidRPr="00F31DF4">
        <w:rPr>
          <w:sz w:val="8"/>
          <w:szCs w:val="22"/>
        </w:rPr>
        <w:t xml:space="preserve"> sex/gender as a direct representation of </w:t>
      </w:r>
      <w:r w:rsidRPr="00F31DF4">
        <w:rPr>
          <w:b/>
          <w:bCs/>
          <w:szCs w:val="22"/>
          <w:u w:val="single"/>
        </w:rPr>
        <w:t>mental and physical inferiority.</w:t>
      </w:r>
      <w:r w:rsidRPr="00F31DF4">
        <w:rPr>
          <w:sz w:val="8"/>
          <w:szCs w:val="22"/>
        </w:rPr>
        <w:t xml:space="preserve"> “</w:t>
      </w:r>
      <w:r w:rsidRPr="00F31DF4">
        <w:rPr>
          <w:b/>
          <w:bCs/>
          <w:szCs w:val="22"/>
          <w:u w:val="single"/>
        </w:rPr>
        <w:t>Classism” disqualifies on the basis of family lineage</w:t>
      </w:r>
      <w:r w:rsidRPr="00F31DF4">
        <w:rPr>
          <w:sz w:val="8"/>
          <w:szCs w:val="22"/>
        </w:rPr>
        <w:t xml:space="preserve"> and socioeconomic power </w:t>
      </w:r>
      <w:r w:rsidRPr="00F31DF4">
        <w:rPr>
          <w:b/>
          <w:bCs/>
          <w:szCs w:val="22"/>
          <w:u w:val="single"/>
        </w:rPr>
        <w:t xml:space="preserve">as proof of inferior genealogical status. </w:t>
      </w:r>
      <w:r w:rsidRPr="00F31DF4">
        <w:rPr>
          <w:b/>
          <w:bCs/>
          <w:szCs w:val="22"/>
          <w:highlight w:val="green"/>
          <w:u w:val="single"/>
        </w:rPr>
        <w:t>“Ableism” disqualifies</w:t>
      </w:r>
      <w:r w:rsidRPr="00F31DF4">
        <w:rPr>
          <w:b/>
          <w:bCs/>
          <w:szCs w:val="22"/>
          <w:u w:val="single"/>
        </w:rPr>
        <w:t xml:space="preserve"> on the basis of mental and </w:t>
      </w:r>
      <w:r w:rsidRPr="00F31DF4">
        <w:rPr>
          <w:b/>
          <w:bCs/>
          <w:szCs w:val="22"/>
          <w:highlight w:val="green"/>
          <w:u w:val="single"/>
        </w:rPr>
        <w:t>physical differences</w:t>
      </w:r>
      <w:r w:rsidRPr="00F31DF4">
        <w:rPr>
          <w:b/>
          <w:bCs/>
          <w:szCs w:val="22"/>
          <w:u w:val="single"/>
        </w:rPr>
        <w:t xml:space="preserve">, first </w:t>
      </w:r>
      <w:r w:rsidRPr="00F31DF4">
        <w:rPr>
          <w:b/>
          <w:bCs/>
          <w:szCs w:val="22"/>
          <w:highlight w:val="green"/>
          <w:u w:val="single"/>
        </w:rPr>
        <w:t>selecting and</w:t>
      </w:r>
      <w:r w:rsidRPr="00F31DF4">
        <w:rPr>
          <w:b/>
          <w:bCs/>
          <w:szCs w:val="22"/>
          <w:u w:val="single"/>
        </w:rPr>
        <w:t xml:space="preserve"> then </w:t>
      </w:r>
      <w:r w:rsidRPr="00F31DF4">
        <w:rPr>
          <w:b/>
          <w:bCs/>
          <w:szCs w:val="22"/>
          <w:highlight w:val="green"/>
          <w:u w:val="single"/>
        </w:rPr>
        <w:t xml:space="preserve">stigmatizing </w:t>
      </w:r>
      <w:r w:rsidRPr="00F31DF4">
        <w:rPr>
          <w:b/>
          <w:bCs/>
          <w:szCs w:val="22"/>
          <w:highlight w:val="green"/>
          <w:u w:val="single"/>
        </w:rPr>
        <w:lastRenderedPageBreak/>
        <w:t>them as disabilities</w:t>
      </w:r>
      <w:r w:rsidRPr="00F31DF4">
        <w:rPr>
          <w:sz w:val="8"/>
          <w:szCs w:val="22"/>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F31DF4">
        <w:rPr>
          <w:b/>
          <w:bCs/>
          <w:szCs w:val="22"/>
          <w:highlight w:val="green"/>
          <w:u w:val="single"/>
        </w:rPr>
        <w:t>Disability represents</w:t>
      </w:r>
      <w:r w:rsidRPr="00F31DF4">
        <w:rPr>
          <w:b/>
          <w:bCs/>
          <w:szCs w:val="22"/>
          <w:u w:val="single"/>
        </w:rPr>
        <w:t xml:space="preserve"> at this moment in time </w:t>
      </w:r>
      <w:r w:rsidRPr="00F31DF4">
        <w:rPr>
          <w:b/>
          <w:bCs/>
          <w:szCs w:val="22"/>
          <w:highlight w:val="green"/>
          <w:u w:val="single"/>
        </w:rPr>
        <w:t>the</w:t>
      </w:r>
      <w:r w:rsidRPr="00F31DF4">
        <w:rPr>
          <w:b/>
          <w:bCs/>
          <w:szCs w:val="22"/>
          <w:u w:val="single"/>
        </w:rPr>
        <w:t xml:space="preserve"> final </w:t>
      </w:r>
      <w:r w:rsidRPr="00F31DF4">
        <w:rPr>
          <w:b/>
          <w:bCs/>
          <w:szCs w:val="22"/>
          <w:highlight w:val="green"/>
          <w:u w:val="single"/>
        </w:rPr>
        <w:t>frontier of</w:t>
      </w:r>
      <w:r w:rsidRPr="00F31DF4">
        <w:rPr>
          <w:b/>
          <w:bCs/>
          <w:szCs w:val="22"/>
          <w:u w:val="single"/>
        </w:rPr>
        <w:t xml:space="preserve"> justifiable human </w:t>
      </w:r>
      <w:r w:rsidRPr="00F31DF4">
        <w:rPr>
          <w:b/>
          <w:bCs/>
          <w:szCs w:val="22"/>
          <w:highlight w:val="green"/>
          <w:u w:val="single"/>
        </w:rPr>
        <w:t>inferiority</w:t>
      </w:r>
      <w:r w:rsidRPr="00F31DF4">
        <w:rPr>
          <w:b/>
          <w:bCs/>
          <w:szCs w:val="22"/>
          <w:u w:val="single"/>
        </w:rPr>
        <w:t>.</w:t>
      </w:r>
    </w:p>
    <w:p w14:paraId="3FC3490B" w14:textId="77777777" w:rsidR="0060316B" w:rsidRDefault="0060316B" w:rsidP="0060316B">
      <w:pPr>
        <w:pStyle w:val="Heading4"/>
        <w:rPr>
          <w:rFonts w:eastAsia="Calibri" w:cs="Calibri"/>
        </w:rPr>
      </w:pPr>
      <w:r>
        <w:t>Engage in the aff</w:t>
      </w:r>
      <w:r>
        <w:rPr>
          <w:rFonts w:ascii="Arial Unicode MS" w:hAnsi="Arial Unicode MS"/>
        </w:rPr>
        <w:t>’</w:t>
      </w:r>
      <w:r>
        <w:t xml:space="preserve">s utopic calling for </w:t>
      </w:r>
      <w:r>
        <w:rPr>
          <w:rFonts w:ascii="Arial Unicode MS" w:hAnsi="Arial Unicode MS"/>
          <w:rtl/>
          <w:lang w:val="ar-SA"/>
        </w:rPr>
        <w:t>“</w:t>
      </w:r>
      <w:r>
        <w:t xml:space="preserve">some more perfect order” as a method of criticizing settle colonialism and colonial structures. Ahmed 10 </w:t>
      </w:r>
    </w:p>
    <w:p w14:paraId="41D60F40" w14:textId="5FC814E8" w:rsidR="0060316B" w:rsidRDefault="0060316B" w:rsidP="0060316B">
      <w:pPr>
        <w:pStyle w:val="BodyA"/>
        <w:rPr>
          <w:rFonts w:ascii="Calibri" w:eastAsia="Calibri" w:hAnsi="Calibri" w:cs="Calibri"/>
          <w:sz w:val="15"/>
          <w:szCs w:val="15"/>
        </w:rPr>
      </w:pPr>
      <w:r>
        <w:rPr>
          <w:rFonts w:ascii="Calibri" w:hAnsi="Calibri"/>
          <w:sz w:val="15"/>
          <w:szCs w:val="15"/>
          <w:lang w:val="en-US"/>
        </w:rPr>
        <w:t xml:space="preserve">“The Promise of Happiness” </w:t>
      </w:r>
      <w:r>
        <w:rPr>
          <w:rFonts w:ascii="Arial Unicode MS" w:hAnsi="Arial Unicode MS"/>
          <w:sz w:val="15"/>
          <w:szCs w:val="15"/>
          <w:rtl/>
        </w:rPr>
        <w:t xml:space="preserve">by Sara Ahmed 2010 iBooks // </w:t>
      </w:r>
      <w:r>
        <w:rPr>
          <w:rFonts w:ascii="Arial Unicode MS" w:hAnsi="Arial Unicode MS" w:hint="cs"/>
          <w:sz w:val="15"/>
          <w:szCs w:val="15"/>
          <w:rtl/>
        </w:rPr>
        <w:t>UT</w:t>
      </w:r>
      <w:r>
        <w:rPr>
          <w:rFonts w:ascii="Arial Unicode MS" w:hAnsi="Arial Unicode MS"/>
          <w:sz w:val="15"/>
          <w:szCs w:val="15"/>
          <w:rtl/>
        </w:rPr>
        <w:t>DD</w:t>
      </w:r>
    </w:p>
    <w:p w14:paraId="4C13E570" w14:textId="77777777" w:rsidR="0060316B" w:rsidRDefault="0060316B" w:rsidP="0060316B">
      <w:pPr>
        <w:pStyle w:val="BodyA"/>
        <w:rPr>
          <w:rFonts w:ascii="Calibri" w:eastAsia="Calibri" w:hAnsi="Calibri" w:cs="Calibri"/>
          <w:sz w:val="16"/>
          <w:szCs w:val="16"/>
        </w:rPr>
      </w:pPr>
      <w:r>
        <w:rPr>
          <w:rFonts w:ascii="Calibri" w:hAnsi="Calibri"/>
          <w:sz w:val="24"/>
          <w:szCs w:val="24"/>
          <w:lang w:val="en-US"/>
        </w:rPr>
        <w:t>“</w:t>
      </w:r>
      <w:r>
        <w:rPr>
          <w:rFonts w:ascii="Calibri" w:hAnsi="Calibri"/>
          <w:sz w:val="16"/>
          <w:szCs w:val="16"/>
          <w:lang w:val="en-US"/>
        </w:rPr>
        <w:t>It does not follow that we can simply collapse happiness with the future or into the future.</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The future</w:t>
      </w:r>
      <w:r>
        <w:rPr>
          <w:rFonts w:ascii="Arial Unicode MS" w:hAnsi="Arial Unicode MS"/>
          <w:sz w:val="24"/>
          <w:szCs w:val="24"/>
          <w:rtl/>
        </w:rPr>
        <w:t xml:space="preserve"> </w:t>
      </w:r>
      <w:r>
        <w:rPr>
          <w:rFonts w:ascii="Calibri" w:hAnsi="Calibri"/>
          <w:sz w:val="16"/>
          <w:szCs w:val="16"/>
          <w:lang w:val="en-US"/>
        </w:rPr>
        <w:t>after all</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can</w:t>
      </w:r>
      <w:r>
        <w:rPr>
          <w:rFonts w:ascii="Calibri" w:hAnsi="Calibri"/>
          <w:b/>
          <w:bCs/>
          <w:sz w:val="24"/>
          <w:szCs w:val="24"/>
          <w:u w:val="single"/>
          <w:lang w:val="en-US"/>
        </w:rPr>
        <w:t xml:space="preserve"> be imagined in ways that are far from happy</w:t>
      </w:r>
      <w:r>
        <w:rPr>
          <w:rFonts w:ascii="Calibri" w:hAnsi="Calibri"/>
          <w:sz w:val="16"/>
          <w:szCs w:val="16"/>
          <w:lang w:val="en-US"/>
        </w:rPr>
        <w:t>: if we feel we have lost the possibility of happiness,</w:t>
      </w:r>
      <w:r>
        <w:rPr>
          <w:rFonts w:ascii="Arial Unicode MS" w:hAnsi="Arial Unicode MS"/>
          <w:sz w:val="24"/>
          <w:szCs w:val="24"/>
          <w:rtl/>
        </w:rPr>
        <w:t xml:space="preserve"> </w:t>
      </w:r>
      <w:r>
        <w:rPr>
          <w:rFonts w:ascii="Calibri" w:hAnsi="Calibri"/>
          <w:b/>
          <w:bCs/>
          <w:sz w:val="24"/>
          <w:szCs w:val="24"/>
          <w:u w:val="single"/>
          <w:lang w:val="en-US"/>
        </w:rPr>
        <w:t>if we feel we have lost hope</w:t>
      </w:r>
      <w:r>
        <w:rPr>
          <w:rFonts w:ascii="Arial Unicode MS" w:hAnsi="Arial Unicode MS"/>
          <w:sz w:val="24"/>
          <w:szCs w:val="24"/>
          <w:rtl/>
        </w:rPr>
        <w:t xml:space="preserve"> </w:t>
      </w:r>
      <w:r>
        <w:rPr>
          <w:rFonts w:ascii="Calibri" w:hAnsi="Calibri"/>
          <w:sz w:val="16"/>
          <w:szCs w:val="16"/>
          <w:lang w:val="en-US"/>
        </w:rPr>
        <w:t>that we might find happiness somewhere along the way,</w:t>
      </w:r>
      <w:r>
        <w:rPr>
          <w:rFonts w:ascii="Arial Unicode MS" w:hAnsi="Arial Unicode MS"/>
          <w:sz w:val="24"/>
          <w:szCs w:val="24"/>
          <w:rtl/>
        </w:rPr>
        <w:t xml:space="preserve"> </w:t>
      </w:r>
      <w:r>
        <w:rPr>
          <w:rFonts w:ascii="Calibri" w:hAnsi="Calibri"/>
          <w:b/>
          <w:bCs/>
          <w:sz w:val="24"/>
          <w:szCs w:val="24"/>
          <w:u w:val="single"/>
          <w:lang w:val="en-US"/>
        </w:rPr>
        <w:t xml:space="preserve">then the future will </w:t>
      </w:r>
      <w:r w:rsidRPr="0060316B">
        <w:rPr>
          <w:rFonts w:ascii="Calibri" w:hAnsi="Calibri"/>
          <w:b/>
          <w:bCs/>
          <w:sz w:val="24"/>
          <w:szCs w:val="24"/>
          <w:highlight w:val="green"/>
          <w:u w:val="single"/>
          <w:shd w:val="clear" w:color="auto" w:fill="FFFF00"/>
          <w:lang w:val="en-US"/>
        </w:rPr>
        <w:t>embody</w:t>
      </w:r>
      <w:r>
        <w:rPr>
          <w:rFonts w:ascii="Calibri" w:hAnsi="Calibri"/>
          <w:b/>
          <w:bCs/>
          <w:sz w:val="24"/>
          <w:szCs w:val="24"/>
          <w:u w:val="single"/>
          <w:lang w:val="en-US"/>
        </w:rPr>
        <w:t xml:space="preserve"> that </w:t>
      </w:r>
      <w:r w:rsidRPr="0060316B">
        <w:rPr>
          <w:rFonts w:ascii="Calibri" w:hAnsi="Calibri"/>
          <w:b/>
          <w:bCs/>
          <w:sz w:val="24"/>
          <w:szCs w:val="24"/>
          <w:highlight w:val="green"/>
          <w:u w:val="single"/>
          <w:shd w:val="clear" w:color="auto" w:fill="FFFF00"/>
          <w:lang w:val="en-US"/>
        </w:rPr>
        <w:t>loss</w:t>
      </w:r>
      <w:r>
        <w:rPr>
          <w:rFonts w:ascii="Arial Unicode MS" w:hAnsi="Arial Unicode MS"/>
          <w:sz w:val="24"/>
          <w:szCs w:val="24"/>
          <w:u w:val="single"/>
          <w:rtl/>
        </w:rPr>
        <w:t xml:space="preserve"> </w:t>
      </w:r>
      <w:r>
        <w:rPr>
          <w:rFonts w:ascii="Calibri" w:hAnsi="Calibri"/>
          <w:sz w:val="16"/>
          <w:szCs w:val="16"/>
          <w:lang w:val="en-US"/>
        </w:rPr>
        <w:t>of possibility.  So too happiness can be imagined as past, as being what we once had, as being what we have lost in arriving somewhere, or even what we have given up so others can get somewhere.</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Nostalgic and promissory</w:t>
      </w:r>
      <w:r>
        <w:rPr>
          <w:rFonts w:ascii="Arial Unicode MS" w:hAnsi="Arial Unicode MS"/>
          <w:sz w:val="24"/>
          <w:szCs w:val="24"/>
          <w:rtl/>
        </w:rPr>
        <w:t xml:space="preserve"> </w:t>
      </w:r>
      <w:r>
        <w:rPr>
          <w:rFonts w:ascii="Calibri" w:hAnsi="Calibri"/>
          <w:sz w:val="16"/>
          <w:szCs w:val="16"/>
          <w:lang w:val="en-US"/>
        </w:rPr>
        <w:t>forms of</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happiness</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belong under the same horizon</w:t>
      </w:r>
      <w:r>
        <w:rPr>
          <w:rFonts w:ascii="Calibri" w:hAnsi="Calibri"/>
          <w:sz w:val="16"/>
          <w:szCs w:val="16"/>
          <w:lang w:val="pt-PT"/>
        </w:rPr>
        <w:t>, insofar as</w:t>
      </w:r>
      <w:r>
        <w:rPr>
          <w:rFonts w:ascii="Calibri" w:hAnsi="Calibri"/>
          <w:b/>
          <w:bCs/>
          <w:sz w:val="24"/>
          <w:szCs w:val="24"/>
          <w:u w:val="single"/>
          <w:lang w:val="en-US"/>
        </w:rPr>
        <w:t xml:space="preserve"> they</w:t>
      </w:r>
      <w:r>
        <w:rPr>
          <w:rFonts w:ascii="Calibri" w:hAnsi="Calibri"/>
          <w:b/>
          <w:bCs/>
          <w:sz w:val="24"/>
          <w:szCs w:val="24"/>
          <w:u w:val="single"/>
          <w:shd w:val="clear" w:color="auto" w:fill="FFFF00"/>
          <w:lang w:val="en-US"/>
        </w:rPr>
        <w:t xml:space="preserve"> </w:t>
      </w:r>
      <w:r w:rsidRPr="0060316B">
        <w:rPr>
          <w:rFonts w:ascii="Calibri" w:hAnsi="Calibri"/>
          <w:b/>
          <w:bCs/>
          <w:sz w:val="24"/>
          <w:szCs w:val="24"/>
          <w:highlight w:val="green"/>
          <w:u w:val="single"/>
          <w:shd w:val="clear" w:color="auto" w:fill="FFFF00"/>
          <w:lang w:val="en-US"/>
        </w:rPr>
        <w:t>imagine happiness as</w:t>
      </w:r>
      <w:r>
        <w:rPr>
          <w:rFonts w:ascii="Arial Unicode MS" w:hAnsi="Arial Unicode MS"/>
          <w:sz w:val="24"/>
          <w:szCs w:val="24"/>
          <w:u w:val="single"/>
          <w:rtl/>
        </w:rPr>
        <w:t xml:space="preserve"> </w:t>
      </w:r>
      <w:r>
        <w:rPr>
          <w:rFonts w:ascii="Calibri" w:hAnsi="Calibri"/>
          <w:sz w:val="16"/>
          <w:szCs w:val="16"/>
          <w:lang w:val="en-US"/>
        </w:rPr>
        <w:t>being</w:t>
      </w:r>
      <w:r>
        <w:rPr>
          <w:rFonts w:ascii="Arial Unicode MS" w:hAnsi="Arial Unicode MS"/>
          <w:sz w:val="24"/>
          <w:szCs w:val="24"/>
          <w:rtl/>
        </w:rPr>
        <w:t xml:space="preserve"> </w:t>
      </w:r>
      <w:r>
        <w:rPr>
          <w:rFonts w:ascii="Calibri" w:hAnsi="Calibri"/>
          <w:b/>
          <w:bCs/>
          <w:sz w:val="24"/>
          <w:szCs w:val="24"/>
          <w:u w:val="single"/>
          <w:lang w:val="en-US"/>
        </w:rPr>
        <w:t xml:space="preserve">somewhere </w:t>
      </w:r>
      <w:r w:rsidRPr="0060316B">
        <w:rPr>
          <w:rFonts w:ascii="Calibri" w:hAnsi="Calibri"/>
          <w:b/>
          <w:bCs/>
          <w:sz w:val="24"/>
          <w:szCs w:val="24"/>
          <w:highlight w:val="green"/>
          <w:u w:val="single"/>
          <w:shd w:val="clear" w:color="auto" w:fill="FFFF00"/>
          <w:lang w:val="en-US"/>
        </w:rPr>
        <w:t>other than</w:t>
      </w:r>
      <w:r>
        <w:rPr>
          <w:rFonts w:ascii="Arial Unicode MS" w:hAnsi="Arial Unicode MS"/>
          <w:sz w:val="24"/>
          <w:szCs w:val="24"/>
          <w:rtl/>
        </w:rPr>
        <w:t xml:space="preserve"> </w:t>
      </w:r>
      <w:r>
        <w:rPr>
          <w:rFonts w:ascii="Calibri" w:hAnsi="Calibri"/>
          <w:sz w:val="16"/>
          <w:szCs w:val="16"/>
          <w:lang w:val="en-US"/>
        </w:rPr>
        <w:t>where we are in</w:t>
      </w:r>
      <w:r>
        <w:rPr>
          <w:rFonts w:ascii="Arial Unicode MS" w:hAnsi="Arial Unicode MS"/>
          <w:sz w:val="24"/>
          <w:szCs w:val="24"/>
          <w:rtl/>
        </w:rPr>
        <w:t xml:space="preserve"> </w:t>
      </w:r>
      <w:r>
        <w:rPr>
          <w:rFonts w:ascii="Calibri" w:hAnsi="Calibri"/>
          <w:b/>
          <w:bCs/>
          <w:sz w:val="24"/>
          <w:szCs w:val="24"/>
          <w:u w:val="single"/>
          <w:lang w:val="en-US"/>
        </w:rPr>
        <w:t xml:space="preserve">the </w:t>
      </w:r>
      <w:r w:rsidRPr="0060316B">
        <w:rPr>
          <w:rFonts w:ascii="Arial Unicode MS" w:hAnsi="Arial Unicode MS"/>
          <w:sz w:val="24"/>
          <w:szCs w:val="24"/>
          <w:highlight w:val="green"/>
          <w:u w:val="single"/>
          <w:shd w:val="clear" w:color="auto" w:fill="FFFF00"/>
          <w:rtl/>
        </w:rPr>
        <w:t>present</w:t>
      </w:r>
      <w:r>
        <w:rPr>
          <w:rFonts w:ascii="Arial Unicode MS" w:hAnsi="Arial Unicode MS"/>
          <w:sz w:val="24"/>
          <w:szCs w:val="24"/>
          <w:u w:val="single"/>
          <w:shd w:val="clear" w:color="auto" w:fill="FFFF00"/>
          <w:rtl/>
        </w:rPr>
        <w:t>.</w:t>
      </w:r>
      <w:r>
        <w:rPr>
          <w:rFonts w:ascii="Arial Unicode MS" w:hAnsi="Arial Unicode MS"/>
          <w:sz w:val="24"/>
          <w:szCs w:val="24"/>
          <w:rtl/>
        </w:rPr>
        <w:t xml:space="preserve"> </w:t>
      </w:r>
      <w:r>
        <w:rPr>
          <w:rFonts w:ascii="Calibri" w:hAnsi="Calibri"/>
          <w:sz w:val="16"/>
          <w:szCs w:val="16"/>
          <w:lang w:val="en-US"/>
        </w:rPr>
        <w:t>And when happiness is present, it can recede, becoming anxious, becoming the thing that we could lose in the unfolding of time. When happiness is present, we can become defensive, such that we retreat with fear from anything or anyone that threatens to take our happiness away. But can we simply give up our attachment to thinking about happier futures or the future of happiness? Queer theorists have been the most vocal in refusing to affirm the future, refusing to embrace the future in a politics of affirmation. Lee Edelman, in his provocatively titled No Future: Queer Theory and the Death Drive, writes: “Rather than rejecting, with liberal discourse, this ascription of negativity to queer, we might, as I argue, do better to consider accepting and even embracing it. Not in the hope of forging thereby some more perfect social order—such a hope, after all, would only reproduce the constraining mandate of futurism, just as any order would equally occasion the negativity of the queer—but rather to refuse the insistence of hope itself as affirmation, which is always an affirmation of an order whose refusal will register as unthinkable, irresponsible, inhumane” (2004: 4). For Edelman, queer theory must be hopeless, must have “</w:t>
      </w:r>
      <w:r>
        <w:rPr>
          <w:rFonts w:ascii="Calibri" w:hAnsi="Calibri"/>
          <w:sz w:val="16"/>
          <w:szCs w:val="16"/>
          <w:lang w:val="it-IT"/>
        </w:rPr>
        <w:t>no future,</w:t>
      </w:r>
      <w:r>
        <w:rPr>
          <w:rFonts w:ascii="Calibri" w:hAnsi="Calibri"/>
          <w:sz w:val="16"/>
          <w:szCs w:val="16"/>
          <w:lang w:val="en-US"/>
        </w:rPr>
        <w:t>” which means saying no to the future.1 To affirm an order might be to define and regulate what is thinkable in advance of thought. In response to Edelman’s polemic, I want to take seriously</w:t>
      </w:r>
      <w:r>
        <w:rPr>
          <w:rFonts w:ascii="Arial Unicode MS" w:hAnsi="Arial Unicode MS"/>
          <w:sz w:val="24"/>
          <w:szCs w:val="24"/>
          <w:rtl/>
        </w:rPr>
        <w:t xml:space="preserve"> </w:t>
      </w:r>
      <w:r>
        <w:rPr>
          <w:rFonts w:ascii="Calibri" w:hAnsi="Calibri"/>
          <w:sz w:val="16"/>
          <w:szCs w:val="16"/>
          <w:lang w:val="en-US"/>
        </w:rPr>
        <w:t xml:space="preserve">the </w:t>
      </w:r>
      <w:r w:rsidRPr="0060316B">
        <w:rPr>
          <w:rFonts w:ascii="Calibri" w:hAnsi="Calibri"/>
          <w:b/>
          <w:bCs/>
          <w:sz w:val="24"/>
          <w:szCs w:val="24"/>
          <w:highlight w:val="green"/>
          <w:u w:val="single"/>
          <w:shd w:val="clear" w:color="auto" w:fill="FFFF00"/>
          <w:lang w:val="fr-FR"/>
        </w:rPr>
        <w:t>question</w:t>
      </w:r>
      <w:r>
        <w:rPr>
          <w:rFonts w:ascii="Calibri" w:hAnsi="Calibri"/>
          <w:sz w:val="16"/>
          <w:szCs w:val="16"/>
          <w:lang w:val="en-US"/>
        </w:rPr>
        <w:t xml:space="preserve"> of </w:t>
      </w:r>
      <w:r w:rsidRPr="0060316B">
        <w:rPr>
          <w:rFonts w:ascii="Calibri" w:hAnsi="Calibri"/>
          <w:b/>
          <w:bCs/>
          <w:sz w:val="24"/>
          <w:szCs w:val="24"/>
          <w:highlight w:val="green"/>
          <w:u w:val="single"/>
          <w:shd w:val="clear" w:color="auto" w:fill="FFFF00"/>
          <w:lang w:val="en-US"/>
        </w:rPr>
        <w:t>whether all forms of</w:t>
      </w:r>
      <w:r>
        <w:rPr>
          <w:rFonts w:ascii="Arial Unicode MS" w:hAnsi="Arial Unicode MS"/>
          <w:sz w:val="24"/>
          <w:szCs w:val="24"/>
          <w:rtl/>
        </w:rPr>
        <w:t xml:space="preserve"> </w:t>
      </w:r>
      <w:r>
        <w:rPr>
          <w:rFonts w:ascii="Calibri" w:hAnsi="Calibri"/>
          <w:sz w:val="16"/>
          <w:szCs w:val="16"/>
          <w:lang w:val="en-US"/>
        </w:rPr>
        <w:t xml:space="preserve">political hope, all forms of optimism as well as utopianism, all dreams of </w:t>
      </w:r>
      <w:r>
        <w:rPr>
          <w:rFonts w:ascii="Calibri" w:hAnsi="Calibri"/>
          <w:b/>
          <w:bCs/>
          <w:sz w:val="24"/>
          <w:szCs w:val="24"/>
          <w:u w:val="single"/>
          <w:shd w:val="clear" w:color="auto" w:fill="FFFF00"/>
          <w:lang w:val="en-US"/>
        </w:rPr>
        <w:t>“</w:t>
      </w:r>
      <w:r w:rsidRPr="0060316B">
        <w:rPr>
          <w:rFonts w:ascii="Calibri" w:hAnsi="Calibri"/>
          <w:b/>
          <w:bCs/>
          <w:sz w:val="24"/>
          <w:szCs w:val="24"/>
          <w:highlight w:val="green"/>
          <w:u w:val="single"/>
          <w:shd w:val="clear" w:color="auto" w:fill="FFFF00"/>
          <w:lang w:val="en-US"/>
        </w:rPr>
        <w:t>some more perfect order,”</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can be described as </w:t>
      </w:r>
      <w:r>
        <w:rPr>
          <w:rFonts w:ascii="Calibri" w:hAnsi="Calibri"/>
          <w:sz w:val="16"/>
          <w:szCs w:val="16"/>
          <w:lang w:val="en-US"/>
        </w:rPr>
        <w:t>performing the logic of</w:t>
      </w:r>
      <w:r>
        <w:rPr>
          <w:rFonts w:ascii="Arial Unicode MS" w:hAnsi="Arial Unicode MS"/>
          <w:sz w:val="24"/>
          <w:szCs w:val="24"/>
          <w:rtl/>
        </w:rPr>
        <w:t xml:space="preserve"> </w:t>
      </w:r>
      <w:r>
        <w:rPr>
          <w:rFonts w:ascii="Calibri" w:hAnsi="Calibri"/>
          <w:b/>
          <w:bCs/>
          <w:sz w:val="24"/>
          <w:szCs w:val="24"/>
          <w:u w:val="single"/>
          <w:lang w:val="en-US"/>
        </w:rPr>
        <w:t>futurism, which</w:t>
      </w:r>
      <w:r>
        <w:rPr>
          <w:rFonts w:ascii="Arial Unicode MS" w:hAnsi="Arial Unicode MS"/>
          <w:sz w:val="24"/>
          <w:szCs w:val="24"/>
          <w:rtl/>
        </w:rPr>
        <w:t xml:space="preserve"> </w:t>
      </w:r>
      <w:r>
        <w:rPr>
          <w:rFonts w:ascii="Calibri" w:hAnsi="Calibri"/>
          <w:sz w:val="16"/>
          <w:szCs w:val="16"/>
          <w:lang w:val="en-US"/>
        </w:rPr>
        <w:t xml:space="preserve">in turn </w:t>
      </w:r>
      <w:r>
        <w:rPr>
          <w:rFonts w:ascii="Calibri" w:hAnsi="Calibri"/>
          <w:b/>
          <w:bCs/>
          <w:sz w:val="24"/>
          <w:szCs w:val="24"/>
          <w:u w:val="single"/>
          <w:lang w:val="en-US"/>
        </w:rPr>
        <w:t xml:space="preserve">would </w:t>
      </w:r>
      <w:r w:rsidRPr="0060316B">
        <w:rPr>
          <w:rFonts w:ascii="Calibri" w:hAnsi="Calibri"/>
          <w:b/>
          <w:bCs/>
          <w:sz w:val="24"/>
          <w:szCs w:val="24"/>
          <w:highlight w:val="green"/>
          <w:u w:val="single"/>
          <w:shd w:val="clear" w:color="auto" w:fill="FFFF00"/>
          <w:lang w:val="en-US"/>
        </w:rPr>
        <w:t>require negativity</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to be located </w:t>
      </w:r>
      <w:r w:rsidRPr="0060316B">
        <w:rPr>
          <w:rFonts w:ascii="Calibri" w:hAnsi="Calibri"/>
          <w:b/>
          <w:bCs/>
          <w:sz w:val="24"/>
          <w:szCs w:val="24"/>
          <w:highlight w:val="green"/>
          <w:u w:val="single"/>
          <w:shd w:val="clear" w:color="auto" w:fill="FFFF00"/>
          <w:lang w:val="en-US"/>
        </w:rPr>
        <w:t>in those who cannot inherit</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this </w:t>
      </w:r>
      <w:r w:rsidRPr="0060316B">
        <w:rPr>
          <w:rFonts w:ascii="Calibri" w:hAnsi="Calibri"/>
          <w:b/>
          <w:bCs/>
          <w:sz w:val="24"/>
          <w:szCs w:val="24"/>
          <w:highlight w:val="green"/>
          <w:u w:val="single"/>
          <w:shd w:val="clear" w:color="auto" w:fill="FFFF00"/>
          <w:lang w:val="it-IT"/>
        </w:rPr>
        <w:t>future</w:t>
      </w:r>
      <w:r>
        <w:rPr>
          <w:rFonts w:ascii="Calibri" w:hAnsi="Calibri"/>
          <w:b/>
          <w:bCs/>
          <w:sz w:val="24"/>
          <w:szCs w:val="24"/>
          <w:u w:val="single"/>
          <w:shd w:val="clear" w:color="auto" w:fill="FFFF00"/>
          <w:lang w:val="it-IT"/>
        </w:rPr>
        <w:t>.</w:t>
      </w:r>
      <w:r>
        <w:rPr>
          <w:rFonts w:ascii="Arial Unicode MS" w:hAnsi="Arial Unicode MS"/>
          <w:sz w:val="24"/>
          <w:szCs w:val="24"/>
          <w:u w:val="single"/>
          <w:rtl/>
        </w:rPr>
        <w:t xml:space="preserve"> </w:t>
      </w:r>
      <w:r>
        <w:rPr>
          <w:rFonts w:ascii="Calibri" w:hAnsi="Calibri"/>
          <w:sz w:val="16"/>
          <w:szCs w:val="16"/>
          <w:lang w:val="en-US"/>
        </w:rPr>
        <w:t>And yet Edelman is still affirming something in the act of refusing affirmation. I find something rather optimistic and hopeful about Edelman’s polemic, where</w:t>
      </w:r>
      <w:r>
        <w:rPr>
          <w:rFonts w:ascii="Arial Unicode MS" w:hAnsi="Arial Unicode MS"/>
          <w:sz w:val="24"/>
          <w:szCs w:val="24"/>
          <w:rtl/>
        </w:rPr>
        <w:t xml:space="preserve"> </w:t>
      </w:r>
      <w:r>
        <w:rPr>
          <w:rFonts w:ascii="Calibri" w:hAnsi="Calibri"/>
          <w:b/>
          <w:bCs/>
          <w:sz w:val="24"/>
          <w:szCs w:val="24"/>
          <w:u w:val="single"/>
          <w:lang w:val="en-US"/>
        </w:rPr>
        <w:t>hope rests on the possibility opened up by inhabiting the negative.</w:t>
      </w:r>
      <w:r>
        <w:rPr>
          <w:rFonts w:ascii="Arial Unicode MS" w:hAnsi="Arial Unicode MS"/>
          <w:sz w:val="24"/>
          <w:szCs w:val="24"/>
          <w:rtl/>
        </w:rPr>
        <w:t xml:space="preserve"> </w:t>
      </w:r>
      <w:r>
        <w:rPr>
          <w:rFonts w:ascii="Calibri" w:hAnsi="Calibri"/>
          <w:sz w:val="16"/>
          <w:szCs w:val="16"/>
          <w:lang w:val="en-US"/>
        </w:rPr>
        <w:t>Michael D. Snediker has suggested that the queer embrace of</w:t>
      </w:r>
      <w:r>
        <w:rPr>
          <w:rFonts w:ascii="Arial Unicode MS" w:hAnsi="Arial Unicode MS"/>
          <w:sz w:val="24"/>
          <w:szCs w:val="24"/>
          <w:rtl/>
        </w:rPr>
        <w:t xml:space="preserve"> </w:t>
      </w:r>
      <w:r>
        <w:rPr>
          <w:rFonts w:ascii="Calibri" w:hAnsi="Calibri"/>
          <w:b/>
          <w:bCs/>
          <w:sz w:val="24"/>
          <w:szCs w:val="24"/>
          <w:u w:val="single"/>
          <w:lang w:val="en-US"/>
        </w:rPr>
        <w:t>negativity might be “optimistically motivated”</w:t>
      </w:r>
      <w:r>
        <w:rPr>
          <w:rFonts w:ascii="Arial Unicode MS" w:hAnsi="Arial Unicode MS"/>
          <w:sz w:val="24"/>
          <w:szCs w:val="24"/>
          <w:rtl/>
        </w:rPr>
        <w:t xml:space="preserve"> </w:t>
      </w:r>
      <w:r>
        <w:rPr>
          <w:rFonts w:ascii="Calibri" w:hAnsi="Calibri"/>
          <w:sz w:val="16"/>
          <w:szCs w:val="16"/>
          <w:lang w:val="en-US"/>
        </w:rPr>
        <w:t>(2009:15). Snediker argues for a “</w:t>
      </w:r>
      <w:r>
        <w:rPr>
          <w:rFonts w:ascii="Calibri" w:hAnsi="Calibri"/>
          <w:sz w:val="16"/>
          <w:szCs w:val="16"/>
          <w:lang w:val="nl-NL"/>
        </w:rPr>
        <w:t>queer optimism,</w:t>
      </w:r>
      <w:r>
        <w:rPr>
          <w:rFonts w:ascii="Calibri" w:hAnsi="Calibri"/>
          <w:sz w:val="16"/>
          <w:szCs w:val="16"/>
          <w:lang w:val="en-US"/>
        </w:rPr>
        <w:t>” which would not be an optimism of an ordinary sort. For Snediker, “Queer optimism cannot guarantee what such a happiness would look like, how such happiness would feel. And while it does not promise a road to an Emerald City, Queer Optimism avails a new terrain of critical enquiry, which seems a felicity in its own right” (30). Happiness becomes interesting for queer optimists. Snediker argues that rather than presuming the normativity of happiness, we could imagine happiness as “theoretically mobilizable, as conceptually difficult.” He asks, “What if happiness weren’t merely, self-reflexively happy, but interesting?” (30). I agree: happiness is interesting. The more I follow the word happiness around, the more it captures my interest. We can still recognize the significance</w:t>
      </w:r>
      <w:r>
        <w:rPr>
          <w:rFonts w:ascii="Arial Unicode MS" w:hAnsi="Arial Unicode MS"/>
          <w:sz w:val="24"/>
          <w:szCs w:val="24"/>
          <w:rtl/>
        </w:rPr>
        <w:t xml:space="preserve"> </w:t>
      </w:r>
      <w:r>
        <w:rPr>
          <w:rFonts w:ascii="Calibri" w:hAnsi="Calibri"/>
          <w:sz w:val="16"/>
          <w:szCs w:val="16"/>
          <w:lang w:val="en-US"/>
        </w:rPr>
        <w:t>“of queer pessimism as an alien affect: a queer politics which refuses to organize its hope for happiness around the figure of the child or other tropes for reproductivity and survival is already alienated from the present. Queer pessimism matters as a pessimism about a certain kind of optimism, as a refusal to be optimistic about “the right things” in the right kind of way.2</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Certain forms of</w:t>
      </w:r>
      <w:r>
        <w:rPr>
          <w:rFonts w:ascii="Calibri" w:hAnsi="Calibri"/>
          <w:b/>
          <w:bCs/>
          <w:sz w:val="24"/>
          <w:szCs w:val="24"/>
          <w:u w:val="single"/>
          <w:lang w:val="en-US"/>
        </w:rPr>
        <w:t xml:space="preserve"> political </w:t>
      </w:r>
      <w:r w:rsidRPr="0060316B">
        <w:rPr>
          <w:rFonts w:ascii="Calibri" w:hAnsi="Calibri"/>
          <w:b/>
          <w:bCs/>
          <w:sz w:val="24"/>
          <w:szCs w:val="24"/>
          <w:highlight w:val="green"/>
          <w:u w:val="single"/>
          <w:shd w:val="clear" w:color="auto" w:fill="FFFF00"/>
          <w:lang w:val="en-US"/>
        </w:rPr>
        <w:t>negativity are</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read as </w:t>
      </w:r>
      <w:r w:rsidRPr="0060316B">
        <w:rPr>
          <w:rFonts w:ascii="Arial Unicode MS" w:hAnsi="Arial Unicode MS"/>
          <w:sz w:val="24"/>
          <w:szCs w:val="24"/>
          <w:highlight w:val="green"/>
          <w:u w:val="single"/>
          <w:shd w:val="clear" w:color="auto" w:fill="FFFF00"/>
          <w:rtl/>
        </w:rPr>
        <w:t>stubbornness</w:t>
      </w:r>
      <w:r>
        <w:rPr>
          <w:rFonts w:ascii="Calibri" w:hAnsi="Calibri"/>
          <w:b/>
          <w:bCs/>
          <w:sz w:val="24"/>
          <w:szCs w:val="24"/>
          <w:u w:val="single"/>
          <w:lang w:val="en-US"/>
        </w:rPr>
        <w:t xml:space="preserve"> or as a way of being stuck. We learned about this dynamic from the figure of the melancholic migrant who is read as holding on to something that has already gone in the very act of noticing racism as going on and ongoing.</w:t>
      </w:r>
      <w:r>
        <w:rPr>
          <w:rFonts w:ascii="Arial Unicode MS" w:hAnsi="Arial Unicode MS"/>
          <w:sz w:val="24"/>
          <w:szCs w:val="24"/>
          <w:rtl/>
        </w:rPr>
        <w:t xml:space="preserve"> </w:t>
      </w:r>
      <w:r>
        <w:rPr>
          <w:rFonts w:ascii="Calibri" w:hAnsi="Calibri"/>
          <w:sz w:val="16"/>
          <w:szCs w:val="16"/>
          <w:lang w:val="nl-NL"/>
        </w:rPr>
        <w:t>Indeed</w:t>
      </w:r>
      <w:r>
        <w:rPr>
          <w:rFonts w:ascii="Arial Unicode MS" w:hAnsi="Arial Unicode MS"/>
          <w:sz w:val="24"/>
          <w:szCs w:val="24"/>
          <w:rtl/>
        </w:rPr>
        <w:t xml:space="preserve"> </w:t>
      </w:r>
      <w:r>
        <w:rPr>
          <w:rFonts w:ascii="Calibri" w:hAnsi="Calibri"/>
          <w:b/>
          <w:bCs/>
          <w:sz w:val="24"/>
          <w:szCs w:val="24"/>
          <w:u w:val="single"/>
          <w:lang w:val="en-US"/>
        </w:rPr>
        <w:t xml:space="preserve">the very act of </w:t>
      </w:r>
      <w:r w:rsidRPr="0060316B">
        <w:rPr>
          <w:rFonts w:ascii="Calibri" w:hAnsi="Calibri"/>
          <w:b/>
          <w:bCs/>
          <w:sz w:val="24"/>
          <w:szCs w:val="24"/>
          <w:highlight w:val="green"/>
          <w:u w:val="single"/>
          <w:shd w:val="clear" w:color="auto" w:fill="FFFF00"/>
          <w:lang w:val="en-US"/>
        </w:rPr>
        <w:t>recognizing injustice</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in the present</w:t>
      </w:r>
      <w:r>
        <w:rPr>
          <w:rFonts w:ascii="Calibri" w:hAnsi="Calibri"/>
          <w:b/>
          <w:bCs/>
          <w:sz w:val="24"/>
          <w:szCs w:val="24"/>
          <w:u w:val="single"/>
          <w:shd w:val="clear" w:color="auto" w:fill="FFFF00"/>
          <w:lang w:val="en-US"/>
        </w:rPr>
        <w:t xml:space="preserve"> </w:t>
      </w:r>
      <w:r w:rsidRPr="0060316B">
        <w:rPr>
          <w:rFonts w:ascii="Calibri" w:hAnsi="Calibri"/>
          <w:b/>
          <w:bCs/>
          <w:sz w:val="24"/>
          <w:szCs w:val="24"/>
          <w:highlight w:val="green"/>
          <w:u w:val="single"/>
          <w:shd w:val="clear" w:color="auto" w:fill="FFFF00"/>
          <w:lang w:val="en-US"/>
        </w:rPr>
        <w:t>is</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read as a </w:t>
      </w:r>
      <w:r w:rsidRPr="0060316B">
        <w:rPr>
          <w:rFonts w:ascii="Calibri" w:hAnsi="Calibri"/>
          <w:b/>
          <w:bCs/>
          <w:sz w:val="24"/>
          <w:szCs w:val="24"/>
          <w:highlight w:val="green"/>
          <w:u w:val="single"/>
          <w:shd w:val="clear" w:color="auto" w:fill="FFFF00"/>
          <w:lang w:val="en-US"/>
        </w:rPr>
        <w:t>theft of optimism</w:t>
      </w:r>
      <w:r>
        <w:rPr>
          <w:rFonts w:ascii="Calibri" w:hAnsi="Calibri"/>
          <w:b/>
          <w:bCs/>
          <w:sz w:val="24"/>
          <w:szCs w:val="24"/>
          <w:u w:val="single"/>
          <w:lang w:val="pt-PT"/>
        </w:rPr>
        <w:t xml:space="preserve">, a </w:t>
      </w:r>
      <w:r>
        <w:rPr>
          <w:rFonts w:ascii="Calibri" w:hAnsi="Calibri"/>
          <w:b/>
          <w:bCs/>
          <w:sz w:val="24"/>
          <w:szCs w:val="24"/>
          <w:u w:val="single"/>
          <w:shd w:val="clear" w:color="auto" w:fill="FFFF00"/>
          <w:lang w:val="en-US"/>
        </w:rPr>
        <w:t>ki</w:t>
      </w:r>
      <w:r w:rsidRPr="0060316B">
        <w:rPr>
          <w:rFonts w:ascii="Calibri" w:hAnsi="Calibri"/>
          <w:b/>
          <w:bCs/>
          <w:sz w:val="24"/>
          <w:szCs w:val="24"/>
          <w:highlight w:val="green"/>
          <w:u w:val="single"/>
          <w:shd w:val="clear" w:color="auto" w:fill="FFFF00"/>
          <w:lang w:val="en-US"/>
        </w:rPr>
        <w:t>lling of joy</w:t>
      </w:r>
      <w:r>
        <w:rPr>
          <w:rFonts w:ascii="Calibri" w:hAnsi="Calibri"/>
          <w:b/>
          <w:bCs/>
          <w:sz w:val="24"/>
          <w:szCs w:val="24"/>
          <w:u w:val="single"/>
          <w:lang w:val="pt-PT"/>
        </w:rPr>
        <w:t xml:space="preserve">, a </w:t>
      </w:r>
      <w:r w:rsidRPr="0060316B">
        <w:rPr>
          <w:rFonts w:ascii="Calibri" w:hAnsi="Calibri"/>
          <w:b/>
          <w:bCs/>
          <w:sz w:val="24"/>
          <w:szCs w:val="24"/>
          <w:highlight w:val="green"/>
          <w:u w:val="single"/>
          <w:shd w:val="clear" w:color="auto" w:fill="FFFF00"/>
          <w:lang w:val="en-US"/>
        </w:rPr>
        <w:t>failure to move on</w:t>
      </w:r>
      <w:r>
        <w:rPr>
          <w:rFonts w:ascii="Calibri" w:hAnsi="Calibri"/>
          <w:b/>
          <w:bCs/>
          <w:sz w:val="24"/>
          <w:szCs w:val="24"/>
          <w:u w:val="single"/>
          <w:lang w:val="en-US"/>
        </w:rPr>
        <w:t xml:space="preserve"> or to put certain histories behind us.</w:t>
      </w:r>
      <w:r>
        <w:rPr>
          <w:rFonts w:ascii="Arial Unicode MS" w:hAnsi="Arial Unicode MS"/>
          <w:sz w:val="24"/>
          <w:szCs w:val="24"/>
          <w:rtl/>
        </w:rPr>
        <w:t xml:space="preserve"> </w:t>
      </w:r>
      <w:r>
        <w:rPr>
          <w:rFonts w:ascii="Calibri" w:hAnsi="Calibri"/>
          <w:sz w:val="16"/>
          <w:szCs w:val="16"/>
          <w:lang w:val="en-US"/>
        </w:rPr>
        <w:t>Queer pessimism becomes interesting as an alien affect, although</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to become pessimistic</w:t>
      </w:r>
      <w:r>
        <w:rPr>
          <w:rFonts w:ascii="Calibri" w:hAnsi="Calibri"/>
          <w:b/>
          <w:bCs/>
          <w:sz w:val="24"/>
          <w:szCs w:val="24"/>
          <w:u w:val="single"/>
          <w:lang w:val="en-US"/>
        </w:rPr>
        <w:t xml:space="preserve"> as a matter of principle is to </w:t>
      </w:r>
      <w:r w:rsidRPr="0060316B">
        <w:rPr>
          <w:rFonts w:ascii="Calibri" w:hAnsi="Calibri"/>
          <w:b/>
          <w:bCs/>
          <w:sz w:val="24"/>
          <w:szCs w:val="24"/>
          <w:highlight w:val="green"/>
          <w:u w:val="single"/>
          <w:shd w:val="clear" w:color="auto" w:fill="FFFF00"/>
          <w:lang w:val="en-US"/>
        </w:rPr>
        <w:t>risk being optimistic about pessimism</w:t>
      </w:r>
      <w:r>
        <w:rPr>
          <w:rFonts w:ascii="Calibri" w:hAnsi="Calibri"/>
          <w:b/>
          <w:bCs/>
          <w:sz w:val="24"/>
          <w:szCs w:val="24"/>
          <w:u w:val="single"/>
          <w:lang w:val="en-US"/>
        </w:rPr>
        <w:t xml:space="preserve"> itself.</w:t>
      </w:r>
      <w:r>
        <w:rPr>
          <w:rFonts w:ascii="Calibri" w:hAnsi="Calibri"/>
          <w:sz w:val="24"/>
          <w:szCs w:val="24"/>
          <w:lang w:val="en-US"/>
        </w:rPr>
        <w:t>”</w:t>
      </w:r>
      <w:r>
        <w:rPr>
          <w:rFonts w:ascii="Calibri" w:hAnsi="Calibri"/>
          <w:sz w:val="16"/>
          <w:szCs w:val="16"/>
          <w:lang w:val="en-US"/>
        </w:rPr>
        <w:t xml:space="preserve"> Snediker is right to point out that queer affirmations of negativity are not simply negative.</w:t>
      </w:r>
      <w:r>
        <w:rPr>
          <w:rFonts w:ascii="Arial Unicode MS" w:hAnsi="Arial Unicode MS"/>
          <w:sz w:val="24"/>
          <w:szCs w:val="24"/>
          <w:rtl/>
        </w:rPr>
        <w:t xml:space="preserve"> </w:t>
      </w:r>
      <w:r>
        <w:rPr>
          <w:rFonts w:ascii="Calibri" w:hAnsi="Calibri"/>
          <w:b/>
          <w:bCs/>
          <w:sz w:val="24"/>
          <w:szCs w:val="24"/>
          <w:u w:val="single"/>
          <w:lang w:val="en-US"/>
        </w:rPr>
        <w:t>To embrace the negative or to say yes to a no cannot be described as a purely negative</w:t>
      </w:r>
      <w:r>
        <w:rPr>
          <w:rFonts w:ascii="Arial Unicode MS" w:hAnsi="Arial Unicode MS"/>
          <w:sz w:val="24"/>
          <w:szCs w:val="24"/>
          <w:rtl/>
        </w:rPr>
        <w:t xml:space="preserve"> </w:t>
      </w:r>
      <w:r>
        <w:rPr>
          <w:rFonts w:ascii="Calibri" w:hAnsi="Calibri"/>
          <w:sz w:val="16"/>
          <w:szCs w:val="16"/>
          <w:lang w:val="it-IT"/>
        </w:rPr>
        <w:t>gesture.</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 xml:space="preserve">To affirm negation </w:t>
      </w:r>
      <w:r w:rsidRPr="0060316B">
        <w:rPr>
          <w:rFonts w:ascii="Calibri" w:hAnsi="Calibri"/>
          <w:b/>
          <w:bCs/>
          <w:sz w:val="24"/>
          <w:szCs w:val="24"/>
          <w:highlight w:val="green"/>
          <w:u w:val="single"/>
          <w:shd w:val="clear" w:color="auto" w:fill="FFFF00"/>
          <w:lang w:val="en-US"/>
        </w:rPr>
        <w:lastRenderedPageBreak/>
        <w:t>is still an affirmation</w:t>
      </w:r>
      <w:r>
        <w:rPr>
          <w:rFonts w:ascii="Calibri" w:hAnsi="Calibri"/>
          <w:b/>
          <w:bCs/>
          <w:sz w:val="24"/>
          <w:szCs w:val="24"/>
          <w:u w:val="single"/>
          <w:lang w:val="en-US"/>
        </w:rPr>
        <w:t>, which could reinstitute a certain yes</w:t>
      </w:r>
      <w:r>
        <w:rPr>
          <w:rFonts w:ascii="Arial Unicode MS" w:hAnsi="Arial Unicode MS"/>
          <w:sz w:val="24"/>
          <w:szCs w:val="24"/>
          <w:rtl/>
        </w:rPr>
        <w:t xml:space="preserve"> </w:t>
      </w:r>
      <w:r>
        <w:rPr>
          <w:rFonts w:ascii="Calibri" w:hAnsi="Calibri"/>
          <w:sz w:val="16"/>
          <w:szCs w:val="16"/>
          <w:lang w:val="en-US"/>
        </w:rPr>
        <w:t>as the proper signifier of queer politics,</w:t>
      </w:r>
      <w:r>
        <w:rPr>
          <w:rFonts w:ascii="Arial Unicode MS" w:hAnsi="Arial Unicode MS"/>
          <w:sz w:val="24"/>
          <w:szCs w:val="24"/>
          <w:rtl/>
        </w:rPr>
        <w:t xml:space="preserve"> </w:t>
      </w:r>
      <w:r>
        <w:rPr>
          <w:rFonts w:ascii="Calibri" w:hAnsi="Calibri"/>
          <w:b/>
          <w:bCs/>
          <w:sz w:val="24"/>
          <w:szCs w:val="24"/>
          <w:u w:val="single"/>
          <w:lang w:val="en-US"/>
        </w:rPr>
        <w:t>even as a yes to what’s not</w:t>
      </w:r>
      <w:r>
        <w:rPr>
          <w:rFonts w:ascii="Arial Unicode MS" w:hAnsi="Arial Unicode MS"/>
          <w:sz w:val="24"/>
          <w:szCs w:val="24"/>
          <w:rtl/>
        </w:rPr>
        <w:t xml:space="preserve"> </w:t>
      </w:r>
      <w:r>
        <w:rPr>
          <w:rFonts w:ascii="Calibri" w:hAnsi="Calibri"/>
          <w:sz w:val="16"/>
          <w:szCs w:val="16"/>
          <w:lang w:val="en-US"/>
        </w:rPr>
        <w:t>(see Ahmed 2006: 175). I am tempted to call this move</w:t>
      </w:r>
      <w:r>
        <w:rPr>
          <w:rFonts w:ascii="Arial Unicode MS" w:hAnsi="Arial Unicode MS"/>
          <w:sz w:val="24"/>
          <w:szCs w:val="24"/>
          <w:rtl/>
        </w:rPr>
        <w:t xml:space="preserve"> </w:t>
      </w:r>
      <w:r>
        <w:rPr>
          <w:rFonts w:ascii="Calibri" w:hAnsi="Calibri"/>
          <w:b/>
          <w:bCs/>
          <w:sz w:val="24"/>
          <w:szCs w:val="24"/>
          <w:u w:val="single"/>
          <w:shd w:val="clear" w:color="auto" w:fill="FFFF00"/>
          <w:lang w:val="en-US"/>
        </w:rPr>
        <w:t>“</w:t>
      </w:r>
      <w:r w:rsidRPr="0060316B">
        <w:rPr>
          <w:rFonts w:ascii="Calibri" w:hAnsi="Calibri"/>
          <w:b/>
          <w:bCs/>
          <w:sz w:val="24"/>
          <w:szCs w:val="24"/>
          <w:highlight w:val="green"/>
          <w:u w:val="single"/>
          <w:shd w:val="clear" w:color="auto" w:fill="FFFF00"/>
          <w:lang w:val="en-US"/>
        </w:rPr>
        <w:t>being for being against.”</w:t>
      </w:r>
      <w:r>
        <w:rPr>
          <w:rFonts w:ascii="Arial Unicode MS" w:hAnsi="Arial Unicode MS"/>
          <w:sz w:val="24"/>
          <w:szCs w:val="24"/>
          <w:rtl/>
        </w:rPr>
        <w:t xml:space="preserve"> </w:t>
      </w:r>
      <w:r>
        <w:rPr>
          <w:rFonts w:ascii="Calibri" w:hAnsi="Calibri"/>
          <w:sz w:val="16"/>
          <w:szCs w:val="16"/>
          <w:lang w:val="en-US"/>
        </w:rPr>
        <w:t>My response to</w:t>
      </w:r>
      <w:r>
        <w:rPr>
          <w:rFonts w:ascii="Arial Unicode MS" w:hAnsi="Arial Unicode MS"/>
          <w:sz w:val="24"/>
          <w:szCs w:val="24"/>
          <w:rtl/>
        </w:rPr>
        <w:t xml:space="preserve"> </w:t>
      </w:r>
      <w:r>
        <w:rPr>
          <w:rFonts w:ascii="Calibri" w:hAnsi="Calibri"/>
          <w:b/>
          <w:bCs/>
          <w:sz w:val="24"/>
          <w:szCs w:val="24"/>
          <w:u w:val="single"/>
          <w:lang w:val="en-US"/>
        </w:rPr>
        <w:t>the affirmation of negation would not</w:t>
      </w:r>
      <w:r>
        <w:rPr>
          <w:rFonts w:ascii="Arial Unicode MS" w:hAnsi="Arial Unicode MS"/>
          <w:sz w:val="24"/>
          <w:szCs w:val="24"/>
          <w:u w:val="single"/>
          <w:rtl/>
        </w:rPr>
        <w:t xml:space="preserve"> </w:t>
      </w:r>
      <w:r>
        <w:rPr>
          <w:rFonts w:ascii="Calibri" w:hAnsi="Calibri"/>
          <w:b/>
          <w:bCs/>
          <w:sz w:val="24"/>
          <w:szCs w:val="24"/>
          <w:u w:val="single"/>
          <w:lang w:val="en-US"/>
        </w:rPr>
        <w:t xml:space="preserve">be to affirm or negate affirmation in return but to </w:t>
      </w:r>
      <w:r w:rsidRPr="0060316B">
        <w:rPr>
          <w:rFonts w:ascii="Calibri" w:hAnsi="Calibri"/>
          <w:b/>
          <w:bCs/>
          <w:sz w:val="24"/>
          <w:szCs w:val="24"/>
          <w:highlight w:val="green"/>
          <w:u w:val="single"/>
          <w:shd w:val="clear" w:color="auto" w:fill="FFFF00"/>
          <w:lang w:val="en-US"/>
        </w:rPr>
        <w:t>ask for a different orientation</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to what is being or not being affirmed.</w:t>
      </w:r>
      <w:r>
        <w:rPr>
          <w:rFonts w:ascii="Arial Unicode MS" w:hAnsi="Arial Unicode MS"/>
          <w:sz w:val="24"/>
          <w:szCs w:val="24"/>
          <w:rtl/>
        </w:rPr>
        <w:t xml:space="preserve"> </w:t>
      </w:r>
      <w:r>
        <w:rPr>
          <w:rFonts w:ascii="Calibri" w:hAnsi="Calibri"/>
          <w:sz w:val="16"/>
          <w:szCs w:val="16"/>
          <w:lang w:val="en-US"/>
        </w:rPr>
        <w:t xml:space="preserve">Rather than affirming positive or negative affects, my task throughout this book has been to read how positive and negative affects are distributed and how this distribution is pedagogic—we learn about affect by reading about the how of its distribution. In this chapter, I want to think about the redistribution of affect that is possible in the achievement of what we can call </w:t>
      </w:r>
      <w:r w:rsidRPr="0060316B">
        <w:rPr>
          <w:rFonts w:ascii="Calibri" w:hAnsi="Calibri"/>
          <w:b/>
          <w:bCs/>
          <w:sz w:val="24"/>
          <w:szCs w:val="24"/>
          <w:highlight w:val="green"/>
          <w:u w:val="single"/>
          <w:shd w:val="clear" w:color="auto" w:fill="FFFF00"/>
          <w:lang w:val="en-US"/>
        </w:rPr>
        <w:t>“revolutionary consciousnesses”</w:t>
      </w:r>
      <w:r>
        <w:rPr>
          <w:rFonts w:ascii="Calibri" w:hAnsi="Calibri"/>
          <w:sz w:val="16"/>
          <w:szCs w:val="16"/>
          <w:lang w:val="en-US"/>
        </w:rPr>
        <w:t xml:space="preserve"> and how this redistribution takes time and animates our relationship to time. Forms of political consciousness must be achieved, as Gyö</w:t>
      </w:r>
      <w:r>
        <w:rPr>
          <w:rFonts w:ascii="Arial Unicode MS" w:hAnsi="Arial Unicode MS"/>
          <w:sz w:val="16"/>
          <w:szCs w:val="16"/>
          <w:rtl/>
        </w:rPr>
        <w:t>rgy Luk</w:t>
      </w:r>
      <w:r>
        <w:rPr>
          <w:rFonts w:ascii="Calibri" w:hAnsi="Calibri"/>
          <w:sz w:val="16"/>
          <w:szCs w:val="16"/>
          <w:lang w:val="en-US"/>
        </w:rPr>
        <w:t>ács taught us in History and Class Consciousness (1971). It is important not to individuate such an achievement but to recognize the role of collective labor in the process of becoming conscious of class, race, and gendered forms of oppression, which involves a necessary estrangement from the present.</w:t>
      </w:r>
      <w:r>
        <w:rPr>
          <w:rFonts w:ascii="Arial Unicode MS" w:hAnsi="Arial Unicode MS"/>
          <w:sz w:val="24"/>
          <w:szCs w:val="24"/>
          <w:rtl/>
        </w:rPr>
        <w:t xml:space="preserve"> </w:t>
      </w:r>
      <w:r>
        <w:rPr>
          <w:rFonts w:ascii="Calibri" w:hAnsi="Calibri"/>
          <w:b/>
          <w:bCs/>
          <w:sz w:val="24"/>
          <w:szCs w:val="24"/>
          <w:u w:val="single"/>
          <w:lang w:val="en-US"/>
        </w:rPr>
        <w:t xml:space="preserve">We </w:t>
      </w:r>
      <w:r w:rsidRPr="0060316B">
        <w:rPr>
          <w:rFonts w:ascii="Calibri" w:hAnsi="Calibri"/>
          <w:b/>
          <w:bCs/>
          <w:sz w:val="24"/>
          <w:szCs w:val="24"/>
          <w:highlight w:val="green"/>
          <w:u w:val="single"/>
          <w:shd w:val="clear" w:color="auto" w:fill="FFFF00"/>
          <w:lang w:val="en-US"/>
        </w:rPr>
        <w:t>can explore</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the strange and perverse </w:t>
      </w:r>
      <w:r w:rsidRPr="0060316B">
        <w:rPr>
          <w:rFonts w:ascii="Calibri" w:hAnsi="Calibri"/>
          <w:b/>
          <w:bCs/>
          <w:sz w:val="24"/>
          <w:szCs w:val="24"/>
          <w:highlight w:val="green"/>
          <w:u w:val="single"/>
          <w:shd w:val="clear" w:color="auto" w:fill="FFFF00"/>
          <w:lang w:val="en-US"/>
        </w:rPr>
        <w:t>mixtures of hope and despair</w:t>
      </w:r>
      <w:r>
        <w:rPr>
          <w:rFonts w:ascii="Calibri" w:hAnsi="Calibri"/>
          <w:b/>
          <w:bCs/>
          <w:sz w:val="24"/>
          <w:szCs w:val="24"/>
          <w:u w:val="single"/>
          <w:lang w:val="en-US"/>
        </w:rPr>
        <w:t xml:space="preserve">, optimism and pessimism </w:t>
      </w:r>
      <w:r w:rsidRPr="0060316B">
        <w:rPr>
          <w:rFonts w:ascii="Calibri" w:hAnsi="Calibri"/>
          <w:b/>
          <w:bCs/>
          <w:sz w:val="24"/>
          <w:szCs w:val="24"/>
          <w:highlight w:val="green"/>
          <w:u w:val="single"/>
          <w:shd w:val="clear" w:color="auto" w:fill="FFFF00"/>
          <w:lang w:val="en-US"/>
        </w:rPr>
        <w:t>within</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forms of politics that take as a starting point </w:t>
      </w:r>
      <w:r w:rsidRPr="0060316B">
        <w:rPr>
          <w:rFonts w:ascii="Calibri" w:hAnsi="Calibri"/>
          <w:b/>
          <w:bCs/>
          <w:sz w:val="24"/>
          <w:szCs w:val="24"/>
          <w:highlight w:val="green"/>
          <w:u w:val="single"/>
          <w:shd w:val="clear" w:color="auto" w:fill="FFFF00"/>
          <w:lang w:val="en-US"/>
        </w:rPr>
        <w:t>a critique of the world</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as it is,</w:t>
      </w:r>
      <w:r>
        <w:rPr>
          <w:rFonts w:ascii="Calibri" w:hAnsi="Calibri"/>
          <w:b/>
          <w:bCs/>
          <w:sz w:val="24"/>
          <w:szCs w:val="24"/>
          <w:u w:val="single"/>
          <w:shd w:val="clear" w:color="auto" w:fill="FFFF00"/>
          <w:lang w:val="en-US"/>
        </w:rPr>
        <w:t xml:space="preserve"> </w:t>
      </w:r>
      <w:r w:rsidRPr="0060316B">
        <w:rPr>
          <w:rFonts w:ascii="Calibri" w:hAnsi="Calibri"/>
          <w:b/>
          <w:bCs/>
          <w:sz w:val="24"/>
          <w:szCs w:val="24"/>
          <w:highlight w:val="green"/>
          <w:u w:val="single"/>
          <w:shd w:val="clear" w:color="auto" w:fill="FFFF00"/>
          <w:lang w:val="en-US"/>
        </w:rPr>
        <w:t>and a belief that the world can be different.</w:t>
      </w:r>
      <w:r>
        <w:rPr>
          <w:rFonts w:ascii="Arial Unicode MS" w:hAnsi="Arial Unicode MS"/>
          <w:sz w:val="24"/>
          <w:szCs w:val="24"/>
          <w:rtl/>
        </w:rPr>
        <w:t xml:space="preserve"> </w:t>
      </w:r>
      <w:r>
        <w:rPr>
          <w:rFonts w:ascii="Calibri" w:hAnsi="Calibri"/>
          <w:sz w:val="16"/>
          <w:szCs w:val="16"/>
          <w:lang w:val="en-US"/>
        </w:rPr>
        <w:t>I will do so by offering a consideration of dystopian forms, including what I call happiness dystopias. Why dystopia? Why not utopia, which seems to rest as a form more explicitly on visions of happy futures? Of course, utopias cannot be reduced to happy futures. As Jean Baudrillard argues, “Utopia does not write itself into the future. It is always, from right now, what the order of the day is missing” ([2001] 2006: 62). Fredric Jameson agrees, suggesting that utopias do not present us with happy images of an after-this-life: “This is why it is a mistake to approach Utopias with positive expectations, as though they offered visions of happy worlds” (2005: 12). The Utopian form is a testimony to the possibility of an alternative and involves hope in the very mode of its negative critique. Indeed, Jameson argues that “the Utopian form itself is the answer to the universal ideological conviction that no alternative is possible” (232). The Utopian form might not make the alternative possible, but it aims to make impossible the belief that there is no alternative.</w:t>
      </w:r>
      <w:r>
        <w:rPr>
          <w:rFonts w:ascii="Calibri" w:hAnsi="Calibri"/>
          <w:sz w:val="24"/>
          <w:szCs w:val="24"/>
          <w:lang w:val="en-US"/>
        </w:rPr>
        <w:t>”</w:t>
      </w:r>
      <w:r>
        <w:rPr>
          <w:rFonts w:ascii="Arial Unicode MS" w:hAnsi="Arial Unicode MS"/>
          <w:sz w:val="24"/>
          <w:szCs w:val="24"/>
          <w:rtl/>
        </w:rPr>
        <w:t xml:space="preserve"> </w:t>
      </w:r>
      <w:r>
        <w:rPr>
          <w:rFonts w:ascii="Arial Unicode MS" w:hAnsi="Arial Unicode MS"/>
          <w:sz w:val="16"/>
          <w:szCs w:val="16"/>
          <w:rtl/>
        </w:rPr>
        <w:t>(408-415)</w:t>
      </w:r>
    </w:p>
    <w:p w14:paraId="20C427E2" w14:textId="3D56C5E5" w:rsidR="007D3FC9" w:rsidRPr="007D3FC9" w:rsidRDefault="007D3FC9" w:rsidP="007D3FC9"/>
    <w:sectPr w:rsidR="007D3FC9" w:rsidRPr="007D3F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0CFA"/>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40CFA"/>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0BD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16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3FC9"/>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43C2"/>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193A"/>
    <w:rsid w:val="00CD4C83"/>
    <w:rsid w:val="00D01EDC"/>
    <w:rsid w:val="00D078AA"/>
    <w:rsid w:val="00D10058"/>
    <w:rsid w:val="00D11978"/>
    <w:rsid w:val="00D141DA"/>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7D0866"/>
  <w14:defaultImageDpi w14:val="300"/>
  <w15:docId w15:val="{C1D572F5-5F4C-6546-A1D0-5E9375FDF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0C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40C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0C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0C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040C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0C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0CFA"/>
  </w:style>
  <w:style w:type="character" w:customStyle="1" w:styleId="Heading1Char">
    <w:name w:val="Heading 1 Char"/>
    <w:aliases w:val="Pocket Char"/>
    <w:basedOn w:val="DefaultParagraphFont"/>
    <w:link w:val="Heading1"/>
    <w:uiPriority w:val="9"/>
    <w:rsid w:val="00040C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0C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0CF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040CF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40CFA"/>
    <w:rPr>
      <w:b/>
      <w:sz w:val="26"/>
      <w:u w:val="none"/>
    </w:rPr>
  </w:style>
  <w:style w:type="character" w:customStyle="1" w:styleId="StyleUnderline">
    <w:name w:val="Style Underline"/>
    <w:aliases w:val="Underline"/>
    <w:basedOn w:val="DefaultParagraphFont"/>
    <w:uiPriority w:val="1"/>
    <w:qFormat/>
    <w:rsid w:val="00040CFA"/>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040CF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40CFA"/>
    <w:rPr>
      <w:color w:val="auto"/>
      <w:u w:val="none"/>
    </w:rPr>
  </w:style>
  <w:style w:type="character" w:styleId="Hyperlink">
    <w:name w:val="Hyperlink"/>
    <w:basedOn w:val="DefaultParagraphFont"/>
    <w:uiPriority w:val="99"/>
    <w:semiHidden/>
    <w:unhideWhenUsed/>
    <w:rsid w:val="00040CFA"/>
    <w:rPr>
      <w:color w:val="auto"/>
      <w:u w:val="none"/>
    </w:rPr>
  </w:style>
  <w:style w:type="paragraph" w:styleId="DocumentMap">
    <w:name w:val="Document Map"/>
    <w:basedOn w:val="Normal"/>
    <w:link w:val="DocumentMapChar"/>
    <w:uiPriority w:val="99"/>
    <w:semiHidden/>
    <w:unhideWhenUsed/>
    <w:rsid w:val="00040C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0CFA"/>
    <w:rPr>
      <w:rFonts w:ascii="Lucida Grande" w:hAnsi="Lucida Grande" w:cs="Lucida Grande"/>
    </w:rPr>
  </w:style>
  <w:style w:type="paragraph" w:customStyle="1" w:styleId="textbold">
    <w:name w:val="text bold"/>
    <w:basedOn w:val="Normal"/>
    <w:link w:val="Emphasis"/>
    <w:uiPriority w:val="20"/>
    <w:qFormat/>
    <w:rsid w:val="00040CFA"/>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 w:type="paragraph" w:customStyle="1" w:styleId="BodyA">
    <w:name w:val="Body A"/>
    <w:rsid w:val="0060316B"/>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ar-SA"/>
      <w14:textOutline w14:w="12700" w14:cap="flat" w14:cmpd="sng" w14:algn="ctr">
        <w14:noFill/>
        <w14:prstDash w14:val="solid"/>
        <w14:miter w14:lim="400000"/>
      </w14:textOutline>
    </w:rPr>
  </w:style>
  <w:style w:type="paragraph" w:customStyle="1" w:styleId="BodyB">
    <w:name w:val="Body B"/>
    <w:rsid w:val="0060316B"/>
    <w:pPr>
      <w:pBdr>
        <w:top w:val="nil"/>
        <w:left w:val="nil"/>
        <w:bottom w:val="nil"/>
        <w:right w:val="nil"/>
        <w:between w:val="nil"/>
        <w:bar w:val="nil"/>
      </w:pBdr>
    </w:pPr>
    <w:rPr>
      <w:rFonts w:ascii="Times New Roman" w:eastAsia="Arial Unicode MS" w:hAnsi="Times New Roman" w:cs="Arial Unicode MS"/>
      <w:color w:val="000000"/>
      <w:u w:color="000000"/>
      <w:bdr w:val="nil"/>
      <w14:textOutline w14:w="12700" w14:cap="flat" w14:cmpd="sng" w14:algn="ctr">
        <w14:noFill/>
        <w14:prstDash w14:val="solid"/>
        <w14:miter w14:lim="400000"/>
      </w14:textOutline>
    </w:rPr>
  </w:style>
  <w:style w:type="paragraph" w:customStyle="1" w:styleId="Body">
    <w:name w:val="Body"/>
    <w:rsid w:val="0060316B"/>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12</Pages>
  <Words>6655</Words>
  <Characters>37937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5</cp:revision>
  <dcterms:created xsi:type="dcterms:W3CDTF">2021-11-05T20:19:00Z</dcterms:created>
  <dcterms:modified xsi:type="dcterms:W3CDTF">2021-11-05T20:47:00Z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