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8DD66F" w14:textId="77777777" w:rsidR="00416507" w:rsidRDefault="00416507" w:rsidP="00DD52A7">
      <w:pPr>
        <w:pStyle w:val="Heading3"/>
        <w:rPr>
          <w:rFonts w:asciiTheme="majorHAnsi" w:hAnsiTheme="majorHAnsi" w:cstheme="majorHAnsi"/>
        </w:rPr>
      </w:pPr>
    </w:p>
    <w:p w14:paraId="17F0CA27" w14:textId="1DBB3285" w:rsidR="00DD52A7" w:rsidRDefault="00DD52A7" w:rsidP="00DD52A7">
      <w:pPr>
        <w:pStyle w:val="Heading3"/>
        <w:rPr>
          <w:rFonts w:asciiTheme="majorHAnsi" w:hAnsiTheme="majorHAnsi" w:cstheme="majorHAnsi"/>
        </w:rPr>
      </w:pPr>
      <w:r w:rsidRPr="00254CDC">
        <w:rPr>
          <w:rFonts w:asciiTheme="majorHAnsi" w:hAnsiTheme="majorHAnsi" w:cstheme="majorHAnsi"/>
        </w:rPr>
        <w:t>Framework</w:t>
      </w:r>
    </w:p>
    <w:p w14:paraId="0B87FD4F" w14:textId="77777777" w:rsidR="00DD52A7" w:rsidRPr="008F5337" w:rsidRDefault="00DD52A7" w:rsidP="00DD52A7">
      <w:pPr>
        <w:pStyle w:val="Heading4"/>
        <w:rPr>
          <w:rFonts w:asciiTheme="minorHAnsi" w:hAnsiTheme="minorHAnsi" w:cstheme="minorHAnsi"/>
        </w:rPr>
      </w:pPr>
      <w:proofErr w:type="spellStart"/>
      <w:r w:rsidRPr="008F5337">
        <w:rPr>
          <w:rFonts w:asciiTheme="minorHAnsi" w:hAnsiTheme="minorHAnsi" w:cstheme="minorHAnsi"/>
        </w:rPr>
        <w:t>Constitutiv</w:t>
      </w:r>
      <w:r>
        <w:rPr>
          <w:rFonts w:asciiTheme="minorHAnsi" w:hAnsiTheme="minorHAnsi" w:cstheme="minorHAnsi"/>
        </w:rPr>
        <w:t>ism</w:t>
      </w:r>
      <w:proofErr w:type="spellEnd"/>
      <w:r w:rsidRPr="008F5337">
        <w:rPr>
          <w:rFonts w:asciiTheme="minorHAnsi" w:hAnsiTheme="minorHAnsi" w:cstheme="minorHAnsi"/>
        </w:rPr>
        <w:t xml:space="preserve"> must be the starting point for ethics—it is the only way for principles to be binding and all external standards collapse to constitutive ones.</w:t>
      </w:r>
    </w:p>
    <w:p w14:paraId="7B0D6995" w14:textId="77777777" w:rsidR="00DD52A7" w:rsidRDefault="00DD52A7" w:rsidP="00DD52A7">
      <w:proofErr w:type="spellStart"/>
      <w:r w:rsidRPr="008F5337">
        <w:rPr>
          <w:rStyle w:val="StyleUnderline"/>
          <w:bCs/>
        </w:rPr>
        <w:t>Korsgaard</w:t>
      </w:r>
      <w:proofErr w:type="spellEnd"/>
      <w:r w:rsidRPr="008F5337">
        <w:rPr>
          <w:rStyle w:val="StyleUnderline"/>
          <w:bCs/>
        </w:rPr>
        <w:t xml:space="preserve"> 10</w:t>
      </w:r>
      <w:r w:rsidRPr="008F5337">
        <w:t xml:space="preserve"> [(Christine, Philosophy Professor at Harvard) “The Normative Constitution of Agency,” keynote lecture for the Conference on Collective Intentionality VII: Perspectives on Social Ontology, August 2010, http://www.people.fas.harvard.edu/~korsgaar/CMK.NCA.pdf] TDI</w:t>
      </w:r>
    </w:p>
    <w:p w14:paraId="4C986793" w14:textId="77777777" w:rsidR="00DD52A7" w:rsidRPr="008F5337" w:rsidRDefault="00DD52A7" w:rsidP="00DD52A7">
      <w:pPr>
        <w:pStyle w:val="ListParagraph"/>
        <w:numPr>
          <w:ilvl w:val="0"/>
          <w:numId w:val="1"/>
        </w:numPr>
      </w:pPr>
      <w:r>
        <w:t xml:space="preserve">1) </w:t>
      </w:r>
      <w:proofErr w:type="spellStart"/>
      <w:r>
        <w:t>constittivism</w:t>
      </w:r>
      <w:proofErr w:type="spellEnd"/>
      <w:r>
        <w:t xml:space="preserve"> is only way for principles to be binding</w:t>
      </w:r>
    </w:p>
    <w:p w14:paraId="0DCA425B" w14:textId="77777777" w:rsidR="00DD52A7" w:rsidRDefault="00DD52A7" w:rsidP="00DD52A7">
      <w:r w:rsidRPr="003509B2">
        <w:rPr>
          <w:rStyle w:val="StyleUnderline"/>
        </w:rPr>
        <w:t>Constitutive</w:t>
      </w:r>
      <w:r w:rsidRPr="008F5337">
        <w:rPr>
          <w:rStyle w:val="StyleUnderline"/>
        </w:rPr>
        <w:t xml:space="preserve"> standards are important</w:t>
      </w:r>
      <w:r w:rsidRPr="008F5337">
        <w:t xml:space="preserve">, I claimed above, </w:t>
      </w:r>
      <w:r w:rsidRPr="008F5337">
        <w:rPr>
          <w:rStyle w:val="StyleUnderline"/>
        </w:rPr>
        <w:t>because they meet skeptical challenges with ease.</w:t>
      </w:r>
      <w:r w:rsidRPr="008F5337">
        <w:t xml:space="preserve"> But the importance of the idea is deeper than that, for I believe—and I know this is more controversial— that </w:t>
      </w:r>
      <w:r w:rsidRPr="003509B2">
        <w:rPr>
          <w:rStyle w:val="StyleUnderline"/>
        </w:rPr>
        <w:t xml:space="preserve">the only way to establish the </w:t>
      </w:r>
      <w:r w:rsidRPr="003509B2">
        <w:rPr>
          <w:rStyle w:val="StyleUnderline"/>
          <w:highlight w:val="green"/>
        </w:rPr>
        <w:t>authority</w:t>
      </w:r>
      <w:r w:rsidRPr="008F5337">
        <w:rPr>
          <w:rStyle w:val="StyleUnderline"/>
        </w:rPr>
        <w:t xml:space="preserve"> </w:t>
      </w:r>
      <w:r w:rsidRPr="003509B2">
        <w:rPr>
          <w:rStyle w:val="StyleUnderline"/>
          <w:highlight w:val="green"/>
        </w:rPr>
        <w:t xml:space="preserve">of any </w:t>
      </w:r>
      <w:r w:rsidRPr="003509B2">
        <w:rPr>
          <w:rStyle w:val="StyleUnderline"/>
        </w:rPr>
        <w:t>purported</w:t>
      </w:r>
      <w:r w:rsidRPr="008F5337">
        <w:rPr>
          <w:rStyle w:val="StyleUnderline"/>
        </w:rPr>
        <w:t xml:space="preserve"> </w:t>
      </w:r>
      <w:r w:rsidRPr="003509B2">
        <w:rPr>
          <w:rStyle w:val="StyleUnderline"/>
          <w:highlight w:val="green"/>
        </w:rPr>
        <w:t xml:space="preserve">normative principle is to establish </w:t>
      </w:r>
      <w:r w:rsidRPr="0093692D">
        <w:rPr>
          <w:rStyle w:val="StyleUnderline"/>
        </w:rPr>
        <w:t xml:space="preserve">that </w:t>
      </w:r>
      <w:r w:rsidRPr="003509B2">
        <w:rPr>
          <w:rStyle w:val="StyleUnderline"/>
          <w:highlight w:val="green"/>
        </w:rPr>
        <w:t xml:space="preserve">it is constitutive </w:t>
      </w:r>
      <w:r w:rsidRPr="0093692D">
        <w:rPr>
          <w:rStyle w:val="StyleUnderline"/>
        </w:rPr>
        <w:t>of something to</w:t>
      </w:r>
      <w:r w:rsidRPr="008F5337">
        <w:rPr>
          <w:rStyle w:val="StyleUnderline"/>
        </w:rPr>
        <w:t xml:space="preserve"> which the person whom it governs is committed— something that she either is doing or has to do.</w:t>
      </w:r>
      <w:r w:rsidRPr="008F5337">
        <w:t xml:space="preserve"> And I think that Kant thought this too. </w:t>
      </w:r>
      <w:r w:rsidRPr="008F5337">
        <w:rPr>
          <w:rStyle w:val="StyleUnderline"/>
        </w:rPr>
        <w:t xml:space="preserve">The </w:t>
      </w:r>
      <w:r w:rsidRPr="00956743">
        <w:rPr>
          <w:rStyle w:val="StyleUnderline"/>
          <w:highlight w:val="green"/>
        </w:rPr>
        <w:t xml:space="preserve">laws of logic govern our thoughts because if we don’t follow </w:t>
      </w:r>
      <w:proofErr w:type="gramStart"/>
      <w:r w:rsidRPr="00956743">
        <w:rPr>
          <w:rStyle w:val="StyleUnderline"/>
          <w:highlight w:val="green"/>
        </w:rPr>
        <w:t>them</w:t>
      </w:r>
      <w:proofErr w:type="gramEnd"/>
      <w:r w:rsidRPr="00956743">
        <w:rPr>
          <w:rStyle w:val="StyleUnderline"/>
          <w:highlight w:val="green"/>
        </w:rPr>
        <w:t xml:space="preserve"> we just aren’t thinking</w:t>
      </w:r>
      <w:r w:rsidRPr="003509B2">
        <w:rPr>
          <w:rStyle w:val="StyleUnderline"/>
        </w:rPr>
        <w:t>. Illogical thinking is not merely bad, it is defective, it is bad as thinking.</w:t>
      </w:r>
      <w:r w:rsidRPr="003509B2">
        <w:t xml:space="preserve"> The laws of the understanding </w:t>
      </w:r>
      <w:r w:rsidRPr="00FF0E63">
        <w:t xml:space="preserve">govern our beliefs because if we don’t follow them, we just aren’t constructing a representation of an objective world (9.7.5). And as I will argue, </w:t>
      </w:r>
      <w:r w:rsidRPr="00FF0E63">
        <w:rPr>
          <w:rStyle w:val="StyleUnderline"/>
        </w:rPr>
        <w:t xml:space="preserve">the laws of practical reason govern our actions because if we don’t follow </w:t>
      </w:r>
      <w:proofErr w:type="gramStart"/>
      <w:r w:rsidRPr="00FF0E63">
        <w:rPr>
          <w:rStyle w:val="StyleUnderline"/>
        </w:rPr>
        <w:t>them</w:t>
      </w:r>
      <w:proofErr w:type="gramEnd"/>
      <w:r w:rsidRPr="00FF0E63">
        <w:rPr>
          <w:rStyle w:val="StyleUnderline"/>
        </w:rPr>
        <w:t xml:space="preserve"> we just aren’t acting, and</w:t>
      </w:r>
      <w:r w:rsidRPr="008F5337">
        <w:rPr>
          <w:rStyle w:val="StyleUnderline"/>
        </w:rPr>
        <w:t xml:space="preserve"> acting is something that we must do. A constitutive principle for an </w:t>
      </w:r>
      <w:r w:rsidRPr="003509B2">
        <w:rPr>
          <w:rStyle w:val="Emphasis"/>
          <w:highlight w:val="green"/>
        </w:rPr>
        <w:t>inescapable activity is unconditionally binding.</w:t>
      </w:r>
      <w:r w:rsidRPr="008F5337">
        <w:t xml:space="preserve"> How could it be otherwise? </w:t>
      </w:r>
      <w:r w:rsidRPr="003509B2">
        <w:rPr>
          <w:rStyle w:val="Emphasis"/>
          <w:highlight w:val="green"/>
        </w:rPr>
        <w:t>Constitutive standards have unquestionable authority</w:t>
      </w:r>
      <w:r w:rsidRPr="008F5337">
        <w:rPr>
          <w:rStyle w:val="StyleUnderline"/>
        </w:rPr>
        <w:t xml:space="preserve">, while </w:t>
      </w:r>
      <w:r w:rsidRPr="003509B2">
        <w:rPr>
          <w:rStyle w:val="StyleUnderline"/>
          <w:highlight w:val="green"/>
        </w:rPr>
        <w:t>external standards give rise to further questions</w:t>
      </w:r>
      <w:r w:rsidRPr="008F5337">
        <w:rPr>
          <w:rStyle w:val="StyleUnderline"/>
        </w:rPr>
        <w:t xml:space="preserve">, and leave space for skeptical doubt. How then can we ever give authority to an external standard, except by </w:t>
      </w:r>
      <w:r w:rsidRPr="003509B2">
        <w:rPr>
          <w:rStyle w:val="StyleUnderline"/>
          <w:highlight w:val="green"/>
        </w:rPr>
        <w:t xml:space="preserve">tracing </w:t>
      </w:r>
      <w:r w:rsidRPr="00FF0E63">
        <w:rPr>
          <w:rStyle w:val="StyleUnderline"/>
        </w:rPr>
        <w:t xml:space="preserve">its </w:t>
      </w:r>
      <w:r w:rsidRPr="003509B2">
        <w:rPr>
          <w:rStyle w:val="StyleUnderline"/>
          <w:highlight w:val="green"/>
        </w:rPr>
        <w:t>authority back to a constitutive one</w:t>
      </w:r>
      <w:r w:rsidRPr="008F5337">
        <w:rPr>
          <w:rStyle w:val="StyleUnderline"/>
        </w:rPr>
        <w:t>?</w:t>
      </w:r>
      <w:r w:rsidRPr="008F5337">
        <w:t xml:space="preserve"> Consider again that house that blocks the neighbors’ view of the lake. Why shouldn’t the house-builder build it? For I’m supposing that we all do agree that really, after all, he shouldn’t do it, in spite of the fact that it wouldn’t therefore be a defective house. Well, perhaps he identifies himself as a good neighbor, a citizenly type, and doesn’t need to ask why he shouldn’t build a house that is a blight on the neighborhood. Or perhaps he loves his neighbors, and wouldn’t want to harm them. Or perhaps— to anticipate the success of the views we are working on here—it would be morally wrong to build a house that blocks the view of the neighbors, and so although it might be all very well as a bit of house-building, it would be defective as an action.</w:t>
      </w:r>
    </w:p>
    <w:p w14:paraId="23604945" w14:textId="77777777" w:rsidR="00DD52A7" w:rsidRDefault="00DD52A7" w:rsidP="00DD52A7">
      <w:r>
        <w:rPr>
          <w:rStyle w:val="Heading4Char"/>
        </w:rPr>
        <w:t xml:space="preserve">Prefer - </w:t>
      </w:r>
    </w:p>
    <w:p w14:paraId="3FE795FC" w14:textId="77777777" w:rsidR="00DD52A7" w:rsidRPr="009037D1" w:rsidRDefault="00DD52A7" w:rsidP="00DD52A7">
      <w:pPr>
        <w:pStyle w:val="paragraph"/>
        <w:spacing w:before="0" w:beforeAutospacing="0" w:after="0" w:afterAutospacing="0"/>
        <w:ind w:left="360"/>
        <w:textAlignment w:val="baseline"/>
        <w:rPr>
          <w:rStyle w:val="Heading4Char"/>
          <w:szCs w:val="22"/>
        </w:rPr>
      </w:pPr>
      <w:r w:rsidRPr="009037D1">
        <w:rPr>
          <w:rStyle w:val="Heading4Char"/>
          <w:szCs w:val="22"/>
        </w:rPr>
        <w:t>1. Is/ought gap – experience only tells us what is, not what ought to be, which raises the question why we ought to follow their framework</w:t>
      </w:r>
    </w:p>
    <w:p w14:paraId="3271CE0C" w14:textId="77777777" w:rsidR="00DD52A7" w:rsidRPr="009037D1" w:rsidRDefault="00DD52A7" w:rsidP="00DD52A7">
      <w:pPr>
        <w:pStyle w:val="paragraph"/>
        <w:spacing w:before="0" w:beforeAutospacing="0" w:after="0" w:afterAutospacing="0"/>
        <w:ind w:left="360"/>
        <w:textAlignment w:val="baseline"/>
        <w:rPr>
          <w:rStyle w:val="Heading4Char"/>
          <w:szCs w:val="22"/>
        </w:rPr>
      </w:pPr>
      <w:r w:rsidRPr="009037D1">
        <w:rPr>
          <w:rStyle w:val="Heading4Char"/>
          <w:szCs w:val="22"/>
        </w:rPr>
        <w:t>2. problem of relativism – inability to know each other’s experience makes it an unreliable basis for ethics. People could just say they don’t experience the same.  </w:t>
      </w:r>
    </w:p>
    <w:p w14:paraId="52FA729B" w14:textId="77777777" w:rsidR="00DD52A7" w:rsidRPr="009037D1" w:rsidRDefault="00DD52A7" w:rsidP="00480718">
      <w:pPr>
        <w:pStyle w:val="paragraph"/>
        <w:spacing w:before="0" w:beforeAutospacing="0" w:after="0" w:afterAutospacing="0"/>
        <w:textAlignment w:val="baseline"/>
        <w:rPr>
          <w:rStyle w:val="Heading4Char"/>
          <w:szCs w:val="22"/>
        </w:rPr>
      </w:pPr>
    </w:p>
    <w:p w14:paraId="6D0B92C0" w14:textId="77777777" w:rsidR="00DD52A7" w:rsidRPr="009037D1" w:rsidRDefault="00DD52A7" w:rsidP="00DD52A7">
      <w:pPr>
        <w:pStyle w:val="paragraph"/>
        <w:spacing w:before="0" w:beforeAutospacing="0" w:after="0" w:afterAutospacing="0"/>
        <w:textAlignment w:val="baseline"/>
        <w:rPr>
          <w:rStyle w:val="Heading4Char"/>
          <w:szCs w:val="22"/>
        </w:rPr>
      </w:pPr>
      <w:r>
        <w:rPr>
          <w:rStyle w:val="Heading4Char"/>
          <w:szCs w:val="22"/>
        </w:rPr>
        <w:t>M</w:t>
      </w:r>
      <w:r w:rsidRPr="009037D1">
        <w:rPr>
          <w:rStyle w:val="Heading4Char"/>
          <w:szCs w:val="22"/>
        </w:rPr>
        <w:t>oral law must be universal—our judgements can’t only apply to ourselves any more than 2+2=4 can be true only for me.  </w:t>
      </w:r>
    </w:p>
    <w:p w14:paraId="0774967B" w14:textId="77777777" w:rsidR="00235984" w:rsidRPr="009037D1" w:rsidRDefault="00235984" w:rsidP="00A970B3">
      <w:pPr>
        <w:pStyle w:val="paragraph"/>
        <w:spacing w:before="0" w:beforeAutospacing="0" w:after="0" w:afterAutospacing="0"/>
        <w:textAlignment w:val="baseline"/>
      </w:pPr>
    </w:p>
    <w:p w14:paraId="3B4839F5" w14:textId="77777777" w:rsidR="00DD52A7" w:rsidRDefault="00DD52A7" w:rsidP="00DD52A7">
      <w:pPr>
        <w:pStyle w:val="Heading4"/>
        <w:tabs>
          <w:tab w:val="left" w:pos="7933"/>
        </w:tabs>
      </w:pPr>
      <w:r>
        <w:t>Thus, the standard is consistency with the categorical imperative</w:t>
      </w:r>
    </w:p>
    <w:p w14:paraId="5CE43F8C" w14:textId="77777777" w:rsidR="00DD52A7" w:rsidRPr="008F5337" w:rsidRDefault="00DD52A7" w:rsidP="00DD52A7">
      <w:pPr>
        <w:pStyle w:val="Heading4"/>
      </w:pPr>
      <w:r w:rsidRPr="008F5337">
        <w:t>Prefer additionally:</w:t>
      </w:r>
    </w:p>
    <w:p w14:paraId="3B66CC01" w14:textId="31284367" w:rsidR="00DD52A7" w:rsidRPr="008F5337" w:rsidRDefault="00751A60" w:rsidP="00DD52A7">
      <w:pPr>
        <w:pStyle w:val="Heading4"/>
      </w:pPr>
      <w:r>
        <w:t>1]</w:t>
      </w:r>
      <w:r w:rsidR="00DD52A7" w:rsidRPr="008F5337">
        <w:t>Other frameworks collapse—all moral valuations presuppose the unconditional worth of humanity.</w:t>
      </w:r>
    </w:p>
    <w:p w14:paraId="71AD1CA6" w14:textId="77777777" w:rsidR="00DD52A7" w:rsidRPr="008F5337" w:rsidRDefault="00DD52A7" w:rsidP="00DD52A7">
      <w:proofErr w:type="spellStart"/>
      <w:r w:rsidRPr="008F5337">
        <w:rPr>
          <w:rStyle w:val="StyleUnderline"/>
          <w:bCs/>
        </w:rPr>
        <w:t>Korsgaard</w:t>
      </w:r>
      <w:proofErr w:type="spellEnd"/>
      <w:r w:rsidRPr="008F5337">
        <w:rPr>
          <w:rStyle w:val="StyleUnderline"/>
          <w:bCs/>
        </w:rPr>
        <w:t xml:space="preserve"> 83</w:t>
      </w:r>
      <w:r w:rsidRPr="008F5337">
        <w:t xml:space="preserve"> [(Christine, Philosophy Professor at Harvard) “Two Distinctions in Goodness,” Duke University Press </w:t>
      </w:r>
      <w:proofErr w:type="gramStart"/>
      <w:r w:rsidRPr="008F5337">
        <w:t>The</w:t>
      </w:r>
      <w:proofErr w:type="gramEnd"/>
      <w:r w:rsidRPr="008F5337">
        <w:t xml:space="preserve"> Philosophical Review Vol. 92, No. 2, April 1983, </w:t>
      </w:r>
      <w:hyperlink r:id="rId5" w:history="1">
        <w:r w:rsidRPr="008F5337">
          <w:rPr>
            <w:rStyle w:val="Hyperlink"/>
          </w:rPr>
          <w:t>https://www.jstor.org/stable/2184924</w:t>
        </w:r>
      </w:hyperlink>
      <w:r w:rsidRPr="008F5337">
        <w:t>] TDI</w:t>
      </w:r>
    </w:p>
    <w:p w14:paraId="193107CA" w14:textId="4DB2AD31" w:rsidR="00DD52A7" w:rsidRDefault="00DD52A7" w:rsidP="00DD52A7">
      <w:r w:rsidRPr="008F5337">
        <w:t xml:space="preserve">The argument shows how Kant’s idea of justification works. It can be read as a kind of regress upon the conditions, starting from an important assumption. </w:t>
      </w:r>
      <w:r w:rsidRPr="008F5337">
        <w:rPr>
          <w:rStyle w:val="StyleUnderline"/>
        </w:rPr>
        <w:t xml:space="preserve">The </w:t>
      </w:r>
      <w:r w:rsidRPr="003509B2">
        <w:rPr>
          <w:rStyle w:val="StyleUnderline"/>
          <w:highlight w:val="green"/>
        </w:rPr>
        <w:t>assumption</w:t>
      </w:r>
      <w:r w:rsidRPr="008F5337">
        <w:rPr>
          <w:rStyle w:val="StyleUnderline"/>
        </w:rPr>
        <w:t xml:space="preserve"> is that </w:t>
      </w:r>
      <w:r w:rsidRPr="003509B2">
        <w:rPr>
          <w:rStyle w:val="StyleUnderline"/>
          <w:highlight w:val="green"/>
        </w:rPr>
        <w:t>when a rational being</w:t>
      </w:r>
      <w:r w:rsidRPr="008F5337">
        <w:rPr>
          <w:rStyle w:val="StyleUnderline"/>
        </w:rPr>
        <w:t xml:space="preserve"> makes a choice or </w:t>
      </w:r>
      <w:r w:rsidRPr="003509B2">
        <w:rPr>
          <w:rStyle w:val="StyleUnderline"/>
          <w:highlight w:val="green"/>
        </w:rPr>
        <w:t>undertakes an action</w:t>
      </w:r>
      <w:r w:rsidRPr="008F5337">
        <w:rPr>
          <w:rStyle w:val="StyleUnderline"/>
        </w:rPr>
        <w:t xml:space="preserve">, he or </w:t>
      </w:r>
      <w:r w:rsidRPr="003509B2">
        <w:rPr>
          <w:rStyle w:val="StyleUnderline"/>
          <w:highlight w:val="green"/>
        </w:rPr>
        <w:t>she</w:t>
      </w:r>
      <w:r w:rsidRPr="008F5337">
        <w:rPr>
          <w:rStyle w:val="StyleUnderline"/>
        </w:rPr>
        <w:t xml:space="preserve"> </w:t>
      </w:r>
      <w:r w:rsidRPr="003509B2">
        <w:rPr>
          <w:rStyle w:val="StyleUnderline"/>
        </w:rPr>
        <w:t>supposes the object to be good</w:t>
      </w:r>
      <w:r w:rsidRPr="008F5337">
        <w:rPr>
          <w:rStyle w:val="StyleUnderline"/>
        </w:rPr>
        <w:t xml:space="preserve">, and </w:t>
      </w:r>
      <w:r w:rsidRPr="003509B2">
        <w:rPr>
          <w:rStyle w:val="StyleUnderline"/>
          <w:highlight w:val="green"/>
        </w:rPr>
        <w:t>its</w:t>
      </w:r>
      <w:r w:rsidRPr="008F5337">
        <w:rPr>
          <w:rStyle w:val="StyleUnderline"/>
        </w:rPr>
        <w:t xml:space="preserve"> </w:t>
      </w:r>
      <w:r w:rsidRPr="003509B2">
        <w:rPr>
          <w:rStyle w:val="StyleUnderline"/>
          <w:highlight w:val="green"/>
        </w:rPr>
        <w:t>pursuit to be justified</w:t>
      </w:r>
      <w:r w:rsidRPr="008F5337">
        <w:rPr>
          <w:rStyle w:val="StyleUnderline"/>
        </w:rPr>
        <w:t>.</w:t>
      </w:r>
      <w:r w:rsidRPr="008F5337">
        <w:t xml:space="preserve"> At least, if there is a categorical imperative there must be objectively good ends, for then there are necessary actions and so necessary ends (G 45-46/427-28; Doctrine of Virtue 43- 44/384-85). </w:t>
      </w:r>
      <w:r w:rsidRPr="008F5337">
        <w:rPr>
          <w:rStyle w:val="StyleUnderline"/>
        </w:rPr>
        <w:t xml:space="preserve">In order for there to be any objectively good ends, however, there </w:t>
      </w:r>
      <w:r w:rsidRPr="003509B2">
        <w:rPr>
          <w:rStyle w:val="Emphasis"/>
          <w:highlight w:val="green"/>
        </w:rPr>
        <w:t>must be something that is unconditionally good</w:t>
      </w:r>
      <w:r w:rsidRPr="003509B2">
        <w:rPr>
          <w:rStyle w:val="Emphasis"/>
        </w:rPr>
        <w:t xml:space="preserve"> </w:t>
      </w:r>
      <w:r w:rsidRPr="008F5337">
        <w:rPr>
          <w:rStyle w:val="StyleUnderline"/>
        </w:rPr>
        <w:t>and so can serve as a sufficient condition of their goodness.</w:t>
      </w:r>
      <w:r w:rsidRPr="008F5337">
        <w:t xml:space="preserve"> Kant considers what this might be: </w:t>
      </w:r>
      <w:r w:rsidRPr="008F5337">
        <w:rPr>
          <w:rStyle w:val="StyleUnderline"/>
        </w:rPr>
        <w:t xml:space="preserve">it </w:t>
      </w:r>
      <w:r w:rsidRPr="003509B2">
        <w:rPr>
          <w:rStyle w:val="StyleUnderline"/>
          <w:highlight w:val="green"/>
        </w:rPr>
        <w:t>cannot be an object of inclination,</w:t>
      </w:r>
      <w:r w:rsidRPr="008F5337">
        <w:rPr>
          <w:rStyle w:val="StyleUnderline"/>
        </w:rPr>
        <w:t xml:space="preserve"> for those have only a conditional worth</w:t>
      </w:r>
      <w:r w:rsidRPr="008F5337">
        <w:t xml:space="preserve">, “for if the inclinations and the needs founded on them did not exist, their object would be without worth” (G 46/428). </w:t>
      </w:r>
      <w:r w:rsidRPr="008F5337">
        <w:rPr>
          <w:rStyle w:val="StyleUnderline"/>
        </w:rPr>
        <w:t xml:space="preserve">It cannot be the inclinations themselves because a rational being would rather be free from them. </w:t>
      </w:r>
      <w:r w:rsidRPr="003509B2">
        <w:rPr>
          <w:rStyle w:val="StyleUnderline"/>
          <w:highlight w:val="green"/>
        </w:rPr>
        <w:t>Nor can it be external things</w:t>
      </w:r>
      <w:r w:rsidRPr="008F5337">
        <w:rPr>
          <w:rStyle w:val="StyleUnderline"/>
        </w:rPr>
        <w:t xml:space="preserve">, which serve only as means. So, Kant asserts, the </w:t>
      </w:r>
      <w:r w:rsidRPr="003509B2">
        <w:rPr>
          <w:rStyle w:val="Emphasis"/>
          <w:highlight w:val="green"/>
        </w:rPr>
        <w:t xml:space="preserve">unconditionally valuable thing must be </w:t>
      </w:r>
      <w:r w:rsidRPr="003509B2">
        <w:rPr>
          <w:rStyle w:val="Emphasis"/>
        </w:rPr>
        <w:t xml:space="preserve">“humanity” or </w:t>
      </w:r>
      <w:r w:rsidRPr="003509B2">
        <w:rPr>
          <w:rStyle w:val="Emphasis"/>
          <w:highlight w:val="green"/>
        </w:rPr>
        <w:t>“rational nature,”</w:t>
      </w:r>
      <w:r w:rsidRPr="008F5337">
        <w:t xml:space="preserve"> which he defines as the capacity to set an end (G 56/437; DV 51/392). Kant explains that regarding your existence as a rational being as an end in itself is a “subjective principle of human action.” By this I understand him to mean that </w:t>
      </w:r>
      <w:r w:rsidRPr="008F5337">
        <w:rPr>
          <w:rStyle w:val="StyleUnderline"/>
        </w:rPr>
        <w:t xml:space="preserve">we </w:t>
      </w:r>
      <w:r w:rsidRPr="008C521A">
        <w:rPr>
          <w:rStyle w:val="StyleUnderline"/>
        </w:rPr>
        <w:t xml:space="preserve">must </w:t>
      </w:r>
      <w:r w:rsidRPr="003509B2">
        <w:rPr>
          <w:rStyle w:val="StyleUnderline"/>
          <w:highlight w:val="green"/>
        </w:rPr>
        <w:t>regard</w:t>
      </w:r>
      <w:r w:rsidRPr="008F5337">
        <w:rPr>
          <w:rStyle w:val="StyleUnderline"/>
        </w:rPr>
        <w:t xml:space="preserve"> </w:t>
      </w:r>
      <w:r w:rsidRPr="003509B2">
        <w:rPr>
          <w:rStyle w:val="StyleUnderline"/>
          <w:highlight w:val="green"/>
        </w:rPr>
        <w:t>ourselves as capable of conferring value upon the objects</w:t>
      </w:r>
      <w:r w:rsidRPr="008F5337">
        <w:rPr>
          <w:rStyle w:val="StyleUnderline"/>
        </w:rPr>
        <w:t xml:space="preserve"> of our choice, the ends that we set, </w:t>
      </w:r>
      <w:r w:rsidRPr="008C521A">
        <w:rPr>
          <w:rStyle w:val="StyleUnderline"/>
        </w:rPr>
        <w:t>because we must regard our ends as good. But since “every</w:t>
      </w:r>
      <w:r w:rsidRPr="008F5337">
        <w:rPr>
          <w:rStyle w:val="StyleUnderline"/>
        </w:rPr>
        <w:t xml:space="preserve"> other rational being thinks of his existence by the same rational ground which holds also for myself” (G 47/429), we must </w:t>
      </w:r>
      <w:r w:rsidRPr="003509B2">
        <w:rPr>
          <w:rStyle w:val="StyleUnderline"/>
          <w:highlight w:val="green"/>
        </w:rPr>
        <w:t xml:space="preserve">regard others as capable of conferring value </w:t>
      </w:r>
      <w:r w:rsidRPr="008C521A">
        <w:rPr>
          <w:rStyle w:val="StyleUnderline"/>
        </w:rPr>
        <w:t>by reason of their rational choices and so also</w:t>
      </w:r>
      <w:r w:rsidRPr="008F5337">
        <w:rPr>
          <w:rStyle w:val="StyleUnderline"/>
        </w:rPr>
        <w:t xml:space="preserve"> </w:t>
      </w:r>
      <w:r w:rsidRPr="008C521A">
        <w:rPr>
          <w:rStyle w:val="StyleUnderline"/>
          <w:highlight w:val="green"/>
        </w:rPr>
        <w:t xml:space="preserve">as ends </w:t>
      </w:r>
      <w:r w:rsidRPr="003509B2">
        <w:rPr>
          <w:rStyle w:val="StyleUnderline"/>
          <w:highlight w:val="green"/>
        </w:rPr>
        <w:t>in themselves</w:t>
      </w:r>
      <w:r w:rsidRPr="008F5337">
        <w:rPr>
          <w:rStyle w:val="StyleUnderline"/>
        </w:rPr>
        <w:t>.</w:t>
      </w:r>
      <w:r w:rsidRPr="008F5337">
        <w:t xml:space="preserve"> Treating another as an end in itself thus involves making that person’s ends as far as possible your own (G 49/430). The ends that are chosen by any rational being, possessed of the humanity or rational nature that is fully realized in a good will, take on the status of objective goods. They are not intrinsically valuable, but they are objectively valuable in the sense that every rational being has a reason to promote or realize them. For this </w:t>
      </w:r>
      <w:proofErr w:type="gramStart"/>
      <w:r w:rsidRPr="008F5337">
        <w:t>reason</w:t>
      </w:r>
      <w:proofErr w:type="gramEnd"/>
      <w:r w:rsidRPr="008F5337">
        <w:t xml:space="preserve"> it is our duty to promote the happiness of others – the ends that they choose – and, in general, to make the highest good our end.</w:t>
      </w:r>
    </w:p>
    <w:p w14:paraId="6F650001" w14:textId="74192EBC" w:rsidR="008760CF" w:rsidRDefault="00751A60" w:rsidP="008760CF">
      <w:pPr>
        <w:pStyle w:val="Heading4"/>
      </w:pPr>
      <w:r>
        <w:t>2]</w:t>
      </w:r>
      <w:r w:rsidR="008760CF">
        <w:t>A</w:t>
      </w:r>
      <w:r w:rsidR="008760CF" w:rsidRPr="00911797">
        <w:t xml:space="preserve">ctor specificity – governments use Kantian conceptions of the state when implementing policies. </w:t>
      </w:r>
    </w:p>
    <w:p w14:paraId="10BE2585" w14:textId="77777777" w:rsidR="008760CF" w:rsidRDefault="008760CF" w:rsidP="008760CF">
      <w:pPr>
        <w:pStyle w:val="Heading4"/>
      </w:pPr>
      <w:r>
        <w:t>RIPSTEIN 15</w:t>
      </w:r>
    </w:p>
    <w:p w14:paraId="69B21C3B" w14:textId="77777777" w:rsidR="008760CF" w:rsidRPr="00642B9F" w:rsidRDefault="008760CF" w:rsidP="008760CF">
      <w:pPr>
        <w:pStyle w:val="Heading4"/>
      </w:pPr>
      <w:r w:rsidRPr="00911797">
        <w:rPr>
          <w:rFonts w:cs="Tahoma"/>
          <w:sz w:val="18"/>
        </w:rPr>
        <w:t>Arthur Ripstein (Professor of Law and Philosophy at the University of Toronto). “Just War, Regular War, and Perpetual Peace” (2015). AS 7/16/15</w:t>
      </w:r>
    </w:p>
    <w:p w14:paraId="5AAB0ED6" w14:textId="0DA24B7D" w:rsidR="008760CF" w:rsidRPr="008760CF" w:rsidRDefault="008760CF" w:rsidP="00DD52A7">
      <w:pPr>
        <w:rPr>
          <w:rFonts w:cs="Tahoma"/>
          <w:sz w:val="14"/>
        </w:rPr>
      </w:pPr>
      <w:r w:rsidRPr="00911797">
        <w:rPr>
          <w:rFonts w:cs="Tahoma"/>
          <w:sz w:val="14"/>
        </w:rPr>
        <w:t xml:space="preserve">Sophisticated </w:t>
      </w:r>
      <w:r w:rsidRPr="00911797">
        <w:rPr>
          <w:rStyle w:val="StyleUnderline"/>
          <w:rFonts w:cs="Tahoma"/>
        </w:rPr>
        <w:t xml:space="preserve">contemporary </w:t>
      </w:r>
      <w:r w:rsidRPr="001150BF">
        <w:rPr>
          <w:rStyle w:val="Emphasis"/>
          <w:highlight w:val="green"/>
        </w:rPr>
        <w:t>legal systems work</w:t>
      </w:r>
      <w:r w:rsidRPr="00911797">
        <w:rPr>
          <w:rFonts w:cs="Tahoma"/>
          <w:sz w:val="14"/>
        </w:rPr>
        <w:t xml:space="preserve"> either </w:t>
      </w:r>
      <w:r w:rsidRPr="001150BF">
        <w:rPr>
          <w:rStyle w:val="Emphasis"/>
          <w:highlight w:val="green"/>
        </w:rPr>
        <w:t>implicitly or explicitly with</w:t>
      </w:r>
      <w:r w:rsidRPr="00911797">
        <w:rPr>
          <w:rFonts w:cs="Tahoma"/>
          <w:sz w:val="14"/>
        </w:rPr>
        <w:t xml:space="preserve"> some version of </w:t>
      </w:r>
      <w:r w:rsidRPr="001150BF">
        <w:rPr>
          <w:rStyle w:val="Emphasis"/>
          <w:highlight w:val="green"/>
        </w:rPr>
        <w:t>this Kantian idea of the state</w:t>
      </w:r>
      <w:r w:rsidRPr="00911797">
        <w:rPr>
          <w:rStyle w:val="StyleUnderline"/>
          <w:rFonts w:cs="Tahoma"/>
        </w:rPr>
        <w:t xml:space="preserve"> as a public rightful condition. Constitutional </w:t>
      </w:r>
      <w:r w:rsidRPr="001150BF">
        <w:rPr>
          <w:rStyle w:val="Emphasis"/>
          <w:highlight w:val="green"/>
        </w:rPr>
        <w:t>courts review legislation to make sure</w:t>
      </w:r>
      <w:r w:rsidRPr="00911797">
        <w:rPr>
          <w:rFonts w:cs="Tahoma"/>
          <w:sz w:val="14"/>
        </w:rPr>
        <w:t xml:space="preserve"> that </w:t>
      </w:r>
      <w:r w:rsidRPr="001150BF">
        <w:rPr>
          <w:rStyle w:val="Emphasis"/>
          <w:highlight w:val="green"/>
        </w:rPr>
        <w:t>it is</w:t>
      </w:r>
      <w:r w:rsidRPr="00DC37FB">
        <w:rPr>
          <w:rStyle w:val="Emphasis"/>
        </w:rPr>
        <w:t xml:space="preserve"> properly </w:t>
      </w:r>
      <w:r w:rsidRPr="001150BF">
        <w:rPr>
          <w:rStyle w:val="Emphasis"/>
          <w:highlight w:val="green"/>
        </w:rPr>
        <w:t xml:space="preserve">within the state's legitimate mandate, </w:t>
      </w:r>
      <w:r w:rsidRPr="00DC37FB">
        <w:rPr>
          <w:rStyle w:val="Emphasis"/>
        </w:rPr>
        <w:t>and</w:t>
      </w:r>
      <w:r w:rsidRPr="00911797">
        <w:rPr>
          <w:rFonts w:cs="Tahoma"/>
          <w:sz w:val="14"/>
        </w:rPr>
        <w:t xml:space="preserve"> throughout the world recent </w:t>
      </w:r>
      <w:r w:rsidRPr="003F41D2">
        <w:rPr>
          <w:rStyle w:val="StyleUnderline"/>
          <w:rFonts w:cs="Tahoma"/>
        </w:rPr>
        <w:t>awareness of</w:t>
      </w:r>
      <w:r w:rsidRPr="00911797">
        <w:rPr>
          <w:rStyle w:val="StyleUnderline"/>
          <w:rFonts w:cs="Tahoma"/>
        </w:rPr>
        <w:t xml:space="preserve"> </w:t>
      </w:r>
      <w:r w:rsidRPr="00911797">
        <w:rPr>
          <w:rFonts w:cs="Tahoma"/>
          <w:sz w:val="14"/>
        </w:rPr>
        <w:t xml:space="preserve">problems of </w:t>
      </w:r>
      <w:r w:rsidRPr="00911797">
        <w:rPr>
          <w:rStyle w:val="StyleUnderline"/>
          <w:rFonts w:cs="Tahoma"/>
        </w:rPr>
        <w:t xml:space="preserve">institutional </w:t>
      </w:r>
      <w:r w:rsidRPr="003F41D2">
        <w:rPr>
          <w:rStyle w:val="StyleUnderline"/>
          <w:rFonts w:cs="Tahoma"/>
        </w:rPr>
        <w:t>corruption</w:t>
      </w:r>
      <w:r w:rsidRPr="00911797">
        <w:rPr>
          <w:rStyle w:val="StyleUnderline"/>
          <w:rFonts w:cs="Tahoma"/>
        </w:rPr>
        <w:t xml:space="preserve"> reflect the </w:t>
      </w:r>
      <w:proofErr w:type="spellStart"/>
      <w:r w:rsidRPr="003F41D2">
        <w:rPr>
          <w:rStyle w:val="StyleUnderline"/>
          <w:rFonts w:cs="Tahoma"/>
        </w:rPr>
        <w:t>recogni</w:t>
      </w:r>
      <w:proofErr w:type="spellEnd"/>
      <w:r w:rsidRPr="003F41D2">
        <w:rPr>
          <w:rStyle w:val="StyleUnderline"/>
          <w:rFonts w:cs="Tahoma"/>
        </w:rPr>
        <w:t>[</w:t>
      </w:r>
      <w:proofErr w:type="spellStart"/>
      <w:r w:rsidRPr="003F41D2">
        <w:rPr>
          <w:rStyle w:val="StyleUnderline"/>
          <w:rFonts w:cs="Tahoma"/>
        </w:rPr>
        <w:t>ze</w:t>
      </w:r>
      <w:proofErr w:type="spellEnd"/>
      <w:r w:rsidRPr="003F41D2">
        <w:rPr>
          <w:rStyle w:val="StyleUnderline"/>
          <w:rFonts w:cs="Tahoma"/>
        </w:rPr>
        <w:t>]</w:t>
      </w:r>
      <w:proofErr w:type="spellStart"/>
      <w:r w:rsidRPr="00911797">
        <w:rPr>
          <w:rFonts w:cs="Tahoma"/>
          <w:sz w:val="14"/>
        </w:rPr>
        <w:t>tion</w:t>
      </w:r>
      <w:proofErr w:type="spellEnd"/>
      <w:r w:rsidRPr="00911797">
        <w:rPr>
          <w:rFonts w:cs="Tahoma"/>
          <w:sz w:val="14"/>
        </w:rPr>
        <w:t xml:space="preserve"> </w:t>
      </w:r>
      <w:r w:rsidRPr="003F41D2">
        <w:rPr>
          <w:rStyle w:val="StyleUnderline"/>
          <w:rFonts w:cs="Tahoma"/>
        </w:rPr>
        <w:t xml:space="preserve">of the </w:t>
      </w:r>
      <w:r w:rsidRPr="00911797">
        <w:rPr>
          <w:rStyle w:val="StyleUnderline"/>
          <w:rFonts w:cs="Tahoma"/>
        </w:rPr>
        <w:t xml:space="preserve">fundamental </w:t>
      </w:r>
      <w:r w:rsidRPr="00911797">
        <w:rPr>
          <w:rFonts w:cs="Tahoma"/>
          <w:sz w:val="14"/>
        </w:rPr>
        <w:t xml:space="preserve">importance of the </w:t>
      </w:r>
      <w:r w:rsidRPr="003F41D2">
        <w:rPr>
          <w:rStyle w:val="StyleUnderline"/>
          <w:rFonts w:cs="Tahoma"/>
        </w:rPr>
        <w:t>distinction between properly public and improperly private purposes</w:t>
      </w:r>
      <w:r w:rsidRPr="00911797">
        <w:rPr>
          <w:rStyle w:val="StyleUnderline"/>
          <w:rFonts w:cs="Tahoma"/>
        </w:rPr>
        <w:t xml:space="preserve"> in </w:t>
      </w:r>
      <w:r w:rsidRPr="00911797">
        <w:rPr>
          <w:rFonts w:cs="Tahoma"/>
          <w:sz w:val="14"/>
        </w:rPr>
        <w:t xml:space="preserve">the internal </w:t>
      </w:r>
      <w:r w:rsidRPr="00911797">
        <w:rPr>
          <w:rStyle w:val="StyleUnderline"/>
          <w:rFonts w:cs="Tahoma"/>
        </w:rPr>
        <w:t>management of states.</w:t>
      </w:r>
      <w:r w:rsidRPr="00911797">
        <w:rPr>
          <w:rFonts w:cs="Tahoma"/>
          <w:sz w:val="14"/>
        </w:rPr>
        <w:t xml:space="preserve"> Conversely, </w:t>
      </w:r>
      <w:r w:rsidRPr="00911797">
        <w:rPr>
          <w:rStyle w:val="StyleUnderline"/>
          <w:rFonts w:cs="Tahoma"/>
        </w:rPr>
        <w:t xml:space="preserve">its widely appreciated that </w:t>
      </w:r>
      <w:r w:rsidRPr="001150BF">
        <w:rPr>
          <w:rStyle w:val="Emphasis"/>
          <w:highlight w:val="green"/>
        </w:rPr>
        <w:t>the proper role of the state is not simply to bring about as much good as possible</w:t>
      </w:r>
      <w:r w:rsidRPr="003F41D2">
        <w:rPr>
          <w:rFonts w:cs="Tahoma"/>
          <w:sz w:val="14"/>
        </w:rPr>
        <w:t xml:space="preserve"> in the world</w:t>
      </w:r>
      <w:r w:rsidRPr="00DC37FB">
        <w:rPr>
          <w:rStyle w:val="Emphasis"/>
        </w:rPr>
        <w:t xml:space="preserve">, and that </w:t>
      </w:r>
      <w:r w:rsidRPr="001150BF">
        <w:rPr>
          <w:rStyle w:val="Emphasis"/>
          <w:highlight w:val="green"/>
        </w:rPr>
        <w:t xml:space="preserve">states have a special responsibility to </w:t>
      </w:r>
      <w:r w:rsidRPr="00DC37FB">
        <w:rPr>
          <w:rStyle w:val="Emphasis"/>
        </w:rPr>
        <w:t>their</w:t>
      </w:r>
      <w:r w:rsidRPr="00911797">
        <w:rPr>
          <w:rFonts w:cs="Tahoma"/>
          <w:sz w:val="14"/>
        </w:rPr>
        <w:t xml:space="preserve"> own </w:t>
      </w:r>
      <w:r w:rsidRPr="001150BF">
        <w:rPr>
          <w:rStyle w:val="Emphasis"/>
          <w:highlight w:val="green"/>
        </w:rPr>
        <w:t xml:space="preserve">citizens </w:t>
      </w:r>
      <w:r w:rsidRPr="00911797">
        <w:rPr>
          <w:rFonts w:cs="Tahoma"/>
          <w:sz w:val="14"/>
        </w:rPr>
        <w:t>and residents.</w:t>
      </w:r>
    </w:p>
    <w:p w14:paraId="0F3D49D6" w14:textId="77777777" w:rsidR="00DD52A7" w:rsidRPr="009D3E8B" w:rsidRDefault="00DD52A7" w:rsidP="00DD52A7"/>
    <w:p w14:paraId="3D464D5E" w14:textId="77777777" w:rsidR="00DD52A7" w:rsidRDefault="00DD52A7" w:rsidP="00DD52A7">
      <w:pPr>
        <w:pStyle w:val="Heading3"/>
        <w:rPr>
          <w:rFonts w:asciiTheme="majorHAnsi" w:hAnsiTheme="majorHAnsi" w:cstheme="majorHAnsi"/>
        </w:rPr>
      </w:pPr>
      <w:r w:rsidRPr="00254CDC">
        <w:rPr>
          <w:rFonts w:asciiTheme="majorHAnsi" w:hAnsiTheme="majorHAnsi" w:cstheme="majorHAnsi"/>
        </w:rPr>
        <w:t>Advocacy</w:t>
      </w:r>
    </w:p>
    <w:p w14:paraId="2B8D0DB4" w14:textId="781E0007" w:rsidR="0023305F" w:rsidRPr="0023305F" w:rsidRDefault="00DD52A7" w:rsidP="0023305F">
      <w:pPr>
        <w:pStyle w:val="Heading4"/>
      </w:pPr>
      <w:r>
        <w:t>I affirm: The member nations of the World Trade Organization ought to reduce intellectual property protections for medicines</w:t>
      </w:r>
      <w:r w:rsidR="0023305F">
        <w:t>.</w:t>
      </w:r>
    </w:p>
    <w:p w14:paraId="7666ED4D" w14:textId="77777777" w:rsidR="00BA60BF" w:rsidRPr="001035E7" w:rsidRDefault="00BA60BF" w:rsidP="00BA60BF">
      <w:pPr>
        <w:pStyle w:val="Heading4"/>
      </w:pPr>
      <w:r w:rsidRPr="001035E7">
        <w:t xml:space="preserve">Enforcement is done through </w:t>
      </w:r>
      <w:r w:rsidRPr="001035E7">
        <w:rPr>
          <w:u w:val="single"/>
        </w:rPr>
        <w:t>waiving TRIPS protections</w:t>
      </w:r>
      <w:r w:rsidRPr="001035E7">
        <w:t xml:space="preserve"> and </w:t>
      </w:r>
      <w:r w:rsidRPr="001035E7">
        <w:rPr>
          <w:u w:val="single"/>
        </w:rPr>
        <w:t>modifying relevant domestic law</w:t>
      </w:r>
      <w:r w:rsidRPr="001035E7">
        <w:t xml:space="preserve"> to ensure patent protections are reduced---spec is delineated in the card.</w:t>
      </w:r>
    </w:p>
    <w:p w14:paraId="65AAA7BE" w14:textId="77777777" w:rsidR="00BA60BF" w:rsidRPr="001035E7" w:rsidRDefault="00BA60BF" w:rsidP="00BA60BF">
      <w:pPr>
        <w:rPr>
          <w:rFonts w:asciiTheme="minorHAnsi" w:hAnsiTheme="minorHAnsi" w:cstheme="minorHAnsi"/>
        </w:rPr>
      </w:pPr>
      <w:r w:rsidRPr="00CF6E41">
        <w:rPr>
          <w:rStyle w:val="Style13ptBold"/>
        </w:rPr>
        <w:t>Jones et al. 21</w:t>
      </w:r>
      <w:r w:rsidRPr="001035E7">
        <w:rPr>
          <w:rFonts w:asciiTheme="minorHAnsi" w:hAnsiTheme="minorHAnsi" w:cstheme="minorHAnsi"/>
        </w:rPr>
        <w:t xml:space="preserve">, Mike Jones, J.D., cum laude, Brooklyn Law School, 2014. Sean McConnell, University of Pittsburgh School of Law, J.D., 2002. Lauren </w:t>
      </w:r>
      <w:proofErr w:type="spellStart"/>
      <w:r w:rsidRPr="001035E7">
        <w:rPr>
          <w:rFonts w:asciiTheme="minorHAnsi" w:hAnsiTheme="minorHAnsi" w:cstheme="minorHAnsi"/>
        </w:rPr>
        <w:t>Giambalvo</w:t>
      </w:r>
      <w:proofErr w:type="spellEnd"/>
      <w:r w:rsidRPr="001035E7">
        <w:rPr>
          <w:rFonts w:asciiTheme="minorHAnsi" w:hAnsiTheme="minorHAnsi" w:cstheme="minorHAnsi"/>
        </w:rPr>
        <w:t xml:space="preserve">, University of Georgia School of Law, J.D., magna cum laude, Order of the Coif, 2019; Georgia Law Review. Emily Harmon, Villanova University Charles </w:t>
      </w:r>
      <w:proofErr w:type="spellStart"/>
      <w:r w:rsidRPr="001035E7">
        <w:rPr>
          <w:rFonts w:asciiTheme="minorHAnsi" w:hAnsiTheme="minorHAnsi" w:cstheme="minorHAnsi"/>
        </w:rPr>
        <w:t>Widger</w:t>
      </w:r>
      <w:proofErr w:type="spellEnd"/>
      <w:r w:rsidRPr="001035E7">
        <w:rPr>
          <w:rFonts w:asciiTheme="minorHAnsi" w:hAnsiTheme="minorHAnsi" w:cstheme="minorHAnsi"/>
        </w:rPr>
        <w:t xml:space="preserve"> School of Law, J.D., 2020. </w:t>
      </w:r>
      <w:proofErr w:type="spellStart"/>
      <w:r w:rsidRPr="001035E7">
        <w:rPr>
          <w:rFonts w:asciiTheme="minorHAnsi" w:hAnsiTheme="minorHAnsi" w:cstheme="minorHAnsi"/>
        </w:rPr>
        <w:t>Ipwatchdog</w:t>
      </w:r>
      <w:proofErr w:type="spellEnd"/>
      <w:r w:rsidRPr="001035E7">
        <w:rPr>
          <w:rFonts w:asciiTheme="minorHAnsi" w:hAnsiTheme="minorHAnsi" w:cstheme="minorHAnsi"/>
        </w:rPr>
        <w:t xml:space="preserve">, August 9, 2021. “What is a ‘Patent Waiver’ Anyway? Zooming Out on the TRIPS COVID IP Waiver Debate” </w:t>
      </w:r>
      <w:hyperlink r:id="rId6" w:history="1">
        <w:r w:rsidRPr="001035E7">
          <w:rPr>
            <w:rStyle w:val="Hyperlink"/>
            <w:rFonts w:asciiTheme="minorHAnsi" w:hAnsiTheme="minorHAnsi" w:cstheme="minorHAnsi"/>
          </w:rPr>
          <w:t>https://www.ipwatchdog.com/2021/08/09/patent-waiver-anyway-zooming-trips-covid-ipwaiver-debate/id=136381/</w:t>
        </w:r>
      </w:hyperlink>
      <w:r w:rsidRPr="001035E7">
        <w:rPr>
          <w:rFonts w:asciiTheme="minorHAnsi" w:hAnsiTheme="minorHAnsi" w:cstheme="minorHAnsi"/>
        </w:rPr>
        <w:t xml:space="preserve"> </w:t>
      </w:r>
      <w:proofErr w:type="spellStart"/>
      <w:r w:rsidRPr="001035E7">
        <w:rPr>
          <w:rFonts w:asciiTheme="minorHAnsi" w:hAnsiTheme="minorHAnsi" w:cstheme="minorHAnsi"/>
        </w:rPr>
        <w:t>brett</w:t>
      </w:r>
      <w:proofErr w:type="spellEnd"/>
    </w:p>
    <w:p w14:paraId="5EF21F21" w14:textId="77777777" w:rsidR="00BA60BF" w:rsidRPr="001035E7" w:rsidRDefault="00BA60BF" w:rsidP="00BA60BF">
      <w:pPr>
        <w:rPr>
          <w:rFonts w:asciiTheme="minorHAnsi" w:hAnsiTheme="minorHAnsi" w:cstheme="minorHAnsi"/>
          <w:sz w:val="16"/>
        </w:rPr>
      </w:pPr>
      <w:r w:rsidRPr="001035E7">
        <w:rPr>
          <w:rFonts w:asciiTheme="minorHAnsi" w:hAnsiTheme="minorHAnsi" w:cstheme="minorHAnsi"/>
          <w:sz w:val="16"/>
        </w:rPr>
        <w:t xml:space="preserve">Scientists, engineers, and everyday people have developed solutions for testing, preventing, and treating the COVID-19 disease. Ordinarily, we wouldn’t think twice about granting patents on these inventions. But, today, </w:t>
      </w:r>
      <w:r w:rsidRPr="001035E7">
        <w:rPr>
          <w:rStyle w:val="StyleUnderline"/>
          <w:rFonts w:asciiTheme="minorHAnsi" w:hAnsiTheme="minorHAnsi" w:cstheme="minorHAnsi"/>
        </w:rPr>
        <w:t>when COVID</w:t>
      </w:r>
      <w:r w:rsidRPr="001035E7">
        <w:rPr>
          <w:rFonts w:asciiTheme="minorHAnsi" w:hAnsiTheme="minorHAnsi" w:cstheme="minorHAnsi"/>
          <w:sz w:val="16"/>
        </w:rPr>
        <w:t xml:space="preserve">-19 </w:t>
      </w:r>
      <w:r w:rsidRPr="001035E7">
        <w:rPr>
          <w:rStyle w:val="StyleUnderline"/>
          <w:rFonts w:asciiTheme="minorHAnsi" w:hAnsiTheme="minorHAnsi" w:cstheme="minorHAnsi"/>
        </w:rPr>
        <w:t>is spreading all over the world and killing millions</w:t>
      </w:r>
      <w:r w:rsidRPr="001035E7">
        <w:rPr>
          <w:rFonts w:asciiTheme="minorHAnsi" w:hAnsiTheme="minorHAnsi" w:cstheme="minorHAnsi"/>
          <w:sz w:val="16"/>
        </w:rPr>
        <w:t xml:space="preserve"> of people, some </w:t>
      </w:r>
      <w:r w:rsidRPr="001035E7">
        <w:rPr>
          <w:rStyle w:val="StyleUnderline"/>
          <w:rFonts w:asciiTheme="minorHAnsi" w:hAnsiTheme="minorHAnsi" w:cstheme="minorHAnsi"/>
        </w:rPr>
        <w:t>world leaders are questioning whether we should be granting the exclusionary rights of patent protection on inventions that help respond to the pandemic</w:t>
      </w:r>
      <w:r w:rsidRPr="001035E7">
        <w:rPr>
          <w:rFonts w:asciiTheme="minorHAnsi" w:hAnsiTheme="minorHAnsi" w:cstheme="minorHAnsi"/>
          <w:sz w:val="16"/>
        </w:rPr>
        <w:t xml:space="preserve">. Included in that group is the Biden-Harris Administration, which, in May, announced their support of </w:t>
      </w:r>
      <w:r w:rsidRPr="001035E7">
        <w:rPr>
          <w:rStyle w:val="StyleUnderline"/>
          <w:rFonts w:asciiTheme="minorHAnsi" w:hAnsiTheme="minorHAnsi" w:cstheme="minorHAnsi"/>
          <w:highlight w:val="green"/>
        </w:rPr>
        <w:t xml:space="preserve">an </w:t>
      </w:r>
      <w:r w:rsidRPr="001035E7">
        <w:rPr>
          <w:rStyle w:val="Emphasis"/>
          <w:rFonts w:asciiTheme="minorHAnsi" w:hAnsiTheme="minorHAnsi" w:cstheme="minorHAnsi"/>
          <w:highlight w:val="green"/>
        </w:rPr>
        <w:t>“IP waiver”</w:t>
      </w:r>
      <w:r w:rsidRPr="001035E7">
        <w:rPr>
          <w:rStyle w:val="StyleUnderline"/>
          <w:rFonts w:asciiTheme="minorHAnsi" w:hAnsiTheme="minorHAnsi" w:cstheme="minorHAnsi"/>
          <w:highlight w:val="green"/>
        </w:rPr>
        <w:t xml:space="preserve"> on COVID 19 vaccines</w:t>
      </w:r>
      <w:r w:rsidRPr="001035E7">
        <w:rPr>
          <w:rFonts w:asciiTheme="minorHAnsi" w:hAnsiTheme="minorHAnsi" w:cstheme="minorHAnsi"/>
          <w:sz w:val="16"/>
        </w:rPr>
        <w:t>.</w:t>
      </w:r>
    </w:p>
    <w:p w14:paraId="09A11F8A" w14:textId="77777777" w:rsidR="00BA60BF" w:rsidRPr="001035E7" w:rsidRDefault="00BA60BF" w:rsidP="00BA60BF">
      <w:pPr>
        <w:rPr>
          <w:rFonts w:asciiTheme="minorHAnsi" w:hAnsiTheme="minorHAnsi" w:cstheme="minorHAnsi"/>
          <w:sz w:val="16"/>
          <w:szCs w:val="16"/>
        </w:rPr>
      </w:pPr>
      <w:r w:rsidRPr="001035E7">
        <w:rPr>
          <w:rFonts w:asciiTheme="minorHAnsi" w:hAnsiTheme="minorHAnsi" w:cstheme="minorHAnsi"/>
          <w:sz w:val="16"/>
          <w:szCs w:val="16"/>
        </w:rPr>
        <w:t>Patent Waiver</w:t>
      </w:r>
    </w:p>
    <w:p w14:paraId="0543AFDA" w14:textId="77777777" w:rsidR="00BA60BF" w:rsidRPr="001035E7" w:rsidRDefault="00BA60BF" w:rsidP="00BA60BF">
      <w:pPr>
        <w:rPr>
          <w:rFonts w:asciiTheme="minorHAnsi" w:hAnsiTheme="minorHAnsi" w:cstheme="minorHAnsi"/>
          <w:sz w:val="16"/>
        </w:rPr>
      </w:pPr>
      <w:r w:rsidRPr="009555DB">
        <w:rPr>
          <w:rStyle w:val="StyleUnderline"/>
          <w:rFonts w:asciiTheme="minorHAnsi" w:hAnsiTheme="minorHAnsi" w:cstheme="minorHAnsi"/>
        </w:rPr>
        <w:t>The “patent waiver”</w:t>
      </w:r>
      <w:r w:rsidRPr="009555DB">
        <w:rPr>
          <w:rFonts w:asciiTheme="minorHAnsi" w:hAnsiTheme="minorHAnsi" w:cstheme="minorHAnsi"/>
          <w:sz w:val="16"/>
        </w:rPr>
        <w:t xml:space="preserve"> is a proposal to </w:t>
      </w:r>
      <w:r w:rsidRPr="009555DB">
        <w:rPr>
          <w:rStyle w:val="StyleUnderline"/>
          <w:rFonts w:asciiTheme="minorHAnsi" w:hAnsiTheme="minorHAnsi" w:cstheme="minorHAnsi"/>
        </w:rPr>
        <w:t>waive certain provisions of the</w:t>
      </w:r>
      <w:r w:rsidRPr="009555DB">
        <w:rPr>
          <w:rFonts w:asciiTheme="minorHAnsi" w:hAnsiTheme="minorHAnsi" w:cstheme="minorHAnsi"/>
          <w:sz w:val="16"/>
        </w:rPr>
        <w:t xml:space="preserve"> Trade-Related Aspects of Intellectual Property (</w:t>
      </w:r>
      <w:r w:rsidRPr="009555DB">
        <w:rPr>
          <w:rStyle w:val="Emphasis"/>
          <w:rFonts w:asciiTheme="minorHAnsi" w:hAnsiTheme="minorHAnsi" w:cstheme="minorHAnsi"/>
        </w:rPr>
        <w:t>TRIPS</w:t>
      </w:r>
      <w:r w:rsidRPr="009555DB">
        <w:rPr>
          <w:rFonts w:asciiTheme="minorHAnsi" w:hAnsiTheme="minorHAnsi" w:cstheme="minorHAnsi"/>
          <w:sz w:val="16"/>
        </w:rPr>
        <w:t xml:space="preserve">) </w:t>
      </w:r>
      <w:r w:rsidRPr="009555DB">
        <w:rPr>
          <w:rStyle w:val="StyleUnderline"/>
          <w:rFonts w:asciiTheme="minorHAnsi" w:hAnsiTheme="minorHAnsi" w:cstheme="minorHAnsi"/>
        </w:rPr>
        <w:t>Agreement for three years</w:t>
      </w:r>
      <w:r w:rsidRPr="009555DB">
        <w:rPr>
          <w:rFonts w:asciiTheme="minorHAnsi" w:hAnsiTheme="minorHAnsi" w:cstheme="minorHAnsi"/>
          <w:sz w:val="16"/>
        </w:rPr>
        <w:t xml:space="preserve">. </w:t>
      </w:r>
      <w:r w:rsidRPr="009555DB">
        <w:rPr>
          <w:rStyle w:val="StyleUnderline"/>
          <w:rFonts w:asciiTheme="minorHAnsi" w:hAnsiTheme="minorHAnsi" w:cstheme="minorHAnsi"/>
        </w:rPr>
        <w:t>The TRIPS Agreement requires</w:t>
      </w:r>
      <w:r w:rsidRPr="009555DB">
        <w:rPr>
          <w:rFonts w:asciiTheme="minorHAnsi" w:hAnsiTheme="minorHAnsi" w:cstheme="minorHAnsi"/>
          <w:sz w:val="16"/>
        </w:rPr>
        <w:t xml:space="preserve"> certain member countries (“</w:t>
      </w:r>
      <w:r w:rsidRPr="009555DB">
        <w:rPr>
          <w:rStyle w:val="StyleUnderline"/>
          <w:rFonts w:asciiTheme="minorHAnsi" w:hAnsiTheme="minorHAnsi" w:cstheme="minorHAnsi"/>
        </w:rPr>
        <w:t>Members</w:t>
      </w:r>
      <w:r w:rsidRPr="009555DB">
        <w:rPr>
          <w:rFonts w:asciiTheme="minorHAnsi" w:hAnsiTheme="minorHAnsi" w:cstheme="minorHAnsi"/>
          <w:sz w:val="16"/>
        </w:rPr>
        <w:t>”), including the United States</w:t>
      </w:r>
      <w:r w:rsidRPr="0065237E">
        <w:rPr>
          <w:rFonts w:asciiTheme="minorHAnsi" w:hAnsiTheme="minorHAnsi" w:cstheme="minorHAnsi"/>
          <w:sz w:val="16"/>
        </w:rPr>
        <w:t xml:space="preserve">, </w:t>
      </w:r>
      <w:r w:rsidRPr="0065237E">
        <w:rPr>
          <w:rStyle w:val="StyleUnderline"/>
          <w:rFonts w:asciiTheme="minorHAnsi" w:hAnsiTheme="minorHAnsi" w:cstheme="minorHAnsi"/>
        </w:rPr>
        <w:t>to have certain minimum intellectual property protections</w:t>
      </w:r>
      <w:r w:rsidRPr="0065237E">
        <w:rPr>
          <w:rFonts w:asciiTheme="minorHAnsi" w:hAnsiTheme="minorHAnsi" w:cstheme="minorHAnsi"/>
          <w:sz w:val="16"/>
        </w:rPr>
        <w:t>. While this proposal is often referred to as a “</w:t>
      </w:r>
      <w:r w:rsidRPr="0065237E">
        <w:rPr>
          <w:rStyle w:val="Emphasis"/>
          <w:rFonts w:asciiTheme="minorHAnsi" w:hAnsiTheme="minorHAnsi" w:cstheme="minorHAnsi"/>
        </w:rPr>
        <w:t>patent</w:t>
      </w:r>
      <w:r w:rsidRPr="0065237E">
        <w:rPr>
          <w:rFonts w:asciiTheme="minorHAnsi" w:hAnsiTheme="minorHAnsi" w:cstheme="minorHAnsi"/>
          <w:sz w:val="16"/>
        </w:rPr>
        <w:t xml:space="preserve"> waiver,” the proposal would also waive sections associated with </w:t>
      </w:r>
      <w:r w:rsidRPr="0065237E">
        <w:rPr>
          <w:rStyle w:val="Emphasis"/>
          <w:rFonts w:asciiTheme="minorHAnsi" w:hAnsiTheme="minorHAnsi" w:cstheme="minorHAnsi"/>
        </w:rPr>
        <w:t>copyright</w:t>
      </w:r>
      <w:r w:rsidRPr="0065237E">
        <w:rPr>
          <w:rFonts w:asciiTheme="minorHAnsi" w:hAnsiTheme="minorHAnsi" w:cstheme="minorHAnsi"/>
          <w:sz w:val="16"/>
        </w:rPr>
        <w:t xml:space="preserve">, </w:t>
      </w:r>
      <w:r w:rsidRPr="0065237E">
        <w:rPr>
          <w:rStyle w:val="Emphasis"/>
          <w:rFonts w:asciiTheme="minorHAnsi" w:hAnsiTheme="minorHAnsi" w:cstheme="minorHAnsi"/>
        </w:rPr>
        <w:t>industrial designs</w:t>
      </w:r>
      <w:r w:rsidRPr="0065237E">
        <w:rPr>
          <w:rFonts w:asciiTheme="minorHAnsi" w:hAnsiTheme="minorHAnsi" w:cstheme="minorHAnsi"/>
          <w:sz w:val="16"/>
        </w:rPr>
        <w:t xml:space="preserve">, </w:t>
      </w:r>
      <w:r w:rsidRPr="0065237E">
        <w:rPr>
          <w:rStyle w:val="StyleUnderline"/>
          <w:rFonts w:asciiTheme="minorHAnsi" w:hAnsiTheme="minorHAnsi" w:cstheme="minorHAnsi"/>
        </w:rPr>
        <w:t>and</w:t>
      </w:r>
      <w:r w:rsidRPr="0065237E">
        <w:rPr>
          <w:rFonts w:asciiTheme="minorHAnsi" w:hAnsiTheme="minorHAnsi" w:cstheme="minorHAnsi"/>
          <w:sz w:val="16"/>
        </w:rPr>
        <w:t xml:space="preserve"> </w:t>
      </w:r>
      <w:r w:rsidRPr="0065237E">
        <w:rPr>
          <w:rStyle w:val="Emphasis"/>
          <w:rFonts w:asciiTheme="minorHAnsi" w:hAnsiTheme="minorHAnsi" w:cstheme="minorHAnsi"/>
        </w:rPr>
        <w:t>undisclosed information</w:t>
      </w:r>
      <w:r w:rsidRPr="0065237E">
        <w:rPr>
          <w:rFonts w:asciiTheme="minorHAnsi" w:hAnsiTheme="minorHAnsi" w:cstheme="minorHAnsi"/>
          <w:sz w:val="16"/>
        </w:rPr>
        <w:t>.</w:t>
      </w:r>
    </w:p>
    <w:p w14:paraId="10BDF2F3" w14:textId="77777777" w:rsidR="00BA60BF" w:rsidRPr="001035E7" w:rsidRDefault="00BA60BF" w:rsidP="00BA60BF">
      <w:pPr>
        <w:rPr>
          <w:rFonts w:asciiTheme="minorHAnsi" w:hAnsiTheme="minorHAnsi" w:cstheme="minorHAnsi"/>
          <w:sz w:val="16"/>
        </w:rPr>
      </w:pPr>
      <w:r w:rsidRPr="009555DB">
        <w:rPr>
          <w:rStyle w:val="StyleUnderline"/>
          <w:rFonts w:asciiTheme="minorHAnsi" w:hAnsiTheme="minorHAnsi" w:cstheme="minorHAnsi"/>
        </w:rPr>
        <w:t xml:space="preserve">The proposal seeks to </w:t>
      </w:r>
      <w:r w:rsidRPr="001035E7">
        <w:rPr>
          <w:rStyle w:val="StyleUnderline"/>
          <w:rFonts w:asciiTheme="minorHAnsi" w:hAnsiTheme="minorHAnsi" w:cstheme="minorHAnsi"/>
          <w:highlight w:val="green"/>
        </w:rPr>
        <w:t>waive</w:t>
      </w:r>
      <w:r w:rsidRPr="001035E7">
        <w:rPr>
          <w:rStyle w:val="StyleUnderline"/>
          <w:rFonts w:asciiTheme="minorHAnsi" w:hAnsiTheme="minorHAnsi" w:cstheme="minorHAnsi"/>
        </w:rPr>
        <w:t xml:space="preserve"> Part II, Section 5 Patents of the </w:t>
      </w:r>
      <w:r w:rsidRPr="001035E7">
        <w:rPr>
          <w:rStyle w:val="StyleUnderline"/>
          <w:rFonts w:asciiTheme="minorHAnsi" w:hAnsiTheme="minorHAnsi" w:cstheme="minorHAnsi"/>
          <w:highlight w:val="green"/>
        </w:rPr>
        <w:t>TRIPS</w:t>
      </w:r>
      <w:r w:rsidRPr="001035E7">
        <w:rPr>
          <w:rStyle w:val="StyleUnderline"/>
          <w:rFonts w:asciiTheme="minorHAnsi" w:hAnsiTheme="minorHAnsi" w:cstheme="minorHAnsi"/>
        </w:rPr>
        <w:t xml:space="preserve"> Agreement and the associated enforcement sections only with respect to “health products</w:t>
      </w:r>
      <w:r w:rsidRPr="001035E7">
        <w:rPr>
          <w:rFonts w:asciiTheme="minorHAnsi" w:hAnsiTheme="minorHAnsi" w:cstheme="minorHAnsi"/>
          <w:sz w:val="16"/>
        </w:rPr>
        <w:t xml:space="preserve"> and technologies including diagnostics, therapeutics, vaccines, medical devices, personal protective equipment, their materials or components, </w:t>
      </w:r>
      <w:r w:rsidRPr="001035E7">
        <w:rPr>
          <w:rStyle w:val="StyleUnderline"/>
          <w:rFonts w:asciiTheme="minorHAnsi" w:hAnsiTheme="minorHAnsi" w:cstheme="minorHAnsi"/>
        </w:rPr>
        <w:t xml:space="preserve">and their methods and means of </w:t>
      </w:r>
      <w:r w:rsidRPr="009555DB">
        <w:rPr>
          <w:rStyle w:val="StyleUnderline"/>
          <w:rFonts w:asciiTheme="minorHAnsi" w:hAnsiTheme="minorHAnsi" w:cstheme="minorHAnsi"/>
        </w:rPr>
        <w:t xml:space="preserve">manufacture for the </w:t>
      </w:r>
      <w:r w:rsidRPr="009555DB">
        <w:rPr>
          <w:rStyle w:val="Emphasis"/>
          <w:rFonts w:asciiTheme="minorHAnsi" w:hAnsiTheme="minorHAnsi" w:cstheme="minorHAnsi"/>
        </w:rPr>
        <w:t>prevention, treatment or containment of COVID-19</w:t>
      </w:r>
      <w:r w:rsidRPr="001035E7">
        <w:rPr>
          <w:rStyle w:val="Emphasis"/>
          <w:rFonts w:asciiTheme="minorHAnsi" w:hAnsiTheme="minorHAnsi" w:cstheme="minorHAnsi"/>
          <w:highlight w:val="green"/>
        </w:rPr>
        <w:t>”</w:t>
      </w:r>
      <w:r w:rsidRPr="001035E7">
        <w:rPr>
          <w:rStyle w:val="StyleUnderline"/>
          <w:rFonts w:asciiTheme="minorHAnsi" w:hAnsiTheme="minorHAnsi" w:cstheme="minorHAnsi"/>
          <w:highlight w:val="green"/>
        </w:rPr>
        <w:t xml:space="preserve"> for </w:t>
      </w:r>
      <w:r w:rsidRPr="001035E7">
        <w:rPr>
          <w:rStyle w:val="StyleUnderline"/>
          <w:rFonts w:asciiTheme="minorHAnsi" w:hAnsiTheme="minorHAnsi" w:cstheme="minorHAnsi"/>
        </w:rPr>
        <w:t xml:space="preserve">a period of </w:t>
      </w:r>
      <w:r w:rsidRPr="001035E7">
        <w:rPr>
          <w:rStyle w:val="Emphasis"/>
          <w:rFonts w:asciiTheme="minorHAnsi" w:hAnsiTheme="minorHAnsi" w:cstheme="minorHAnsi"/>
          <w:highlight w:val="green"/>
        </w:rPr>
        <w:t>three years</w:t>
      </w:r>
      <w:r w:rsidRPr="001035E7">
        <w:rPr>
          <w:rFonts w:asciiTheme="minorHAnsi" w:hAnsiTheme="minorHAnsi" w:cstheme="minorHAnsi"/>
          <w:sz w:val="16"/>
        </w:rPr>
        <w:t xml:space="preserve">. Article 27 of Section 5 requires that certain </w:t>
      </w:r>
      <w:proofErr w:type="gramStart"/>
      <w:r w:rsidRPr="001035E7">
        <w:rPr>
          <w:rFonts w:asciiTheme="minorHAnsi" w:hAnsiTheme="minorHAnsi" w:cstheme="minorHAnsi"/>
          <w:sz w:val="16"/>
        </w:rPr>
        <w:t>Members</w:t>
      </w:r>
      <w:proofErr w:type="gramEnd"/>
      <w:r w:rsidRPr="001035E7">
        <w:rPr>
          <w:rFonts w:asciiTheme="minorHAnsi" w:hAnsiTheme="minorHAnsi" w:cstheme="minorHAnsi"/>
          <w:sz w:val="16"/>
        </w:rPr>
        <w:t xml:space="preserve"> issue patents to inventions that “are new, involve an inventive step and are capable of industrial application.”  However, Members have the option to refuse to grant patents to certain categories of inventions, including, “diagnostic, therapeutic and surgical methods for the treatment of humans or animals.” Article 28 explains that an owner of a patent can prevent others from “making, using, offering for sale, selling, or importing” (“infringing”) the patented inventions. Finally, Part III of the TRIPS Agreement explains the potential consequences of infringing a patent. Among other things, the infringer can be liable for money damages and the judicial authority of the Member may order injunctions.</w:t>
      </w:r>
    </w:p>
    <w:p w14:paraId="621E02F5" w14:textId="77777777" w:rsidR="00BA60BF" w:rsidRPr="001035E7" w:rsidRDefault="00BA60BF" w:rsidP="00BA60BF">
      <w:pPr>
        <w:rPr>
          <w:rFonts w:asciiTheme="minorHAnsi" w:hAnsiTheme="minorHAnsi" w:cstheme="minorHAnsi"/>
          <w:sz w:val="16"/>
          <w:szCs w:val="16"/>
        </w:rPr>
      </w:pPr>
      <w:r w:rsidRPr="001035E7">
        <w:rPr>
          <w:rFonts w:asciiTheme="minorHAnsi" w:hAnsiTheme="minorHAnsi" w:cstheme="minorHAnsi"/>
          <w:sz w:val="16"/>
          <w:szCs w:val="16"/>
        </w:rPr>
        <w:t>Therefore, as the TRIPS Agreement currently stands, each Member must have patent laws that give patents to inventions that meet certain requirements, and each must provide avenues for patent holders to enforce its patent rights. As applied to the current situation, Members are required to grant patents to qualifying inventions related to “the prevention, containment and treatment of COVID-19” (with exceptions for pharmaceuticals if the Member does not allow pharmaceutical patents). Infringers could be liable for money damages and the judicial authority of the Member may order injunctions.</w:t>
      </w:r>
    </w:p>
    <w:p w14:paraId="34645110" w14:textId="77777777" w:rsidR="00BA60BF" w:rsidRPr="001035E7" w:rsidRDefault="00BA60BF" w:rsidP="00BA60BF">
      <w:pPr>
        <w:rPr>
          <w:rFonts w:asciiTheme="minorHAnsi" w:hAnsiTheme="minorHAnsi" w:cstheme="minorHAnsi"/>
          <w:sz w:val="16"/>
        </w:rPr>
      </w:pPr>
      <w:r w:rsidRPr="001035E7">
        <w:rPr>
          <w:rStyle w:val="StyleUnderline"/>
          <w:rFonts w:asciiTheme="minorHAnsi" w:hAnsiTheme="minorHAnsi" w:cstheme="minorHAnsi"/>
        </w:rPr>
        <w:t xml:space="preserve">If provisions in Part II, Section 5 and the associated enforcement sections are waived, </w:t>
      </w:r>
      <w:r w:rsidRPr="009555DB">
        <w:rPr>
          <w:rStyle w:val="StyleUnderline"/>
          <w:rFonts w:asciiTheme="minorHAnsi" w:hAnsiTheme="minorHAnsi" w:cstheme="minorHAnsi"/>
        </w:rPr>
        <w:t xml:space="preserve">Members would </w:t>
      </w:r>
      <w:r w:rsidRPr="001035E7">
        <w:rPr>
          <w:rStyle w:val="StyleUnderline"/>
          <w:rFonts w:asciiTheme="minorHAnsi" w:hAnsiTheme="minorHAnsi" w:cstheme="minorHAnsi"/>
          <w:highlight w:val="green"/>
        </w:rPr>
        <w:t>no longer be required to issue patents</w:t>
      </w:r>
      <w:r w:rsidRPr="001035E7">
        <w:rPr>
          <w:rStyle w:val="StyleUnderline"/>
          <w:rFonts w:asciiTheme="minorHAnsi" w:hAnsiTheme="minorHAnsi" w:cstheme="minorHAnsi"/>
        </w:rPr>
        <w:t xml:space="preserve"> or provide avenues for patent holders to enforce patent rights</w:t>
      </w:r>
      <w:r w:rsidRPr="001035E7">
        <w:rPr>
          <w:rFonts w:asciiTheme="minorHAnsi" w:hAnsiTheme="minorHAnsi" w:cstheme="minorHAnsi"/>
          <w:sz w:val="16"/>
        </w:rPr>
        <w:t>. The proposal does not, however, require Members to waive their own domestic patent rights. In other words, the proposal to waive certain provisions of the TRIPS Agreement, the “patent waiver,” does not directly waive any patent protections. Rather</w:t>
      </w:r>
      <w:r w:rsidRPr="001035E7">
        <w:rPr>
          <w:rStyle w:val="StyleUnderline"/>
          <w:rFonts w:asciiTheme="minorHAnsi" w:hAnsiTheme="minorHAnsi" w:cstheme="minorHAnsi"/>
        </w:rPr>
        <w:t xml:space="preserve">, the patent waiver grants to </w:t>
      </w:r>
      <w:proofErr w:type="gramStart"/>
      <w:r w:rsidRPr="001035E7">
        <w:rPr>
          <w:rStyle w:val="StyleUnderline"/>
          <w:rFonts w:asciiTheme="minorHAnsi" w:hAnsiTheme="minorHAnsi" w:cstheme="minorHAnsi"/>
        </w:rPr>
        <w:t>Members</w:t>
      </w:r>
      <w:proofErr w:type="gramEnd"/>
      <w:r w:rsidRPr="001035E7">
        <w:rPr>
          <w:rStyle w:val="StyleUnderline"/>
          <w:rFonts w:asciiTheme="minorHAnsi" w:hAnsiTheme="minorHAnsi" w:cstheme="minorHAnsi"/>
        </w:rPr>
        <w:t xml:space="preserve"> permission to waive their own domestic patent protections</w:t>
      </w:r>
      <w:r w:rsidRPr="001035E7">
        <w:rPr>
          <w:rFonts w:asciiTheme="minorHAnsi" w:hAnsiTheme="minorHAnsi" w:cstheme="minorHAnsi"/>
          <w:sz w:val="16"/>
        </w:rPr>
        <w:t>.</w:t>
      </w:r>
    </w:p>
    <w:p w14:paraId="0786A769" w14:textId="77777777" w:rsidR="00BA60BF" w:rsidRPr="001035E7" w:rsidRDefault="00BA60BF" w:rsidP="00BA60BF">
      <w:pPr>
        <w:rPr>
          <w:rFonts w:asciiTheme="minorHAnsi" w:hAnsiTheme="minorHAnsi" w:cstheme="minorHAnsi"/>
          <w:sz w:val="16"/>
        </w:rPr>
      </w:pPr>
      <w:r w:rsidRPr="001035E7">
        <w:rPr>
          <w:rFonts w:asciiTheme="minorHAnsi" w:hAnsiTheme="minorHAnsi" w:cstheme="minorHAnsi"/>
          <w:sz w:val="16"/>
        </w:rPr>
        <w:t xml:space="preserve">Patent laws are geographically limited; they only protect an invention in the country that issued the patent. For example, one cannot make, use, offer to sell, sell, or import an invention protected only by a U.S. patent in the U.S; however, one may do those things in another country where corresponding patent protection does not exist. Therefore, in order </w:t>
      </w:r>
      <w:r w:rsidRPr="001035E7">
        <w:rPr>
          <w:rStyle w:val="StyleUnderline"/>
          <w:rFonts w:asciiTheme="minorHAnsi" w:hAnsiTheme="minorHAnsi" w:cstheme="minorHAnsi"/>
          <w:highlight w:val="green"/>
        </w:rPr>
        <w:t>to waive patent protections</w:t>
      </w:r>
      <w:r w:rsidRPr="009555DB">
        <w:rPr>
          <w:rStyle w:val="StyleUnderline"/>
          <w:rFonts w:asciiTheme="minorHAnsi" w:hAnsiTheme="minorHAnsi" w:cstheme="minorHAnsi"/>
        </w:rPr>
        <w:t xml:space="preserve"> worldwide,</w:t>
      </w:r>
      <w:r w:rsidRPr="001035E7">
        <w:rPr>
          <w:rStyle w:val="StyleUnderline"/>
          <w:rFonts w:asciiTheme="minorHAnsi" w:hAnsiTheme="minorHAnsi" w:cstheme="minorHAnsi"/>
        </w:rPr>
        <w:t xml:space="preserve"> </w:t>
      </w:r>
      <w:r w:rsidRPr="001035E7">
        <w:rPr>
          <w:rStyle w:val="StyleUnderline"/>
          <w:rFonts w:asciiTheme="minorHAnsi" w:hAnsiTheme="minorHAnsi" w:cstheme="minorHAnsi"/>
          <w:highlight w:val="green"/>
        </w:rPr>
        <w:t>each Member</w:t>
      </w:r>
      <w:r w:rsidRPr="001035E7">
        <w:rPr>
          <w:rFonts w:asciiTheme="minorHAnsi" w:hAnsiTheme="minorHAnsi" w:cstheme="minorHAnsi"/>
          <w:sz w:val="16"/>
        </w:rPr>
        <w:t xml:space="preserve"> subject the TRIPS Agreement’s requirement to have certain minimum intellectual property protection </w:t>
      </w:r>
      <w:r w:rsidRPr="001035E7">
        <w:rPr>
          <w:rStyle w:val="StyleUnderline"/>
          <w:rFonts w:asciiTheme="minorHAnsi" w:hAnsiTheme="minorHAnsi" w:cstheme="minorHAnsi"/>
          <w:highlight w:val="green"/>
        </w:rPr>
        <w:t>would have to waive</w:t>
      </w:r>
      <w:r w:rsidRPr="001035E7">
        <w:rPr>
          <w:rStyle w:val="StyleUnderline"/>
          <w:rFonts w:asciiTheme="minorHAnsi" w:hAnsiTheme="minorHAnsi" w:cstheme="minorHAnsi"/>
        </w:rPr>
        <w:t xml:space="preserve"> its own </w:t>
      </w:r>
      <w:r w:rsidRPr="001035E7">
        <w:rPr>
          <w:rStyle w:val="StyleUnderline"/>
          <w:rFonts w:asciiTheme="minorHAnsi" w:hAnsiTheme="minorHAnsi" w:cstheme="minorHAnsi"/>
          <w:highlight w:val="green"/>
        </w:rPr>
        <w:t>domestic patent protections</w:t>
      </w:r>
      <w:r w:rsidRPr="001035E7">
        <w:rPr>
          <w:rFonts w:asciiTheme="minorHAnsi" w:hAnsiTheme="minorHAnsi" w:cstheme="minorHAnsi"/>
          <w:sz w:val="16"/>
        </w:rPr>
        <w:t>.</w:t>
      </w:r>
    </w:p>
    <w:p w14:paraId="53D11D64" w14:textId="77777777" w:rsidR="00BA60BF" w:rsidRPr="001035E7" w:rsidRDefault="00BA60BF" w:rsidP="00BA60BF">
      <w:pPr>
        <w:rPr>
          <w:rFonts w:asciiTheme="minorHAnsi" w:hAnsiTheme="minorHAnsi" w:cstheme="minorHAnsi"/>
          <w:sz w:val="16"/>
        </w:rPr>
      </w:pPr>
      <w:r w:rsidRPr="001035E7">
        <w:rPr>
          <w:rFonts w:asciiTheme="minorHAnsi" w:hAnsiTheme="minorHAnsi" w:cstheme="minorHAnsi"/>
          <w:sz w:val="16"/>
        </w:rPr>
        <w:t xml:space="preserve">The United States patent laws are codified in Title 35 to the U.S. Code. It provides that inventors may obtain patents for their new and useful inventions and infringers are liable for making, using, offering to sell, selling, or importing into the U.S. patented inventions without the patent </w:t>
      </w:r>
      <w:proofErr w:type="gramStart"/>
      <w:r w:rsidRPr="001035E7">
        <w:rPr>
          <w:rFonts w:asciiTheme="minorHAnsi" w:hAnsiTheme="minorHAnsi" w:cstheme="minorHAnsi"/>
          <w:sz w:val="16"/>
        </w:rPr>
        <w:t>holders</w:t>
      </w:r>
      <w:proofErr w:type="gramEnd"/>
      <w:r w:rsidRPr="001035E7">
        <w:rPr>
          <w:rFonts w:asciiTheme="minorHAnsi" w:hAnsiTheme="minorHAnsi" w:cstheme="minorHAnsi"/>
          <w:sz w:val="16"/>
        </w:rPr>
        <w:t xml:space="preserve"> consent. Because the power to enact patent laws lies with Congress, </w:t>
      </w:r>
      <w:r w:rsidRPr="001035E7">
        <w:rPr>
          <w:rStyle w:val="StyleUnderline"/>
          <w:rFonts w:asciiTheme="minorHAnsi" w:hAnsiTheme="minorHAnsi" w:cstheme="minorHAnsi"/>
        </w:rPr>
        <w:t>Congress would</w:t>
      </w:r>
      <w:r w:rsidRPr="001035E7">
        <w:rPr>
          <w:rFonts w:asciiTheme="minorHAnsi" w:hAnsiTheme="minorHAnsi" w:cstheme="minorHAnsi"/>
          <w:sz w:val="16"/>
        </w:rPr>
        <w:t xml:space="preserve"> likely have to </w:t>
      </w:r>
      <w:r w:rsidRPr="001035E7">
        <w:rPr>
          <w:rStyle w:val="StyleUnderline"/>
          <w:rFonts w:asciiTheme="minorHAnsi" w:hAnsiTheme="minorHAnsi" w:cstheme="minorHAnsi"/>
        </w:rPr>
        <w:t>waive these laws</w:t>
      </w:r>
      <w:r w:rsidRPr="001035E7">
        <w:rPr>
          <w:rFonts w:asciiTheme="minorHAnsi" w:hAnsiTheme="minorHAnsi" w:cstheme="minorHAnsi"/>
          <w:sz w:val="16"/>
        </w:rPr>
        <w:t>. If Congress chooses not to waive the U.S.’s patent laws, patent holders will continue to be able to enforce their U.S. patent rights in the U.S.</w:t>
      </w:r>
    </w:p>
    <w:p w14:paraId="49359736" w14:textId="77777777" w:rsidR="00DD52A7" w:rsidRPr="00861108" w:rsidRDefault="00DD52A7" w:rsidP="00DD52A7"/>
    <w:p w14:paraId="5751E015" w14:textId="77777777" w:rsidR="00235984" w:rsidRDefault="00235984" w:rsidP="00235984">
      <w:pPr>
        <w:pStyle w:val="Heading3"/>
      </w:pPr>
      <w:r>
        <w:t>Offense</w:t>
      </w:r>
    </w:p>
    <w:p w14:paraId="7B0E7C3D" w14:textId="77777777" w:rsidR="00235984" w:rsidRPr="00254CDC" w:rsidRDefault="00235984" w:rsidP="00235984">
      <w:pPr>
        <w:pStyle w:val="Heading4"/>
        <w:rPr>
          <w:rFonts w:asciiTheme="majorHAnsi" w:hAnsiTheme="majorHAnsi" w:cstheme="majorHAnsi"/>
        </w:rPr>
      </w:pPr>
      <w:r w:rsidRPr="00254CDC">
        <w:rPr>
          <w:rFonts w:asciiTheme="majorHAnsi" w:hAnsiTheme="majorHAnsi" w:cstheme="majorHAnsi"/>
        </w:rPr>
        <w:t xml:space="preserve">1] IP rights prevent certain people from receiving the fruits of their mental labor. </w:t>
      </w:r>
    </w:p>
    <w:p w14:paraId="75C11E9A" w14:textId="77777777" w:rsidR="00235984" w:rsidRPr="00254CDC" w:rsidRDefault="00235984" w:rsidP="00235984">
      <w:pPr>
        <w:pStyle w:val="Heading4"/>
        <w:rPr>
          <w:rFonts w:asciiTheme="majorHAnsi" w:hAnsiTheme="majorHAnsi" w:cstheme="majorHAnsi"/>
          <w:sz w:val="24"/>
        </w:rPr>
      </w:pPr>
      <w:r w:rsidRPr="00254CDC">
        <w:rPr>
          <w:rStyle w:val="Style13ptBold"/>
          <w:rFonts w:asciiTheme="majorHAnsi" w:hAnsiTheme="majorHAnsi" w:cstheme="majorHAnsi"/>
        </w:rPr>
        <w:t xml:space="preserve">Lindsey and </w:t>
      </w:r>
      <w:proofErr w:type="spellStart"/>
      <w:r w:rsidRPr="00254CDC">
        <w:rPr>
          <w:rStyle w:val="Style13ptBold"/>
          <w:rFonts w:asciiTheme="majorHAnsi" w:hAnsiTheme="majorHAnsi" w:cstheme="majorHAnsi"/>
        </w:rPr>
        <w:t>Teles</w:t>
      </w:r>
      <w:proofErr w:type="spellEnd"/>
      <w:r w:rsidRPr="00254CDC">
        <w:rPr>
          <w:rStyle w:val="Style13ptBold"/>
          <w:rFonts w:asciiTheme="majorHAnsi" w:hAnsiTheme="majorHAnsi" w:cstheme="majorHAnsi"/>
        </w:rPr>
        <w:t xml:space="preserve"> 17</w:t>
      </w:r>
      <w:r w:rsidRPr="00254CDC">
        <w:rPr>
          <w:rFonts w:asciiTheme="majorHAnsi" w:hAnsiTheme="majorHAnsi" w:cstheme="majorHAnsi"/>
        </w:rPr>
        <w:t xml:space="preserve"> </w:t>
      </w:r>
      <w:r w:rsidRPr="00254CDC">
        <w:rPr>
          <w:rFonts w:asciiTheme="majorHAnsi" w:hAnsiTheme="majorHAnsi" w:cstheme="majorHAnsi"/>
          <w:sz w:val="12"/>
          <w:szCs w:val="12"/>
        </w:rPr>
        <w:t xml:space="preserve">[Lindsey, Brink, and Steven Michael </w:t>
      </w:r>
      <w:proofErr w:type="spellStart"/>
      <w:r w:rsidRPr="00254CDC">
        <w:rPr>
          <w:rFonts w:asciiTheme="majorHAnsi" w:hAnsiTheme="majorHAnsi" w:cstheme="majorHAnsi"/>
          <w:sz w:val="12"/>
          <w:szCs w:val="12"/>
        </w:rPr>
        <w:t>Teles</w:t>
      </w:r>
      <w:proofErr w:type="spellEnd"/>
      <w:r w:rsidRPr="00254CDC">
        <w:rPr>
          <w:rFonts w:asciiTheme="majorHAnsi" w:hAnsiTheme="majorHAnsi" w:cstheme="majorHAnsi"/>
          <w:sz w:val="12"/>
          <w:szCs w:val="12"/>
        </w:rPr>
        <w:t xml:space="preserve">. </w:t>
      </w:r>
      <w:r w:rsidRPr="00254CDC">
        <w:rPr>
          <w:rFonts w:asciiTheme="majorHAnsi" w:hAnsiTheme="majorHAnsi" w:cstheme="majorHAnsi"/>
          <w:i/>
          <w:sz w:val="12"/>
          <w:szCs w:val="12"/>
        </w:rPr>
        <w:t xml:space="preserve">The Captured Economy: How the Powerful Enrich Themselves, </w:t>
      </w:r>
      <w:proofErr w:type="gramStart"/>
      <w:r w:rsidRPr="00254CDC">
        <w:rPr>
          <w:rFonts w:asciiTheme="majorHAnsi" w:hAnsiTheme="majorHAnsi" w:cstheme="majorHAnsi"/>
          <w:i/>
          <w:sz w:val="12"/>
          <w:szCs w:val="12"/>
        </w:rPr>
        <w:t>Slow</w:t>
      </w:r>
      <w:proofErr w:type="gramEnd"/>
      <w:r w:rsidRPr="00254CDC">
        <w:rPr>
          <w:rFonts w:asciiTheme="majorHAnsi" w:hAnsiTheme="majorHAnsi" w:cstheme="majorHAnsi"/>
          <w:i/>
          <w:sz w:val="12"/>
          <w:szCs w:val="12"/>
        </w:rPr>
        <w:t xml:space="preserve"> down Growth, and Increase Inequality</w:t>
      </w:r>
      <w:r w:rsidRPr="00254CDC">
        <w:rPr>
          <w:rFonts w:asciiTheme="majorHAnsi" w:hAnsiTheme="majorHAnsi" w:cstheme="majorHAnsi"/>
          <w:sz w:val="12"/>
          <w:szCs w:val="12"/>
        </w:rPr>
        <w:t xml:space="preserve">. Oxford University Press, 2017.]//Lex </w:t>
      </w:r>
      <w:proofErr w:type="spellStart"/>
      <w:r w:rsidRPr="00254CDC">
        <w:rPr>
          <w:rFonts w:asciiTheme="majorHAnsi" w:hAnsiTheme="majorHAnsi" w:cstheme="majorHAnsi"/>
          <w:sz w:val="12"/>
          <w:szCs w:val="12"/>
        </w:rPr>
        <w:t>AKu</w:t>
      </w:r>
      <w:proofErr w:type="spellEnd"/>
    </w:p>
    <w:p w14:paraId="0CBFF043" w14:textId="77777777" w:rsidR="00235984" w:rsidRPr="00254CDC" w:rsidRDefault="00235984" w:rsidP="00235984">
      <w:pPr>
        <w:rPr>
          <w:rFonts w:asciiTheme="majorHAnsi" w:hAnsiTheme="majorHAnsi" w:cstheme="majorHAnsi"/>
          <w:sz w:val="12"/>
        </w:rPr>
      </w:pPr>
      <w:r w:rsidRPr="00254CDC">
        <w:rPr>
          <w:rFonts w:asciiTheme="majorHAnsi" w:hAnsiTheme="majorHAnsi" w:cstheme="majorHAnsi"/>
          <w:sz w:val="12"/>
        </w:rPr>
        <w:t xml:space="preserve">In our opinion, </w:t>
      </w:r>
      <w:r w:rsidRPr="00254CDC">
        <w:rPr>
          <w:rStyle w:val="Emphasis"/>
          <w:rFonts w:asciiTheme="majorHAnsi" w:hAnsiTheme="majorHAnsi" w:cstheme="majorHAnsi"/>
        </w:rPr>
        <w:t xml:space="preserve">the </w:t>
      </w:r>
      <w:r w:rsidRPr="004C52B6">
        <w:rPr>
          <w:rStyle w:val="Emphasis"/>
          <w:rFonts w:asciiTheme="majorHAnsi" w:hAnsiTheme="majorHAnsi" w:cstheme="majorHAnsi"/>
        </w:rPr>
        <w:t xml:space="preserve">biggest problem with the moral case for </w:t>
      </w:r>
      <w:r w:rsidRPr="00254CDC">
        <w:rPr>
          <w:rStyle w:val="Emphasis"/>
          <w:rFonts w:asciiTheme="majorHAnsi" w:hAnsiTheme="majorHAnsi" w:cstheme="majorHAnsi"/>
          <w:highlight w:val="green"/>
        </w:rPr>
        <w:t>patents</w:t>
      </w:r>
      <w:r w:rsidRPr="00254CDC">
        <w:rPr>
          <w:rStyle w:val="Emphasis"/>
          <w:rFonts w:asciiTheme="majorHAnsi" w:hAnsiTheme="majorHAnsi" w:cstheme="majorHAnsi"/>
        </w:rPr>
        <w:t xml:space="preserve"> and copyright laws is that those </w:t>
      </w:r>
      <w:r w:rsidRPr="00F441DE">
        <w:rPr>
          <w:rStyle w:val="Emphasis"/>
          <w:rFonts w:asciiTheme="majorHAnsi" w:hAnsiTheme="majorHAnsi" w:cstheme="majorHAnsi"/>
        </w:rPr>
        <w:t>laws</w:t>
      </w:r>
      <w:r w:rsidRPr="00F441DE">
        <w:rPr>
          <w:rFonts w:asciiTheme="majorHAnsi" w:hAnsiTheme="majorHAnsi" w:cstheme="majorHAnsi"/>
          <w:sz w:val="12"/>
        </w:rPr>
        <w:t xml:space="preserve"> as currently constituted </w:t>
      </w:r>
      <w:r w:rsidRPr="00F441DE">
        <w:rPr>
          <w:rStyle w:val="Emphasis"/>
          <w:rFonts w:asciiTheme="majorHAnsi" w:hAnsiTheme="majorHAnsi" w:cstheme="majorHAnsi"/>
        </w:rPr>
        <w:t>regularly</w:t>
      </w:r>
      <w:r w:rsidRPr="00254CDC">
        <w:rPr>
          <w:rStyle w:val="Emphasis"/>
          <w:rFonts w:asciiTheme="majorHAnsi" w:hAnsiTheme="majorHAnsi" w:cstheme="majorHAnsi"/>
        </w:rPr>
        <w:t xml:space="preserve"> </w:t>
      </w:r>
      <w:r w:rsidRPr="00254CDC">
        <w:rPr>
          <w:rStyle w:val="Emphasis"/>
          <w:rFonts w:asciiTheme="majorHAnsi" w:hAnsiTheme="majorHAnsi" w:cstheme="majorHAnsi"/>
          <w:highlight w:val="green"/>
        </w:rPr>
        <w:t>violate</w:t>
      </w:r>
      <w:r w:rsidRPr="00254CDC">
        <w:rPr>
          <w:rStyle w:val="Emphasis"/>
          <w:rFonts w:asciiTheme="majorHAnsi" w:hAnsiTheme="majorHAnsi" w:cstheme="majorHAnsi"/>
        </w:rPr>
        <w:t xml:space="preserve"> the </w:t>
      </w:r>
      <w:r w:rsidRPr="00254CDC">
        <w:rPr>
          <w:rStyle w:val="Emphasis"/>
          <w:rFonts w:asciiTheme="majorHAnsi" w:hAnsiTheme="majorHAnsi" w:cstheme="majorHAnsi"/>
          <w:highlight w:val="green"/>
        </w:rPr>
        <w:t>principle on which they are</w:t>
      </w:r>
      <w:r w:rsidRPr="00254CDC">
        <w:rPr>
          <w:rStyle w:val="Emphasis"/>
          <w:rFonts w:asciiTheme="majorHAnsi" w:hAnsiTheme="majorHAnsi" w:cstheme="majorHAnsi"/>
        </w:rPr>
        <w:t xml:space="preserve"> supposedly </w:t>
      </w:r>
      <w:r w:rsidRPr="00254CDC">
        <w:rPr>
          <w:rStyle w:val="Emphasis"/>
          <w:rFonts w:asciiTheme="majorHAnsi" w:hAnsiTheme="majorHAnsi" w:cstheme="majorHAnsi"/>
          <w:highlight w:val="green"/>
        </w:rPr>
        <w:t>grounded</w:t>
      </w:r>
      <w:r w:rsidRPr="00254CDC">
        <w:rPr>
          <w:rFonts w:asciiTheme="majorHAnsi" w:hAnsiTheme="majorHAnsi" w:cstheme="majorHAnsi"/>
          <w:sz w:val="12"/>
        </w:rPr>
        <w:t xml:space="preserve">—namely, </w:t>
      </w:r>
      <w:r w:rsidRPr="00254CDC">
        <w:rPr>
          <w:rStyle w:val="Emphasis"/>
          <w:rFonts w:asciiTheme="majorHAnsi" w:hAnsiTheme="majorHAnsi" w:cstheme="majorHAnsi"/>
          <w:highlight w:val="green"/>
        </w:rPr>
        <w:t>entitlement to</w:t>
      </w:r>
      <w:r w:rsidRPr="00254CDC">
        <w:rPr>
          <w:rStyle w:val="Emphasis"/>
          <w:rFonts w:asciiTheme="majorHAnsi" w:hAnsiTheme="majorHAnsi" w:cstheme="majorHAnsi"/>
        </w:rPr>
        <w:t xml:space="preserve"> the </w:t>
      </w:r>
      <w:r w:rsidRPr="00254CDC">
        <w:rPr>
          <w:rStyle w:val="Emphasis"/>
          <w:rFonts w:asciiTheme="majorHAnsi" w:hAnsiTheme="majorHAnsi" w:cstheme="majorHAnsi"/>
          <w:highlight w:val="green"/>
        </w:rPr>
        <w:t>fruits of</w:t>
      </w:r>
      <w:r w:rsidRPr="00254CDC">
        <w:rPr>
          <w:rStyle w:val="Emphasis"/>
          <w:rFonts w:asciiTheme="majorHAnsi" w:hAnsiTheme="majorHAnsi" w:cstheme="majorHAnsi"/>
        </w:rPr>
        <w:t xml:space="preserve"> one’s </w:t>
      </w:r>
      <w:r w:rsidRPr="009B6A27">
        <w:rPr>
          <w:rStyle w:val="Emphasis"/>
          <w:rFonts w:asciiTheme="majorHAnsi" w:hAnsiTheme="majorHAnsi" w:cstheme="majorHAnsi"/>
          <w:highlight w:val="green"/>
        </w:rPr>
        <w:t>mental labor</w:t>
      </w:r>
      <w:r w:rsidRPr="00254CDC">
        <w:rPr>
          <w:rFonts w:asciiTheme="majorHAnsi" w:hAnsiTheme="majorHAnsi" w:cstheme="majorHAnsi"/>
          <w:sz w:val="12"/>
        </w:rPr>
        <w:t xml:space="preserve">. The </w:t>
      </w:r>
      <w:r w:rsidRPr="00254CDC">
        <w:rPr>
          <w:rStyle w:val="Emphasis"/>
          <w:rFonts w:asciiTheme="majorHAnsi" w:hAnsiTheme="majorHAnsi" w:cstheme="majorHAnsi"/>
        </w:rPr>
        <w:t>exclusive rights granted to copyright and patent holders aren’t just an additional premium layer of protection</w:t>
      </w:r>
      <w:r w:rsidRPr="00254CDC">
        <w:rPr>
          <w:rFonts w:asciiTheme="majorHAnsi" w:hAnsiTheme="majorHAnsi" w:cstheme="majorHAnsi"/>
          <w:sz w:val="12"/>
        </w:rPr>
        <w:t xml:space="preserve"> on top of the basic rights that all enjoy. Rather, </w:t>
      </w:r>
      <w:r w:rsidRPr="00254CDC">
        <w:rPr>
          <w:rStyle w:val="Emphasis"/>
          <w:rFonts w:asciiTheme="majorHAnsi" w:hAnsiTheme="majorHAnsi" w:cstheme="majorHAnsi"/>
        </w:rPr>
        <w:t>copyright and patent laws extend premium rights to some in a way that frequently restricts the basic rights of others.</w:t>
      </w:r>
      <w:r w:rsidRPr="00254CDC">
        <w:rPr>
          <w:rFonts w:asciiTheme="majorHAnsi" w:hAnsiTheme="majorHAnsi" w:cstheme="majorHAnsi"/>
          <w:sz w:val="12"/>
        </w:rPr>
        <w:t xml:space="preserve"> Perversely, </w:t>
      </w:r>
      <w:r w:rsidRPr="00254CDC">
        <w:rPr>
          <w:rStyle w:val="Emphasis"/>
          <w:rFonts w:asciiTheme="majorHAnsi" w:hAnsiTheme="majorHAnsi" w:cstheme="majorHAnsi"/>
        </w:rPr>
        <w:t xml:space="preserve">copyright and </w:t>
      </w:r>
      <w:r w:rsidRPr="00254CDC">
        <w:rPr>
          <w:rStyle w:val="Emphasis"/>
          <w:rFonts w:asciiTheme="majorHAnsi" w:hAnsiTheme="majorHAnsi" w:cstheme="majorHAnsi"/>
          <w:highlight w:val="green"/>
        </w:rPr>
        <w:t>patent laws</w:t>
      </w:r>
      <w:r w:rsidRPr="00254CDC">
        <w:rPr>
          <w:rStyle w:val="Emphasis"/>
          <w:rFonts w:asciiTheme="majorHAnsi" w:hAnsiTheme="majorHAnsi" w:cstheme="majorHAnsi"/>
        </w:rPr>
        <w:t xml:space="preserve"> are regularly </w:t>
      </w:r>
      <w:r w:rsidRPr="00254CDC">
        <w:rPr>
          <w:rStyle w:val="Emphasis"/>
          <w:rFonts w:asciiTheme="majorHAnsi" w:hAnsiTheme="majorHAnsi" w:cstheme="majorHAnsi"/>
          <w:highlight w:val="green"/>
        </w:rPr>
        <w:t>used to stop people from</w:t>
      </w:r>
      <w:r w:rsidRPr="00254CDC">
        <w:rPr>
          <w:rStyle w:val="Emphasis"/>
          <w:rFonts w:asciiTheme="majorHAnsi" w:hAnsiTheme="majorHAnsi" w:cstheme="majorHAnsi"/>
        </w:rPr>
        <w:t xml:space="preserve"> producing or </w:t>
      </w:r>
      <w:r w:rsidRPr="00254CDC">
        <w:rPr>
          <w:rStyle w:val="Emphasis"/>
          <w:rFonts w:asciiTheme="majorHAnsi" w:hAnsiTheme="majorHAnsi" w:cstheme="majorHAnsi"/>
          <w:highlight w:val="green"/>
        </w:rPr>
        <w:t>selling their own</w:t>
      </w:r>
      <w:r w:rsidRPr="00254CDC">
        <w:rPr>
          <w:rStyle w:val="Emphasis"/>
          <w:rFonts w:asciiTheme="majorHAnsi" w:hAnsiTheme="majorHAnsi" w:cstheme="majorHAnsi"/>
        </w:rPr>
        <w:t xml:space="preserve"> </w:t>
      </w:r>
      <w:r w:rsidRPr="00254CDC">
        <w:rPr>
          <w:rStyle w:val="Emphasis"/>
          <w:rFonts w:asciiTheme="majorHAnsi" w:hAnsiTheme="majorHAnsi" w:cstheme="majorHAnsi"/>
          <w:highlight w:val="green"/>
        </w:rPr>
        <w:t>original works</w:t>
      </w:r>
      <w:r w:rsidRPr="00254CDC">
        <w:rPr>
          <w:rStyle w:val="Emphasis"/>
          <w:rFonts w:asciiTheme="majorHAnsi" w:hAnsiTheme="majorHAnsi" w:cstheme="majorHAnsi"/>
        </w:rPr>
        <w:t>.</w:t>
      </w:r>
      <w:r w:rsidRPr="00254CDC">
        <w:rPr>
          <w:rFonts w:asciiTheme="majorHAnsi" w:hAnsiTheme="majorHAnsi" w:cstheme="majorHAnsi"/>
          <w:sz w:val="12"/>
        </w:rPr>
        <w:t xml:space="preserve"> This was not always the case with copyright. Originally, US law prohibited only simple copying of full works as originally published. Thus, translations and even abridgments were not considered infringing. Gradually, </w:t>
      </w:r>
      <w:r w:rsidRPr="00254CDC">
        <w:rPr>
          <w:rStyle w:val="Emphasis"/>
          <w:rFonts w:asciiTheme="majorHAnsi" w:hAnsiTheme="majorHAnsi" w:cstheme="majorHAnsi"/>
        </w:rPr>
        <w:t>the concept of infringement expanded to cover so-called derivative works—for example, a play based on a book, or a book that contains characters created by another author</w:t>
      </w:r>
      <w:r w:rsidRPr="00254CDC">
        <w:rPr>
          <w:rFonts w:asciiTheme="majorHAnsi" w:hAnsiTheme="majorHAnsi" w:cstheme="majorHAnsi"/>
          <w:sz w:val="12"/>
        </w:rPr>
        <w:t xml:space="preserve">. This expansion was checked, to a limited and uncertain extent, by the concurrent rise of the doctrine of “fair use.” According to this doctrine, some derivative works—parodies, for example, and books that include brief quoted passages from other works—are not considered infringing. For everything else, including adaptations of an artistic work to a new format, new works using existing literary characters or settings, remixes or mashups of musical works, and so forth, the restrictions and penalties of copyright apply. In all these cases, artists can expend mental effort to create something new and original, but they are not allowed to publish or sell it.33 </w:t>
      </w:r>
      <w:r w:rsidRPr="00254CDC">
        <w:rPr>
          <w:rStyle w:val="Emphasis"/>
          <w:rFonts w:asciiTheme="majorHAnsi" w:hAnsiTheme="majorHAnsi" w:cstheme="majorHAnsi"/>
        </w:rPr>
        <w:t xml:space="preserve">They are thus deprived of their basic rights to the fruits of their own mental labor. </w:t>
      </w:r>
      <w:r w:rsidRPr="00254CDC">
        <w:rPr>
          <w:rFonts w:asciiTheme="majorHAnsi" w:hAnsiTheme="majorHAnsi" w:cstheme="majorHAnsi"/>
          <w:sz w:val="12"/>
        </w:rPr>
        <w:t xml:space="preserve">In the case of patent law, </w:t>
      </w:r>
      <w:r w:rsidRPr="007871DA">
        <w:rPr>
          <w:rStyle w:val="Emphasis"/>
          <w:rFonts w:asciiTheme="majorHAnsi" w:hAnsiTheme="majorHAnsi" w:cstheme="majorHAnsi"/>
        </w:rPr>
        <w:t>independent invention has never been a defense against claims of infringement.</w:t>
      </w:r>
      <w:r w:rsidRPr="00254CDC">
        <w:rPr>
          <w:rFonts w:asciiTheme="majorHAnsi" w:hAnsiTheme="majorHAnsi" w:cstheme="majorHAnsi"/>
          <w:sz w:val="12"/>
        </w:rPr>
        <w:t xml:space="preserve"> As a result, </w:t>
      </w:r>
      <w:r w:rsidRPr="00254CDC">
        <w:rPr>
          <w:rStyle w:val="Emphasis"/>
          <w:rFonts w:asciiTheme="majorHAnsi" w:hAnsiTheme="majorHAnsi" w:cstheme="majorHAnsi"/>
          <w:highlight w:val="green"/>
        </w:rPr>
        <w:t>inventors who come</w:t>
      </w:r>
      <w:r w:rsidRPr="00254CDC">
        <w:rPr>
          <w:rStyle w:val="Emphasis"/>
          <w:rFonts w:asciiTheme="majorHAnsi" w:hAnsiTheme="majorHAnsi" w:cstheme="majorHAnsi"/>
        </w:rPr>
        <w:t xml:space="preserve"> in </w:t>
      </w:r>
      <w:r w:rsidRPr="00254CDC">
        <w:rPr>
          <w:rStyle w:val="Emphasis"/>
          <w:rFonts w:asciiTheme="majorHAnsi" w:hAnsiTheme="majorHAnsi" w:cstheme="majorHAnsi"/>
          <w:highlight w:val="green"/>
        </w:rPr>
        <w:t xml:space="preserve">second </w:t>
      </w:r>
      <w:r w:rsidRPr="007871DA">
        <w:rPr>
          <w:rStyle w:val="Emphasis"/>
          <w:rFonts w:asciiTheme="majorHAnsi" w:hAnsiTheme="majorHAnsi" w:cstheme="majorHAnsi"/>
        </w:rPr>
        <w:t xml:space="preserve">in a patent race </w:t>
      </w:r>
      <w:r w:rsidRPr="00254CDC">
        <w:rPr>
          <w:rStyle w:val="Emphasis"/>
          <w:rFonts w:asciiTheme="majorHAnsi" w:hAnsiTheme="majorHAnsi" w:cstheme="majorHAnsi"/>
          <w:highlight w:val="green"/>
        </w:rPr>
        <w:t>have no right</w:t>
      </w:r>
      <w:r w:rsidRPr="00254CDC">
        <w:rPr>
          <w:rStyle w:val="Emphasis"/>
          <w:rFonts w:asciiTheme="majorHAnsi" w:hAnsiTheme="majorHAnsi" w:cstheme="majorHAnsi"/>
        </w:rPr>
        <w:t xml:space="preserve"> at all </w:t>
      </w:r>
      <w:r w:rsidRPr="00254CDC">
        <w:rPr>
          <w:rStyle w:val="Emphasis"/>
          <w:rFonts w:asciiTheme="majorHAnsi" w:hAnsiTheme="majorHAnsi" w:cstheme="majorHAnsi"/>
          <w:highlight w:val="green"/>
        </w:rPr>
        <w:t>to make use of</w:t>
      </w:r>
      <w:r w:rsidRPr="00254CDC">
        <w:rPr>
          <w:rStyle w:val="Emphasis"/>
          <w:rFonts w:asciiTheme="majorHAnsi" w:hAnsiTheme="majorHAnsi" w:cstheme="majorHAnsi"/>
        </w:rPr>
        <w:t xml:space="preserve"> and profit from </w:t>
      </w:r>
      <w:r w:rsidRPr="00254CDC">
        <w:rPr>
          <w:rStyle w:val="Emphasis"/>
          <w:rFonts w:asciiTheme="majorHAnsi" w:hAnsiTheme="majorHAnsi" w:cstheme="majorHAnsi"/>
          <w:highlight w:val="green"/>
        </w:rPr>
        <w:t>their ideas</w:t>
      </w:r>
      <w:r w:rsidRPr="00254CDC">
        <w:rPr>
          <w:rFonts w:asciiTheme="majorHAnsi" w:hAnsiTheme="majorHAnsi" w:cstheme="majorHAnsi"/>
          <w:sz w:val="12"/>
        </w:rPr>
        <w:t xml:space="preserve">. </w:t>
      </w:r>
      <w:r w:rsidRPr="00452F12">
        <w:rPr>
          <w:rStyle w:val="Emphasis"/>
          <w:rFonts w:asciiTheme="majorHAnsi" w:hAnsiTheme="majorHAnsi" w:cstheme="majorHAnsi"/>
          <w:highlight w:val="green"/>
        </w:rPr>
        <w:t>This</w:t>
      </w:r>
      <w:r w:rsidRPr="00254CDC">
        <w:rPr>
          <w:rStyle w:val="Emphasis"/>
          <w:rFonts w:asciiTheme="majorHAnsi" w:hAnsiTheme="majorHAnsi" w:cstheme="majorHAnsi"/>
        </w:rPr>
        <w:t xml:space="preserve"> </w:t>
      </w:r>
      <w:r w:rsidRPr="00452F12">
        <w:rPr>
          <w:rStyle w:val="Emphasis"/>
          <w:rFonts w:asciiTheme="majorHAnsi" w:hAnsiTheme="majorHAnsi" w:cstheme="majorHAnsi"/>
        </w:rPr>
        <w:t xml:space="preserve">is by no means an unusual </w:t>
      </w:r>
      <w:r w:rsidRPr="00254CDC">
        <w:rPr>
          <w:rStyle w:val="Emphasis"/>
          <w:rFonts w:asciiTheme="majorHAnsi" w:hAnsiTheme="majorHAnsi" w:cstheme="majorHAnsi"/>
          <w:highlight w:val="green"/>
        </w:rPr>
        <w:t>occurrence</w:t>
      </w:r>
      <w:r w:rsidRPr="00254CDC">
        <w:rPr>
          <w:rStyle w:val="Emphasis"/>
          <w:rFonts w:asciiTheme="majorHAnsi" w:hAnsiTheme="majorHAnsi" w:cstheme="majorHAnsi"/>
        </w:rPr>
        <w:t xml:space="preserve">, for nearly simultaneous and completely independent discovery of new technologies </w:t>
      </w:r>
      <w:r w:rsidRPr="00452F12">
        <w:rPr>
          <w:rStyle w:val="Emphasis"/>
          <w:rFonts w:asciiTheme="majorHAnsi" w:hAnsiTheme="majorHAnsi" w:cstheme="majorHAnsi"/>
          <w:highlight w:val="green"/>
        </w:rPr>
        <w:t>occurs with astonishing frequency</w:t>
      </w:r>
      <w:r w:rsidRPr="00254CDC">
        <w:rPr>
          <w:rFonts w:asciiTheme="majorHAnsi" w:hAnsiTheme="majorHAnsi" w:cstheme="majorHAnsi"/>
          <w:sz w:val="12"/>
        </w:rPr>
        <w:t xml:space="preserve">.34 Indeed, </w:t>
      </w:r>
      <w:r w:rsidRPr="00452F12">
        <w:rPr>
          <w:rStyle w:val="Emphasis"/>
          <w:rFonts w:asciiTheme="majorHAnsi" w:hAnsiTheme="majorHAnsi" w:cstheme="majorHAnsi"/>
        </w:rPr>
        <w:t xml:space="preserve">patent </w:t>
      </w:r>
      <w:r w:rsidRPr="00254CDC">
        <w:rPr>
          <w:rStyle w:val="Emphasis"/>
          <w:rFonts w:asciiTheme="majorHAnsi" w:hAnsiTheme="majorHAnsi" w:cstheme="majorHAnsi"/>
          <w:highlight w:val="green"/>
        </w:rPr>
        <w:t>infringement lawsuits</w:t>
      </w:r>
      <w:r w:rsidRPr="00254CDC">
        <w:rPr>
          <w:rStyle w:val="Emphasis"/>
          <w:rFonts w:asciiTheme="majorHAnsi" w:hAnsiTheme="majorHAnsi" w:cstheme="majorHAnsi"/>
        </w:rPr>
        <w:t xml:space="preserve"> only </w:t>
      </w:r>
      <w:r w:rsidRPr="00254CDC">
        <w:rPr>
          <w:rStyle w:val="Emphasis"/>
          <w:rFonts w:asciiTheme="majorHAnsi" w:hAnsiTheme="majorHAnsi" w:cstheme="majorHAnsi"/>
          <w:highlight w:val="green"/>
        </w:rPr>
        <w:t>rarely involve intentional copying</w:t>
      </w:r>
      <w:r w:rsidRPr="00254CDC">
        <w:rPr>
          <w:rStyle w:val="Emphasis"/>
          <w:rFonts w:asciiTheme="majorHAnsi" w:hAnsiTheme="majorHAnsi" w:cstheme="majorHAnsi"/>
        </w:rPr>
        <w:t xml:space="preserve"> of someone else’s invention; </w:t>
      </w:r>
      <w:r w:rsidRPr="00254CDC">
        <w:rPr>
          <w:rStyle w:val="Emphasis"/>
          <w:rFonts w:asciiTheme="majorHAnsi" w:hAnsiTheme="majorHAnsi" w:cstheme="majorHAnsi"/>
          <w:highlight w:val="green"/>
        </w:rPr>
        <w:t>in</w:t>
      </w:r>
      <w:r w:rsidRPr="00254CDC">
        <w:rPr>
          <w:rStyle w:val="Emphasis"/>
          <w:rFonts w:asciiTheme="majorHAnsi" w:hAnsiTheme="majorHAnsi" w:cstheme="majorHAnsi"/>
        </w:rPr>
        <w:t xml:space="preserve"> the clear </w:t>
      </w:r>
      <w:r w:rsidRPr="00254CDC">
        <w:rPr>
          <w:rStyle w:val="Emphasis"/>
          <w:rFonts w:asciiTheme="majorHAnsi" w:hAnsiTheme="majorHAnsi" w:cstheme="majorHAnsi"/>
          <w:highlight w:val="green"/>
        </w:rPr>
        <w:t>majority</w:t>
      </w:r>
      <w:r w:rsidRPr="00452F12">
        <w:rPr>
          <w:rStyle w:val="Emphasis"/>
          <w:rFonts w:asciiTheme="majorHAnsi" w:hAnsiTheme="majorHAnsi" w:cstheme="majorHAnsi"/>
        </w:rPr>
        <w:t xml:space="preserve"> of lawsuits</w:t>
      </w:r>
      <w:r w:rsidRPr="00254CDC">
        <w:rPr>
          <w:rStyle w:val="Emphasis"/>
          <w:rFonts w:asciiTheme="majorHAnsi" w:hAnsiTheme="majorHAnsi" w:cstheme="majorHAnsi"/>
        </w:rPr>
        <w:t xml:space="preserve">, the </w:t>
      </w:r>
      <w:r w:rsidRPr="00254CDC">
        <w:rPr>
          <w:rStyle w:val="Emphasis"/>
          <w:rFonts w:asciiTheme="majorHAnsi" w:hAnsiTheme="majorHAnsi" w:cstheme="majorHAnsi"/>
          <w:highlight w:val="green"/>
        </w:rPr>
        <w:t>alleged infringers developed</w:t>
      </w:r>
      <w:r w:rsidRPr="00254CDC">
        <w:rPr>
          <w:rStyle w:val="Emphasis"/>
          <w:rFonts w:asciiTheme="majorHAnsi" w:hAnsiTheme="majorHAnsi" w:cstheme="majorHAnsi"/>
        </w:rPr>
        <w:t xml:space="preserve"> their </w:t>
      </w:r>
      <w:r w:rsidRPr="00254CDC">
        <w:rPr>
          <w:rStyle w:val="Emphasis"/>
          <w:rFonts w:asciiTheme="majorHAnsi" w:hAnsiTheme="majorHAnsi" w:cstheme="majorHAnsi"/>
          <w:highlight w:val="green"/>
        </w:rPr>
        <w:t>products on their own</w:t>
      </w:r>
      <w:r w:rsidRPr="00254CDC">
        <w:rPr>
          <w:rStyle w:val="Emphasis"/>
          <w:rFonts w:asciiTheme="majorHAnsi" w:hAnsiTheme="majorHAnsi" w:cstheme="majorHAnsi"/>
        </w:rPr>
        <w:t xml:space="preserve"> and </w:t>
      </w:r>
      <w:r w:rsidRPr="00254CDC">
        <w:rPr>
          <w:rStyle w:val="Emphasis"/>
          <w:rFonts w:asciiTheme="majorHAnsi" w:hAnsiTheme="majorHAnsi" w:cstheme="majorHAnsi"/>
          <w:highlight w:val="green"/>
        </w:rPr>
        <w:t>weren’t</w:t>
      </w:r>
      <w:r w:rsidRPr="00254CDC">
        <w:rPr>
          <w:rStyle w:val="Emphasis"/>
          <w:rFonts w:asciiTheme="majorHAnsi" w:hAnsiTheme="majorHAnsi" w:cstheme="majorHAnsi"/>
        </w:rPr>
        <w:t xml:space="preserve"> even </w:t>
      </w:r>
      <w:r w:rsidRPr="00254CDC">
        <w:rPr>
          <w:rStyle w:val="Emphasis"/>
          <w:rFonts w:asciiTheme="majorHAnsi" w:hAnsiTheme="majorHAnsi" w:cstheme="majorHAnsi"/>
          <w:highlight w:val="green"/>
        </w:rPr>
        <w:t>aware of</w:t>
      </w:r>
      <w:r w:rsidRPr="00452F12">
        <w:rPr>
          <w:rStyle w:val="Emphasis"/>
          <w:rFonts w:asciiTheme="majorHAnsi" w:hAnsiTheme="majorHAnsi" w:cstheme="majorHAnsi"/>
        </w:rPr>
        <w:t xml:space="preserve"> the </w:t>
      </w:r>
      <w:r w:rsidRPr="00254CDC">
        <w:rPr>
          <w:rStyle w:val="Emphasis"/>
          <w:rFonts w:asciiTheme="majorHAnsi" w:hAnsiTheme="majorHAnsi" w:cstheme="majorHAnsi"/>
          <w:highlight w:val="green"/>
        </w:rPr>
        <w:t>patent</w:t>
      </w:r>
      <w:r w:rsidRPr="00452F12">
        <w:rPr>
          <w:rStyle w:val="Emphasis"/>
          <w:rFonts w:asciiTheme="majorHAnsi" w:hAnsiTheme="majorHAnsi" w:cstheme="majorHAnsi"/>
        </w:rPr>
        <w:t xml:space="preserve"> in question</w:t>
      </w:r>
      <w:r w:rsidRPr="00254CDC">
        <w:rPr>
          <w:rStyle w:val="Emphasis"/>
          <w:rFonts w:asciiTheme="majorHAnsi" w:hAnsiTheme="majorHAnsi" w:cstheme="majorHAnsi"/>
        </w:rPr>
        <w:t>.</w:t>
      </w:r>
      <w:r w:rsidRPr="00254CDC">
        <w:rPr>
          <w:rFonts w:asciiTheme="majorHAnsi" w:hAnsiTheme="majorHAnsi" w:cstheme="majorHAnsi"/>
          <w:sz w:val="12"/>
        </w:rPr>
        <w:t xml:space="preserve"> In summary, </w:t>
      </w:r>
      <w:r w:rsidRPr="00254CDC">
        <w:rPr>
          <w:rStyle w:val="Emphasis"/>
          <w:rFonts w:asciiTheme="majorHAnsi" w:hAnsiTheme="majorHAnsi" w:cstheme="majorHAnsi"/>
        </w:rPr>
        <w:t>the moral case for patents and copyright</w:t>
      </w:r>
      <w:r w:rsidRPr="00254CDC">
        <w:rPr>
          <w:rFonts w:asciiTheme="majorHAnsi" w:hAnsiTheme="majorHAnsi" w:cstheme="majorHAnsi"/>
          <w:sz w:val="12"/>
        </w:rPr>
        <w:t xml:space="preserve"> is supposedly </w:t>
      </w:r>
      <w:r w:rsidRPr="00254CDC">
        <w:rPr>
          <w:rStyle w:val="Emphasis"/>
          <w:rFonts w:asciiTheme="majorHAnsi" w:hAnsiTheme="majorHAnsi" w:cstheme="majorHAnsi"/>
        </w:rPr>
        <w:t>based on the entitlement to enjoy the fruits of one’s mental labor.</w:t>
      </w:r>
      <w:r w:rsidRPr="00254CDC">
        <w:rPr>
          <w:rFonts w:asciiTheme="majorHAnsi" w:hAnsiTheme="majorHAnsi" w:cstheme="majorHAnsi"/>
          <w:sz w:val="12"/>
        </w:rPr>
        <w:t xml:space="preserve"> Yet </w:t>
      </w:r>
      <w:r w:rsidRPr="00254CDC">
        <w:rPr>
          <w:rStyle w:val="Emphasis"/>
          <w:rFonts w:asciiTheme="majorHAnsi" w:hAnsiTheme="majorHAnsi" w:cstheme="majorHAnsi"/>
        </w:rPr>
        <w:t>under current law, the most basic and universal form that this entitlement can take</w:t>
      </w:r>
      <w:r w:rsidRPr="00254CDC">
        <w:rPr>
          <w:rFonts w:asciiTheme="majorHAnsi" w:hAnsiTheme="majorHAnsi" w:cstheme="majorHAnsi"/>
          <w:sz w:val="12"/>
        </w:rPr>
        <w:t xml:space="preserve">, one whose general propriety is completely uncontroversial, </w:t>
      </w:r>
      <w:r w:rsidRPr="00254CDC">
        <w:rPr>
          <w:rStyle w:val="Emphasis"/>
          <w:rFonts w:asciiTheme="majorHAnsi" w:hAnsiTheme="majorHAnsi" w:cstheme="majorHAnsi"/>
        </w:rPr>
        <w:t>is regularly traduced</w:t>
      </w:r>
      <w:r w:rsidRPr="00254CDC">
        <w:rPr>
          <w:rFonts w:asciiTheme="majorHAnsi" w:hAnsiTheme="majorHAnsi" w:cstheme="majorHAnsi"/>
          <w:sz w:val="12"/>
        </w:rPr>
        <w:t xml:space="preserve">. </w:t>
      </w:r>
      <w:r w:rsidRPr="00254CDC">
        <w:rPr>
          <w:rStyle w:val="Emphasis"/>
          <w:rFonts w:asciiTheme="majorHAnsi" w:hAnsiTheme="majorHAnsi" w:cstheme="majorHAnsi"/>
        </w:rPr>
        <w:t>We therefore find unconvincing the claim that copyright and patent holders are rightful property owners who are only receiving their just due</w:t>
      </w:r>
      <w:r w:rsidRPr="00254CDC">
        <w:rPr>
          <w:rFonts w:asciiTheme="majorHAnsi" w:hAnsiTheme="majorHAnsi" w:cstheme="majorHAnsi"/>
          <w:sz w:val="12"/>
        </w:rPr>
        <w:t xml:space="preserve">. Yes, we can imagine intellectual property laws in which the moral claims for exclusive rights are much stronger. If copyright were limited to its original concern of preventing sales of full reproductions, and if patents were awarded to all independent co-inventors (or at least independent invention were a complete defense in any infringement action), then intellectual property rights would indeed provide additional protections for artists and inventors without impinging on the basic rights of other artists and inventors. But that is not the intellectual property law we have today, and to get there would require major statutory changes. </w:t>
      </w:r>
      <w:r w:rsidRPr="00254CDC">
        <w:rPr>
          <w:rStyle w:val="Emphasis"/>
          <w:rFonts w:asciiTheme="majorHAnsi" w:hAnsiTheme="majorHAnsi" w:cstheme="majorHAnsi"/>
        </w:rPr>
        <w:t xml:space="preserve">The </w:t>
      </w:r>
      <w:r w:rsidRPr="00254CDC">
        <w:rPr>
          <w:rStyle w:val="Emphasis"/>
          <w:rFonts w:asciiTheme="majorHAnsi" w:hAnsiTheme="majorHAnsi" w:cstheme="majorHAnsi"/>
          <w:highlight w:val="green"/>
        </w:rPr>
        <w:t>copyright and patent laws</w:t>
      </w:r>
      <w:r w:rsidRPr="00254CDC">
        <w:rPr>
          <w:rStyle w:val="Emphasis"/>
          <w:rFonts w:asciiTheme="majorHAnsi" w:hAnsiTheme="majorHAnsi" w:cstheme="majorHAnsi"/>
        </w:rPr>
        <w:t xml:space="preserve"> we have today therefore </w:t>
      </w:r>
      <w:r w:rsidRPr="00452F12">
        <w:rPr>
          <w:rStyle w:val="Emphasis"/>
          <w:rFonts w:asciiTheme="majorHAnsi" w:hAnsiTheme="majorHAnsi" w:cstheme="majorHAnsi"/>
        </w:rPr>
        <w:t xml:space="preserve">look more </w:t>
      </w:r>
      <w:r w:rsidRPr="00254CDC">
        <w:rPr>
          <w:rStyle w:val="Emphasis"/>
          <w:rFonts w:asciiTheme="majorHAnsi" w:hAnsiTheme="majorHAnsi" w:cstheme="majorHAnsi"/>
          <w:highlight w:val="green"/>
        </w:rPr>
        <w:t>like intellectual monopoly</w:t>
      </w:r>
      <w:r w:rsidRPr="00254CDC">
        <w:rPr>
          <w:rStyle w:val="Emphasis"/>
          <w:rFonts w:asciiTheme="majorHAnsi" w:hAnsiTheme="majorHAnsi" w:cstheme="majorHAnsi"/>
        </w:rPr>
        <w:t xml:space="preserve"> than intellectual property</w:t>
      </w:r>
      <w:r w:rsidRPr="00254CDC">
        <w:rPr>
          <w:rFonts w:asciiTheme="majorHAnsi" w:hAnsiTheme="majorHAnsi" w:cstheme="majorHAnsi"/>
          <w:sz w:val="12"/>
        </w:rPr>
        <w:t xml:space="preserve">. </w:t>
      </w:r>
      <w:r w:rsidRPr="00254CDC">
        <w:rPr>
          <w:rStyle w:val="Emphasis"/>
          <w:rFonts w:asciiTheme="majorHAnsi" w:hAnsiTheme="majorHAnsi" w:cstheme="majorHAnsi"/>
        </w:rPr>
        <w:t>They do not simply give people their rightful du</w:t>
      </w:r>
      <w:r w:rsidRPr="00254CDC">
        <w:rPr>
          <w:rFonts w:asciiTheme="majorHAnsi" w:hAnsiTheme="majorHAnsi" w:cstheme="majorHAnsi"/>
          <w:sz w:val="12"/>
        </w:rPr>
        <w:t>e; on the contrary</w:t>
      </w:r>
      <w:r w:rsidRPr="00254CDC">
        <w:rPr>
          <w:rStyle w:val="Emphasis"/>
          <w:rFonts w:asciiTheme="majorHAnsi" w:hAnsiTheme="majorHAnsi" w:cstheme="majorHAnsi"/>
        </w:rPr>
        <w:t>, they regularly deprive people of their rightful due.</w:t>
      </w:r>
      <w:r w:rsidRPr="00254CDC">
        <w:rPr>
          <w:rFonts w:asciiTheme="majorHAnsi" w:hAnsiTheme="majorHAnsi" w:cstheme="majorHAnsi"/>
          <w:sz w:val="12"/>
        </w:rPr>
        <w:t xml:space="preserve"> If there is a case to be made for the special privileges granted under these laws, it must be based on utilitarian grounds. As we have already seen, that case is surprisingly weak, and utterly incapable of justifying the radical expansion in IP protection that has occurred in recent years. Therefore, it is entirely appropriate to strip IP protection of its sheep’s clothing and to see it for the wolf it is, a major source of economic stagnation and a tool for unjust enrichment.</w:t>
      </w:r>
    </w:p>
    <w:p w14:paraId="3A70E6A0" w14:textId="77777777" w:rsidR="00235984" w:rsidRPr="00254CDC" w:rsidRDefault="00235984" w:rsidP="00235984">
      <w:pPr>
        <w:pStyle w:val="Heading4"/>
        <w:rPr>
          <w:rFonts w:asciiTheme="majorHAnsi" w:hAnsiTheme="majorHAnsi" w:cstheme="majorHAnsi"/>
        </w:rPr>
      </w:pPr>
      <w:r w:rsidRPr="00254CDC">
        <w:rPr>
          <w:rFonts w:asciiTheme="majorHAnsi" w:hAnsiTheme="majorHAnsi" w:cstheme="majorHAnsi"/>
        </w:rPr>
        <w:t xml:space="preserve">2] IP rights limit freedom of the owners of property by handing partial control to IP Creators. </w:t>
      </w:r>
    </w:p>
    <w:p w14:paraId="184C4904" w14:textId="77777777" w:rsidR="00235984" w:rsidRPr="00254CDC" w:rsidRDefault="00235984" w:rsidP="00235984">
      <w:pPr>
        <w:rPr>
          <w:rFonts w:asciiTheme="majorHAnsi" w:hAnsiTheme="majorHAnsi" w:cstheme="majorHAnsi"/>
          <w:color w:val="333333"/>
          <w:spacing w:val="4"/>
          <w:sz w:val="12"/>
          <w:szCs w:val="12"/>
          <w:shd w:val="clear" w:color="auto" w:fill="FCFCFC"/>
        </w:rPr>
      </w:pPr>
      <w:r w:rsidRPr="00254CDC">
        <w:rPr>
          <w:rStyle w:val="Style13ptBold"/>
          <w:rFonts w:asciiTheme="majorHAnsi" w:hAnsiTheme="majorHAnsi" w:cstheme="majorHAnsi"/>
        </w:rPr>
        <w:t>Kinsella 13</w:t>
      </w:r>
      <w:r w:rsidRPr="00254CDC">
        <w:rPr>
          <w:rFonts w:asciiTheme="majorHAnsi" w:hAnsiTheme="majorHAnsi" w:cstheme="majorHAnsi"/>
          <w:color w:val="333333"/>
          <w:spacing w:val="4"/>
          <w:sz w:val="21"/>
          <w:szCs w:val="21"/>
          <w:shd w:val="clear" w:color="auto" w:fill="FCFCFC"/>
        </w:rPr>
        <w:t xml:space="preserve"> </w:t>
      </w:r>
      <w:r w:rsidRPr="00254CDC">
        <w:rPr>
          <w:rFonts w:asciiTheme="majorHAnsi" w:hAnsiTheme="majorHAnsi" w:cstheme="majorHAnsi"/>
          <w:color w:val="333333"/>
          <w:spacing w:val="4"/>
          <w:sz w:val="12"/>
          <w:szCs w:val="12"/>
          <w:shd w:val="clear" w:color="auto" w:fill="FCFCFC"/>
        </w:rPr>
        <w:t xml:space="preserve">[Kinsella S. (2013) The Case Against Intellectual Property. In: </w:t>
      </w:r>
      <w:proofErr w:type="spellStart"/>
      <w:r w:rsidRPr="00254CDC">
        <w:rPr>
          <w:rFonts w:asciiTheme="majorHAnsi" w:hAnsiTheme="majorHAnsi" w:cstheme="majorHAnsi"/>
          <w:color w:val="333333"/>
          <w:spacing w:val="4"/>
          <w:sz w:val="12"/>
          <w:szCs w:val="12"/>
          <w:shd w:val="clear" w:color="auto" w:fill="FCFCFC"/>
        </w:rPr>
        <w:t>Luetge</w:t>
      </w:r>
      <w:proofErr w:type="spellEnd"/>
      <w:r w:rsidRPr="00254CDC">
        <w:rPr>
          <w:rFonts w:asciiTheme="majorHAnsi" w:hAnsiTheme="majorHAnsi" w:cstheme="majorHAnsi"/>
          <w:color w:val="333333"/>
          <w:spacing w:val="4"/>
          <w:sz w:val="12"/>
          <w:szCs w:val="12"/>
          <w:shd w:val="clear" w:color="auto" w:fill="FCFCFC"/>
        </w:rPr>
        <w:t xml:space="preserve"> C. (eds) Handbook of the Philosophical Foundations of Business Ethics. Springer, Dordrecht. </w:t>
      </w:r>
      <w:hyperlink r:id="rId7" w:history="1">
        <w:r w:rsidRPr="00254CDC">
          <w:rPr>
            <w:rStyle w:val="Hyperlink"/>
            <w:rFonts w:asciiTheme="majorHAnsi" w:hAnsiTheme="majorHAnsi" w:cstheme="majorHAnsi"/>
            <w:spacing w:val="4"/>
            <w:sz w:val="12"/>
            <w:szCs w:val="12"/>
            <w:shd w:val="clear" w:color="auto" w:fill="FCFCFC"/>
          </w:rPr>
          <w:t>https://doi.org/10.1007/978-94-007-1494-6_99]//Lex</w:t>
        </w:r>
      </w:hyperlink>
      <w:r w:rsidRPr="00254CDC">
        <w:rPr>
          <w:rFonts w:asciiTheme="majorHAnsi" w:hAnsiTheme="majorHAnsi" w:cstheme="majorHAnsi"/>
          <w:color w:val="333333"/>
          <w:spacing w:val="4"/>
          <w:sz w:val="12"/>
          <w:szCs w:val="12"/>
          <w:shd w:val="clear" w:color="auto" w:fill="FCFCFC"/>
        </w:rPr>
        <w:t xml:space="preserve"> </w:t>
      </w:r>
      <w:proofErr w:type="spellStart"/>
      <w:r w:rsidRPr="00254CDC">
        <w:rPr>
          <w:rFonts w:asciiTheme="majorHAnsi" w:hAnsiTheme="majorHAnsi" w:cstheme="majorHAnsi"/>
          <w:color w:val="333333"/>
          <w:spacing w:val="4"/>
          <w:sz w:val="12"/>
          <w:szCs w:val="12"/>
          <w:shd w:val="clear" w:color="auto" w:fill="FCFCFC"/>
        </w:rPr>
        <w:t>AKu</w:t>
      </w:r>
      <w:proofErr w:type="spellEnd"/>
    </w:p>
    <w:p w14:paraId="46D21537" w14:textId="00F79B91" w:rsidR="00235984" w:rsidRPr="00254CDC" w:rsidRDefault="00235984" w:rsidP="00235984">
      <w:pPr>
        <w:rPr>
          <w:rFonts w:asciiTheme="majorHAnsi" w:hAnsiTheme="majorHAnsi" w:cstheme="majorHAnsi"/>
          <w:sz w:val="12"/>
          <w:szCs w:val="12"/>
        </w:rPr>
      </w:pPr>
      <w:r w:rsidRPr="00254CDC">
        <w:rPr>
          <w:rFonts w:asciiTheme="majorHAnsi" w:hAnsiTheme="majorHAnsi" w:cstheme="majorHAnsi"/>
          <w:color w:val="333333"/>
          <w:spacing w:val="4"/>
          <w:sz w:val="12"/>
          <w:szCs w:val="12"/>
          <w:shd w:val="clear" w:color="auto" w:fill="FCFCFC"/>
        </w:rPr>
        <w:t>***Brackets for Gendered Language***</w:t>
      </w:r>
    </w:p>
    <w:p w14:paraId="75428479" w14:textId="7CBBA25E" w:rsidR="00235984" w:rsidRPr="00D24619" w:rsidRDefault="00235984" w:rsidP="00235984">
      <w:pPr>
        <w:rPr>
          <w:rFonts w:asciiTheme="majorHAnsi" w:hAnsiTheme="majorHAnsi" w:cstheme="majorHAnsi"/>
          <w:sz w:val="12"/>
        </w:rPr>
      </w:pPr>
      <w:r w:rsidRPr="00254CDC">
        <w:rPr>
          <w:rFonts w:asciiTheme="majorHAnsi" w:hAnsiTheme="majorHAnsi" w:cstheme="majorHAnsi"/>
          <w:sz w:val="12"/>
        </w:rPr>
        <w:t xml:space="preserve">Let us recall that </w:t>
      </w:r>
      <w:r w:rsidRPr="00254CDC">
        <w:rPr>
          <w:rStyle w:val="Emphasis"/>
          <w:rFonts w:asciiTheme="majorHAnsi" w:hAnsiTheme="majorHAnsi" w:cstheme="majorHAnsi"/>
          <w:highlight w:val="green"/>
        </w:rPr>
        <w:t>IP rights give</w:t>
      </w:r>
      <w:r w:rsidRPr="00254CDC">
        <w:rPr>
          <w:rStyle w:val="Emphasis"/>
          <w:rFonts w:asciiTheme="majorHAnsi" w:hAnsiTheme="majorHAnsi" w:cstheme="majorHAnsi"/>
        </w:rPr>
        <w:t xml:space="preserve"> to pattern-creators </w:t>
      </w:r>
      <w:r w:rsidRPr="00254CDC">
        <w:rPr>
          <w:rStyle w:val="Emphasis"/>
          <w:rFonts w:asciiTheme="majorHAnsi" w:hAnsiTheme="majorHAnsi" w:cstheme="majorHAnsi"/>
          <w:highlight w:val="green"/>
        </w:rPr>
        <w:t>partial rights of control</w:t>
      </w:r>
      <w:r w:rsidRPr="00254CDC">
        <w:rPr>
          <w:rStyle w:val="Emphasis"/>
          <w:rFonts w:asciiTheme="majorHAnsi" w:hAnsiTheme="majorHAnsi" w:cstheme="majorHAnsi"/>
        </w:rPr>
        <w:t xml:space="preserve"> – ownership – </w:t>
      </w:r>
      <w:r w:rsidRPr="00254CDC">
        <w:rPr>
          <w:rStyle w:val="Emphasis"/>
          <w:rFonts w:asciiTheme="majorHAnsi" w:hAnsiTheme="majorHAnsi" w:cstheme="majorHAnsi"/>
          <w:highlight w:val="green"/>
        </w:rPr>
        <w:t>over</w:t>
      </w:r>
      <w:r w:rsidRPr="00254CDC">
        <w:rPr>
          <w:rStyle w:val="Emphasis"/>
          <w:rFonts w:asciiTheme="majorHAnsi" w:hAnsiTheme="majorHAnsi" w:cstheme="majorHAnsi"/>
        </w:rPr>
        <w:t xml:space="preserve"> the material </w:t>
      </w:r>
      <w:r w:rsidRPr="00254CDC">
        <w:rPr>
          <w:rStyle w:val="Emphasis"/>
          <w:rFonts w:asciiTheme="majorHAnsi" w:hAnsiTheme="majorHAnsi" w:cstheme="majorHAnsi"/>
          <w:highlight w:val="green"/>
        </w:rPr>
        <w:t>property of everyone else</w:t>
      </w:r>
      <w:r w:rsidRPr="00254CDC">
        <w:rPr>
          <w:rStyle w:val="Emphasis"/>
          <w:rFonts w:asciiTheme="majorHAnsi" w:hAnsiTheme="majorHAnsi" w:cstheme="majorHAnsi"/>
        </w:rPr>
        <w:t>.</w:t>
      </w:r>
      <w:r w:rsidRPr="00254CDC">
        <w:rPr>
          <w:rFonts w:asciiTheme="majorHAnsi" w:hAnsiTheme="majorHAnsi" w:cstheme="majorHAnsi"/>
          <w:sz w:val="12"/>
        </w:rPr>
        <w:t xml:space="preserve"> The </w:t>
      </w:r>
      <w:r w:rsidRPr="00254CDC">
        <w:rPr>
          <w:rStyle w:val="Emphasis"/>
          <w:rFonts w:asciiTheme="majorHAnsi" w:hAnsiTheme="majorHAnsi" w:cstheme="majorHAnsi"/>
          <w:highlight w:val="green"/>
        </w:rPr>
        <w:t>pattern-creator has partial ownership of others’ property</w:t>
      </w:r>
      <w:r w:rsidRPr="00254CDC">
        <w:rPr>
          <w:rStyle w:val="Emphasis"/>
          <w:rFonts w:asciiTheme="majorHAnsi" w:hAnsiTheme="majorHAnsi" w:cstheme="majorHAnsi"/>
        </w:rPr>
        <w:t xml:space="preserve">, </w:t>
      </w:r>
      <w:r w:rsidRPr="00254CDC">
        <w:rPr>
          <w:rStyle w:val="Emphasis"/>
          <w:rFonts w:asciiTheme="majorHAnsi" w:hAnsiTheme="majorHAnsi" w:cstheme="majorHAnsi"/>
          <w:highlight w:val="green"/>
        </w:rPr>
        <w:t>by virtue of</w:t>
      </w:r>
      <w:r w:rsidRPr="00254CDC">
        <w:rPr>
          <w:rStyle w:val="Emphasis"/>
          <w:rFonts w:asciiTheme="majorHAnsi" w:hAnsiTheme="majorHAnsi" w:cstheme="majorHAnsi"/>
        </w:rPr>
        <w:t xml:space="preserve"> his </w:t>
      </w:r>
      <w:r w:rsidRPr="00254CDC">
        <w:rPr>
          <w:rStyle w:val="Emphasis"/>
          <w:rFonts w:asciiTheme="majorHAnsi" w:hAnsiTheme="majorHAnsi" w:cstheme="majorHAnsi"/>
          <w:highlight w:val="green"/>
        </w:rPr>
        <w:t>[their]</w:t>
      </w:r>
      <w:r w:rsidRPr="00254CDC">
        <w:rPr>
          <w:rStyle w:val="Emphasis"/>
          <w:rFonts w:asciiTheme="majorHAnsi" w:hAnsiTheme="majorHAnsi" w:cstheme="majorHAnsi"/>
        </w:rPr>
        <w:t xml:space="preserve"> </w:t>
      </w:r>
      <w:r w:rsidRPr="00254CDC">
        <w:rPr>
          <w:rStyle w:val="Emphasis"/>
          <w:rFonts w:asciiTheme="majorHAnsi" w:hAnsiTheme="majorHAnsi" w:cstheme="majorHAnsi"/>
          <w:highlight w:val="green"/>
        </w:rPr>
        <w:t>IP right</w:t>
      </w:r>
      <w:r w:rsidRPr="00254CDC">
        <w:rPr>
          <w:rStyle w:val="Emphasis"/>
          <w:rFonts w:asciiTheme="majorHAnsi" w:hAnsiTheme="majorHAnsi" w:cstheme="majorHAnsi"/>
        </w:rPr>
        <w:t xml:space="preserve">, </w:t>
      </w:r>
      <w:r w:rsidRPr="00254CDC">
        <w:rPr>
          <w:rStyle w:val="Emphasis"/>
          <w:rFonts w:asciiTheme="majorHAnsi" w:hAnsiTheme="majorHAnsi" w:cstheme="majorHAnsi"/>
          <w:highlight w:val="green"/>
        </w:rPr>
        <w:t>because</w:t>
      </w:r>
      <w:r w:rsidRPr="00254CDC">
        <w:rPr>
          <w:rStyle w:val="Emphasis"/>
          <w:rFonts w:asciiTheme="majorHAnsi" w:hAnsiTheme="majorHAnsi" w:cstheme="majorHAnsi"/>
        </w:rPr>
        <w:t xml:space="preserve"> he </w:t>
      </w:r>
      <w:r w:rsidRPr="00254CDC">
        <w:rPr>
          <w:rStyle w:val="Emphasis"/>
          <w:rFonts w:asciiTheme="majorHAnsi" w:hAnsiTheme="majorHAnsi" w:cstheme="majorHAnsi"/>
          <w:highlight w:val="green"/>
        </w:rPr>
        <w:t>[they]</w:t>
      </w:r>
      <w:r w:rsidRPr="00254CDC">
        <w:rPr>
          <w:rStyle w:val="Emphasis"/>
          <w:rFonts w:asciiTheme="majorHAnsi" w:hAnsiTheme="majorHAnsi" w:cstheme="majorHAnsi"/>
        </w:rPr>
        <w:t xml:space="preserve"> </w:t>
      </w:r>
      <w:r w:rsidRPr="00254CDC">
        <w:rPr>
          <w:rStyle w:val="Emphasis"/>
          <w:rFonts w:asciiTheme="majorHAnsi" w:hAnsiTheme="majorHAnsi" w:cstheme="majorHAnsi"/>
          <w:highlight w:val="green"/>
        </w:rPr>
        <w:t>can prohibit</w:t>
      </w:r>
      <w:r w:rsidRPr="00254CDC">
        <w:rPr>
          <w:rStyle w:val="Emphasis"/>
          <w:rFonts w:asciiTheme="majorHAnsi" w:hAnsiTheme="majorHAnsi" w:cstheme="majorHAnsi"/>
        </w:rPr>
        <w:t xml:space="preserve"> them from </w:t>
      </w:r>
      <w:r w:rsidRPr="00254CDC">
        <w:rPr>
          <w:rStyle w:val="Emphasis"/>
          <w:rFonts w:asciiTheme="majorHAnsi" w:hAnsiTheme="majorHAnsi" w:cstheme="majorHAnsi"/>
          <w:highlight w:val="green"/>
        </w:rPr>
        <w:t>performing</w:t>
      </w:r>
      <w:r w:rsidRPr="00254CDC">
        <w:rPr>
          <w:rStyle w:val="Emphasis"/>
          <w:rFonts w:asciiTheme="majorHAnsi" w:hAnsiTheme="majorHAnsi" w:cstheme="majorHAnsi"/>
        </w:rPr>
        <w:t xml:space="preserve"> </w:t>
      </w:r>
      <w:r w:rsidRPr="00254CDC">
        <w:rPr>
          <w:rStyle w:val="Emphasis"/>
          <w:rFonts w:asciiTheme="majorHAnsi" w:hAnsiTheme="majorHAnsi" w:cstheme="majorHAnsi"/>
          <w:highlight w:val="green"/>
        </w:rPr>
        <w:t>certain actions with their own property</w:t>
      </w:r>
      <w:r w:rsidRPr="00254CDC">
        <w:rPr>
          <w:rStyle w:val="Emphasis"/>
          <w:rFonts w:asciiTheme="majorHAnsi" w:hAnsiTheme="majorHAnsi" w:cstheme="majorHAnsi"/>
        </w:rPr>
        <w:t>.</w:t>
      </w:r>
      <w:r w:rsidRPr="00254CDC">
        <w:rPr>
          <w:rFonts w:asciiTheme="majorHAnsi" w:hAnsiTheme="majorHAnsi" w:cstheme="majorHAnsi"/>
          <w:sz w:val="12"/>
        </w:rPr>
        <w:t xml:space="preserve"> </w:t>
      </w:r>
      <w:r w:rsidRPr="00254CDC">
        <w:rPr>
          <w:rStyle w:val="Emphasis"/>
          <w:rFonts w:asciiTheme="majorHAnsi" w:hAnsiTheme="majorHAnsi" w:cstheme="majorHAnsi"/>
          <w:highlight w:val="green"/>
        </w:rPr>
        <w:t>Author X</w:t>
      </w:r>
      <w:r w:rsidRPr="00254CDC">
        <w:rPr>
          <w:rFonts w:asciiTheme="majorHAnsi" w:hAnsiTheme="majorHAnsi" w:cstheme="majorHAnsi"/>
          <w:sz w:val="12"/>
        </w:rPr>
        <w:t>, for example</w:t>
      </w:r>
      <w:r w:rsidRPr="00254CDC">
        <w:rPr>
          <w:rStyle w:val="Emphasis"/>
          <w:rFonts w:asciiTheme="majorHAnsi" w:hAnsiTheme="majorHAnsi" w:cstheme="majorHAnsi"/>
        </w:rPr>
        <w:t xml:space="preserve">, can </w:t>
      </w:r>
      <w:r w:rsidRPr="00254CDC">
        <w:rPr>
          <w:rStyle w:val="Emphasis"/>
          <w:rFonts w:asciiTheme="majorHAnsi" w:hAnsiTheme="majorHAnsi" w:cstheme="majorHAnsi"/>
          <w:highlight w:val="green"/>
        </w:rPr>
        <w:t>prohibit</w:t>
      </w:r>
      <w:r w:rsidRPr="00254CDC">
        <w:rPr>
          <w:rFonts w:asciiTheme="majorHAnsi" w:hAnsiTheme="majorHAnsi" w:cstheme="majorHAnsi"/>
          <w:sz w:val="12"/>
        </w:rPr>
        <w:t xml:space="preserve"> a third party, </w:t>
      </w:r>
      <w:r w:rsidRPr="00254CDC">
        <w:rPr>
          <w:rStyle w:val="Emphasis"/>
          <w:rFonts w:asciiTheme="majorHAnsi" w:hAnsiTheme="majorHAnsi" w:cstheme="majorHAnsi"/>
          <w:highlight w:val="green"/>
        </w:rPr>
        <w:t>Y</w:t>
      </w:r>
      <w:r w:rsidRPr="00254CDC">
        <w:rPr>
          <w:rStyle w:val="Emphasis"/>
          <w:rFonts w:asciiTheme="majorHAnsi" w:hAnsiTheme="majorHAnsi" w:cstheme="majorHAnsi"/>
        </w:rPr>
        <w:t xml:space="preserve">, </w:t>
      </w:r>
      <w:r w:rsidRPr="00254CDC">
        <w:rPr>
          <w:rStyle w:val="Emphasis"/>
          <w:rFonts w:asciiTheme="majorHAnsi" w:hAnsiTheme="majorHAnsi" w:cstheme="majorHAnsi"/>
          <w:highlight w:val="green"/>
        </w:rPr>
        <w:t>from inscribing</w:t>
      </w:r>
      <w:r w:rsidRPr="00254CDC">
        <w:rPr>
          <w:rStyle w:val="Emphasis"/>
          <w:rFonts w:asciiTheme="majorHAnsi" w:hAnsiTheme="majorHAnsi" w:cstheme="majorHAnsi"/>
        </w:rPr>
        <w:t xml:space="preserve"> a certain </w:t>
      </w:r>
      <w:r w:rsidRPr="00254CDC">
        <w:rPr>
          <w:rStyle w:val="Emphasis"/>
          <w:rFonts w:asciiTheme="majorHAnsi" w:hAnsiTheme="majorHAnsi" w:cstheme="majorHAnsi"/>
          <w:highlight w:val="green"/>
        </w:rPr>
        <w:t>pattern of words on Y’s</w:t>
      </w:r>
      <w:r w:rsidRPr="00254CDC">
        <w:rPr>
          <w:rStyle w:val="Emphasis"/>
          <w:rFonts w:asciiTheme="majorHAnsi" w:hAnsiTheme="majorHAnsi" w:cstheme="majorHAnsi"/>
        </w:rPr>
        <w:t xml:space="preserve"> </w:t>
      </w:r>
      <w:r w:rsidRPr="00254CDC">
        <w:rPr>
          <w:rStyle w:val="Emphasis"/>
          <w:rFonts w:asciiTheme="majorHAnsi" w:hAnsiTheme="majorHAnsi" w:cstheme="majorHAnsi"/>
          <w:highlight w:val="green"/>
        </w:rPr>
        <w:t>own</w:t>
      </w:r>
      <w:r w:rsidRPr="00254CDC">
        <w:rPr>
          <w:rStyle w:val="Emphasis"/>
          <w:rFonts w:asciiTheme="majorHAnsi" w:hAnsiTheme="majorHAnsi" w:cstheme="majorHAnsi"/>
        </w:rPr>
        <w:t xml:space="preserve"> blank </w:t>
      </w:r>
      <w:r w:rsidRPr="00254CDC">
        <w:rPr>
          <w:rStyle w:val="Emphasis"/>
          <w:rFonts w:asciiTheme="majorHAnsi" w:hAnsiTheme="majorHAnsi" w:cstheme="majorHAnsi"/>
          <w:highlight w:val="green"/>
        </w:rPr>
        <w:t>pages</w:t>
      </w:r>
      <w:r w:rsidRPr="00254CDC">
        <w:rPr>
          <w:rStyle w:val="Emphasis"/>
          <w:rFonts w:asciiTheme="majorHAnsi" w:hAnsiTheme="majorHAnsi" w:cstheme="majorHAnsi"/>
        </w:rPr>
        <w:t xml:space="preserve"> with Y’s own ink</w:t>
      </w:r>
      <w:r w:rsidRPr="00254CDC">
        <w:rPr>
          <w:rFonts w:asciiTheme="majorHAnsi" w:hAnsiTheme="majorHAnsi" w:cstheme="majorHAnsi"/>
          <w:sz w:val="12"/>
        </w:rPr>
        <w:t xml:space="preserve">. That is, by merely authoring an original expression of ideas, by merely thinking of and recording some original pattern of information, or by finding a new way to use his own property (recipe), the </w:t>
      </w:r>
      <w:r w:rsidRPr="00254CDC">
        <w:rPr>
          <w:rStyle w:val="Emphasis"/>
          <w:rFonts w:asciiTheme="majorHAnsi" w:hAnsiTheme="majorHAnsi" w:cstheme="majorHAnsi"/>
          <w:highlight w:val="green"/>
        </w:rPr>
        <w:t>IP creator</w:t>
      </w:r>
      <w:r w:rsidRPr="00254CDC">
        <w:rPr>
          <w:rFonts w:asciiTheme="majorHAnsi" w:hAnsiTheme="majorHAnsi" w:cstheme="majorHAnsi"/>
          <w:sz w:val="12"/>
        </w:rPr>
        <w:t xml:space="preserve"> instantly, magically becomes a partial owner of others’ property.</w:t>
      </w:r>
      <w:r w:rsidRPr="00254CDC">
        <w:rPr>
          <w:rFonts w:asciiTheme="majorHAnsi" w:hAnsiTheme="majorHAnsi" w:cstheme="majorHAnsi"/>
          <w:sz w:val="12"/>
          <w:szCs w:val="12"/>
        </w:rPr>
        <w:t xml:space="preserve"> </w:t>
      </w:r>
      <w:r w:rsidRPr="00254CDC">
        <w:rPr>
          <w:rStyle w:val="Emphasis"/>
          <w:rFonts w:asciiTheme="majorHAnsi" w:hAnsiTheme="majorHAnsi" w:cstheme="majorHAnsi"/>
          <w:sz w:val="12"/>
          <w:szCs w:val="12"/>
          <w:u w:val="none"/>
        </w:rPr>
        <w:t xml:space="preserve">He [They] </w:t>
      </w:r>
      <w:r w:rsidRPr="00254CDC">
        <w:rPr>
          <w:rStyle w:val="Emphasis"/>
          <w:rFonts w:asciiTheme="majorHAnsi" w:hAnsiTheme="majorHAnsi" w:cstheme="majorHAnsi"/>
          <w:highlight w:val="green"/>
        </w:rPr>
        <w:t>has</w:t>
      </w:r>
      <w:r w:rsidRPr="00254CDC">
        <w:rPr>
          <w:rStyle w:val="Emphasis"/>
          <w:rFonts w:asciiTheme="majorHAnsi" w:hAnsiTheme="majorHAnsi" w:cstheme="majorHAnsi"/>
        </w:rPr>
        <w:t xml:space="preserve"> some </w:t>
      </w:r>
      <w:r w:rsidRPr="00254CDC">
        <w:rPr>
          <w:rStyle w:val="Emphasis"/>
          <w:rFonts w:asciiTheme="majorHAnsi" w:hAnsiTheme="majorHAnsi" w:cstheme="majorHAnsi"/>
          <w:highlight w:val="green"/>
        </w:rPr>
        <w:t>say over how third parties</w:t>
      </w:r>
      <w:r w:rsidRPr="00254CDC">
        <w:rPr>
          <w:rStyle w:val="Emphasis"/>
          <w:rFonts w:asciiTheme="majorHAnsi" w:hAnsiTheme="majorHAnsi" w:cstheme="majorHAnsi"/>
        </w:rPr>
        <w:t xml:space="preserve"> can </w:t>
      </w:r>
      <w:r w:rsidRPr="00254CDC">
        <w:rPr>
          <w:rStyle w:val="Emphasis"/>
          <w:rFonts w:asciiTheme="majorHAnsi" w:hAnsiTheme="majorHAnsi" w:cstheme="majorHAnsi"/>
          <w:highlight w:val="green"/>
        </w:rPr>
        <w:t>use</w:t>
      </w:r>
      <w:r w:rsidRPr="00254CDC">
        <w:rPr>
          <w:rStyle w:val="Emphasis"/>
          <w:rFonts w:asciiTheme="majorHAnsi" w:hAnsiTheme="majorHAnsi" w:cstheme="majorHAnsi"/>
        </w:rPr>
        <w:t xml:space="preserve"> </w:t>
      </w:r>
      <w:r w:rsidRPr="00254CDC">
        <w:rPr>
          <w:rStyle w:val="Emphasis"/>
          <w:rFonts w:asciiTheme="majorHAnsi" w:hAnsiTheme="majorHAnsi" w:cstheme="majorHAnsi"/>
          <w:highlight w:val="green"/>
        </w:rPr>
        <w:t>their property</w:t>
      </w:r>
      <w:r w:rsidRPr="00254CDC">
        <w:rPr>
          <w:rFonts w:asciiTheme="majorHAnsi" w:hAnsiTheme="majorHAnsi" w:cstheme="majorHAnsi"/>
          <w:sz w:val="12"/>
        </w:rPr>
        <w:t xml:space="preserve">. </w:t>
      </w:r>
      <w:r w:rsidRPr="00254CDC">
        <w:rPr>
          <w:rStyle w:val="Emphasis"/>
          <w:rFonts w:asciiTheme="majorHAnsi" w:hAnsiTheme="majorHAnsi" w:cstheme="majorHAnsi"/>
        </w:rPr>
        <w:t>He is granted, in effect, a type of “negative servitude” in others’ already owned property</w:t>
      </w:r>
      <w:r w:rsidRPr="00254CDC">
        <w:rPr>
          <w:rFonts w:asciiTheme="majorHAnsi" w:hAnsiTheme="majorHAnsi" w:cstheme="majorHAnsi"/>
          <w:sz w:val="12"/>
        </w:rPr>
        <w:t xml:space="preserve">” (See [32]). IP rights change the status quo by redistributing property from individuals of one class (material-property owners) to individuals of another (authors and inventors). Prima facie, </w:t>
      </w:r>
      <w:r w:rsidRPr="00254CDC">
        <w:rPr>
          <w:rStyle w:val="Emphasis"/>
          <w:rFonts w:asciiTheme="majorHAnsi" w:hAnsiTheme="majorHAnsi" w:cstheme="majorHAnsi"/>
        </w:rPr>
        <w:t xml:space="preserve">therefore, </w:t>
      </w:r>
      <w:r w:rsidRPr="00254CDC">
        <w:rPr>
          <w:rStyle w:val="Emphasis"/>
          <w:rFonts w:asciiTheme="majorHAnsi" w:hAnsiTheme="majorHAnsi" w:cstheme="majorHAnsi"/>
          <w:highlight w:val="green"/>
        </w:rPr>
        <w:t>IP law</w:t>
      </w:r>
      <w:r w:rsidRPr="00254CDC">
        <w:rPr>
          <w:rStyle w:val="Emphasis"/>
          <w:rFonts w:asciiTheme="majorHAnsi" w:hAnsiTheme="majorHAnsi" w:cstheme="majorHAnsi"/>
        </w:rPr>
        <w:t xml:space="preserve"> trespasses against or “</w:t>
      </w:r>
      <w:r w:rsidRPr="00254CDC">
        <w:rPr>
          <w:rStyle w:val="Emphasis"/>
          <w:rFonts w:asciiTheme="majorHAnsi" w:hAnsiTheme="majorHAnsi" w:cstheme="majorHAnsi"/>
          <w:highlight w:val="green"/>
        </w:rPr>
        <w:t>takes</w:t>
      </w:r>
      <w:r w:rsidRPr="00254CDC">
        <w:rPr>
          <w:rStyle w:val="Emphasis"/>
          <w:rFonts w:asciiTheme="majorHAnsi" w:hAnsiTheme="majorHAnsi" w:cstheme="majorHAnsi"/>
        </w:rPr>
        <w:t xml:space="preserve">” the </w:t>
      </w:r>
      <w:r w:rsidRPr="00254CDC">
        <w:rPr>
          <w:rStyle w:val="Emphasis"/>
          <w:rFonts w:asciiTheme="majorHAnsi" w:hAnsiTheme="majorHAnsi" w:cstheme="majorHAnsi"/>
          <w:highlight w:val="green"/>
        </w:rPr>
        <w:t>property of material</w:t>
      </w:r>
      <w:r w:rsidRPr="00254CDC">
        <w:rPr>
          <w:rStyle w:val="Emphasis"/>
          <w:rFonts w:asciiTheme="majorHAnsi" w:hAnsiTheme="majorHAnsi" w:cstheme="majorHAnsi"/>
        </w:rPr>
        <w:t xml:space="preserve">-property </w:t>
      </w:r>
      <w:r w:rsidRPr="00254CDC">
        <w:rPr>
          <w:rStyle w:val="Emphasis"/>
          <w:rFonts w:asciiTheme="majorHAnsi" w:hAnsiTheme="majorHAnsi" w:cstheme="majorHAnsi"/>
          <w:highlight w:val="green"/>
        </w:rPr>
        <w:t>owners</w:t>
      </w:r>
      <w:r w:rsidRPr="00254CDC">
        <w:rPr>
          <w:rStyle w:val="Emphasis"/>
          <w:rFonts w:asciiTheme="majorHAnsi" w:hAnsiTheme="majorHAnsi" w:cstheme="majorHAnsi"/>
        </w:rPr>
        <w:t xml:space="preserve">, </w:t>
      </w:r>
      <w:r w:rsidRPr="00254CDC">
        <w:rPr>
          <w:rStyle w:val="Emphasis"/>
          <w:rFonts w:asciiTheme="majorHAnsi" w:hAnsiTheme="majorHAnsi" w:cstheme="majorHAnsi"/>
          <w:highlight w:val="green"/>
        </w:rPr>
        <w:t>by transferring</w:t>
      </w:r>
      <w:r w:rsidRPr="00254CDC">
        <w:rPr>
          <w:rStyle w:val="Emphasis"/>
          <w:rFonts w:asciiTheme="majorHAnsi" w:hAnsiTheme="majorHAnsi" w:cstheme="majorHAnsi"/>
        </w:rPr>
        <w:t xml:space="preserve"> </w:t>
      </w:r>
      <w:r w:rsidRPr="00254CDC">
        <w:rPr>
          <w:rStyle w:val="Emphasis"/>
          <w:rFonts w:asciiTheme="majorHAnsi" w:hAnsiTheme="majorHAnsi" w:cstheme="majorHAnsi"/>
          <w:highlight w:val="green"/>
        </w:rPr>
        <w:t>partial ownership to</w:t>
      </w:r>
      <w:r w:rsidRPr="00254CDC">
        <w:rPr>
          <w:rStyle w:val="Emphasis"/>
          <w:rFonts w:asciiTheme="majorHAnsi" w:hAnsiTheme="majorHAnsi" w:cstheme="majorHAnsi"/>
        </w:rPr>
        <w:t xml:space="preserve"> authors and </w:t>
      </w:r>
      <w:r w:rsidRPr="00254CDC">
        <w:rPr>
          <w:rStyle w:val="Emphasis"/>
          <w:rFonts w:asciiTheme="majorHAnsi" w:hAnsiTheme="majorHAnsi" w:cstheme="majorHAnsi"/>
          <w:highlight w:val="green"/>
        </w:rPr>
        <w:t>inventors</w:t>
      </w:r>
      <w:r w:rsidRPr="00254CDC">
        <w:rPr>
          <w:rFonts w:asciiTheme="majorHAnsi" w:hAnsiTheme="majorHAnsi" w:cstheme="majorHAnsi"/>
          <w:sz w:val="12"/>
        </w:rPr>
        <w:t xml:space="preserve">. It is </w:t>
      </w:r>
      <w:r w:rsidRPr="00254CDC">
        <w:rPr>
          <w:rStyle w:val="Emphasis"/>
          <w:rFonts w:asciiTheme="majorHAnsi" w:hAnsiTheme="majorHAnsi" w:cstheme="majorHAnsi"/>
        </w:rPr>
        <w:t>this invasion and redistribution of property that must be justified in order for IP rights to be valid</w:t>
      </w:r>
      <w:r w:rsidRPr="00254CDC">
        <w:rPr>
          <w:rFonts w:asciiTheme="majorHAnsi" w:hAnsiTheme="majorHAnsi" w:cstheme="majorHAnsi"/>
          <w:sz w:val="12"/>
        </w:rPr>
        <w:t>. We see, then, that utilitarian defenses do not do the trick. Further problems with natural-rights defenses are explored below.</w:t>
      </w:r>
    </w:p>
    <w:p w14:paraId="13E102D5" w14:textId="77777777" w:rsidR="00235984" w:rsidRPr="00254CDC" w:rsidRDefault="00235984" w:rsidP="00235984">
      <w:pPr>
        <w:pStyle w:val="Heading4"/>
        <w:rPr>
          <w:rFonts w:asciiTheme="majorHAnsi" w:hAnsiTheme="majorHAnsi" w:cstheme="majorHAnsi"/>
        </w:rPr>
      </w:pPr>
      <w:r w:rsidRPr="00254CDC">
        <w:rPr>
          <w:rFonts w:asciiTheme="majorHAnsi" w:hAnsiTheme="majorHAnsi" w:cstheme="majorHAnsi"/>
        </w:rPr>
        <w:t xml:space="preserve">3] IPR is </w:t>
      </w:r>
      <w:proofErr w:type="spellStart"/>
      <w:r w:rsidRPr="00254CDC">
        <w:rPr>
          <w:rFonts w:asciiTheme="majorHAnsi" w:hAnsiTheme="majorHAnsi" w:cstheme="majorHAnsi"/>
          <w:u w:val="single"/>
        </w:rPr>
        <w:t>nonuniversalizable</w:t>
      </w:r>
      <w:proofErr w:type="spellEnd"/>
      <w:r w:rsidRPr="00254CDC">
        <w:rPr>
          <w:rFonts w:asciiTheme="majorHAnsi" w:hAnsiTheme="majorHAnsi" w:cstheme="majorHAnsi"/>
        </w:rPr>
        <w:t xml:space="preserve"> and interferes with the freedom of people who need medicine</w:t>
      </w:r>
    </w:p>
    <w:p w14:paraId="3A365602" w14:textId="77777777" w:rsidR="00235984" w:rsidRPr="00254CDC" w:rsidRDefault="00235984" w:rsidP="00235984">
      <w:pPr>
        <w:rPr>
          <w:rStyle w:val="Style13ptBold"/>
          <w:rFonts w:asciiTheme="majorHAnsi" w:hAnsiTheme="majorHAnsi" w:cstheme="majorHAnsi"/>
          <w:b w:val="0"/>
          <w:bCs w:val="0"/>
        </w:rPr>
      </w:pPr>
      <w:r w:rsidRPr="00254CDC">
        <w:rPr>
          <w:rStyle w:val="Style13ptBold"/>
          <w:rFonts w:asciiTheme="majorHAnsi" w:hAnsiTheme="majorHAnsi" w:cstheme="majorHAnsi"/>
        </w:rPr>
        <w:t>Merges 11</w:t>
      </w:r>
      <w:r w:rsidRPr="00254CDC">
        <w:rPr>
          <w:rStyle w:val="Style13ptBold"/>
          <w:rFonts w:asciiTheme="majorHAnsi" w:hAnsiTheme="majorHAnsi" w:cstheme="majorHAnsi"/>
          <w:bCs w:val="0"/>
        </w:rPr>
        <w:t xml:space="preserve"> </w:t>
      </w:r>
      <w:r w:rsidRPr="00254CDC">
        <w:rPr>
          <w:rStyle w:val="Style13ptBold"/>
          <w:rFonts w:asciiTheme="majorHAnsi" w:hAnsiTheme="majorHAnsi" w:cstheme="majorHAnsi"/>
          <w:bCs w:val="0"/>
          <w:sz w:val="16"/>
          <w:szCs w:val="16"/>
        </w:rPr>
        <w:t xml:space="preserve">[(Robert, </w:t>
      </w:r>
      <w:r w:rsidRPr="00254CDC">
        <w:rPr>
          <w:rFonts w:asciiTheme="majorHAnsi" w:hAnsiTheme="majorHAnsi" w:cstheme="majorHAnsi"/>
          <w:bCs/>
          <w:sz w:val="16"/>
          <w:szCs w:val="16"/>
        </w:rPr>
        <w:t xml:space="preserve">Wilson </w:t>
      </w:r>
      <w:proofErr w:type="spellStart"/>
      <w:r w:rsidRPr="00254CDC">
        <w:rPr>
          <w:rFonts w:asciiTheme="majorHAnsi" w:hAnsiTheme="majorHAnsi" w:cstheme="majorHAnsi"/>
          <w:bCs/>
          <w:sz w:val="16"/>
          <w:szCs w:val="16"/>
        </w:rPr>
        <w:t>Sonsini</w:t>
      </w:r>
      <w:proofErr w:type="spellEnd"/>
      <w:r w:rsidRPr="00254CDC">
        <w:rPr>
          <w:rFonts w:asciiTheme="majorHAnsi" w:hAnsiTheme="majorHAnsi" w:cstheme="majorHAnsi"/>
          <w:bCs/>
          <w:sz w:val="16"/>
          <w:szCs w:val="16"/>
        </w:rPr>
        <w:t xml:space="preserve"> Goodrich &amp; Rosati Professor of Law and Technology, University of California, Berkeley, School of Law</w:t>
      </w:r>
      <w:r w:rsidRPr="00254CDC">
        <w:rPr>
          <w:rStyle w:val="Style13ptBold"/>
          <w:rFonts w:asciiTheme="majorHAnsi" w:hAnsiTheme="majorHAnsi" w:cstheme="majorHAnsi"/>
          <w:bCs w:val="0"/>
          <w:sz w:val="16"/>
          <w:szCs w:val="16"/>
        </w:rPr>
        <w:t>) “Justifying Intellectual Property,” Harvard University Press, 2011] JL recut Lex VM</w:t>
      </w:r>
    </w:p>
    <w:p w14:paraId="518E6025" w14:textId="77777777" w:rsidR="00235984" w:rsidRPr="00254CDC" w:rsidRDefault="00235984" w:rsidP="00235984">
      <w:pPr>
        <w:rPr>
          <w:rFonts w:asciiTheme="majorHAnsi" w:hAnsiTheme="majorHAnsi" w:cstheme="majorHAnsi"/>
          <w:sz w:val="8"/>
        </w:rPr>
      </w:pPr>
      <w:r w:rsidRPr="00254CDC">
        <w:rPr>
          <w:rStyle w:val="StyleUnderline"/>
          <w:rFonts w:asciiTheme="majorHAnsi" w:hAnsiTheme="majorHAnsi" w:cstheme="majorHAnsi"/>
        </w:rPr>
        <w:t>Under Kant’s Universal Principle of Right (UPR), “laws secure our right to external freedom of choice to the extent that this freedom is compatible with everyone else’s freedom of choice under a universal law</w:t>
      </w:r>
      <w:r w:rsidRPr="00254CDC">
        <w:rPr>
          <w:rFonts w:asciiTheme="majorHAnsi" w:hAnsiTheme="majorHAnsi" w:cstheme="majorHAnsi"/>
          <w:sz w:val="8"/>
        </w:rPr>
        <w:t>.”</w:t>
      </w:r>
      <w:r w:rsidRPr="00254CDC">
        <w:rPr>
          <w:rFonts w:asciiTheme="majorHAnsi" w:hAnsiTheme="majorHAnsi" w:cstheme="majorHAnsi"/>
          <w:sz w:val="12"/>
          <w:szCs w:val="12"/>
        </w:rPr>
        <w:t>8 As I explained in Chapter 3,</w:t>
      </w:r>
      <w:r w:rsidRPr="00254CDC">
        <w:rPr>
          <w:rFonts w:asciiTheme="majorHAnsi" w:hAnsiTheme="majorHAnsi" w:cstheme="majorHAnsi"/>
          <w:sz w:val="8"/>
        </w:rPr>
        <w:t xml:space="preserve"> </w:t>
      </w:r>
      <w:r w:rsidRPr="00254CDC">
        <w:rPr>
          <w:rStyle w:val="StyleUnderline"/>
          <w:rFonts w:asciiTheme="majorHAnsi" w:hAnsiTheme="majorHAnsi" w:cstheme="majorHAnsi"/>
        </w:rPr>
        <w:t xml:space="preserve">Kant’s theory of property rights expresses a special instance of this general principle: </w:t>
      </w:r>
      <w:r w:rsidRPr="00254CDC">
        <w:rPr>
          <w:rStyle w:val="Emphasis"/>
          <w:rFonts w:asciiTheme="majorHAnsi" w:hAnsiTheme="majorHAnsi" w:cstheme="majorHAnsi"/>
          <w:highlight w:val="green"/>
        </w:rPr>
        <w:t>property</w:t>
      </w:r>
      <w:r w:rsidRPr="00254CDC">
        <w:rPr>
          <w:rStyle w:val="Emphasis"/>
          <w:rFonts w:asciiTheme="majorHAnsi" w:hAnsiTheme="majorHAnsi" w:cstheme="majorHAnsi"/>
        </w:rPr>
        <w:t xml:space="preserve"> is widely available, yet denied when individual appropriation interferes with the freedom of others</w:t>
      </w:r>
      <w:r w:rsidRPr="00254CDC">
        <w:rPr>
          <w:rFonts w:asciiTheme="majorHAnsi" w:hAnsiTheme="majorHAnsi" w:cstheme="majorHAnsi"/>
          <w:sz w:val="8"/>
        </w:rPr>
        <w:t xml:space="preserve">. </w:t>
      </w:r>
      <w:r w:rsidRPr="00254CDC">
        <w:rPr>
          <w:rFonts w:asciiTheme="majorHAnsi" w:hAnsiTheme="majorHAnsi" w:cstheme="majorHAnsi"/>
          <w:sz w:val="12"/>
          <w:szCs w:val="12"/>
        </w:rPr>
        <w:t>Kant says that although the need for robust property drives the formation of civil society,</w:t>
      </w:r>
      <w:r w:rsidRPr="00254CDC">
        <w:rPr>
          <w:rFonts w:asciiTheme="majorHAnsi" w:hAnsiTheme="majorHAnsi" w:cstheme="majorHAnsi"/>
          <w:sz w:val="8"/>
        </w:rPr>
        <w:t xml:space="preserve"> </w:t>
      </w:r>
      <w:r w:rsidRPr="00254CDC">
        <w:rPr>
          <w:rStyle w:val="StyleUnderline"/>
          <w:rFonts w:asciiTheme="majorHAnsi" w:hAnsiTheme="majorHAnsi" w:cstheme="majorHAnsi"/>
        </w:rPr>
        <w:t>property rights are nonetheless subject to this “universalizing” principle</w:t>
      </w:r>
      <w:r w:rsidRPr="00254CDC">
        <w:rPr>
          <w:rFonts w:asciiTheme="majorHAnsi" w:hAnsiTheme="majorHAnsi" w:cstheme="majorHAnsi"/>
          <w:sz w:val="12"/>
          <w:szCs w:val="12"/>
        </w:rPr>
        <w:t>. Under the operation of the UPR,</w:t>
      </w:r>
      <w:r w:rsidRPr="00254CDC">
        <w:rPr>
          <w:rFonts w:asciiTheme="majorHAnsi" w:hAnsiTheme="majorHAnsi" w:cstheme="majorHAnsi"/>
        </w:rPr>
        <w:t xml:space="preserve"> </w:t>
      </w:r>
      <w:r w:rsidRPr="00254CDC">
        <w:rPr>
          <w:rStyle w:val="Emphasis"/>
          <w:rFonts w:asciiTheme="majorHAnsi" w:hAnsiTheme="majorHAnsi" w:cstheme="majorHAnsi"/>
        </w:rPr>
        <w:t xml:space="preserve">property rights are constrained: they </w:t>
      </w:r>
      <w:r w:rsidRPr="00254CDC">
        <w:rPr>
          <w:rStyle w:val="Emphasis"/>
          <w:rFonts w:asciiTheme="majorHAnsi" w:hAnsiTheme="majorHAnsi" w:cstheme="majorHAnsi"/>
          <w:highlight w:val="green"/>
        </w:rPr>
        <w:t>must not</w:t>
      </w:r>
      <w:r w:rsidRPr="00254CDC">
        <w:rPr>
          <w:rStyle w:val="Emphasis"/>
          <w:rFonts w:asciiTheme="majorHAnsi" w:hAnsiTheme="majorHAnsi" w:cstheme="majorHAnsi"/>
        </w:rPr>
        <w:t xml:space="preserve"> be so broad that they </w:t>
      </w:r>
      <w:r w:rsidRPr="00254CDC">
        <w:rPr>
          <w:rStyle w:val="Emphasis"/>
          <w:rFonts w:asciiTheme="majorHAnsi" w:hAnsiTheme="majorHAnsi" w:cstheme="majorHAnsi"/>
          <w:highlight w:val="green"/>
        </w:rPr>
        <w:t>interfere with</w:t>
      </w:r>
      <w:r w:rsidRPr="0098383D">
        <w:rPr>
          <w:rStyle w:val="Emphasis"/>
          <w:rFonts w:asciiTheme="majorHAnsi" w:hAnsiTheme="majorHAnsi" w:cstheme="majorHAnsi"/>
        </w:rPr>
        <w:t xml:space="preserve"> the </w:t>
      </w:r>
      <w:r w:rsidRPr="00254CDC">
        <w:rPr>
          <w:rStyle w:val="Emphasis"/>
          <w:rFonts w:asciiTheme="majorHAnsi" w:hAnsiTheme="majorHAnsi" w:cstheme="majorHAnsi"/>
          <w:highlight w:val="green"/>
        </w:rPr>
        <w:t>freedom of fellow citizens</w:t>
      </w:r>
      <w:r w:rsidRPr="00254CDC">
        <w:rPr>
          <w:rFonts w:asciiTheme="majorHAnsi" w:hAnsiTheme="majorHAnsi" w:cstheme="majorHAnsi"/>
          <w:sz w:val="12"/>
          <w:szCs w:val="12"/>
        </w:rPr>
        <w:t>. In a Kantian state, individual property is both necessary— to promote autonomy and self- development; see Chapter 3— and necessarily restricted under the UPR.9</w:t>
      </w:r>
    </w:p>
    <w:p w14:paraId="5E0B47FA" w14:textId="77777777" w:rsidR="00235984" w:rsidRPr="00254CDC" w:rsidRDefault="00235984" w:rsidP="00235984">
      <w:pPr>
        <w:rPr>
          <w:rFonts w:asciiTheme="majorHAnsi" w:hAnsiTheme="majorHAnsi" w:cstheme="majorHAnsi"/>
          <w:sz w:val="12"/>
        </w:rPr>
      </w:pPr>
      <w:r w:rsidRPr="00254CDC">
        <w:rPr>
          <w:rStyle w:val="StyleUnderline"/>
          <w:rFonts w:asciiTheme="majorHAnsi" w:hAnsiTheme="majorHAnsi" w:cstheme="majorHAnsi"/>
          <w:highlight w:val="green"/>
        </w:rPr>
        <w:t>Death is</w:t>
      </w:r>
      <w:r w:rsidRPr="00254CDC">
        <w:rPr>
          <w:rStyle w:val="StyleUnderline"/>
          <w:rFonts w:asciiTheme="majorHAnsi" w:hAnsiTheme="majorHAnsi" w:cstheme="majorHAnsi"/>
        </w:rPr>
        <w:t xml:space="preserve"> the ultimate </w:t>
      </w:r>
      <w:r w:rsidRPr="00254CDC">
        <w:rPr>
          <w:rStyle w:val="StyleUnderline"/>
          <w:rFonts w:asciiTheme="majorHAnsi" w:hAnsiTheme="majorHAnsi" w:cstheme="majorHAnsi"/>
          <w:highlight w:val="green"/>
        </w:rPr>
        <w:t>restraint on autonomy</w:t>
      </w:r>
      <w:r w:rsidRPr="00254CDC">
        <w:rPr>
          <w:rStyle w:val="StyleUnderline"/>
          <w:rFonts w:asciiTheme="majorHAnsi" w:hAnsiTheme="majorHAnsi" w:cstheme="majorHAnsi"/>
        </w:rPr>
        <w:t xml:space="preserve">; there is </w:t>
      </w:r>
      <w:r w:rsidRPr="00254CDC">
        <w:rPr>
          <w:rStyle w:val="StyleUnderline"/>
          <w:rFonts w:asciiTheme="majorHAnsi" w:hAnsiTheme="majorHAnsi" w:cstheme="majorHAnsi"/>
          <w:highlight w:val="green"/>
        </w:rPr>
        <w:t>no more “self” to guide</w:t>
      </w:r>
      <w:r w:rsidRPr="00254CDC">
        <w:rPr>
          <w:rStyle w:val="StyleUnderline"/>
          <w:rFonts w:asciiTheme="majorHAnsi" w:hAnsiTheme="majorHAnsi" w:cstheme="majorHAnsi"/>
        </w:rPr>
        <w:t xml:space="preserve"> after a person dies</w:t>
      </w:r>
      <w:r w:rsidRPr="00254CDC">
        <w:rPr>
          <w:rFonts w:asciiTheme="majorHAnsi" w:hAnsiTheme="majorHAnsi" w:cstheme="majorHAnsi"/>
          <w:sz w:val="12"/>
        </w:rPr>
        <w:t xml:space="preserve">. </w:t>
      </w:r>
      <w:proofErr w:type="gramStart"/>
      <w:r w:rsidRPr="00254CDC">
        <w:rPr>
          <w:rFonts w:asciiTheme="majorHAnsi" w:hAnsiTheme="majorHAnsi" w:cstheme="majorHAnsi"/>
          <w:sz w:val="12"/>
        </w:rPr>
        <w:t>So</w:t>
      </w:r>
      <w:proofErr w:type="gramEnd"/>
      <w:r w:rsidRPr="00254CDC">
        <w:rPr>
          <w:rFonts w:asciiTheme="majorHAnsi" w:hAnsiTheme="majorHAnsi" w:cstheme="majorHAnsi"/>
          <w:sz w:val="12"/>
        </w:rPr>
        <w:t xml:space="preserve"> </w:t>
      </w:r>
      <w:r w:rsidRPr="00254CDC">
        <w:rPr>
          <w:rStyle w:val="StyleUnderline"/>
          <w:rFonts w:asciiTheme="majorHAnsi" w:hAnsiTheme="majorHAnsi" w:cstheme="majorHAnsi"/>
          <w:highlight w:val="green"/>
        </w:rPr>
        <w:t>when</w:t>
      </w:r>
      <w:r w:rsidRPr="0098383D">
        <w:rPr>
          <w:rStyle w:val="StyleUnderline"/>
          <w:rFonts w:asciiTheme="majorHAnsi" w:hAnsiTheme="majorHAnsi" w:cstheme="majorHAnsi"/>
        </w:rPr>
        <w:t xml:space="preserve"> a </w:t>
      </w:r>
      <w:r w:rsidRPr="00254CDC">
        <w:rPr>
          <w:rStyle w:val="StyleUnderline"/>
          <w:rFonts w:asciiTheme="majorHAnsi" w:hAnsiTheme="majorHAnsi" w:cstheme="majorHAnsi"/>
          <w:highlight w:val="green"/>
        </w:rPr>
        <w:t>claim to property by</w:t>
      </w:r>
      <w:r w:rsidRPr="0098383D">
        <w:rPr>
          <w:rStyle w:val="StyleUnderline"/>
          <w:rFonts w:asciiTheme="majorHAnsi" w:hAnsiTheme="majorHAnsi" w:cstheme="majorHAnsi"/>
        </w:rPr>
        <w:t xml:space="preserve"> person </w:t>
      </w:r>
      <w:r w:rsidRPr="00254CDC">
        <w:rPr>
          <w:rStyle w:val="StyleUnderline"/>
          <w:rFonts w:asciiTheme="majorHAnsi" w:hAnsiTheme="majorHAnsi" w:cstheme="majorHAnsi"/>
          <w:highlight w:val="green"/>
        </w:rPr>
        <w:t>A leads to the death of</w:t>
      </w:r>
      <w:r w:rsidRPr="0098383D">
        <w:rPr>
          <w:rStyle w:val="StyleUnderline"/>
          <w:rFonts w:asciiTheme="majorHAnsi" w:hAnsiTheme="majorHAnsi" w:cstheme="majorHAnsi"/>
        </w:rPr>
        <w:t xml:space="preserve"> person </w:t>
      </w:r>
      <w:r w:rsidRPr="00254CDC">
        <w:rPr>
          <w:rStyle w:val="StyleUnderline"/>
          <w:rFonts w:asciiTheme="majorHAnsi" w:hAnsiTheme="majorHAnsi" w:cstheme="majorHAnsi"/>
          <w:highlight w:val="green"/>
        </w:rPr>
        <w:t>B</w:t>
      </w:r>
      <w:r w:rsidRPr="0098383D">
        <w:rPr>
          <w:rStyle w:val="StyleUnderline"/>
          <w:rFonts w:asciiTheme="majorHAnsi" w:hAnsiTheme="majorHAnsi" w:cstheme="majorHAnsi"/>
        </w:rPr>
        <w:t>, Kant’s</w:t>
      </w:r>
      <w:r w:rsidRPr="00254CDC">
        <w:rPr>
          <w:rStyle w:val="StyleUnderline"/>
          <w:rFonts w:asciiTheme="majorHAnsi" w:hAnsiTheme="majorHAnsi" w:cstheme="majorHAnsi"/>
        </w:rPr>
        <w:t xml:space="preserve"> </w:t>
      </w:r>
      <w:r w:rsidRPr="00254CDC">
        <w:rPr>
          <w:rStyle w:val="StyleUnderline"/>
          <w:rFonts w:asciiTheme="majorHAnsi" w:hAnsiTheme="majorHAnsi" w:cstheme="majorHAnsi"/>
          <w:highlight w:val="green"/>
        </w:rPr>
        <w:t>Universal Principle</w:t>
      </w:r>
      <w:r w:rsidRPr="00254CDC">
        <w:rPr>
          <w:rStyle w:val="StyleUnderline"/>
          <w:rFonts w:asciiTheme="majorHAnsi" w:hAnsiTheme="majorHAnsi" w:cstheme="majorHAnsi"/>
        </w:rPr>
        <w:t xml:space="preserve"> would seem to </w:t>
      </w:r>
      <w:r w:rsidRPr="00254CDC">
        <w:rPr>
          <w:rStyle w:val="StyleUnderline"/>
          <w:rFonts w:asciiTheme="majorHAnsi" w:hAnsiTheme="majorHAnsi" w:cstheme="majorHAnsi"/>
          <w:highlight w:val="green"/>
        </w:rPr>
        <w:t>rebut</w:t>
      </w:r>
      <w:r w:rsidRPr="00254CDC">
        <w:rPr>
          <w:rStyle w:val="StyleUnderline"/>
          <w:rFonts w:asciiTheme="majorHAnsi" w:hAnsiTheme="majorHAnsi" w:cstheme="majorHAnsi"/>
        </w:rPr>
        <w:t xml:space="preserve"> that </w:t>
      </w:r>
      <w:r w:rsidRPr="00254CDC">
        <w:rPr>
          <w:rStyle w:val="StyleUnderline"/>
          <w:rFonts w:asciiTheme="majorHAnsi" w:hAnsiTheme="majorHAnsi" w:cstheme="majorHAnsi"/>
          <w:highlight w:val="green"/>
        </w:rPr>
        <w:t>claim</w:t>
      </w:r>
      <w:r w:rsidRPr="00254CDC">
        <w:rPr>
          <w:rFonts w:asciiTheme="majorHAnsi" w:hAnsiTheme="majorHAnsi" w:cstheme="majorHAnsi"/>
          <w:sz w:val="12"/>
        </w:rPr>
        <w:t xml:space="preserve">. As with other issues, however, Kant’s views in this regard are not so simple. In par tic u lar, he expressed complex views on the legal defense of “necessity,” which bears a close resemblance to the property- limiting principle I am attributing to him here.10 Kant says, in effect, that in at least one important example of necessity— where A kills B, or at least puts B in immediate grave danger, to save A’s own life— one who commits a necessary act is culpable but not punishable.11 As with so much in the Kantian canon, there is a great deal of debate over just what Kant was trying to say about necessity. One view— at least as plausible as most others, and more plausible than some— holds that </w:t>
      </w:r>
      <w:r w:rsidRPr="00254CDC">
        <w:rPr>
          <w:rStyle w:val="StyleUnderline"/>
          <w:rFonts w:asciiTheme="majorHAnsi" w:hAnsiTheme="majorHAnsi" w:cstheme="majorHAnsi"/>
        </w:rPr>
        <w:t>Kant thought of necessity as something like an excuse or defense: a wrong act is not made right by necessity, but it is insulated from formal legal liability</w:t>
      </w:r>
      <w:r w:rsidRPr="00254CDC">
        <w:rPr>
          <w:rFonts w:asciiTheme="majorHAnsi" w:hAnsiTheme="majorHAnsi" w:cstheme="majorHAnsi"/>
          <w:sz w:val="12"/>
        </w:rPr>
        <w:t xml:space="preserve">.12 This view, well described by among others the Kant scholar Arthur Ripstein, depends on the distinction between formal, positive law (“external,” in Kant’s terminology; see Chapter 3) and “internal” morality. Property for Kant is an absolute right, and taking it without permission is always objectively wrong. But at the same time, </w:t>
      </w:r>
      <w:r w:rsidRPr="00254CDC">
        <w:rPr>
          <w:rStyle w:val="StyleUnderline"/>
          <w:rFonts w:asciiTheme="majorHAnsi" w:hAnsiTheme="majorHAnsi" w:cstheme="majorHAnsi"/>
        </w:rPr>
        <w:t>some takings are not punishable by the state because they fall outside the proper bounds of legitimate lawmaking</w:t>
      </w:r>
      <w:r w:rsidRPr="00254CDC">
        <w:rPr>
          <w:rFonts w:asciiTheme="majorHAnsi" w:hAnsiTheme="majorHAnsi" w:cstheme="majorHAnsi"/>
          <w:sz w:val="12"/>
        </w:rPr>
        <w:t>.</w:t>
      </w:r>
    </w:p>
    <w:p w14:paraId="71D5282B" w14:textId="77777777" w:rsidR="00235984" w:rsidRPr="00611FE0" w:rsidRDefault="00235984" w:rsidP="00235984">
      <w:pPr>
        <w:rPr>
          <w:rFonts w:asciiTheme="majorHAnsi" w:hAnsiTheme="majorHAnsi" w:cstheme="majorHAnsi"/>
          <w:u w:val="single"/>
        </w:rPr>
      </w:pPr>
      <w:r w:rsidRPr="00254CDC">
        <w:rPr>
          <w:rFonts w:asciiTheme="majorHAnsi" w:hAnsiTheme="majorHAnsi" w:cstheme="majorHAnsi"/>
          <w:sz w:val="12"/>
        </w:rPr>
        <w:t xml:space="preserve">Because Kant did not explicitly discuss the necessity defense as it pertains to property rights, any application of his thinking to the case of pharmaceutical patents can only be speculation. Even so, there is one point to make. As I explained in some detail in Chapter 3, </w:t>
      </w:r>
      <w:r w:rsidRPr="00254CDC">
        <w:rPr>
          <w:rStyle w:val="StyleUnderline"/>
          <w:rFonts w:asciiTheme="majorHAnsi" w:hAnsiTheme="majorHAnsi" w:cstheme="majorHAnsi"/>
        </w:rPr>
        <w:t>there is generally a high degree of symmetry between Kant’s thinking on law and3 his theory of property</w:t>
      </w:r>
      <w:r w:rsidRPr="00254CDC">
        <w:rPr>
          <w:rFonts w:asciiTheme="majorHAnsi" w:hAnsiTheme="majorHAnsi" w:cstheme="majorHAnsi"/>
          <w:sz w:val="12"/>
        </w:rPr>
        <w:t xml:space="preserve">. The UPR is a good example; as I explained in Chapter 3, </w:t>
      </w:r>
      <w:r w:rsidRPr="00254CDC">
        <w:rPr>
          <w:rStyle w:val="StyleUnderline"/>
          <w:rFonts w:asciiTheme="majorHAnsi" w:hAnsiTheme="majorHAnsi" w:cstheme="majorHAnsi"/>
        </w:rPr>
        <w:t>the idea that property can extend only up to the point that it interferes with the freedom of others is simply one specific application of the general Kantian take</w:t>
      </w:r>
      <w:r w:rsidRPr="00254CDC">
        <w:rPr>
          <w:rFonts w:asciiTheme="majorHAnsi" w:hAnsiTheme="majorHAnsi" w:cstheme="majorHAnsi"/>
          <w:sz w:val="12"/>
        </w:rPr>
        <w:t xml:space="preserve"> on law and freedom. Thus, </w:t>
      </w:r>
      <w:r w:rsidRPr="00254CDC">
        <w:rPr>
          <w:rStyle w:val="Emphasis"/>
          <w:rFonts w:asciiTheme="majorHAnsi" w:hAnsiTheme="majorHAnsi" w:cstheme="majorHAnsi"/>
        </w:rPr>
        <w:t xml:space="preserve">the analysis of the </w:t>
      </w:r>
      <w:r w:rsidRPr="00254CDC">
        <w:rPr>
          <w:rStyle w:val="Emphasis"/>
          <w:rFonts w:asciiTheme="majorHAnsi" w:hAnsiTheme="majorHAnsi" w:cstheme="majorHAnsi"/>
          <w:highlight w:val="green"/>
        </w:rPr>
        <w:t>pharmaceutical patents</w:t>
      </w:r>
      <w:r w:rsidRPr="00254CDC">
        <w:rPr>
          <w:rStyle w:val="Emphasis"/>
          <w:rFonts w:asciiTheme="majorHAnsi" w:hAnsiTheme="majorHAnsi" w:cstheme="majorHAnsi"/>
        </w:rPr>
        <w:t xml:space="preserve"> problem </w:t>
      </w:r>
      <w:r w:rsidRPr="00254CDC">
        <w:rPr>
          <w:rStyle w:val="Emphasis"/>
          <w:rFonts w:asciiTheme="majorHAnsi" w:hAnsiTheme="majorHAnsi" w:cstheme="majorHAnsi"/>
          <w:highlight w:val="green"/>
        </w:rPr>
        <w:t>would</w:t>
      </w:r>
      <w:r w:rsidRPr="00254CDC">
        <w:rPr>
          <w:rStyle w:val="Emphasis"/>
          <w:rFonts w:asciiTheme="majorHAnsi" w:hAnsiTheme="majorHAnsi" w:cstheme="majorHAnsi"/>
        </w:rPr>
        <w:t xml:space="preserve"> turn on the issue of property’s </w:t>
      </w:r>
      <w:r w:rsidRPr="00254CDC">
        <w:rPr>
          <w:rStyle w:val="Emphasis"/>
          <w:rFonts w:asciiTheme="majorHAnsi" w:hAnsiTheme="majorHAnsi" w:cstheme="majorHAnsi"/>
          <w:highlight w:val="green"/>
        </w:rPr>
        <w:t>effect</w:t>
      </w:r>
      <w:r w:rsidRPr="00254CDC">
        <w:rPr>
          <w:rStyle w:val="Emphasis"/>
          <w:rFonts w:asciiTheme="majorHAnsi" w:hAnsiTheme="majorHAnsi" w:cstheme="majorHAnsi"/>
        </w:rPr>
        <w:t xml:space="preserve"> on </w:t>
      </w:r>
      <w:r w:rsidRPr="00254CDC">
        <w:rPr>
          <w:rStyle w:val="Emphasis"/>
          <w:rFonts w:asciiTheme="majorHAnsi" w:hAnsiTheme="majorHAnsi" w:cstheme="majorHAnsi"/>
          <w:highlight w:val="green"/>
        </w:rPr>
        <w:t>the freedom of those suffering from treatable diseases</w:t>
      </w:r>
      <w:r w:rsidRPr="00254CDC">
        <w:rPr>
          <w:rFonts w:asciiTheme="majorHAnsi" w:hAnsiTheme="majorHAnsi" w:cstheme="majorHAnsi"/>
          <w:sz w:val="12"/>
        </w:rPr>
        <w:t xml:space="preserve">. To put it simply, it is difficult to be sure of the exact conclusion Kant would reach with regard to the issue, but I am sure that </w:t>
      </w:r>
      <w:r w:rsidRPr="00254CDC">
        <w:rPr>
          <w:rStyle w:val="StyleUnderline"/>
          <w:rFonts w:asciiTheme="majorHAnsi" w:hAnsiTheme="majorHAnsi" w:cstheme="majorHAnsi"/>
        </w:rPr>
        <w:t>the analysis would turn on the freedom- restricting qualities of pharmaceutical patents</w:t>
      </w:r>
      <w:r w:rsidRPr="00254CDC">
        <w:rPr>
          <w:rFonts w:asciiTheme="majorHAnsi" w:hAnsiTheme="majorHAnsi" w:cstheme="majorHAnsi"/>
          <w:sz w:val="12"/>
        </w:rPr>
        <w:t xml:space="preserve">. It is hard to know the right answer, but not hard to pose the right question: </w:t>
      </w:r>
      <w:r w:rsidRPr="00254CDC">
        <w:rPr>
          <w:rStyle w:val="StyleUnderline"/>
          <w:rFonts w:asciiTheme="majorHAnsi" w:hAnsiTheme="majorHAnsi" w:cstheme="majorHAnsi"/>
        </w:rPr>
        <w:t>should property extend so far as to cut off or restrain the freedom of those who might be treated?</w:t>
      </w:r>
    </w:p>
    <w:p w14:paraId="1972FE79" w14:textId="77777777" w:rsidR="00235984" w:rsidRPr="00254CDC" w:rsidRDefault="00235984" w:rsidP="00235984">
      <w:pPr>
        <w:pStyle w:val="Heading4"/>
        <w:rPr>
          <w:rFonts w:asciiTheme="majorHAnsi" w:hAnsiTheme="majorHAnsi" w:cstheme="majorHAnsi"/>
        </w:rPr>
      </w:pPr>
      <w:r>
        <w:rPr>
          <w:rFonts w:asciiTheme="majorHAnsi" w:hAnsiTheme="majorHAnsi" w:cstheme="majorHAnsi"/>
        </w:rPr>
        <w:t xml:space="preserve">4] </w:t>
      </w:r>
      <w:r w:rsidRPr="00254CDC">
        <w:rPr>
          <w:rFonts w:asciiTheme="majorHAnsi" w:hAnsiTheme="majorHAnsi" w:cstheme="majorHAnsi"/>
        </w:rPr>
        <w:t xml:space="preserve">Justifying ownership based on creation is unjust. </w:t>
      </w:r>
    </w:p>
    <w:p w14:paraId="6B991D61" w14:textId="77777777" w:rsidR="00235984" w:rsidRPr="00254CDC" w:rsidRDefault="00235984" w:rsidP="00235984">
      <w:pPr>
        <w:rPr>
          <w:rFonts w:asciiTheme="majorHAnsi" w:hAnsiTheme="majorHAnsi" w:cstheme="majorHAnsi"/>
          <w:color w:val="333333"/>
          <w:spacing w:val="4"/>
          <w:sz w:val="12"/>
          <w:szCs w:val="12"/>
          <w:shd w:val="clear" w:color="auto" w:fill="FCFCFC"/>
        </w:rPr>
      </w:pPr>
      <w:r w:rsidRPr="00254CDC">
        <w:rPr>
          <w:rStyle w:val="Style13ptBold"/>
          <w:rFonts w:asciiTheme="majorHAnsi" w:hAnsiTheme="majorHAnsi" w:cstheme="majorHAnsi"/>
        </w:rPr>
        <w:t>Kinsella 13</w:t>
      </w:r>
      <w:r w:rsidRPr="00254CDC">
        <w:rPr>
          <w:rFonts w:asciiTheme="majorHAnsi" w:hAnsiTheme="majorHAnsi" w:cstheme="majorHAnsi"/>
          <w:color w:val="333333"/>
          <w:spacing w:val="4"/>
          <w:sz w:val="21"/>
          <w:szCs w:val="21"/>
          <w:shd w:val="clear" w:color="auto" w:fill="FCFCFC"/>
        </w:rPr>
        <w:t xml:space="preserve"> </w:t>
      </w:r>
      <w:r w:rsidRPr="00254CDC">
        <w:rPr>
          <w:rFonts w:asciiTheme="majorHAnsi" w:hAnsiTheme="majorHAnsi" w:cstheme="majorHAnsi"/>
          <w:color w:val="333333"/>
          <w:spacing w:val="4"/>
          <w:sz w:val="12"/>
          <w:szCs w:val="12"/>
          <w:shd w:val="clear" w:color="auto" w:fill="FCFCFC"/>
        </w:rPr>
        <w:t xml:space="preserve">[Kinsella S. (2013) The Case Against Intellectual Property. In: </w:t>
      </w:r>
      <w:proofErr w:type="spellStart"/>
      <w:r w:rsidRPr="00254CDC">
        <w:rPr>
          <w:rFonts w:asciiTheme="majorHAnsi" w:hAnsiTheme="majorHAnsi" w:cstheme="majorHAnsi"/>
          <w:color w:val="333333"/>
          <w:spacing w:val="4"/>
          <w:sz w:val="12"/>
          <w:szCs w:val="12"/>
          <w:shd w:val="clear" w:color="auto" w:fill="FCFCFC"/>
        </w:rPr>
        <w:t>Luetge</w:t>
      </w:r>
      <w:proofErr w:type="spellEnd"/>
      <w:r w:rsidRPr="00254CDC">
        <w:rPr>
          <w:rFonts w:asciiTheme="majorHAnsi" w:hAnsiTheme="majorHAnsi" w:cstheme="majorHAnsi"/>
          <w:color w:val="333333"/>
          <w:spacing w:val="4"/>
          <w:sz w:val="12"/>
          <w:szCs w:val="12"/>
          <w:shd w:val="clear" w:color="auto" w:fill="FCFCFC"/>
        </w:rPr>
        <w:t xml:space="preserve"> C. (eds) Handbook of the Philosophical Foundations of Business Ethics. Springer, Dordrecht. </w:t>
      </w:r>
      <w:hyperlink r:id="rId8" w:history="1">
        <w:r w:rsidRPr="00254CDC">
          <w:rPr>
            <w:rStyle w:val="Hyperlink"/>
            <w:rFonts w:asciiTheme="majorHAnsi" w:hAnsiTheme="majorHAnsi" w:cstheme="majorHAnsi"/>
            <w:spacing w:val="4"/>
            <w:sz w:val="12"/>
            <w:szCs w:val="12"/>
            <w:shd w:val="clear" w:color="auto" w:fill="FCFCFC"/>
          </w:rPr>
          <w:t>https://doi.org/10.1007/978-94-007-1494-6_99]//Lex</w:t>
        </w:r>
      </w:hyperlink>
      <w:r w:rsidRPr="00254CDC">
        <w:rPr>
          <w:rFonts w:asciiTheme="majorHAnsi" w:hAnsiTheme="majorHAnsi" w:cstheme="majorHAnsi"/>
          <w:color w:val="333333"/>
          <w:spacing w:val="4"/>
          <w:sz w:val="12"/>
          <w:szCs w:val="12"/>
          <w:shd w:val="clear" w:color="auto" w:fill="FCFCFC"/>
        </w:rPr>
        <w:t xml:space="preserve"> </w:t>
      </w:r>
      <w:proofErr w:type="spellStart"/>
      <w:r w:rsidRPr="00254CDC">
        <w:rPr>
          <w:rFonts w:asciiTheme="majorHAnsi" w:hAnsiTheme="majorHAnsi" w:cstheme="majorHAnsi"/>
          <w:color w:val="333333"/>
          <w:spacing w:val="4"/>
          <w:sz w:val="12"/>
          <w:szCs w:val="12"/>
          <w:shd w:val="clear" w:color="auto" w:fill="FCFCFC"/>
        </w:rPr>
        <w:t>AKu</w:t>
      </w:r>
      <w:proofErr w:type="spellEnd"/>
    </w:p>
    <w:p w14:paraId="6C08FFA2" w14:textId="77777777" w:rsidR="00235984" w:rsidRPr="00254CDC" w:rsidRDefault="00235984" w:rsidP="00235984">
      <w:pPr>
        <w:rPr>
          <w:rFonts w:asciiTheme="majorHAnsi" w:hAnsiTheme="majorHAnsi" w:cstheme="majorHAnsi"/>
        </w:rPr>
      </w:pPr>
    </w:p>
    <w:p w14:paraId="3043CB2F" w14:textId="77777777" w:rsidR="00235984" w:rsidRPr="00254CDC" w:rsidRDefault="00235984" w:rsidP="00235984">
      <w:pPr>
        <w:rPr>
          <w:rFonts w:asciiTheme="majorHAnsi" w:hAnsiTheme="majorHAnsi" w:cstheme="majorHAnsi"/>
          <w:sz w:val="12"/>
        </w:rPr>
      </w:pPr>
      <w:r w:rsidRPr="00254CDC">
        <w:rPr>
          <w:rFonts w:asciiTheme="majorHAnsi" w:hAnsiTheme="majorHAnsi" w:cstheme="majorHAnsi"/>
          <w:sz w:val="12"/>
        </w:rPr>
        <w:t xml:space="preserve">One </w:t>
      </w:r>
      <w:r w:rsidRPr="00254CDC">
        <w:rPr>
          <w:rStyle w:val="Emphasis"/>
          <w:rFonts w:asciiTheme="majorHAnsi" w:hAnsiTheme="majorHAnsi" w:cstheme="majorHAnsi"/>
          <w:highlight w:val="green"/>
        </w:rPr>
        <w:t>problem with</w:t>
      </w:r>
      <w:r w:rsidRPr="00254CDC">
        <w:rPr>
          <w:rStyle w:val="Emphasis"/>
          <w:rFonts w:asciiTheme="majorHAnsi" w:hAnsiTheme="majorHAnsi" w:cstheme="majorHAnsi"/>
        </w:rPr>
        <w:t xml:space="preserve"> the </w:t>
      </w:r>
      <w:r w:rsidRPr="00254CDC">
        <w:rPr>
          <w:rStyle w:val="Emphasis"/>
          <w:rFonts w:asciiTheme="majorHAnsi" w:hAnsiTheme="majorHAnsi" w:cstheme="majorHAnsi"/>
          <w:highlight w:val="green"/>
        </w:rPr>
        <w:t>creation-based approach is</w:t>
      </w:r>
      <w:r w:rsidRPr="00254CDC">
        <w:rPr>
          <w:rStyle w:val="Emphasis"/>
          <w:rFonts w:asciiTheme="majorHAnsi" w:hAnsiTheme="majorHAnsi" w:cstheme="majorHAnsi"/>
        </w:rPr>
        <w:t xml:space="preserve"> that </w:t>
      </w:r>
      <w:r w:rsidRPr="0098383D">
        <w:rPr>
          <w:rStyle w:val="Emphasis"/>
          <w:rFonts w:asciiTheme="majorHAnsi" w:hAnsiTheme="majorHAnsi" w:cstheme="majorHAnsi"/>
          <w:highlight w:val="green"/>
        </w:rPr>
        <w:t>it</w:t>
      </w:r>
      <w:r w:rsidRPr="00254CDC">
        <w:rPr>
          <w:rStyle w:val="Emphasis"/>
          <w:rFonts w:asciiTheme="majorHAnsi" w:hAnsiTheme="majorHAnsi" w:cstheme="majorHAnsi"/>
        </w:rPr>
        <w:t xml:space="preserve"> </w:t>
      </w:r>
      <w:r w:rsidRPr="0098383D">
        <w:rPr>
          <w:rStyle w:val="Emphasis"/>
          <w:rFonts w:asciiTheme="majorHAnsi" w:hAnsiTheme="majorHAnsi" w:cstheme="majorHAnsi"/>
        </w:rPr>
        <w:t xml:space="preserve">almost invariably </w:t>
      </w:r>
      <w:r w:rsidRPr="00254CDC">
        <w:rPr>
          <w:rStyle w:val="Emphasis"/>
          <w:rFonts w:asciiTheme="majorHAnsi" w:hAnsiTheme="majorHAnsi" w:cstheme="majorHAnsi"/>
          <w:highlight w:val="green"/>
        </w:rPr>
        <w:t>protects</w:t>
      </w:r>
      <w:r w:rsidRPr="00254CDC">
        <w:rPr>
          <w:rStyle w:val="Emphasis"/>
          <w:rFonts w:asciiTheme="majorHAnsi" w:hAnsiTheme="majorHAnsi" w:cstheme="majorHAnsi"/>
        </w:rPr>
        <w:t xml:space="preserve"> only </w:t>
      </w:r>
      <w:r w:rsidRPr="00254CDC">
        <w:rPr>
          <w:rStyle w:val="Emphasis"/>
          <w:rFonts w:asciiTheme="majorHAnsi" w:hAnsiTheme="majorHAnsi" w:cstheme="majorHAnsi"/>
          <w:highlight w:val="green"/>
        </w:rPr>
        <w:t>certain types of creations</w:t>
      </w:r>
      <w:r w:rsidRPr="00254CDC">
        <w:rPr>
          <w:rFonts w:asciiTheme="majorHAnsi" w:hAnsiTheme="majorHAnsi" w:cstheme="majorHAnsi"/>
          <w:sz w:val="12"/>
        </w:rPr>
        <w:t xml:space="preserve"> – unless, i.e., every single useful idea one comes up with is subject to ownership (more on this below). But </w:t>
      </w:r>
      <w:r w:rsidRPr="00254CDC">
        <w:rPr>
          <w:rStyle w:val="Emphasis"/>
          <w:rFonts w:asciiTheme="majorHAnsi" w:hAnsiTheme="majorHAnsi" w:cstheme="majorHAnsi"/>
        </w:rPr>
        <w:t>the distinction between the protectable and the unprotectable is necessarily arbitrary.</w:t>
      </w:r>
      <w:r w:rsidRPr="00254CDC">
        <w:rPr>
          <w:rFonts w:asciiTheme="majorHAnsi" w:hAnsiTheme="majorHAnsi" w:cstheme="majorHAnsi"/>
          <w:sz w:val="12"/>
        </w:rPr>
        <w:t xml:space="preserve"> For example, </w:t>
      </w:r>
      <w:r w:rsidRPr="00254CDC">
        <w:rPr>
          <w:rStyle w:val="Emphasis"/>
          <w:rFonts w:asciiTheme="majorHAnsi" w:hAnsiTheme="majorHAnsi" w:cstheme="majorHAnsi"/>
          <w:highlight w:val="green"/>
        </w:rPr>
        <w:t>philosophical</w:t>
      </w:r>
      <w:r w:rsidRPr="00254CDC">
        <w:rPr>
          <w:rStyle w:val="Emphasis"/>
          <w:rFonts w:asciiTheme="majorHAnsi" w:hAnsiTheme="majorHAnsi" w:cstheme="majorHAnsi"/>
        </w:rPr>
        <w:t xml:space="preserve"> o</w:t>
      </w:r>
      <w:r w:rsidRPr="0098383D">
        <w:rPr>
          <w:rStyle w:val="Emphasis"/>
          <w:rFonts w:asciiTheme="majorHAnsi" w:hAnsiTheme="majorHAnsi" w:cstheme="majorHAnsi"/>
        </w:rPr>
        <w:t xml:space="preserve">r mathematical </w:t>
      </w:r>
      <w:r w:rsidRPr="00254CDC">
        <w:rPr>
          <w:rStyle w:val="Emphasis"/>
          <w:rFonts w:asciiTheme="majorHAnsi" w:hAnsiTheme="majorHAnsi" w:cstheme="majorHAnsi"/>
          <w:highlight w:val="green"/>
        </w:rPr>
        <w:t>or scientific truths</w:t>
      </w:r>
      <w:r w:rsidRPr="00254CDC">
        <w:rPr>
          <w:rStyle w:val="Emphasis"/>
          <w:rFonts w:asciiTheme="majorHAnsi" w:hAnsiTheme="majorHAnsi" w:cstheme="majorHAnsi"/>
        </w:rPr>
        <w:t xml:space="preserve"> </w:t>
      </w:r>
      <w:r w:rsidRPr="00254CDC">
        <w:rPr>
          <w:rStyle w:val="Emphasis"/>
          <w:rFonts w:asciiTheme="majorHAnsi" w:hAnsiTheme="majorHAnsi" w:cstheme="majorHAnsi"/>
          <w:highlight w:val="green"/>
        </w:rPr>
        <w:t>cannot be protected</w:t>
      </w:r>
      <w:r w:rsidRPr="00254CDC">
        <w:rPr>
          <w:rStyle w:val="Emphasis"/>
          <w:rFonts w:asciiTheme="majorHAnsi" w:hAnsiTheme="majorHAnsi" w:cstheme="majorHAnsi"/>
        </w:rPr>
        <w:t xml:space="preserve"> </w:t>
      </w:r>
      <w:r w:rsidRPr="00254CDC">
        <w:rPr>
          <w:rStyle w:val="Emphasis"/>
          <w:rFonts w:asciiTheme="majorHAnsi" w:hAnsiTheme="majorHAnsi" w:cstheme="majorHAnsi"/>
          <w:highlight w:val="green"/>
        </w:rPr>
        <w:t>under current law</w:t>
      </w:r>
      <w:r w:rsidRPr="00254CDC">
        <w:rPr>
          <w:rStyle w:val="Emphasis"/>
          <w:rFonts w:asciiTheme="majorHAnsi" w:hAnsiTheme="majorHAnsi" w:cstheme="majorHAnsi"/>
        </w:rPr>
        <w:t xml:space="preserve"> </w:t>
      </w:r>
      <w:r w:rsidRPr="00254CDC">
        <w:rPr>
          <w:rStyle w:val="Emphasis"/>
          <w:rFonts w:asciiTheme="majorHAnsi" w:hAnsiTheme="majorHAnsi" w:cstheme="majorHAnsi"/>
          <w:highlight w:val="green"/>
        </w:rPr>
        <w:t>on</w:t>
      </w:r>
      <w:r w:rsidRPr="00254CDC">
        <w:rPr>
          <w:rStyle w:val="Emphasis"/>
          <w:rFonts w:asciiTheme="majorHAnsi" w:hAnsiTheme="majorHAnsi" w:cstheme="majorHAnsi"/>
        </w:rPr>
        <w:t xml:space="preserve"> the </w:t>
      </w:r>
      <w:r w:rsidRPr="00254CDC">
        <w:rPr>
          <w:rStyle w:val="Emphasis"/>
          <w:rFonts w:asciiTheme="majorHAnsi" w:hAnsiTheme="majorHAnsi" w:cstheme="majorHAnsi"/>
          <w:highlight w:val="green"/>
        </w:rPr>
        <w:t>grounds</w:t>
      </w:r>
      <w:r w:rsidRPr="00254CDC">
        <w:rPr>
          <w:rStyle w:val="Emphasis"/>
          <w:rFonts w:asciiTheme="majorHAnsi" w:hAnsiTheme="majorHAnsi" w:cstheme="majorHAnsi"/>
        </w:rPr>
        <w:t xml:space="preserve"> that commerce and </w:t>
      </w:r>
      <w:r w:rsidRPr="00254CDC">
        <w:rPr>
          <w:rStyle w:val="Emphasis"/>
          <w:rFonts w:asciiTheme="majorHAnsi" w:hAnsiTheme="majorHAnsi" w:cstheme="majorHAnsi"/>
          <w:highlight w:val="green"/>
        </w:rPr>
        <w:t>social intercourse</w:t>
      </w:r>
      <w:r w:rsidRPr="00254CDC">
        <w:rPr>
          <w:rStyle w:val="Emphasis"/>
          <w:rFonts w:asciiTheme="majorHAnsi" w:hAnsiTheme="majorHAnsi" w:cstheme="majorHAnsi"/>
        </w:rPr>
        <w:t xml:space="preserve"> would </w:t>
      </w:r>
      <w:r w:rsidRPr="00254CDC">
        <w:rPr>
          <w:rStyle w:val="Emphasis"/>
          <w:rFonts w:asciiTheme="majorHAnsi" w:hAnsiTheme="majorHAnsi" w:cstheme="majorHAnsi"/>
          <w:highlight w:val="green"/>
        </w:rPr>
        <w:t>grind to a halt</w:t>
      </w:r>
      <w:r w:rsidRPr="00254CDC">
        <w:rPr>
          <w:rStyle w:val="Emphasis"/>
          <w:rFonts w:asciiTheme="majorHAnsi" w:hAnsiTheme="majorHAnsi" w:cstheme="majorHAnsi"/>
        </w:rPr>
        <w:t xml:space="preserve"> were every new phrase, philosophical truth, and the like considered the exclusive property of its creator</w:t>
      </w:r>
      <w:r w:rsidRPr="00254CDC">
        <w:rPr>
          <w:rFonts w:asciiTheme="majorHAnsi" w:hAnsiTheme="majorHAnsi" w:cstheme="majorHAnsi"/>
          <w:sz w:val="12"/>
        </w:rPr>
        <w:t xml:space="preserve">. For this reason, </w:t>
      </w:r>
      <w:r w:rsidRPr="00254CDC">
        <w:rPr>
          <w:rStyle w:val="Emphasis"/>
          <w:rFonts w:asciiTheme="majorHAnsi" w:hAnsiTheme="majorHAnsi" w:cstheme="majorHAnsi"/>
          <w:highlight w:val="green"/>
        </w:rPr>
        <w:t>patents</w:t>
      </w:r>
      <w:r w:rsidRPr="00254CDC">
        <w:rPr>
          <w:rStyle w:val="Emphasis"/>
          <w:rFonts w:asciiTheme="majorHAnsi" w:hAnsiTheme="majorHAnsi" w:cstheme="majorHAnsi"/>
        </w:rPr>
        <w:t xml:space="preserve"> can be </w:t>
      </w:r>
      <w:r w:rsidRPr="00254CDC">
        <w:rPr>
          <w:rStyle w:val="Emphasis"/>
          <w:rFonts w:asciiTheme="majorHAnsi" w:hAnsiTheme="majorHAnsi" w:cstheme="majorHAnsi"/>
          <w:highlight w:val="green"/>
        </w:rPr>
        <w:t>obtained only for</w:t>
      </w:r>
      <w:r w:rsidRPr="00254CDC">
        <w:rPr>
          <w:rStyle w:val="Emphasis"/>
          <w:rFonts w:asciiTheme="majorHAnsi" w:hAnsiTheme="majorHAnsi" w:cstheme="majorHAnsi"/>
        </w:rPr>
        <w:t xml:space="preserve"> so-called </w:t>
      </w:r>
      <w:r w:rsidRPr="00254CDC">
        <w:rPr>
          <w:rStyle w:val="Emphasis"/>
          <w:rFonts w:asciiTheme="majorHAnsi" w:hAnsiTheme="majorHAnsi" w:cstheme="majorHAnsi"/>
          <w:highlight w:val="green"/>
        </w:rPr>
        <w:t>practical applications</w:t>
      </w:r>
      <w:r w:rsidRPr="00254CDC">
        <w:rPr>
          <w:rStyle w:val="Emphasis"/>
          <w:rFonts w:asciiTheme="majorHAnsi" w:hAnsiTheme="majorHAnsi" w:cstheme="majorHAnsi"/>
        </w:rPr>
        <w:t xml:space="preserve"> of ideas, but </w:t>
      </w:r>
      <w:r w:rsidRPr="00254CDC">
        <w:rPr>
          <w:rStyle w:val="Emphasis"/>
          <w:rFonts w:asciiTheme="majorHAnsi" w:hAnsiTheme="majorHAnsi" w:cstheme="majorHAnsi"/>
          <w:highlight w:val="green"/>
        </w:rPr>
        <w:t>not</w:t>
      </w:r>
      <w:r w:rsidRPr="00254CDC">
        <w:rPr>
          <w:rStyle w:val="Emphasis"/>
          <w:rFonts w:asciiTheme="majorHAnsi" w:hAnsiTheme="majorHAnsi" w:cstheme="majorHAnsi"/>
        </w:rPr>
        <w:t xml:space="preserve"> for more abstract or </w:t>
      </w:r>
      <w:r w:rsidRPr="00254CDC">
        <w:rPr>
          <w:rStyle w:val="Emphasis"/>
          <w:rFonts w:asciiTheme="majorHAnsi" w:hAnsiTheme="majorHAnsi" w:cstheme="majorHAnsi"/>
          <w:highlight w:val="green"/>
        </w:rPr>
        <w:t>theoretical</w:t>
      </w:r>
      <w:r w:rsidRPr="00254CDC">
        <w:rPr>
          <w:rStyle w:val="Emphasis"/>
          <w:rFonts w:asciiTheme="majorHAnsi" w:hAnsiTheme="majorHAnsi" w:cstheme="majorHAnsi"/>
        </w:rPr>
        <w:t xml:space="preserve"> ideas</w:t>
      </w:r>
      <w:r w:rsidRPr="00254CDC">
        <w:rPr>
          <w:rFonts w:asciiTheme="majorHAnsi" w:hAnsiTheme="majorHAnsi" w:cstheme="majorHAnsi"/>
          <w:sz w:val="12"/>
        </w:rPr>
        <w:t xml:space="preserve">. Rand agrees with this disparate treatment, in attempting to distinguish between an unpatentable discovery and a patentable invention. She argues that </w:t>
      </w:r>
      <w:r w:rsidRPr="00254CDC">
        <w:rPr>
          <w:rStyle w:val="Emphasis"/>
          <w:rFonts w:asciiTheme="majorHAnsi" w:hAnsiTheme="majorHAnsi" w:cstheme="majorHAnsi"/>
        </w:rPr>
        <w:t>a “scientific or philosophical discovery, which identifies a law of nature, a principle, or a fact of reality not previously known” is not created by the discoverer.</w:t>
      </w:r>
      <w:r w:rsidRPr="00254CDC">
        <w:rPr>
          <w:rFonts w:asciiTheme="majorHAnsi" w:hAnsiTheme="majorHAnsi" w:cstheme="majorHAnsi"/>
          <w:sz w:val="12"/>
        </w:rPr>
        <w:t xml:space="preserve"> But </w:t>
      </w:r>
      <w:r w:rsidRPr="00254CDC">
        <w:rPr>
          <w:rStyle w:val="Emphasis"/>
          <w:rFonts w:asciiTheme="majorHAnsi" w:hAnsiTheme="majorHAnsi" w:cstheme="majorHAnsi"/>
        </w:rPr>
        <w:t xml:space="preserve">the </w:t>
      </w:r>
      <w:r w:rsidRPr="00254CDC">
        <w:rPr>
          <w:rStyle w:val="Emphasis"/>
          <w:rFonts w:asciiTheme="majorHAnsi" w:hAnsiTheme="majorHAnsi" w:cstheme="majorHAnsi"/>
          <w:highlight w:val="green"/>
        </w:rPr>
        <w:t>distinction between creation and discovery</w:t>
      </w:r>
      <w:r w:rsidRPr="00254CDC">
        <w:rPr>
          <w:rStyle w:val="Emphasis"/>
          <w:rFonts w:asciiTheme="majorHAnsi" w:hAnsiTheme="majorHAnsi" w:cstheme="majorHAnsi"/>
        </w:rPr>
        <w:t xml:space="preserve"> is </w:t>
      </w:r>
      <w:r w:rsidRPr="00254CDC">
        <w:rPr>
          <w:rStyle w:val="Emphasis"/>
          <w:rFonts w:asciiTheme="majorHAnsi" w:hAnsiTheme="majorHAnsi" w:cstheme="majorHAnsi"/>
          <w:highlight w:val="green"/>
        </w:rPr>
        <w:t>not</w:t>
      </w:r>
      <w:r w:rsidRPr="00254CDC">
        <w:rPr>
          <w:rStyle w:val="Emphasis"/>
          <w:rFonts w:asciiTheme="majorHAnsi" w:hAnsiTheme="majorHAnsi" w:cstheme="majorHAnsi"/>
        </w:rPr>
        <w:t xml:space="preserve"> clear-cut or </w:t>
      </w:r>
      <w:r w:rsidRPr="00254CDC">
        <w:rPr>
          <w:rStyle w:val="Emphasis"/>
          <w:rFonts w:asciiTheme="majorHAnsi" w:hAnsiTheme="majorHAnsi" w:cstheme="majorHAnsi"/>
          <w:highlight w:val="green"/>
        </w:rPr>
        <w:t>rigorous</w:t>
      </w:r>
      <w:r w:rsidRPr="00254CDC">
        <w:rPr>
          <w:rFonts w:asciiTheme="majorHAnsi" w:hAnsiTheme="majorHAnsi" w:cstheme="majorHAnsi"/>
          <w:sz w:val="12"/>
        </w:rPr>
        <w:t xml:space="preserve">.31 Nor is it clear why such a distinction, even if clear, is ethically relevant in defining property rights. </w:t>
      </w:r>
      <w:r w:rsidRPr="00254CDC">
        <w:rPr>
          <w:rStyle w:val="Emphasis"/>
          <w:rFonts w:asciiTheme="majorHAnsi" w:hAnsiTheme="majorHAnsi" w:cstheme="majorHAnsi"/>
          <w:highlight w:val="green"/>
        </w:rPr>
        <w:t>No one creates matter</w:t>
      </w:r>
      <w:r w:rsidRPr="00254CDC">
        <w:rPr>
          <w:rStyle w:val="Emphasis"/>
          <w:rFonts w:asciiTheme="majorHAnsi" w:hAnsiTheme="majorHAnsi" w:cstheme="majorHAnsi"/>
        </w:rPr>
        <w:t xml:space="preserve">; </w:t>
      </w:r>
      <w:r w:rsidRPr="00254CDC">
        <w:rPr>
          <w:rStyle w:val="Emphasis"/>
          <w:rFonts w:asciiTheme="majorHAnsi" w:hAnsiTheme="majorHAnsi" w:cstheme="majorHAnsi"/>
          <w:highlight w:val="green"/>
        </w:rPr>
        <w:t>they</w:t>
      </w:r>
      <w:r w:rsidRPr="00254CDC">
        <w:rPr>
          <w:rStyle w:val="Emphasis"/>
          <w:rFonts w:asciiTheme="majorHAnsi" w:hAnsiTheme="majorHAnsi" w:cstheme="majorHAnsi"/>
        </w:rPr>
        <w:t xml:space="preserve"> just </w:t>
      </w:r>
      <w:r w:rsidRPr="00254CDC">
        <w:rPr>
          <w:rStyle w:val="Emphasis"/>
          <w:rFonts w:asciiTheme="majorHAnsi" w:hAnsiTheme="majorHAnsi" w:cstheme="majorHAnsi"/>
          <w:highlight w:val="green"/>
        </w:rPr>
        <w:t>manipulate</w:t>
      </w:r>
      <w:r w:rsidRPr="00254CDC">
        <w:rPr>
          <w:rStyle w:val="Emphasis"/>
          <w:rFonts w:asciiTheme="majorHAnsi" w:hAnsiTheme="majorHAnsi" w:cstheme="majorHAnsi"/>
        </w:rPr>
        <w:t xml:space="preserve"> and grapple with </w:t>
      </w:r>
      <w:r w:rsidRPr="00254CDC">
        <w:rPr>
          <w:rStyle w:val="Emphasis"/>
          <w:rFonts w:asciiTheme="majorHAnsi" w:hAnsiTheme="majorHAnsi" w:cstheme="majorHAnsi"/>
          <w:highlight w:val="green"/>
        </w:rPr>
        <w:t>it</w:t>
      </w:r>
      <w:r w:rsidRPr="00254CDC">
        <w:rPr>
          <w:rStyle w:val="Emphasis"/>
          <w:rFonts w:asciiTheme="majorHAnsi" w:hAnsiTheme="majorHAnsi" w:cstheme="majorHAnsi"/>
        </w:rPr>
        <w:t xml:space="preserve"> according to physical laws.</w:t>
      </w:r>
      <w:r w:rsidRPr="00254CDC">
        <w:rPr>
          <w:rFonts w:asciiTheme="majorHAnsi" w:hAnsiTheme="majorHAnsi" w:cstheme="majorHAnsi"/>
          <w:sz w:val="12"/>
        </w:rPr>
        <w:t xml:space="preserve"> In this sense, </w:t>
      </w:r>
      <w:r w:rsidRPr="00254CDC">
        <w:rPr>
          <w:rStyle w:val="Emphasis"/>
          <w:rFonts w:asciiTheme="majorHAnsi" w:hAnsiTheme="majorHAnsi" w:cstheme="majorHAnsi"/>
        </w:rPr>
        <w:t>no one really creates anything. They merely rearrange matter into new arrangements and patterns</w:t>
      </w:r>
      <w:r w:rsidRPr="00254CDC">
        <w:rPr>
          <w:rFonts w:asciiTheme="majorHAnsi" w:hAnsiTheme="majorHAnsi" w:cstheme="majorHAnsi"/>
          <w:sz w:val="12"/>
        </w:rPr>
        <w:t xml:space="preserve">. </w:t>
      </w:r>
      <w:r w:rsidRPr="00254CDC">
        <w:rPr>
          <w:rStyle w:val="Emphasis"/>
          <w:rFonts w:asciiTheme="majorHAnsi" w:hAnsiTheme="majorHAnsi" w:cstheme="majorHAnsi"/>
        </w:rPr>
        <w:t xml:space="preserve">An </w:t>
      </w:r>
      <w:r w:rsidRPr="00254CDC">
        <w:rPr>
          <w:rStyle w:val="Emphasis"/>
          <w:rFonts w:asciiTheme="majorHAnsi" w:hAnsiTheme="majorHAnsi" w:cstheme="majorHAnsi"/>
          <w:highlight w:val="green"/>
        </w:rPr>
        <w:t>engineer</w:t>
      </w:r>
      <w:r w:rsidRPr="00254CDC">
        <w:rPr>
          <w:rStyle w:val="Emphasis"/>
          <w:rFonts w:asciiTheme="majorHAnsi" w:hAnsiTheme="majorHAnsi" w:cstheme="majorHAnsi"/>
        </w:rPr>
        <w:t xml:space="preserve"> who </w:t>
      </w:r>
      <w:r w:rsidRPr="00254CDC">
        <w:rPr>
          <w:rStyle w:val="Emphasis"/>
          <w:rFonts w:asciiTheme="majorHAnsi" w:hAnsiTheme="majorHAnsi" w:cstheme="majorHAnsi"/>
          <w:highlight w:val="green"/>
        </w:rPr>
        <w:t>invents</w:t>
      </w:r>
      <w:r w:rsidRPr="00254CDC">
        <w:rPr>
          <w:rStyle w:val="Emphasis"/>
          <w:rFonts w:asciiTheme="majorHAnsi" w:hAnsiTheme="majorHAnsi" w:cstheme="majorHAnsi"/>
        </w:rPr>
        <w:t xml:space="preserve"> a new </w:t>
      </w:r>
      <w:r w:rsidRPr="00254CDC">
        <w:rPr>
          <w:rStyle w:val="Emphasis"/>
          <w:rFonts w:asciiTheme="majorHAnsi" w:hAnsiTheme="majorHAnsi" w:cstheme="majorHAnsi"/>
          <w:highlight w:val="green"/>
        </w:rPr>
        <w:t>mousetrap</w:t>
      </w:r>
      <w:r w:rsidRPr="00254CDC">
        <w:rPr>
          <w:rStyle w:val="Emphasis"/>
          <w:rFonts w:asciiTheme="majorHAnsi" w:hAnsiTheme="majorHAnsi" w:cstheme="majorHAnsi"/>
        </w:rPr>
        <w:t xml:space="preserve"> has </w:t>
      </w:r>
      <w:r w:rsidRPr="00254CDC">
        <w:rPr>
          <w:rStyle w:val="Emphasis"/>
          <w:rFonts w:asciiTheme="majorHAnsi" w:hAnsiTheme="majorHAnsi" w:cstheme="majorHAnsi"/>
          <w:highlight w:val="green"/>
        </w:rPr>
        <w:t>rearranged existing parts</w:t>
      </w:r>
      <w:r w:rsidRPr="00254CDC">
        <w:rPr>
          <w:rStyle w:val="Emphasis"/>
          <w:rFonts w:asciiTheme="majorHAnsi" w:hAnsiTheme="majorHAnsi" w:cstheme="majorHAnsi"/>
        </w:rPr>
        <w:t xml:space="preserve"> to provide a function not previously performed </w:t>
      </w:r>
      <w:r w:rsidRPr="00254CDC">
        <w:rPr>
          <w:rFonts w:asciiTheme="majorHAnsi" w:hAnsiTheme="majorHAnsi" w:cstheme="majorHAnsi"/>
          <w:sz w:val="12"/>
        </w:rPr>
        <w:t xml:space="preserve">[90]. Others who learn of this new arrangement can now also make an improved mousetrap. Yet </w:t>
      </w:r>
      <w:r w:rsidRPr="00254CDC">
        <w:rPr>
          <w:rStyle w:val="Emphasis"/>
          <w:rFonts w:asciiTheme="majorHAnsi" w:hAnsiTheme="majorHAnsi" w:cstheme="majorHAnsi"/>
        </w:rPr>
        <w:t xml:space="preserve">the </w:t>
      </w:r>
      <w:r w:rsidRPr="00254CDC">
        <w:rPr>
          <w:rStyle w:val="Emphasis"/>
          <w:rFonts w:asciiTheme="majorHAnsi" w:hAnsiTheme="majorHAnsi" w:cstheme="majorHAnsi"/>
          <w:highlight w:val="green"/>
        </w:rPr>
        <w:t>mousetrap</w:t>
      </w:r>
      <w:r w:rsidRPr="0098383D">
        <w:rPr>
          <w:rStyle w:val="Emphasis"/>
          <w:rFonts w:asciiTheme="majorHAnsi" w:hAnsiTheme="majorHAnsi" w:cstheme="majorHAnsi"/>
        </w:rPr>
        <w:t xml:space="preserve"> merely </w:t>
      </w:r>
      <w:r w:rsidRPr="00254CDC">
        <w:rPr>
          <w:rStyle w:val="Emphasis"/>
          <w:rFonts w:asciiTheme="majorHAnsi" w:hAnsiTheme="majorHAnsi" w:cstheme="majorHAnsi"/>
          <w:highlight w:val="green"/>
        </w:rPr>
        <w:t>follows laws of nature</w:t>
      </w:r>
      <w:r w:rsidRPr="00254CDC">
        <w:rPr>
          <w:rStyle w:val="Emphasis"/>
          <w:rFonts w:asciiTheme="majorHAnsi" w:hAnsiTheme="majorHAnsi" w:cstheme="majorHAnsi"/>
        </w:rPr>
        <w:t xml:space="preserve">. </w:t>
      </w:r>
      <w:r w:rsidRPr="00FC06AA">
        <w:rPr>
          <w:rStyle w:val="Emphasis"/>
          <w:rFonts w:asciiTheme="majorHAnsi" w:hAnsiTheme="majorHAnsi" w:cstheme="majorHAnsi"/>
        </w:rPr>
        <w:t xml:space="preserve">The inventor did not invent the </w:t>
      </w:r>
      <w:r w:rsidRPr="001D1EAB">
        <w:rPr>
          <w:rStyle w:val="Emphasis"/>
          <w:rFonts w:asciiTheme="majorHAnsi" w:hAnsiTheme="majorHAnsi" w:cstheme="majorHAnsi"/>
        </w:rPr>
        <w:t>matter out of which the mousetrap is made</w:t>
      </w:r>
      <w:r w:rsidRPr="001D1EAB">
        <w:rPr>
          <w:rFonts w:asciiTheme="majorHAnsi" w:hAnsiTheme="majorHAnsi" w:cstheme="majorHAnsi"/>
          <w:sz w:val="12"/>
        </w:rPr>
        <w:t xml:space="preserve">, nor the facts and laws exploited to make it work. Similarly, </w:t>
      </w:r>
      <w:r w:rsidRPr="001D1EAB">
        <w:rPr>
          <w:rStyle w:val="Emphasis"/>
          <w:rFonts w:asciiTheme="majorHAnsi" w:hAnsiTheme="majorHAnsi" w:cstheme="majorHAnsi"/>
        </w:rPr>
        <w:t>Einstein’s “discovery” of the relation E = mc</w:t>
      </w:r>
      <w:proofErr w:type="gramStart"/>
      <w:r w:rsidRPr="001D1EAB">
        <w:rPr>
          <w:rStyle w:val="Emphasis"/>
          <w:rFonts w:asciiTheme="majorHAnsi" w:hAnsiTheme="majorHAnsi" w:cstheme="majorHAnsi"/>
        </w:rPr>
        <w:t>2 ,</w:t>
      </w:r>
      <w:proofErr w:type="gramEnd"/>
      <w:r w:rsidRPr="001D1EAB">
        <w:rPr>
          <w:rStyle w:val="Emphasis"/>
          <w:rFonts w:asciiTheme="majorHAnsi" w:hAnsiTheme="majorHAnsi" w:cstheme="majorHAnsi"/>
        </w:rPr>
        <w:t xml:space="preserve"> once known by others, allows them to manipulate matter in a more efficient way</w:t>
      </w:r>
      <w:r w:rsidRPr="001D1EAB">
        <w:rPr>
          <w:rFonts w:asciiTheme="majorHAnsi" w:hAnsiTheme="majorHAnsi" w:cstheme="majorHAnsi"/>
          <w:sz w:val="12"/>
        </w:rPr>
        <w:t xml:space="preserve">. </w:t>
      </w:r>
      <w:r w:rsidRPr="001D1EAB">
        <w:rPr>
          <w:rStyle w:val="Emphasis"/>
          <w:rFonts w:asciiTheme="majorHAnsi" w:hAnsiTheme="majorHAnsi" w:cstheme="majorHAnsi"/>
        </w:rPr>
        <w:t>Without Einstein’s, or the inventor’s, efforts, others would have been ignorant of certain causal laws, of ways</w:t>
      </w:r>
      <w:r w:rsidRPr="00254CDC">
        <w:rPr>
          <w:rStyle w:val="Emphasis"/>
          <w:rFonts w:asciiTheme="majorHAnsi" w:hAnsiTheme="majorHAnsi" w:cstheme="majorHAnsi"/>
        </w:rPr>
        <w:t xml:space="preserve"> matter can be manipulated and utilized</w:t>
      </w:r>
      <w:r w:rsidRPr="00254CDC">
        <w:rPr>
          <w:rFonts w:asciiTheme="majorHAnsi" w:hAnsiTheme="majorHAnsi" w:cstheme="majorHAnsi"/>
          <w:sz w:val="12"/>
        </w:rPr>
        <w:t xml:space="preserve">. </w:t>
      </w:r>
      <w:r w:rsidRPr="00254CDC">
        <w:rPr>
          <w:rStyle w:val="Emphasis"/>
          <w:rFonts w:asciiTheme="majorHAnsi" w:hAnsiTheme="majorHAnsi" w:cstheme="majorHAnsi"/>
          <w:highlight w:val="green"/>
        </w:rPr>
        <w:t>Both</w:t>
      </w:r>
      <w:r w:rsidRPr="00254CDC">
        <w:rPr>
          <w:rStyle w:val="Emphasis"/>
          <w:rFonts w:asciiTheme="majorHAnsi" w:hAnsiTheme="majorHAnsi" w:cstheme="majorHAnsi"/>
        </w:rPr>
        <w:t xml:space="preserve"> the </w:t>
      </w:r>
      <w:r w:rsidRPr="00254CDC">
        <w:rPr>
          <w:rStyle w:val="Emphasis"/>
          <w:rFonts w:asciiTheme="majorHAnsi" w:hAnsiTheme="majorHAnsi" w:cstheme="majorHAnsi"/>
          <w:highlight w:val="green"/>
        </w:rPr>
        <w:t>inventor and</w:t>
      </w:r>
      <w:r w:rsidRPr="00254CDC">
        <w:rPr>
          <w:rStyle w:val="Emphasis"/>
          <w:rFonts w:asciiTheme="majorHAnsi" w:hAnsiTheme="majorHAnsi" w:cstheme="majorHAnsi"/>
        </w:rPr>
        <w:t xml:space="preserve"> the </w:t>
      </w:r>
      <w:r w:rsidRPr="00254CDC">
        <w:rPr>
          <w:rStyle w:val="Emphasis"/>
          <w:rFonts w:asciiTheme="majorHAnsi" w:hAnsiTheme="majorHAnsi" w:cstheme="majorHAnsi"/>
          <w:highlight w:val="green"/>
        </w:rPr>
        <w:t>theoretical scientist engage in</w:t>
      </w:r>
      <w:r w:rsidRPr="00254CDC">
        <w:rPr>
          <w:rStyle w:val="Emphasis"/>
          <w:rFonts w:asciiTheme="majorHAnsi" w:hAnsiTheme="majorHAnsi" w:cstheme="majorHAnsi"/>
        </w:rPr>
        <w:t xml:space="preserve"> creative mental </w:t>
      </w:r>
      <w:r w:rsidRPr="00254CDC">
        <w:rPr>
          <w:rStyle w:val="Emphasis"/>
          <w:rFonts w:asciiTheme="majorHAnsi" w:hAnsiTheme="majorHAnsi" w:cstheme="majorHAnsi"/>
          <w:highlight w:val="green"/>
        </w:rPr>
        <w:t>effort to produce</w:t>
      </w:r>
      <w:r w:rsidRPr="00254CDC">
        <w:rPr>
          <w:rStyle w:val="Emphasis"/>
          <w:rFonts w:asciiTheme="majorHAnsi" w:hAnsiTheme="majorHAnsi" w:cstheme="majorHAnsi"/>
        </w:rPr>
        <w:t xml:space="preserve"> useful, </w:t>
      </w:r>
      <w:r w:rsidRPr="00254CDC">
        <w:rPr>
          <w:rStyle w:val="Emphasis"/>
          <w:rFonts w:asciiTheme="majorHAnsi" w:hAnsiTheme="majorHAnsi" w:cstheme="majorHAnsi"/>
          <w:highlight w:val="green"/>
        </w:rPr>
        <w:t>new ideas</w:t>
      </w:r>
      <w:r w:rsidRPr="00254CDC">
        <w:rPr>
          <w:rStyle w:val="Emphasis"/>
          <w:rFonts w:asciiTheme="majorHAnsi" w:hAnsiTheme="majorHAnsi" w:cstheme="majorHAnsi"/>
        </w:rPr>
        <w:t>.</w:t>
      </w:r>
      <w:r w:rsidRPr="00254CDC">
        <w:rPr>
          <w:rFonts w:asciiTheme="majorHAnsi" w:hAnsiTheme="majorHAnsi" w:cstheme="majorHAnsi"/>
          <w:sz w:val="12"/>
        </w:rPr>
        <w:t xml:space="preserve"> </w:t>
      </w:r>
      <w:r w:rsidRPr="00254CDC">
        <w:rPr>
          <w:rStyle w:val="Emphasis"/>
          <w:rFonts w:asciiTheme="majorHAnsi" w:hAnsiTheme="majorHAnsi" w:cstheme="majorHAnsi"/>
          <w:highlight w:val="green"/>
        </w:rPr>
        <w:t>Yet one is rewarded, and the other is no</w:t>
      </w:r>
      <w:r w:rsidRPr="00FC06AA">
        <w:rPr>
          <w:rStyle w:val="Emphasis"/>
          <w:rFonts w:asciiTheme="majorHAnsi" w:hAnsiTheme="majorHAnsi" w:cstheme="majorHAnsi"/>
          <w:highlight w:val="green"/>
        </w:rPr>
        <w:t>t</w:t>
      </w:r>
      <w:r w:rsidRPr="00254CDC">
        <w:rPr>
          <w:rFonts w:asciiTheme="majorHAnsi" w:hAnsiTheme="majorHAnsi" w:cstheme="majorHAnsi"/>
          <w:sz w:val="12"/>
        </w:rPr>
        <w:t xml:space="preserve">. In one recent case, the inventor of a new way to calculate a number representing the shortest path between two points – an extremely useful technique – was not given patent protection because this was “merely” a mathematical algorithm.32 But </w:t>
      </w:r>
      <w:r w:rsidRPr="00254CDC">
        <w:rPr>
          <w:rStyle w:val="Emphasis"/>
          <w:rFonts w:asciiTheme="majorHAnsi" w:hAnsiTheme="majorHAnsi" w:cstheme="majorHAnsi"/>
        </w:rPr>
        <w:t xml:space="preserve">it is arbitrary </w:t>
      </w:r>
      <w:r w:rsidRPr="00FC06AA">
        <w:rPr>
          <w:rStyle w:val="Emphasis"/>
          <w:rFonts w:asciiTheme="majorHAnsi" w:hAnsiTheme="majorHAnsi" w:cstheme="majorHAnsi"/>
        </w:rPr>
        <w:t>and unfair to reward more practical inventors and entertainment providers, such as the engineer and songwriter, and to leave more theoretical science and math researchers and philosophers unrewarded</w:t>
      </w:r>
      <w:r w:rsidRPr="00FC06AA">
        <w:rPr>
          <w:rFonts w:asciiTheme="majorHAnsi" w:hAnsiTheme="majorHAnsi" w:cstheme="majorHAnsi"/>
          <w:sz w:val="12"/>
        </w:rPr>
        <w:t>. The distinction is</w:t>
      </w:r>
      <w:r w:rsidRPr="00254CDC">
        <w:rPr>
          <w:rFonts w:asciiTheme="majorHAnsi" w:hAnsiTheme="majorHAnsi" w:cstheme="majorHAnsi"/>
          <w:sz w:val="12"/>
        </w:rPr>
        <w:t xml:space="preserve"> inherently vague, arbitrary, and unjust. </w:t>
      </w:r>
    </w:p>
    <w:p w14:paraId="33D6A21E" w14:textId="77777777" w:rsidR="00235984" w:rsidRDefault="00235984" w:rsidP="00235984">
      <w:pPr>
        <w:rPr>
          <w:rFonts w:asciiTheme="majorHAnsi" w:hAnsiTheme="majorHAnsi" w:cstheme="majorHAnsi"/>
        </w:rPr>
      </w:pPr>
    </w:p>
    <w:p w14:paraId="4C161CC8" w14:textId="77777777" w:rsidR="00235984" w:rsidRPr="00254CDC" w:rsidRDefault="00235984" w:rsidP="00235984">
      <w:pPr>
        <w:pStyle w:val="Heading4"/>
        <w:rPr>
          <w:rFonts w:asciiTheme="majorHAnsi" w:hAnsiTheme="majorHAnsi" w:cstheme="majorHAnsi"/>
        </w:rPr>
      </w:pPr>
      <w:r>
        <w:rPr>
          <w:rFonts w:asciiTheme="majorHAnsi" w:hAnsiTheme="majorHAnsi" w:cstheme="majorHAnsi"/>
        </w:rPr>
        <w:t xml:space="preserve">5] </w:t>
      </w:r>
      <w:r w:rsidRPr="00254CDC">
        <w:rPr>
          <w:rFonts w:asciiTheme="majorHAnsi" w:hAnsiTheme="majorHAnsi" w:cstheme="majorHAnsi"/>
        </w:rPr>
        <w:t>Property rights for IP are unnecessary.</w:t>
      </w:r>
    </w:p>
    <w:p w14:paraId="075B143A" w14:textId="77777777" w:rsidR="00235984" w:rsidRPr="00254CDC" w:rsidRDefault="00235984" w:rsidP="00235984">
      <w:pPr>
        <w:rPr>
          <w:rFonts w:asciiTheme="majorHAnsi" w:hAnsiTheme="majorHAnsi" w:cstheme="majorHAnsi"/>
          <w:sz w:val="12"/>
          <w:szCs w:val="12"/>
        </w:rPr>
      </w:pPr>
      <w:r w:rsidRPr="00254CDC">
        <w:rPr>
          <w:rStyle w:val="Style13ptBold"/>
          <w:rFonts w:asciiTheme="majorHAnsi" w:hAnsiTheme="majorHAnsi" w:cstheme="majorHAnsi"/>
        </w:rPr>
        <w:t xml:space="preserve">Lindsey and </w:t>
      </w:r>
      <w:proofErr w:type="spellStart"/>
      <w:r w:rsidRPr="00254CDC">
        <w:rPr>
          <w:rStyle w:val="Style13ptBold"/>
          <w:rFonts w:asciiTheme="majorHAnsi" w:hAnsiTheme="majorHAnsi" w:cstheme="majorHAnsi"/>
        </w:rPr>
        <w:t>Takash</w:t>
      </w:r>
      <w:proofErr w:type="spellEnd"/>
      <w:r w:rsidRPr="00254CDC">
        <w:rPr>
          <w:rStyle w:val="Style13ptBold"/>
          <w:rFonts w:asciiTheme="majorHAnsi" w:hAnsiTheme="majorHAnsi" w:cstheme="majorHAnsi"/>
        </w:rPr>
        <w:t xml:space="preserve"> 19</w:t>
      </w:r>
      <w:r w:rsidRPr="00254CDC">
        <w:rPr>
          <w:rFonts w:asciiTheme="majorHAnsi" w:hAnsiTheme="majorHAnsi" w:cstheme="majorHAnsi"/>
        </w:rPr>
        <w:t xml:space="preserve"> </w:t>
      </w:r>
      <w:r w:rsidRPr="00254CDC">
        <w:rPr>
          <w:rFonts w:asciiTheme="majorHAnsi" w:hAnsiTheme="majorHAnsi" w:cstheme="majorHAnsi"/>
          <w:sz w:val="12"/>
          <w:szCs w:val="12"/>
        </w:rPr>
        <w:t>[</w:t>
      </w:r>
      <w:proofErr w:type="spellStart"/>
      <w:r w:rsidRPr="00254CDC">
        <w:rPr>
          <w:rFonts w:asciiTheme="majorHAnsi" w:hAnsiTheme="majorHAnsi" w:cstheme="majorHAnsi"/>
          <w:sz w:val="12"/>
          <w:szCs w:val="12"/>
        </w:rPr>
        <w:t>Niskanen</w:t>
      </w:r>
      <w:proofErr w:type="spellEnd"/>
      <w:r w:rsidRPr="00254CDC">
        <w:rPr>
          <w:rFonts w:asciiTheme="majorHAnsi" w:hAnsiTheme="majorHAnsi" w:cstheme="majorHAnsi"/>
          <w:sz w:val="12"/>
          <w:szCs w:val="12"/>
        </w:rPr>
        <w:t xml:space="preserve"> Center, “Why ‘Intellectual Property’ is a Misnomer”, September 2019, Brink Lindsey Vice President for Policy </w:t>
      </w:r>
      <w:proofErr w:type="spellStart"/>
      <w:r w:rsidRPr="00254CDC">
        <w:rPr>
          <w:rFonts w:asciiTheme="majorHAnsi" w:hAnsiTheme="majorHAnsi" w:cstheme="majorHAnsi"/>
          <w:sz w:val="12"/>
          <w:szCs w:val="12"/>
        </w:rPr>
        <w:t>Niskanen</w:t>
      </w:r>
      <w:proofErr w:type="spellEnd"/>
      <w:r w:rsidRPr="00254CDC">
        <w:rPr>
          <w:rFonts w:asciiTheme="majorHAnsi" w:hAnsiTheme="majorHAnsi" w:cstheme="majorHAnsi"/>
          <w:sz w:val="12"/>
          <w:szCs w:val="12"/>
        </w:rPr>
        <w:t xml:space="preserve"> Center, Daniel </w:t>
      </w:r>
      <w:proofErr w:type="spellStart"/>
      <w:r w:rsidRPr="00254CDC">
        <w:rPr>
          <w:rFonts w:asciiTheme="majorHAnsi" w:hAnsiTheme="majorHAnsi" w:cstheme="majorHAnsi"/>
          <w:sz w:val="12"/>
          <w:szCs w:val="12"/>
        </w:rPr>
        <w:t>Takash</w:t>
      </w:r>
      <w:proofErr w:type="spellEnd"/>
      <w:r w:rsidRPr="00254CDC">
        <w:rPr>
          <w:rFonts w:asciiTheme="majorHAnsi" w:hAnsiTheme="majorHAnsi" w:cstheme="majorHAnsi"/>
          <w:sz w:val="12"/>
          <w:szCs w:val="12"/>
        </w:rPr>
        <w:t xml:space="preserve"> Regulatory Policy Fellow </w:t>
      </w:r>
      <w:proofErr w:type="spellStart"/>
      <w:r w:rsidRPr="00254CDC">
        <w:rPr>
          <w:rFonts w:asciiTheme="majorHAnsi" w:hAnsiTheme="majorHAnsi" w:cstheme="majorHAnsi"/>
          <w:sz w:val="12"/>
          <w:szCs w:val="12"/>
        </w:rPr>
        <w:t>Niskanen</w:t>
      </w:r>
      <w:proofErr w:type="spellEnd"/>
      <w:r w:rsidRPr="00254CDC">
        <w:rPr>
          <w:rFonts w:asciiTheme="majorHAnsi" w:hAnsiTheme="majorHAnsi" w:cstheme="majorHAnsi"/>
          <w:sz w:val="12"/>
          <w:szCs w:val="12"/>
        </w:rPr>
        <w:t xml:space="preserve"> Center, </w:t>
      </w:r>
      <w:hyperlink r:id="rId9" w:history="1">
        <w:r w:rsidRPr="00254CDC">
          <w:rPr>
            <w:rStyle w:val="Hyperlink"/>
            <w:rFonts w:asciiTheme="majorHAnsi" w:hAnsiTheme="majorHAnsi" w:cstheme="majorHAnsi"/>
            <w:sz w:val="12"/>
            <w:szCs w:val="12"/>
          </w:rPr>
          <w:t>https://www.niskanencenter.org/wp-content/uploads/2019/09/LT_IPMisnomer-2-1.pdf]//Lex</w:t>
        </w:r>
      </w:hyperlink>
      <w:r w:rsidRPr="00254CDC">
        <w:rPr>
          <w:rFonts w:asciiTheme="majorHAnsi" w:hAnsiTheme="majorHAnsi" w:cstheme="majorHAnsi"/>
          <w:sz w:val="12"/>
          <w:szCs w:val="12"/>
        </w:rPr>
        <w:t xml:space="preserve"> </w:t>
      </w:r>
      <w:proofErr w:type="spellStart"/>
      <w:r w:rsidRPr="00254CDC">
        <w:rPr>
          <w:rFonts w:asciiTheme="majorHAnsi" w:hAnsiTheme="majorHAnsi" w:cstheme="majorHAnsi"/>
          <w:sz w:val="12"/>
          <w:szCs w:val="12"/>
        </w:rPr>
        <w:t>AKu</w:t>
      </w:r>
      <w:proofErr w:type="spellEnd"/>
    </w:p>
    <w:p w14:paraId="4C23BA4E" w14:textId="77777777" w:rsidR="00235984" w:rsidRPr="00254CDC" w:rsidRDefault="00235984" w:rsidP="00235984">
      <w:pPr>
        <w:rPr>
          <w:rFonts w:asciiTheme="majorHAnsi" w:hAnsiTheme="majorHAnsi" w:cstheme="majorHAnsi"/>
        </w:rPr>
      </w:pPr>
    </w:p>
    <w:p w14:paraId="5E136747" w14:textId="1ADD2A36" w:rsidR="005A0D1A" w:rsidRDefault="00235984" w:rsidP="00235984">
      <w:pPr>
        <w:rPr>
          <w:rFonts w:asciiTheme="majorHAnsi" w:hAnsiTheme="majorHAnsi" w:cstheme="majorHAnsi"/>
          <w:sz w:val="12"/>
        </w:rPr>
      </w:pPr>
      <w:r w:rsidRPr="00254CDC">
        <w:rPr>
          <w:rStyle w:val="Emphasis"/>
          <w:rFonts w:asciiTheme="majorHAnsi" w:hAnsiTheme="majorHAnsi" w:cstheme="majorHAnsi"/>
        </w:rPr>
        <w:t xml:space="preserve">Because </w:t>
      </w:r>
      <w:r w:rsidRPr="00254CDC">
        <w:rPr>
          <w:rStyle w:val="Emphasis"/>
          <w:rFonts w:asciiTheme="majorHAnsi" w:hAnsiTheme="majorHAnsi" w:cstheme="majorHAnsi"/>
          <w:highlight w:val="green"/>
        </w:rPr>
        <w:t>ideal goods are</w:t>
      </w:r>
      <w:r w:rsidRPr="0098383D">
        <w:rPr>
          <w:rStyle w:val="Emphasis"/>
          <w:rFonts w:asciiTheme="majorHAnsi" w:hAnsiTheme="majorHAnsi" w:cstheme="majorHAnsi"/>
        </w:rPr>
        <w:t xml:space="preserve"> </w:t>
      </w:r>
      <w:proofErr w:type="spellStart"/>
      <w:r w:rsidRPr="0098383D">
        <w:rPr>
          <w:rStyle w:val="Emphasis"/>
          <w:rFonts w:asciiTheme="majorHAnsi" w:hAnsiTheme="majorHAnsi" w:cstheme="majorHAnsi"/>
        </w:rPr>
        <w:t>nonrivalrous</w:t>
      </w:r>
      <w:proofErr w:type="spellEnd"/>
      <w:r w:rsidRPr="0098383D">
        <w:rPr>
          <w:rFonts w:asciiTheme="majorHAnsi" w:hAnsiTheme="majorHAnsi" w:cstheme="majorHAnsi"/>
          <w:sz w:val="12"/>
        </w:rPr>
        <w:t>,</w:t>
      </w:r>
      <w:r w:rsidRPr="00254CDC">
        <w:rPr>
          <w:rFonts w:asciiTheme="majorHAnsi" w:hAnsiTheme="majorHAnsi" w:cstheme="majorHAnsi"/>
          <w:sz w:val="12"/>
        </w:rPr>
        <w:t xml:space="preserve"> they are </w:t>
      </w:r>
      <w:r w:rsidRPr="00254CDC">
        <w:rPr>
          <w:rStyle w:val="Emphasis"/>
          <w:rFonts w:asciiTheme="majorHAnsi" w:hAnsiTheme="majorHAnsi" w:cstheme="majorHAnsi"/>
          <w:highlight w:val="green"/>
        </w:rPr>
        <w:t>not scarce in the way</w:t>
      </w:r>
      <w:r w:rsidRPr="00254CDC">
        <w:rPr>
          <w:rStyle w:val="Emphasis"/>
          <w:rFonts w:asciiTheme="majorHAnsi" w:hAnsiTheme="majorHAnsi" w:cstheme="majorHAnsi"/>
        </w:rPr>
        <w:t xml:space="preserve"> that </w:t>
      </w:r>
      <w:r w:rsidRPr="00254CDC">
        <w:rPr>
          <w:rStyle w:val="Emphasis"/>
          <w:rFonts w:asciiTheme="majorHAnsi" w:hAnsiTheme="majorHAnsi" w:cstheme="majorHAnsi"/>
          <w:highlight w:val="green"/>
        </w:rPr>
        <w:t>physical objects are</w:t>
      </w:r>
      <w:r w:rsidRPr="00254CDC">
        <w:rPr>
          <w:rFonts w:asciiTheme="majorHAnsi" w:hAnsiTheme="majorHAnsi" w:cstheme="majorHAnsi"/>
          <w:sz w:val="12"/>
        </w:rPr>
        <w:t xml:space="preserve">. In other words, </w:t>
      </w:r>
      <w:r w:rsidRPr="00254CDC">
        <w:rPr>
          <w:rStyle w:val="Emphasis"/>
          <w:rFonts w:asciiTheme="majorHAnsi" w:hAnsiTheme="majorHAnsi" w:cstheme="majorHAnsi"/>
        </w:rPr>
        <w:t xml:space="preserve">there is </w:t>
      </w:r>
      <w:r w:rsidRPr="00254CDC">
        <w:rPr>
          <w:rStyle w:val="Emphasis"/>
          <w:rFonts w:asciiTheme="majorHAnsi" w:hAnsiTheme="majorHAnsi" w:cstheme="majorHAnsi"/>
          <w:highlight w:val="green"/>
        </w:rPr>
        <w:t>no either/or decision that has to be made</w:t>
      </w:r>
      <w:r w:rsidRPr="00254CDC">
        <w:rPr>
          <w:rStyle w:val="Emphasis"/>
          <w:rFonts w:asciiTheme="majorHAnsi" w:hAnsiTheme="majorHAnsi" w:cstheme="majorHAnsi"/>
        </w:rPr>
        <w:t xml:space="preserve"> about who gets to use and control them</w:t>
      </w:r>
      <w:r w:rsidRPr="00254CDC">
        <w:rPr>
          <w:rFonts w:asciiTheme="majorHAnsi" w:hAnsiTheme="majorHAnsi" w:cstheme="majorHAnsi"/>
          <w:sz w:val="12"/>
        </w:rPr>
        <w:t xml:space="preserve"> — that is, about who owns them. </w:t>
      </w:r>
      <w:r w:rsidRPr="00254CDC">
        <w:rPr>
          <w:rStyle w:val="Emphasis"/>
          <w:rFonts w:asciiTheme="majorHAnsi" w:hAnsiTheme="majorHAnsi" w:cstheme="majorHAnsi"/>
        </w:rPr>
        <w:t xml:space="preserve">An </w:t>
      </w:r>
      <w:r w:rsidRPr="00254CDC">
        <w:rPr>
          <w:rStyle w:val="Emphasis"/>
          <w:rFonts w:asciiTheme="majorHAnsi" w:hAnsiTheme="majorHAnsi" w:cstheme="majorHAnsi"/>
          <w:highlight w:val="green"/>
        </w:rPr>
        <w:t>infinite</w:t>
      </w:r>
      <w:r w:rsidRPr="00254CDC">
        <w:rPr>
          <w:rStyle w:val="Emphasis"/>
          <w:rFonts w:asciiTheme="majorHAnsi" w:hAnsiTheme="majorHAnsi" w:cstheme="majorHAnsi"/>
        </w:rPr>
        <w:t xml:space="preserve"> number of </w:t>
      </w:r>
      <w:r w:rsidRPr="00254CDC">
        <w:rPr>
          <w:rStyle w:val="Emphasis"/>
          <w:rFonts w:asciiTheme="majorHAnsi" w:hAnsiTheme="majorHAnsi" w:cstheme="majorHAnsi"/>
          <w:highlight w:val="green"/>
        </w:rPr>
        <w:t>people can</w:t>
      </w:r>
      <w:r w:rsidRPr="00254CDC">
        <w:rPr>
          <w:rStyle w:val="Emphasis"/>
          <w:rFonts w:asciiTheme="majorHAnsi" w:hAnsiTheme="majorHAnsi" w:cstheme="majorHAnsi"/>
        </w:rPr>
        <w:t xml:space="preserve"> sing the same song, tell the same story, or </w:t>
      </w:r>
      <w:r w:rsidRPr="00254CDC">
        <w:rPr>
          <w:rStyle w:val="Emphasis"/>
          <w:rFonts w:asciiTheme="majorHAnsi" w:hAnsiTheme="majorHAnsi" w:cstheme="majorHAnsi"/>
          <w:highlight w:val="green"/>
        </w:rPr>
        <w:t>use the same design for a widget</w:t>
      </w:r>
      <w:r w:rsidRPr="00254CDC">
        <w:rPr>
          <w:rFonts w:asciiTheme="majorHAnsi" w:hAnsiTheme="majorHAnsi" w:cstheme="majorHAnsi"/>
          <w:sz w:val="12"/>
        </w:rPr>
        <w:t xml:space="preserve"> </w:t>
      </w:r>
      <w:r w:rsidRPr="00254CDC">
        <w:rPr>
          <w:rStyle w:val="Emphasis"/>
          <w:rFonts w:asciiTheme="majorHAnsi" w:hAnsiTheme="majorHAnsi" w:cstheme="majorHAnsi"/>
          <w:highlight w:val="green"/>
        </w:rPr>
        <w:t>without</w:t>
      </w:r>
      <w:r w:rsidRPr="00254CDC">
        <w:rPr>
          <w:rStyle w:val="Emphasis"/>
          <w:rFonts w:asciiTheme="majorHAnsi" w:hAnsiTheme="majorHAnsi" w:cstheme="majorHAnsi"/>
        </w:rPr>
        <w:t xml:space="preserve"> </w:t>
      </w:r>
      <w:r w:rsidRPr="00254CDC">
        <w:rPr>
          <w:rStyle w:val="Emphasis"/>
          <w:rFonts w:asciiTheme="majorHAnsi" w:hAnsiTheme="majorHAnsi" w:cstheme="majorHAnsi"/>
          <w:highlight w:val="green"/>
        </w:rPr>
        <w:t>interfering with</w:t>
      </w:r>
      <w:r w:rsidRPr="00254CDC">
        <w:rPr>
          <w:rStyle w:val="Emphasis"/>
          <w:rFonts w:asciiTheme="majorHAnsi" w:hAnsiTheme="majorHAnsi" w:cstheme="majorHAnsi"/>
        </w:rPr>
        <w:t xml:space="preserve"> the </w:t>
      </w:r>
      <w:r w:rsidRPr="00254CDC">
        <w:rPr>
          <w:rStyle w:val="Emphasis"/>
          <w:rFonts w:asciiTheme="majorHAnsi" w:hAnsiTheme="majorHAnsi" w:cstheme="majorHAnsi"/>
          <w:highlight w:val="green"/>
        </w:rPr>
        <w:t>ability of anyone else</w:t>
      </w:r>
      <w:r w:rsidRPr="00254CDC">
        <w:rPr>
          <w:rStyle w:val="Emphasis"/>
          <w:rFonts w:asciiTheme="majorHAnsi" w:hAnsiTheme="majorHAnsi" w:cstheme="majorHAnsi"/>
        </w:rPr>
        <w:t xml:space="preserve"> to do the same</w:t>
      </w:r>
      <w:r w:rsidRPr="00254CDC">
        <w:rPr>
          <w:rFonts w:asciiTheme="majorHAnsi" w:hAnsiTheme="majorHAnsi" w:cstheme="majorHAnsi"/>
          <w:sz w:val="12"/>
        </w:rPr>
        <w:t xml:space="preserve">.7 But </w:t>
      </w:r>
      <w:r w:rsidRPr="00254CDC">
        <w:rPr>
          <w:rStyle w:val="Emphasis"/>
          <w:rFonts w:asciiTheme="majorHAnsi" w:hAnsiTheme="majorHAnsi" w:cstheme="majorHAnsi"/>
        </w:rPr>
        <w:t>if one person eats a steak</w:t>
      </w:r>
      <w:r w:rsidRPr="00254CDC">
        <w:rPr>
          <w:rFonts w:asciiTheme="majorHAnsi" w:hAnsiTheme="majorHAnsi" w:cstheme="majorHAnsi"/>
          <w:sz w:val="12"/>
        </w:rPr>
        <w:t xml:space="preserve">, </w:t>
      </w:r>
      <w:r w:rsidRPr="00254CDC">
        <w:rPr>
          <w:rStyle w:val="Emphasis"/>
          <w:rFonts w:asciiTheme="majorHAnsi" w:hAnsiTheme="majorHAnsi" w:cstheme="majorHAnsi"/>
        </w:rPr>
        <w:t>nobody else can and it’s gone</w:t>
      </w:r>
      <w:r w:rsidRPr="00254CDC">
        <w:rPr>
          <w:rFonts w:asciiTheme="majorHAnsi" w:hAnsiTheme="majorHAnsi" w:cstheme="majorHAnsi"/>
          <w:sz w:val="12"/>
        </w:rPr>
        <w:t xml:space="preserve">; if one person is shooting a basketball, nobody else can shoot that ball at the same time; if a developer wants to build a shopping center on a piece of land but the neighbors want to leave it as a park, they can’t both get their way. </w:t>
      </w:r>
      <w:r w:rsidRPr="00254CDC">
        <w:rPr>
          <w:rStyle w:val="Emphasis"/>
          <w:rFonts w:asciiTheme="majorHAnsi" w:hAnsiTheme="majorHAnsi" w:cstheme="majorHAnsi"/>
        </w:rPr>
        <w:t xml:space="preserve">The </w:t>
      </w:r>
      <w:r w:rsidRPr="00254CDC">
        <w:rPr>
          <w:rStyle w:val="Emphasis"/>
          <w:rFonts w:asciiTheme="majorHAnsi" w:hAnsiTheme="majorHAnsi" w:cstheme="majorHAnsi"/>
          <w:highlight w:val="green"/>
        </w:rPr>
        <w:t>inherent scarcity of rivalrous physical goods</w:t>
      </w:r>
      <w:r w:rsidRPr="00254CDC">
        <w:rPr>
          <w:rStyle w:val="Emphasis"/>
          <w:rFonts w:asciiTheme="majorHAnsi" w:hAnsiTheme="majorHAnsi" w:cstheme="majorHAnsi"/>
        </w:rPr>
        <w:t xml:space="preserve"> means that there is an </w:t>
      </w:r>
      <w:proofErr w:type="spellStart"/>
      <w:r w:rsidRPr="00254CDC">
        <w:rPr>
          <w:rStyle w:val="Emphasis"/>
          <w:rFonts w:asciiTheme="majorHAnsi" w:hAnsiTheme="majorHAnsi" w:cstheme="majorHAnsi"/>
        </w:rPr>
        <w:t>everpresent</w:t>
      </w:r>
      <w:proofErr w:type="spellEnd"/>
      <w:r w:rsidRPr="00254CDC">
        <w:rPr>
          <w:rStyle w:val="Emphasis"/>
          <w:rFonts w:asciiTheme="majorHAnsi" w:hAnsiTheme="majorHAnsi" w:cstheme="majorHAnsi"/>
        </w:rPr>
        <w:t xml:space="preserve"> potential for conflict over who gets what.</w:t>
      </w:r>
      <w:r w:rsidRPr="00254CDC">
        <w:rPr>
          <w:rFonts w:asciiTheme="majorHAnsi" w:hAnsiTheme="majorHAnsi" w:cstheme="majorHAnsi"/>
          <w:sz w:val="12"/>
        </w:rPr>
        <w:t xml:space="preserve"> It’s either/or, zero-sum: </w:t>
      </w:r>
      <w:r w:rsidRPr="00254CDC">
        <w:rPr>
          <w:rStyle w:val="Emphasis"/>
          <w:rFonts w:asciiTheme="majorHAnsi" w:hAnsiTheme="majorHAnsi" w:cstheme="majorHAnsi"/>
          <w:highlight w:val="green"/>
        </w:rPr>
        <w:t>For every disputed object there’s one winner</w:t>
      </w:r>
      <w:r w:rsidRPr="00254CDC">
        <w:rPr>
          <w:rStyle w:val="Emphasis"/>
          <w:rFonts w:asciiTheme="majorHAnsi" w:hAnsiTheme="majorHAnsi" w:cstheme="majorHAnsi"/>
        </w:rPr>
        <w:t xml:space="preserve"> and a world of losers</w:t>
      </w:r>
      <w:r w:rsidRPr="00254CDC">
        <w:rPr>
          <w:rFonts w:asciiTheme="majorHAnsi" w:hAnsiTheme="majorHAnsi" w:cstheme="majorHAnsi"/>
          <w:sz w:val="12"/>
        </w:rPr>
        <w:t xml:space="preserve">. In Hobbes’ grim vision of a state of nature without government, and thus without legally enforceable ownership claims, the “war of all against all” is ultimately a contest over who can use and control scarce valuable resources. </w:t>
      </w:r>
      <w:r w:rsidRPr="00254CDC">
        <w:rPr>
          <w:rStyle w:val="Emphasis"/>
          <w:rFonts w:asciiTheme="majorHAnsi" w:hAnsiTheme="majorHAnsi" w:cstheme="majorHAnsi"/>
        </w:rPr>
        <w:t xml:space="preserve">It is the </w:t>
      </w:r>
      <w:r w:rsidRPr="00254CDC">
        <w:rPr>
          <w:rStyle w:val="Emphasis"/>
          <w:rFonts w:asciiTheme="majorHAnsi" w:hAnsiTheme="majorHAnsi" w:cstheme="majorHAnsi"/>
          <w:highlight w:val="green"/>
        </w:rPr>
        <w:t>scarcity of physical objects</w:t>
      </w:r>
      <w:r w:rsidRPr="00254CDC">
        <w:rPr>
          <w:rFonts w:asciiTheme="majorHAnsi" w:hAnsiTheme="majorHAnsi" w:cstheme="majorHAnsi"/>
          <w:sz w:val="12"/>
        </w:rPr>
        <w:t xml:space="preserve">, and the potential for conflict that such scarcity creates, </w:t>
      </w:r>
      <w:r w:rsidRPr="00254CDC">
        <w:rPr>
          <w:rStyle w:val="Emphasis"/>
          <w:rFonts w:asciiTheme="majorHAnsi" w:hAnsiTheme="majorHAnsi" w:cstheme="majorHAnsi"/>
        </w:rPr>
        <w:t xml:space="preserve">that is </w:t>
      </w:r>
      <w:r w:rsidRPr="00254CDC">
        <w:rPr>
          <w:rStyle w:val="Emphasis"/>
          <w:rFonts w:asciiTheme="majorHAnsi" w:hAnsiTheme="majorHAnsi" w:cstheme="majorHAnsi"/>
          <w:highlight w:val="green"/>
        </w:rPr>
        <w:t>at</w:t>
      </w:r>
      <w:r w:rsidRPr="00254CDC">
        <w:rPr>
          <w:rStyle w:val="Emphasis"/>
          <w:rFonts w:asciiTheme="majorHAnsi" w:hAnsiTheme="majorHAnsi" w:cstheme="majorHAnsi"/>
        </w:rPr>
        <w:t xml:space="preserve"> the </w:t>
      </w:r>
      <w:r w:rsidRPr="00254CDC">
        <w:rPr>
          <w:rStyle w:val="Emphasis"/>
          <w:rFonts w:asciiTheme="majorHAnsi" w:hAnsiTheme="majorHAnsi" w:cstheme="majorHAnsi"/>
          <w:highlight w:val="green"/>
        </w:rPr>
        <w:t>heart of why we have private property</w:t>
      </w:r>
      <w:r w:rsidRPr="00254CDC">
        <w:rPr>
          <w:rStyle w:val="Emphasis"/>
          <w:rFonts w:asciiTheme="majorHAnsi" w:hAnsiTheme="majorHAnsi" w:cstheme="majorHAnsi"/>
        </w:rPr>
        <w:t xml:space="preserve"> at all.</w:t>
      </w:r>
      <w:r w:rsidRPr="00254CDC">
        <w:rPr>
          <w:rFonts w:asciiTheme="majorHAnsi" w:hAnsiTheme="majorHAnsi" w:cstheme="majorHAnsi"/>
          <w:sz w:val="12"/>
        </w:rPr>
        <w:t xml:space="preserve"> </w:t>
      </w:r>
      <w:r w:rsidRPr="001868DC">
        <w:rPr>
          <w:rStyle w:val="Emphasis"/>
          <w:rFonts w:asciiTheme="majorHAnsi" w:hAnsiTheme="majorHAnsi" w:cstheme="majorHAnsi"/>
          <w:highlight w:val="green"/>
        </w:rPr>
        <w:t>When physical objects</w:t>
      </w:r>
      <w:r w:rsidRPr="00254CDC">
        <w:rPr>
          <w:rStyle w:val="Emphasis"/>
          <w:rFonts w:asciiTheme="majorHAnsi" w:hAnsiTheme="majorHAnsi" w:cstheme="majorHAnsi"/>
        </w:rPr>
        <w:t xml:space="preserve"> are </w:t>
      </w:r>
      <w:r w:rsidRPr="001868DC">
        <w:rPr>
          <w:rStyle w:val="Emphasis"/>
          <w:rFonts w:asciiTheme="majorHAnsi" w:hAnsiTheme="majorHAnsi" w:cstheme="majorHAnsi"/>
          <w:highlight w:val="green"/>
        </w:rPr>
        <w:t>subject to</w:t>
      </w:r>
      <w:r w:rsidRPr="00254CDC">
        <w:rPr>
          <w:rStyle w:val="Emphasis"/>
          <w:rFonts w:asciiTheme="majorHAnsi" w:hAnsiTheme="majorHAnsi" w:cstheme="majorHAnsi"/>
        </w:rPr>
        <w:t xml:space="preserve"> potentially </w:t>
      </w:r>
      <w:r w:rsidRPr="001868DC">
        <w:rPr>
          <w:rStyle w:val="Emphasis"/>
          <w:rFonts w:asciiTheme="majorHAnsi" w:hAnsiTheme="majorHAnsi" w:cstheme="majorHAnsi"/>
          <w:highlight w:val="green"/>
        </w:rPr>
        <w:t>conflicting claims for possession</w:t>
      </w:r>
      <w:r w:rsidRPr="00254CDC">
        <w:rPr>
          <w:rStyle w:val="Emphasis"/>
          <w:rFonts w:asciiTheme="majorHAnsi" w:hAnsiTheme="majorHAnsi" w:cstheme="majorHAnsi"/>
        </w:rPr>
        <w:t xml:space="preserve">, use, control, and consumption, it is </w:t>
      </w:r>
      <w:r w:rsidRPr="001868DC">
        <w:rPr>
          <w:rStyle w:val="Emphasis"/>
          <w:rFonts w:asciiTheme="majorHAnsi" w:hAnsiTheme="majorHAnsi" w:cstheme="majorHAnsi"/>
          <w:highlight w:val="green"/>
        </w:rPr>
        <w:t>necessary to devise</w:t>
      </w:r>
      <w:r w:rsidRPr="00254CDC">
        <w:rPr>
          <w:rStyle w:val="Emphasis"/>
          <w:rFonts w:asciiTheme="majorHAnsi" w:hAnsiTheme="majorHAnsi" w:cstheme="majorHAnsi"/>
        </w:rPr>
        <w:t xml:space="preserve"> some </w:t>
      </w:r>
      <w:r w:rsidRPr="001868DC">
        <w:rPr>
          <w:rStyle w:val="Emphasis"/>
          <w:rFonts w:asciiTheme="majorHAnsi" w:hAnsiTheme="majorHAnsi" w:cstheme="majorHAnsi"/>
          <w:highlight w:val="green"/>
        </w:rPr>
        <w:t>system for assigning</w:t>
      </w:r>
      <w:r w:rsidRPr="00254CDC">
        <w:rPr>
          <w:rStyle w:val="Emphasis"/>
          <w:rFonts w:asciiTheme="majorHAnsi" w:hAnsiTheme="majorHAnsi" w:cstheme="majorHAnsi"/>
        </w:rPr>
        <w:t xml:space="preserve"> those </w:t>
      </w:r>
      <w:r w:rsidRPr="001868DC">
        <w:rPr>
          <w:rStyle w:val="Emphasis"/>
          <w:rFonts w:asciiTheme="majorHAnsi" w:hAnsiTheme="majorHAnsi" w:cstheme="majorHAnsi"/>
          <w:highlight w:val="green"/>
        </w:rPr>
        <w:t>rights</w:t>
      </w:r>
      <w:r w:rsidRPr="00254CDC">
        <w:rPr>
          <w:rFonts w:asciiTheme="majorHAnsi" w:hAnsiTheme="majorHAnsi" w:cstheme="majorHAnsi"/>
          <w:sz w:val="12"/>
        </w:rPr>
        <w:t xml:space="preserve">. Around the world, in countless different settings and cultures, </w:t>
      </w:r>
      <w:r w:rsidRPr="00254CDC">
        <w:rPr>
          <w:rStyle w:val="Emphasis"/>
          <w:rFonts w:asciiTheme="majorHAnsi" w:hAnsiTheme="majorHAnsi" w:cstheme="majorHAnsi"/>
        </w:rPr>
        <w:t>private property evolved as the predominant method for allocating rights over land and physical objects of value.</w:t>
      </w:r>
      <w:r w:rsidRPr="00254CDC">
        <w:rPr>
          <w:rFonts w:asciiTheme="majorHAnsi" w:hAnsiTheme="majorHAnsi" w:cstheme="majorHAnsi"/>
          <w:sz w:val="12"/>
        </w:rPr>
        <w:t xml:space="preserve"> Property rights vary depending on the property in question — water rights are different from land rights, and both are different from rights to personal possessions. But in general, a</w:t>
      </w:r>
      <w:r w:rsidRPr="00254CDC">
        <w:rPr>
          <w:rStyle w:val="Emphasis"/>
          <w:rFonts w:asciiTheme="majorHAnsi" w:hAnsiTheme="majorHAnsi" w:cstheme="majorHAnsi"/>
        </w:rPr>
        <w:t xml:space="preserve"> </w:t>
      </w:r>
      <w:r w:rsidRPr="00254CDC">
        <w:rPr>
          <w:rFonts w:asciiTheme="majorHAnsi" w:hAnsiTheme="majorHAnsi" w:cstheme="majorHAnsi"/>
          <w:sz w:val="12"/>
        </w:rPr>
        <w:t xml:space="preserve">right to property includes a number of claims that the owner may make, such as the ability to sell, bequeath, consume, or destroy. In this “bundle” of rights, the most fundamental is the right to exclude, according to philosopher David </w:t>
      </w:r>
      <w:proofErr w:type="spellStart"/>
      <w:r w:rsidRPr="00254CDC">
        <w:rPr>
          <w:rFonts w:asciiTheme="majorHAnsi" w:hAnsiTheme="majorHAnsi" w:cstheme="majorHAnsi"/>
          <w:sz w:val="12"/>
        </w:rPr>
        <w:t>Schmidtz</w:t>
      </w:r>
      <w:proofErr w:type="spellEnd"/>
      <w:r w:rsidRPr="00254CDC">
        <w:rPr>
          <w:rFonts w:asciiTheme="majorHAnsi" w:hAnsiTheme="majorHAnsi" w:cstheme="majorHAnsi"/>
          <w:sz w:val="12"/>
        </w:rPr>
        <w:t>. 8 Because physical goods are rivalrous, none of the other rights in the bundle can be exercised effectively without the foundational right to tell other people to keep their hands off your stuff.</w:t>
      </w:r>
    </w:p>
    <w:p w14:paraId="7D7FB615" w14:textId="41897001" w:rsidR="00E77409" w:rsidRPr="00472CCC" w:rsidRDefault="00091E41" w:rsidP="00BA60BF">
      <w:pPr>
        <w:pStyle w:val="Heading2"/>
      </w:pPr>
      <w:r>
        <w:t>Advantage</w:t>
      </w:r>
    </w:p>
    <w:p w14:paraId="27793A2B" w14:textId="77777777" w:rsidR="00E77409" w:rsidRPr="00C61BC0" w:rsidRDefault="00E77409" w:rsidP="00E77409">
      <w:pPr>
        <w:keepNext/>
        <w:keepLines/>
        <w:spacing w:before="40" w:after="0"/>
        <w:outlineLvl w:val="3"/>
        <w:rPr>
          <w:rFonts w:eastAsiaTheme="majorEastAsia" w:cstheme="majorBidi"/>
          <w:b/>
          <w:iCs/>
          <w:sz w:val="26"/>
        </w:rPr>
      </w:pPr>
      <w:r w:rsidRPr="00C61BC0">
        <w:rPr>
          <w:rFonts w:eastAsiaTheme="majorEastAsia" w:cstheme="majorBidi"/>
          <w:b/>
          <w:iCs/>
          <w:sz w:val="26"/>
        </w:rPr>
        <w:t xml:space="preserve">IP protections are the vital internal link to reduce vaccine inequality. Empirics disprove all pro patent arguments </w:t>
      </w:r>
    </w:p>
    <w:p w14:paraId="0E9473F6" w14:textId="3A735A96" w:rsidR="00E77409" w:rsidRDefault="00E77409" w:rsidP="00E77409">
      <w:pPr>
        <w:rPr>
          <w:sz w:val="16"/>
          <w:szCs w:val="16"/>
        </w:rPr>
      </w:pPr>
      <w:r w:rsidRPr="00C61BC0">
        <w:rPr>
          <w:b/>
          <w:bCs/>
          <w:sz w:val="26"/>
        </w:rPr>
        <w:t>Kumar, PhD, 7-12</w:t>
      </w:r>
      <w:r w:rsidRPr="00C61BC0">
        <w:rPr>
          <w:sz w:val="16"/>
          <w:szCs w:val="16"/>
        </w:rPr>
        <w:t xml:space="preserve">-21 </w:t>
      </w:r>
    </w:p>
    <w:p w14:paraId="70316088" w14:textId="77777777" w:rsidR="00E77409" w:rsidRPr="00C61BC0" w:rsidRDefault="00E77409" w:rsidP="00E77409">
      <w:pPr>
        <w:rPr>
          <w:sz w:val="16"/>
        </w:rPr>
      </w:pPr>
      <w:r w:rsidRPr="00C61BC0">
        <w:rPr>
          <w:sz w:val="16"/>
        </w:rPr>
        <w:t>(</w:t>
      </w:r>
      <w:proofErr w:type="spellStart"/>
      <w:r w:rsidRPr="00C61BC0">
        <w:rPr>
          <w:sz w:val="16"/>
        </w:rPr>
        <w:t>Rajeesh</w:t>
      </w:r>
      <w:proofErr w:type="spellEnd"/>
      <w:r w:rsidRPr="00C61BC0">
        <w:rPr>
          <w:sz w:val="16"/>
        </w:rPr>
        <w:t xml:space="preserve">, Associate Fellow Manohar Parrikar Institute for </w:t>
      </w:r>
      <w:proofErr w:type="spellStart"/>
      <w:r w:rsidRPr="00C61BC0">
        <w:rPr>
          <w:sz w:val="16"/>
        </w:rPr>
        <w:t>Defence</w:t>
      </w:r>
      <w:proofErr w:type="spellEnd"/>
      <w:r w:rsidRPr="00C61BC0">
        <w:rPr>
          <w:sz w:val="16"/>
        </w:rPr>
        <w:t xml:space="preserve"> Studies and Analysis, https://www.idsa.in/issuebrief/wto-trips-waiver-covid-vaccine-rkumar-120721)</w:t>
      </w:r>
    </w:p>
    <w:p w14:paraId="31513C24" w14:textId="77777777" w:rsidR="00E77409" w:rsidRPr="00C61BC0" w:rsidRDefault="00E77409" w:rsidP="00E77409">
      <w:r w:rsidRPr="00C61BC0">
        <w:rPr>
          <w:sz w:val="16"/>
        </w:rPr>
        <w:t xml:space="preserve">In October 2020, </w:t>
      </w:r>
      <w:r w:rsidRPr="00C61BC0">
        <w:rPr>
          <w:u w:val="single"/>
        </w:rPr>
        <w:t>India and South Africa</w:t>
      </w:r>
      <w:r w:rsidRPr="00C61BC0">
        <w:rPr>
          <w:sz w:val="16"/>
        </w:rPr>
        <w:t xml:space="preserve"> had </w:t>
      </w:r>
      <w:r w:rsidRPr="00C61BC0">
        <w:rPr>
          <w:u w:val="single"/>
        </w:rPr>
        <w:t>submitted a proposal to the</w:t>
      </w:r>
      <w:r w:rsidRPr="00C61BC0">
        <w:rPr>
          <w:sz w:val="16"/>
        </w:rPr>
        <w:t xml:space="preserve"> World Trade Organization (</w:t>
      </w:r>
      <w:r w:rsidRPr="00C61BC0">
        <w:rPr>
          <w:u w:val="single"/>
        </w:rPr>
        <w:t>WTO), suggesting a waiver of</w:t>
      </w:r>
      <w:r w:rsidRPr="00C61BC0">
        <w:rPr>
          <w:sz w:val="16"/>
        </w:rPr>
        <w:t xml:space="preserve"> certain provisions of the Trade-Related Aspects of </w:t>
      </w:r>
      <w:r w:rsidRPr="00C61BC0">
        <w:rPr>
          <w:u w:val="single"/>
        </w:rPr>
        <w:t>Intellectual Property Rights</w:t>
      </w:r>
      <w:r w:rsidRPr="00C61BC0">
        <w:rPr>
          <w:sz w:val="16"/>
        </w:rPr>
        <w:t xml:space="preserve"> (TRIPS) Agreement </w:t>
      </w:r>
      <w:r w:rsidRPr="00C61BC0">
        <w:rPr>
          <w:u w:val="single"/>
        </w:rPr>
        <w:t xml:space="preserve">for the “prevention, containment and treatment of COVID-19”. </w:t>
      </w:r>
      <w:r w:rsidRPr="00C61BC0">
        <w:rPr>
          <w:sz w:val="16"/>
        </w:rPr>
        <w:t xml:space="preserve">The proposal seeks the waiver of “the implementation, application, and enforcement of sections 1, 4, 5 and 7 of part II of the TRIPS agreement”, which are stipulations referring to copyright, industrial design, patents, and undisclosed information (trade secrets).1 The </w:t>
      </w:r>
      <w:r w:rsidRPr="00C61BC0">
        <w:rPr>
          <w:u w:val="single"/>
        </w:rPr>
        <w:t>proponents</w:t>
      </w:r>
      <w:r w:rsidRPr="00C61BC0">
        <w:rPr>
          <w:sz w:val="16"/>
        </w:rPr>
        <w:t xml:space="preserve"> of the proposal </w:t>
      </w:r>
      <w:r w:rsidRPr="00C61BC0">
        <w:rPr>
          <w:u w:val="single"/>
        </w:rPr>
        <w:t>argue</w:t>
      </w:r>
      <w:r w:rsidRPr="00C61BC0">
        <w:rPr>
          <w:sz w:val="16"/>
        </w:rPr>
        <w:t xml:space="preserve"> that </w:t>
      </w:r>
      <w:r w:rsidRPr="00C61BC0">
        <w:rPr>
          <w:highlight w:val="green"/>
          <w:u w:val="single"/>
        </w:rPr>
        <w:t>a waiver</w:t>
      </w:r>
      <w:r w:rsidRPr="002176CF">
        <w:rPr>
          <w:u w:val="single"/>
        </w:rPr>
        <w:t xml:space="preserve"> will </w:t>
      </w:r>
      <w:r w:rsidRPr="00C61BC0">
        <w:rPr>
          <w:b/>
          <w:iCs/>
          <w:highlight w:val="green"/>
          <w:u w:val="single"/>
        </w:rPr>
        <w:t>enable</w:t>
      </w:r>
      <w:r w:rsidRPr="00C61BC0">
        <w:rPr>
          <w:b/>
          <w:iCs/>
          <w:u w:val="single"/>
        </w:rPr>
        <w:t xml:space="preserve"> timely and equitable </w:t>
      </w:r>
      <w:r w:rsidRPr="00C61BC0">
        <w:rPr>
          <w:b/>
          <w:iCs/>
          <w:highlight w:val="green"/>
          <w:u w:val="single"/>
        </w:rPr>
        <w:t>access</w:t>
      </w:r>
      <w:r w:rsidRPr="00C61BC0">
        <w:rPr>
          <w:highlight w:val="green"/>
          <w:u w:val="single"/>
        </w:rPr>
        <w:t xml:space="preserve"> to affordable health products</w:t>
      </w:r>
      <w:r w:rsidRPr="00C61BC0">
        <w:rPr>
          <w:u w:val="single"/>
        </w:rPr>
        <w:t xml:space="preserve"> and technologies, </w:t>
      </w:r>
      <w:r w:rsidRPr="00C61BC0">
        <w:rPr>
          <w:highlight w:val="green"/>
          <w:u w:val="single"/>
        </w:rPr>
        <w:t>including vaccines</w:t>
      </w:r>
      <w:r w:rsidRPr="00C61BC0">
        <w:rPr>
          <w:u w:val="single"/>
        </w:rPr>
        <w:t xml:space="preserve">. </w:t>
      </w:r>
      <w:r w:rsidRPr="00C61BC0">
        <w:rPr>
          <w:sz w:val="16"/>
        </w:rPr>
        <w:t xml:space="preserve">Though many member countries had supported and co-sponsored the proposal, </w:t>
      </w:r>
      <w:r w:rsidRPr="00C61BC0">
        <w:rPr>
          <w:u w:val="single"/>
        </w:rPr>
        <w:t>a small but influential group of countries</w:t>
      </w:r>
      <w:r w:rsidRPr="00C61BC0">
        <w:rPr>
          <w:sz w:val="16"/>
        </w:rPr>
        <w:t>, mainly Australia, Canada, the European Union (EU), Japan, the United Kingdom (UK) and the United States (US</w:t>
      </w:r>
      <w:r w:rsidRPr="00C61BC0">
        <w:rPr>
          <w:u w:val="single"/>
        </w:rPr>
        <w:t>), opposed it</w:t>
      </w:r>
      <w:r w:rsidRPr="00C61BC0">
        <w:rPr>
          <w:sz w:val="16"/>
        </w:rPr>
        <w:t xml:space="preserve">. </w:t>
      </w:r>
      <w:r w:rsidRPr="00C61BC0">
        <w:rPr>
          <w:u w:val="single"/>
        </w:rPr>
        <w:t>They argued</w:t>
      </w:r>
      <w:r w:rsidRPr="00C61BC0">
        <w:rPr>
          <w:sz w:val="16"/>
        </w:rPr>
        <w:t xml:space="preserve"> that </w:t>
      </w:r>
      <w:r w:rsidRPr="00C61BC0">
        <w:rPr>
          <w:u w:val="single"/>
        </w:rPr>
        <w:t>existing</w:t>
      </w:r>
      <w:r w:rsidRPr="00C61BC0">
        <w:rPr>
          <w:sz w:val="16"/>
        </w:rPr>
        <w:t xml:space="preserve"> </w:t>
      </w:r>
      <w:r w:rsidRPr="00C61BC0">
        <w:rPr>
          <w:u w:val="single"/>
        </w:rPr>
        <w:t>exceptions</w:t>
      </w:r>
      <w:r w:rsidRPr="00C61BC0">
        <w:rPr>
          <w:sz w:val="16"/>
        </w:rPr>
        <w:t xml:space="preserve"> under the TRIPS Agreement </w:t>
      </w:r>
      <w:r w:rsidRPr="00C61BC0">
        <w:rPr>
          <w:u w:val="single"/>
        </w:rPr>
        <w:t>are sufficient</w:t>
      </w:r>
      <w:r w:rsidRPr="00C61BC0">
        <w:rPr>
          <w:sz w:val="16"/>
        </w:rPr>
        <w:t xml:space="preserve"> to address the concerns mentioned in the proposal. This resulted in sidelining of the waiver proposal for months. However, on 5 May 2021, the Joseph Biden administration announced its support for waiving intellectual property protections for COVID-19 vaccines.2 It was a significant step towards breaking the seven-month gridlock, and led to many more countries modifying their position on the waiver proposal. On 25 May 2021, the co-sponsors of the waiver proposal submitted a revised proposal that specified the scope of the waiver as applying to “health products and technologies” and also added a section on the proposed duration of the waiver, i.e., three years.3 At present, more than 100 countries, including the US and China support this proposal. The principal opponent of the waiver is the EU and in June 2021, it submitted an alternative proposal to the TRIPS Council, which requested to keep TRIPS’ provisions intact and focused on compulsory licensing and removing vaccine export restrictions to address the concerns raised by India and South Africa.4 The EU proposal also stated that the TRIPS Agreement does not prevent countries from taking measures to protect public health.5 At the meeting of the TRIPS Council on 8–9 June 2021, the member states agreed to text-based negotiations focusing on two proposals tabled by members. The members also decided to hold a series of meetings till the end of July 2021 to take stock of the text-based negotiations. However, the latest developments show that the waiver discussions hit a hurdle due to a split between the developed and developing countries over the negotiation text. This brief discusses how TRIPS becomes a barrier to the equitable access of COVID-19 vaccines. It also examines how a waiver will help India in its fight against COVID-19 at home and abroad. TRIPS and its Exceptions TRIPS, a comprehensive multilateral agreement on Intellectual Property (IP), was an outcome of the Uruguay Round (1986–94) of negotiations of the General Agreement on Tariffs and Trade (GATT). The Agreement came into force on 1 January 1995 and offers a minimum standard of protection for Intellectual Property Rights (IPR).6 In WTO, IPR are divided into two main categories. First, copyright and related rights (Articles 9 to 14, Part II of the TRIPS Agreement). Second, industrial property that includes trademarks, geographical indications, industrial designs, patents, integrated circuit layout designs, and undisclosed information (Articles 15 to 38, Part II of the TRIPS Agreement).7 Article IX.3 and IX.4 of the Marrakesh Agreement Establishing the WTO deals with TRIPS waivers. Article IX.3 says that in “exceptional circumstances” the Ministerial Conference may waive off an obligation imposed on WTO member countries.8 Such a decision requires the support of three-fourths of the WTO membership. According to Article IX.4, any waiver granted for more than one year will be reviewed by the Ministerial Conference. Based on the annual review, the Conference may extend, modify, or terminate the waiver. The TRIPS Agreement provides some flexibility primarily in the form of compulsory licensing and research exceptions through Articles 30 and 31. While Article 30 permits WTO members to make limited exceptions to patent rights, Article 31 provides a detailed exception, provided certain conditions are met. Compulsory licensing is the process of granting a license by a government to use a patent without the patent holder's consent. Article 31 permits granting compulsory license under circumstances such as “national emergencies”, “other circumstances of extreme urgency”, “public noncommercial use”, or against “anti-competitive” practices.9 In addition to these original waivers, the Declaration on the TRIPS Agreement and Public Health, adopted at the 2001 Doha Ministerial Meeting, also </w:t>
      </w:r>
      <w:proofErr w:type="spellStart"/>
      <w:r w:rsidRPr="00C61BC0">
        <w:rPr>
          <w:sz w:val="16"/>
        </w:rPr>
        <w:t>recognises</w:t>
      </w:r>
      <w:proofErr w:type="spellEnd"/>
      <w:r w:rsidRPr="00C61BC0">
        <w:rPr>
          <w:sz w:val="16"/>
        </w:rPr>
        <w:t xml:space="preserve"> some exceptions, for instance, in situations of a public health emergency, member countries have the freedom to determine the grounds upon which compulsory licenses are granted. Similarly, under Article 66.1, the least developed countries (LDCs) are given waivers for implementing TRIPS on pharmaceuticals till 1 January 2033. COVID-19 and TRIPS Waiver </w:t>
      </w:r>
      <w:r w:rsidRPr="00C61BC0">
        <w:rPr>
          <w:u w:val="single"/>
        </w:rPr>
        <w:t xml:space="preserve">Two significant factors rekindled the debate on TRIPS waiver for essential medical products—first, vaccine inequity, and second, the insufficiency of existing waiver provisions in fighting the COVID-19 pandemic. </w:t>
      </w:r>
      <w:r w:rsidRPr="00C61BC0">
        <w:rPr>
          <w:highlight w:val="green"/>
          <w:u w:val="single"/>
        </w:rPr>
        <w:t>COVID-</w:t>
      </w:r>
      <w:r w:rsidRPr="00C61BC0">
        <w:rPr>
          <w:u w:val="single"/>
        </w:rPr>
        <w:t xml:space="preserve">19 </w:t>
      </w:r>
      <w:r w:rsidRPr="00C61BC0">
        <w:rPr>
          <w:highlight w:val="green"/>
          <w:u w:val="single"/>
        </w:rPr>
        <w:t xml:space="preserve">is </w:t>
      </w:r>
      <w:r w:rsidRPr="002176CF">
        <w:rPr>
          <w:u w:val="single"/>
        </w:rPr>
        <w:t xml:space="preserve">an </w:t>
      </w:r>
      <w:r w:rsidRPr="00C61BC0">
        <w:rPr>
          <w:b/>
          <w:iCs/>
          <w:highlight w:val="green"/>
          <w:u w:val="single"/>
        </w:rPr>
        <w:t>exceptional circumstance</w:t>
      </w:r>
      <w:r w:rsidRPr="00C61BC0">
        <w:rPr>
          <w:u w:val="single"/>
        </w:rPr>
        <w:t xml:space="preserve">, and </w:t>
      </w:r>
      <w:r w:rsidRPr="00C61BC0">
        <w:rPr>
          <w:b/>
          <w:iCs/>
          <w:u w:val="single"/>
        </w:rPr>
        <w:t>equitable global access</w:t>
      </w:r>
      <w:r w:rsidRPr="00C61BC0">
        <w:rPr>
          <w:u w:val="single"/>
        </w:rPr>
        <w:t xml:space="preserve"> to the vaccine is necessary to </w:t>
      </w:r>
      <w:r w:rsidRPr="00C61BC0">
        <w:rPr>
          <w:b/>
          <w:iCs/>
          <w:u w:val="single"/>
        </w:rPr>
        <w:t>bring the pandemic under control</w:t>
      </w:r>
      <w:r w:rsidRPr="00C61BC0">
        <w:rPr>
          <w:u w:val="single"/>
        </w:rPr>
        <w:t xml:space="preserve">. However, the world is witnessing quite the reverse, i.e., </w:t>
      </w:r>
      <w:r w:rsidRPr="00C61BC0">
        <w:rPr>
          <w:b/>
          <w:iCs/>
          <w:u w:val="single"/>
        </w:rPr>
        <w:t>vaccine nationalism</w:t>
      </w:r>
      <w:r w:rsidRPr="00C61BC0">
        <w:rPr>
          <w:sz w:val="16"/>
        </w:rPr>
        <w:t xml:space="preserve">. </w:t>
      </w:r>
      <w:r w:rsidRPr="00C61BC0">
        <w:rPr>
          <w:u w:val="single"/>
        </w:rPr>
        <w:t xml:space="preserve">Vaccine nationalism is “my nation first” approach to securing and stockpiling vaccines before making them available in other countries. A TRIPS waiver would be instrumental in addressing the </w:t>
      </w:r>
      <w:r w:rsidRPr="00C61BC0">
        <w:rPr>
          <w:b/>
          <w:iCs/>
          <w:u w:val="single"/>
        </w:rPr>
        <w:t>growing inequality in the production</w:t>
      </w:r>
      <w:r w:rsidRPr="00C61BC0">
        <w:rPr>
          <w:sz w:val="16"/>
        </w:rPr>
        <w:t xml:space="preserve">, distribution, and pricing of the COVID-19 vaccines. Vaccine Inequity According to Duke Global Health Innovation Center, which monitors COVID-19 vaccine purchases, </w:t>
      </w:r>
      <w:r w:rsidRPr="00C61BC0">
        <w:rPr>
          <w:u w:val="single"/>
        </w:rPr>
        <w:t xml:space="preserve">rich nations representing just </w:t>
      </w:r>
      <w:r w:rsidRPr="00C61BC0">
        <w:rPr>
          <w:highlight w:val="green"/>
          <w:u w:val="single"/>
        </w:rPr>
        <w:t>14 per cent of</w:t>
      </w:r>
      <w:r w:rsidRPr="002176CF">
        <w:rPr>
          <w:u w:val="single"/>
        </w:rPr>
        <w:t xml:space="preserve"> the </w:t>
      </w:r>
      <w:r w:rsidRPr="00C61BC0">
        <w:rPr>
          <w:highlight w:val="green"/>
          <w:u w:val="single"/>
        </w:rPr>
        <w:t>world</w:t>
      </w:r>
      <w:r w:rsidRPr="00C61BC0">
        <w:rPr>
          <w:u w:val="single"/>
        </w:rPr>
        <w:t xml:space="preserve"> population </w:t>
      </w:r>
      <w:r w:rsidRPr="00C61BC0">
        <w:rPr>
          <w:highlight w:val="green"/>
          <w:u w:val="single"/>
        </w:rPr>
        <w:t>have bought</w:t>
      </w:r>
      <w:r w:rsidRPr="00C61BC0">
        <w:rPr>
          <w:u w:val="single"/>
        </w:rPr>
        <w:t xml:space="preserve"> up to </w:t>
      </w:r>
      <w:r w:rsidRPr="00C61BC0">
        <w:rPr>
          <w:highlight w:val="green"/>
          <w:u w:val="single"/>
        </w:rPr>
        <w:t>53 per cent of the</w:t>
      </w:r>
      <w:r w:rsidRPr="00C61BC0">
        <w:rPr>
          <w:u w:val="single"/>
        </w:rPr>
        <w:t xml:space="preserve"> most promising </w:t>
      </w:r>
      <w:r w:rsidRPr="00C61BC0">
        <w:rPr>
          <w:highlight w:val="green"/>
          <w:u w:val="single"/>
        </w:rPr>
        <w:t>vaccines</w:t>
      </w:r>
      <w:r w:rsidRPr="00C61BC0">
        <w:rPr>
          <w:u w:val="single"/>
        </w:rPr>
        <w:t xml:space="preserve"> so far.</w:t>
      </w:r>
      <w:r w:rsidRPr="00C61BC0">
        <w:rPr>
          <w:sz w:val="16"/>
        </w:rPr>
        <w:t xml:space="preserve"> As of 4 July 2021, the high-income countries (HICs) purchased more than half (6.16 billion) vaccine doses sold globally. </w:t>
      </w:r>
      <w:r w:rsidRPr="00C61BC0">
        <w:rPr>
          <w:u w:val="single"/>
        </w:rPr>
        <w:t xml:space="preserve">At the same time, the </w:t>
      </w:r>
      <w:r w:rsidRPr="00C61BC0">
        <w:rPr>
          <w:highlight w:val="green"/>
          <w:u w:val="single"/>
        </w:rPr>
        <w:t>low-income countries</w:t>
      </w:r>
      <w:r w:rsidRPr="00C61BC0">
        <w:rPr>
          <w:u w:val="single"/>
        </w:rPr>
        <w:t xml:space="preserve"> (LICs) </w:t>
      </w:r>
      <w:r w:rsidRPr="00C61BC0">
        <w:rPr>
          <w:highlight w:val="green"/>
          <w:u w:val="single"/>
        </w:rPr>
        <w:t>received only 0.3 per cent</w:t>
      </w:r>
      <w:r w:rsidRPr="00C61BC0">
        <w:rPr>
          <w:u w:val="single"/>
        </w:rPr>
        <w:t xml:space="preserve"> of the vaccines produced</w:t>
      </w:r>
      <w:r w:rsidRPr="00C61BC0">
        <w:rPr>
          <w:sz w:val="16"/>
        </w:rPr>
        <w:t xml:space="preserve">. The low and middle-income countries (LMICs), which account for 81 per cent of the global adult population, purchased 33 per cent, and COVAX (COVID-19 Vaccines Global Access) has received 13 per cent.10 Many HICs bought enough doses to vaccinate their populations several times over. For instance, Canada procured 10.45 doses per person, while the UK, EU and the US procured 8.18, 6.89, and 4.60 doses per inhabitant, respectively.11 </w:t>
      </w:r>
      <w:proofErr w:type="spellStart"/>
      <w:proofErr w:type="gramStart"/>
      <w:r w:rsidRPr="00C61BC0">
        <w:rPr>
          <w:sz w:val="16"/>
        </w:rPr>
        <w:t>Source:“</w:t>
      </w:r>
      <w:proofErr w:type="gramEnd"/>
      <w:r w:rsidRPr="00C61BC0">
        <w:rPr>
          <w:sz w:val="16"/>
        </w:rPr>
        <w:t>Tracking</w:t>
      </w:r>
      <w:proofErr w:type="spellEnd"/>
      <w:r w:rsidRPr="00C61BC0">
        <w:rPr>
          <w:sz w:val="16"/>
        </w:rPr>
        <w:t xml:space="preserve"> COVID-19 Vaccine Purchases Across the Globe”, Duke Global Health Innovation Center, Updated 9 July 2021. </w:t>
      </w:r>
      <w:r w:rsidRPr="00C61BC0">
        <w:rPr>
          <w:u w:val="single"/>
        </w:rPr>
        <w:t>Consequently, there is a significant disparity between HICs and LICs in vaccine administration</w:t>
      </w:r>
      <w:r w:rsidRPr="00C61BC0">
        <w:rPr>
          <w:sz w:val="16"/>
        </w:rPr>
        <w:t xml:space="preserve"> as well. </w:t>
      </w:r>
      <w:r w:rsidRPr="00C61BC0">
        <w:rPr>
          <w:u w:val="single"/>
        </w:rPr>
        <w:t xml:space="preserve">As of 8 July 2021, 3.32 billion vaccine doses had been administered globally.12 Nonetheless, </w:t>
      </w:r>
      <w:r w:rsidRPr="00C61BC0">
        <w:rPr>
          <w:b/>
          <w:iCs/>
          <w:u w:val="single"/>
        </w:rPr>
        <w:t>only one per cent</w:t>
      </w:r>
      <w:r w:rsidRPr="00C61BC0">
        <w:rPr>
          <w:u w:val="single"/>
        </w:rPr>
        <w:t xml:space="preserve"> of people in LICs have been given at least one dose</w:t>
      </w:r>
      <w:r w:rsidRPr="00C61BC0">
        <w:rPr>
          <w:sz w:val="16"/>
        </w:rPr>
        <w:t xml:space="preserve">. </w:t>
      </w:r>
      <w:r w:rsidRPr="00C61BC0">
        <w:rPr>
          <w:u w:val="single"/>
        </w:rPr>
        <w:t xml:space="preserve">While in HICs almost one in four people have received the vaccine, in LICs, it is one in more than 500. </w:t>
      </w:r>
      <w:r w:rsidRPr="00C61BC0">
        <w:rPr>
          <w:sz w:val="16"/>
        </w:rPr>
        <w:t xml:space="preserve">The World Health Organization (WHO) notes that about 90 per cent of African countries will miss the September target to vaccinate at least 10 per cent of their populations as a third wave looms on the continent.13 South Africa, the most affected African country, for instance, has vaccinated less than two per cent of its population of about 59 million. This is in contrast with the US where almost 47.5 per cent of the population of more than 330 million has been fully vaccinated. In Sub-Saharan Africa, vaccine rollout remains the slowest in the world. According to the International Monetary Fund (IMF), at current rates, by the end of 2021, a massive global inequity will continue to exist, with Africa still experiencing meagre vaccination rates while other parts of the world move much closer to complete vaccination.14 </w:t>
      </w:r>
      <w:r w:rsidRPr="00C61BC0">
        <w:rPr>
          <w:u w:val="single"/>
        </w:rPr>
        <w:t xml:space="preserve">This vaccine </w:t>
      </w:r>
      <w:r w:rsidRPr="00C61BC0">
        <w:rPr>
          <w:highlight w:val="green"/>
          <w:u w:val="single"/>
        </w:rPr>
        <w:t>inequity is</w:t>
      </w:r>
      <w:r w:rsidRPr="00C61BC0">
        <w:rPr>
          <w:u w:val="single"/>
        </w:rPr>
        <w:t xml:space="preserve"> not only morally indefensible but also </w:t>
      </w:r>
      <w:r w:rsidRPr="00C61BC0">
        <w:rPr>
          <w:b/>
          <w:iCs/>
          <w:u w:val="single"/>
        </w:rPr>
        <w:t xml:space="preserve">clinically </w:t>
      </w:r>
      <w:r w:rsidRPr="00C61BC0">
        <w:rPr>
          <w:b/>
          <w:iCs/>
          <w:highlight w:val="green"/>
          <w:u w:val="single"/>
        </w:rPr>
        <w:t>counter-productive</w:t>
      </w:r>
      <w:r w:rsidRPr="00C61BC0">
        <w:rPr>
          <w:sz w:val="16"/>
        </w:rPr>
        <w:t xml:space="preserve">. </w:t>
      </w:r>
      <w:r w:rsidRPr="00C61BC0">
        <w:rPr>
          <w:u w:val="single"/>
        </w:rPr>
        <w:t xml:space="preserve">If this situation prevails, LICs could be waiting until 2025 for vaccinating half of their people. Allowing most of the world’s population to go unvaccinated will also </w:t>
      </w:r>
      <w:r w:rsidRPr="00C61BC0">
        <w:rPr>
          <w:b/>
          <w:iCs/>
          <w:u w:val="single"/>
        </w:rPr>
        <w:t xml:space="preserve">spawn new virus </w:t>
      </w:r>
      <w:r w:rsidRPr="00C61BC0">
        <w:rPr>
          <w:b/>
          <w:iCs/>
          <w:highlight w:val="green"/>
          <w:u w:val="single"/>
        </w:rPr>
        <w:t xml:space="preserve">mutations, </w:t>
      </w:r>
      <w:r w:rsidRPr="00C61BC0">
        <w:rPr>
          <w:b/>
          <w:iCs/>
          <w:u w:val="single"/>
        </w:rPr>
        <w:t>more contagious viruses</w:t>
      </w:r>
      <w:r w:rsidRPr="00C61BC0">
        <w:rPr>
          <w:sz w:val="16"/>
        </w:rPr>
        <w:t xml:space="preserve"> </w:t>
      </w:r>
      <w:r w:rsidRPr="00C61BC0">
        <w:rPr>
          <w:u w:val="single"/>
        </w:rPr>
        <w:t xml:space="preserve">leading to a steep rise in COVID-19 cases. Such a scenario </w:t>
      </w:r>
      <w:r w:rsidRPr="00C61BC0">
        <w:rPr>
          <w:highlight w:val="green"/>
          <w:u w:val="single"/>
        </w:rPr>
        <w:t xml:space="preserve">could cause </w:t>
      </w:r>
      <w:r w:rsidRPr="00C61BC0">
        <w:rPr>
          <w:b/>
          <w:iCs/>
          <w:highlight w:val="green"/>
          <w:u w:val="single"/>
        </w:rPr>
        <w:t>twice as many deaths</w:t>
      </w:r>
      <w:r w:rsidRPr="00C61BC0">
        <w:rPr>
          <w:u w:val="single"/>
        </w:rPr>
        <w:t xml:space="preserve"> as against distributing them globally, on a priority basis</w:t>
      </w:r>
      <w:r w:rsidRPr="00C61BC0">
        <w:rPr>
          <w:sz w:val="16"/>
        </w:rPr>
        <w:t xml:space="preserve">. </w:t>
      </w:r>
      <w:r w:rsidRPr="00C61BC0">
        <w:rPr>
          <w:u w:val="single"/>
        </w:rPr>
        <w:t xml:space="preserve">Preventing this humanitarian catastrophe requires </w:t>
      </w:r>
      <w:r w:rsidRPr="00C61BC0">
        <w:rPr>
          <w:b/>
          <w:iCs/>
          <w:u w:val="single"/>
        </w:rPr>
        <w:t>removing all barriers</w:t>
      </w:r>
      <w:r w:rsidRPr="00C61BC0">
        <w:rPr>
          <w:u w:val="single"/>
        </w:rPr>
        <w:t xml:space="preserve"> to the production and distribution of vaccines.</w:t>
      </w:r>
      <w:r w:rsidRPr="00C61BC0">
        <w:rPr>
          <w:sz w:val="16"/>
        </w:rPr>
        <w:t xml:space="preserve"> TRIPS is one such barrier that prevents vaccine production in LMICs and hence its equitable distribution. TRIPS: Barrier to Equitable Health Care Access The </w:t>
      </w:r>
      <w:r w:rsidRPr="00C61BC0">
        <w:rPr>
          <w:u w:val="single"/>
        </w:rPr>
        <w:t>opponents of the waiver</w:t>
      </w:r>
      <w:r w:rsidRPr="00C61BC0">
        <w:rPr>
          <w:sz w:val="16"/>
        </w:rPr>
        <w:t xml:space="preserve"> proposal </w:t>
      </w:r>
      <w:r w:rsidRPr="00C61BC0">
        <w:rPr>
          <w:u w:val="single"/>
        </w:rPr>
        <w:t>argue</w:t>
      </w:r>
      <w:r w:rsidRPr="00C61BC0">
        <w:rPr>
          <w:sz w:val="16"/>
        </w:rPr>
        <w:t xml:space="preserve"> that </w:t>
      </w:r>
      <w:r w:rsidRPr="00C61BC0">
        <w:rPr>
          <w:u w:val="single"/>
        </w:rPr>
        <w:t>IPR are not a significant barrier to equitable access</w:t>
      </w:r>
      <w:r w:rsidRPr="00C61BC0">
        <w:rPr>
          <w:sz w:val="16"/>
        </w:rPr>
        <w:t xml:space="preserve"> to health care, and existing TRIPS flexibilities are sufficient to address the COVID-19 pandemic. </w:t>
      </w:r>
      <w:r w:rsidRPr="00C61BC0">
        <w:rPr>
          <w:b/>
          <w:iCs/>
          <w:u w:val="single"/>
        </w:rPr>
        <w:t>However, history suggests the contrary.</w:t>
      </w:r>
      <w:r w:rsidRPr="00C61BC0">
        <w:rPr>
          <w:sz w:val="16"/>
        </w:rPr>
        <w:t xml:space="preserve"> For instance, </w:t>
      </w:r>
      <w:r w:rsidRPr="00C61BC0">
        <w:rPr>
          <w:u w:val="single"/>
        </w:rPr>
        <w:t>when South Africa passed the Medicines and Related Substances Act</w:t>
      </w:r>
      <w:r w:rsidRPr="00C61BC0">
        <w:rPr>
          <w:sz w:val="16"/>
        </w:rPr>
        <w:t xml:space="preserve"> of 1997 to address the HIV/AIDS public health crisis, nearly 40 of world’s largest and </w:t>
      </w:r>
      <w:r w:rsidRPr="00C61BC0">
        <w:rPr>
          <w:u w:val="single"/>
        </w:rPr>
        <w:t xml:space="preserve">influential pharma companies took the South African government to court </w:t>
      </w:r>
      <w:r w:rsidRPr="00C61BC0">
        <w:rPr>
          <w:sz w:val="16"/>
        </w:rPr>
        <w:t xml:space="preserve">over the violation of TRIPS. The Act, which invoked the compulsory licensing provision, allowed South Africa to produce affordable generic drugs.15 The Big Pharma also lobbied developed countries, particularly the US, to put bilateral trade sanctions against South Africa.16 </w:t>
      </w:r>
      <w:r w:rsidRPr="00C61BC0">
        <w:rPr>
          <w:u w:val="single"/>
        </w:rPr>
        <w:t>Similarly, when Indian company Cipla decided to provide generic antiretrovirals</w:t>
      </w:r>
      <w:r w:rsidRPr="00C61BC0">
        <w:rPr>
          <w:sz w:val="16"/>
        </w:rPr>
        <w:t xml:space="preserve"> (ARVs) to the African market at a lower cost, </w:t>
      </w:r>
      <w:r w:rsidRPr="00C61BC0">
        <w:rPr>
          <w:u w:val="single"/>
        </w:rPr>
        <w:t>Big Pharma retaliated through patent litigations</w:t>
      </w:r>
      <w:r w:rsidRPr="00C61BC0">
        <w:rPr>
          <w:sz w:val="16"/>
        </w:rPr>
        <w:t xml:space="preserve"> in Indian and international trade courts and branded Indian drug companies as thieves.17 Another instance was when Swiss company Roche initiated patent infringement proceedings against Cipla’s decision to launch a generic version of cancer drug, “erlotinib”. Though the Delhi High Court initially dismissed Roche's appeal by citing “public interest” and “affordability of medicines,” the continued to pressure the generic pharma companies over IPR. 18 Likewise, Pfizer’s aggressive patenting strategy prevented South Korea in developing pneumonia vaccines for children.19 </w:t>
      </w:r>
      <w:r w:rsidRPr="00C61BC0">
        <w:rPr>
          <w:u w:val="single"/>
        </w:rPr>
        <w:t>A recent document by</w:t>
      </w:r>
      <w:r w:rsidRPr="00C61BC0">
        <w:rPr>
          <w:sz w:val="16"/>
        </w:rPr>
        <w:t xml:space="preserve"> Médecins Sans </w:t>
      </w:r>
      <w:proofErr w:type="spellStart"/>
      <w:r w:rsidRPr="00C61BC0">
        <w:rPr>
          <w:sz w:val="16"/>
        </w:rPr>
        <w:t>Frontières</w:t>
      </w:r>
      <w:proofErr w:type="spellEnd"/>
      <w:r w:rsidRPr="00C61BC0">
        <w:rPr>
          <w:sz w:val="16"/>
        </w:rPr>
        <w:t xml:space="preserve"> (MSF), or </w:t>
      </w:r>
      <w:r w:rsidRPr="00C61BC0">
        <w:rPr>
          <w:u w:val="single"/>
        </w:rPr>
        <w:t xml:space="preserve">Doctors Without Borders, highlights various instances of how </w:t>
      </w:r>
      <w:r w:rsidRPr="00C61BC0">
        <w:rPr>
          <w:b/>
          <w:iCs/>
          <w:u w:val="single"/>
        </w:rPr>
        <w:t>IP hinders manufacturing and supply of diagnostics,</w:t>
      </w:r>
      <w:r w:rsidRPr="00C61BC0">
        <w:rPr>
          <w:u w:val="single"/>
        </w:rPr>
        <w:t xml:space="preserve"> medical equipment, treatments and vaccines during the COVID-19 pandemic</w:t>
      </w:r>
      <w:r w:rsidRPr="00C61BC0">
        <w:rPr>
          <w:sz w:val="16"/>
        </w:rPr>
        <w:t xml:space="preserve">. For instance, </w:t>
      </w:r>
      <w:r w:rsidRPr="00C61BC0">
        <w:rPr>
          <w:u w:val="single"/>
        </w:rPr>
        <w:t>during the peak of the COVID-19 first wave in Europe, Roche rejected a request from the Netherlands to release the recipe of key chemical reagents needed to increase the production of diagnostic kits</w:t>
      </w:r>
      <w:r w:rsidRPr="00C61BC0">
        <w:rPr>
          <w:sz w:val="16"/>
        </w:rPr>
        <w:t xml:space="preserve">. Another example was patent holders threatening producers of 3D printing ventilators with patent infringement lawsuits in Italy.20 The MSF also found that </w:t>
      </w:r>
      <w:r w:rsidRPr="00C61BC0">
        <w:rPr>
          <w:highlight w:val="green"/>
          <w:u w:val="single"/>
        </w:rPr>
        <w:t>patents pose a</w:t>
      </w:r>
      <w:r w:rsidRPr="00C61BC0">
        <w:rPr>
          <w:u w:val="single"/>
        </w:rPr>
        <w:t xml:space="preserve"> severe </w:t>
      </w:r>
      <w:r w:rsidRPr="00C61BC0">
        <w:rPr>
          <w:highlight w:val="green"/>
          <w:u w:val="single"/>
        </w:rPr>
        <w:t xml:space="preserve">threat to </w:t>
      </w:r>
      <w:r w:rsidRPr="00C61BC0">
        <w:rPr>
          <w:u w:val="single"/>
        </w:rPr>
        <w:t xml:space="preserve">access to </w:t>
      </w:r>
      <w:r w:rsidRPr="00C61BC0">
        <w:rPr>
          <w:highlight w:val="green"/>
          <w:u w:val="single"/>
        </w:rPr>
        <w:t xml:space="preserve">affordable versions of </w:t>
      </w:r>
      <w:r w:rsidRPr="00C61BC0">
        <w:rPr>
          <w:u w:val="single"/>
        </w:rPr>
        <w:t xml:space="preserve">newer </w:t>
      </w:r>
      <w:r w:rsidRPr="00C61BC0">
        <w:rPr>
          <w:highlight w:val="green"/>
          <w:u w:val="single"/>
        </w:rPr>
        <w:t>vaccines</w:t>
      </w:r>
      <w:r w:rsidRPr="00C61BC0">
        <w:rPr>
          <w:u w:val="single"/>
        </w:rPr>
        <w:t>.</w:t>
      </w:r>
      <w:r w:rsidRPr="00C61BC0">
        <w:rPr>
          <w:sz w:val="16"/>
        </w:rPr>
        <w:t xml:space="preserve">21 </w:t>
      </w:r>
      <w:proofErr w:type="gramStart"/>
      <w:r w:rsidRPr="00C61BC0">
        <w:rPr>
          <w:sz w:val="16"/>
        </w:rPr>
        <w:t>Source:“</w:t>
      </w:r>
      <w:proofErr w:type="gramEnd"/>
      <w:r w:rsidRPr="00C61BC0">
        <w:rPr>
          <w:sz w:val="16"/>
        </w:rPr>
        <w:t xml:space="preserve">COVID-19 Vaccine R&amp;D Investments”, Global Health Centre, Graduate Institute, Geneva, Updated 9 July 2021. The </w:t>
      </w:r>
      <w:r w:rsidRPr="00C61BC0">
        <w:rPr>
          <w:u w:val="single"/>
        </w:rPr>
        <w:t>opponents of the TRIPS waiver</w:t>
      </w:r>
      <w:r w:rsidRPr="00C61BC0">
        <w:rPr>
          <w:sz w:val="16"/>
        </w:rPr>
        <w:t xml:space="preserve"> also </w:t>
      </w:r>
      <w:r w:rsidRPr="00C61BC0">
        <w:rPr>
          <w:u w:val="single"/>
        </w:rPr>
        <w:t>argue</w:t>
      </w:r>
      <w:r w:rsidRPr="00C61BC0">
        <w:rPr>
          <w:sz w:val="16"/>
        </w:rPr>
        <w:t xml:space="preserve"> that </w:t>
      </w:r>
      <w:r w:rsidRPr="00C61BC0">
        <w:rPr>
          <w:b/>
          <w:iCs/>
          <w:u w:val="single"/>
        </w:rPr>
        <w:t>IP is the incentive for innovation</w:t>
      </w:r>
      <w:r w:rsidRPr="00C61BC0">
        <w:rPr>
          <w:sz w:val="16"/>
        </w:rPr>
        <w:t xml:space="preserve"> and if it is undermined, future innovation will suffer. </w:t>
      </w:r>
      <w:r w:rsidRPr="00C61BC0">
        <w:rPr>
          <w:u w:val="single"/>
        </w:rPr>
        <w:t xml:space="preserve">However, most of the COVID-19 </w:t>
      </w:r>
      <w:r w:rsidRPr="00C61BC0">
        <w:rPr>
          <w:highlight w:val="green"/>
          <w:u w:val="single"/>
        </w:rPr>
        <w:t>medical innovations</w:t>
      </w:r>
      <w:r w:rsidRPr="00C61BC0">
        <w:rPr>
          <w:u w:val="single"/>
        </w:rPr>
        <w:t xml:space="preserve">, particularly vaccines, </w:t>
      </w:r>
      <w:r w:rsidRPr="00C61BC0">
        <w:rPr>
          <w:highlight w:val="green"/>
          <w:u w:val="single"/>
        </w:rPr>
        <w:t xml:space="preserve">are developed with </w:t>
      </w:r>
      <w:r w:rsidRPr="00C61BC0">
        <w:rPr>
          <w:b/>
          <w:iCs/>
          <w:highlight w:val="green"/>
          <w:u w:val="single"/>
        </w:rPr>
        <w:t>public financing</w:t>
      </w:r>
      <w:r w:rsidRPr="00C61BC0">
        <w:rPr>
          <w:b/>
          <w:iCs/>
          <w:u w:val="single"/>
        </w:rPr>
        <w:t xml:space="preserve"> assistance</w:t>
      </w:r>
      <w:r w:rsidRPr="00C61BC0">
        <w:rPr>
          <w:sz w:val="16"/>
        </w:rPr>
        <w:t xml:space="preserve">. </w:t>
      </w:r>
      <w:r w:rsidRPr="00C61BC0">
        <w:rPr>
          <w:highlight w:val="green"/>
          <w:u w:val="single"/>
        </w:rPr>
        <w:t>Governments spent billions</w:t>
      </w:r>
      <w:r w:rsidRPr="00C61BC0">
        <w:rPr>
          <w:sz w:val="16"/>
        </w:rPr>
        <w:t xml:space="preserve"> of dollars </w:t>
      </w:r>
      <w:r w:rsidRPr="00C61BC0">
        <w:rPr>
          <w:highlight w:val="green"/>
          <w:u w:val="single"/>
        </w:rPr>
        <w:t>for</w:t>
      </w:r>
      <w:r w:rsidRPr="00C61BC0">
        <w:rPr>
          <w:u w:val="single"/>
        </w:rPr>
        <w:t xml:space="preserve"> COVID-19 </w:t>
      </w:r>
      <w:r w:rsidRPr="00C61BC0">
        <w:rPr>
          <w:highlight w:val="green"/>
          <w:u w:val="single"/>
        </w:rPr>
        <w:t>vaccine research</w:t>
      </w:r>
      <w:r w:rsidRPr="00C61BC0">
        <w:rPr>
          <w:sz w:val="16"/>
        </w:rPr>
        <w:t xml:space="preserve">. Notably, </w:t>
      </w:r>
      <w:r w:rsidRPr="00C61BC0">
        <w:rPr>
          <w:highlight w:val="green"/>
          <w:u w:val="single"/>
        </w:rPr>
        <w:t>out of $6.1 billion in investment</w:t>
      </w:r>
      <w:r w:rsidRPr="00C61BC0">
        <w:rPr>
          <w:u w:val="single"/>
        </w:rPr>
        <w:t xml:space="preserve"> tracked up to July 2021</w:t>
      </w:r>
      <w:r w:rsidRPr="00C61BC0">
        <w:rPr>
          <w:b/>
          <w:iCs/>
          <w:u w:val="single"/>
        </w:rPr>
        <w:t xml:space="preserve">, </w:t>
      </w:r>
      <w:r w:rsidRPr="00C61BC0">
        <w:rPr>
          <w:b/>
          <w:iCs/>
          <w:highlight w:val="green"/>
          <w:u w:val="single"/>
        </w:rPr>
        <w:t>98</w:t>
      </w:r>
      <w:r w:rsidRPr="00C61BC0">
        <w:rPr>
          <w:b/>
          <w:iCs/>
          <w:u w:val="single"/>
        </w:rPr>
        <w:t>.12</w:t>
      </w:r>
      <w:r w:rsidRPr="00C61BC0">
        <w:rPr>
          <w:u w:val="single"/>
        </w:rPr>
        <w:t xml:space="preserve"> </w:t>
      </w:r>
      <w:r w:rsidRPr="00C61BC0">
        <w:rPr>
          <w:highlight w:val="green"/>
          <w:u w:val="single"/>
        </w:rPr>
        <w:t>per cent was public funding</w:t>
      </w:r>
      <w:r w:rsidRPr="00C61BC0">
        <w:rPr>
          <w:sz w:val="16"/>
        </w:rPr>
        <w:t xml:space="preserve">.22 The US and Germany are the largest investors in vaccine R&amp;D with $2.2 billion and $1.5 billion funding. </w:t>
      </w:r>
      <w:proofErr w:type="gramStart"/>
      <w:r w:rsidRPr="00C61BC0">
        <w:rPr>
          <w:sz w:val="16"/>
        </w:rPr>
        <w:t>Source:“</w:t>
      </w:r>
      <w:proofErr w:type="gramEnd"/>
      <w:r w:rsidRPr="00C61BC0">
        <w:rPr>
          <w:sz w:val="16"/>
        </w:rPr>
        <w:t xml:space="preserve">COVID-19 Vaccine R&amp;D Investments”, Global Health Centre, Graduate Institute, Geneva, Updated 9 July 2021. </w:t>
      </w:r>
      <w:r w:rsidRPr="00C61BC0">
        <w:rPr>
          <w:highlight w:val="green"/>
          <w:u w:val="single"/>
        </w:rPr>
        <w:t>Private companies received 94</w:t>
      </w:r>
      <w:r w:rsidRPr="00C61BC0">
        <w:rPr>
          <w:u w:val="single"/>
        </w:rPr>
        <w:t xml:space="preserve">.6 </w:t>
      </w:r>
      <w:r w:rsidRPr="00C61BC0">
        <w:rPr>
          <w:highlight w:val="green"/>
          <w:u w:val="single"/>
        </w:rPr>
        <w:t>per cent</w:t>
      </w:r>
      <w:r w:rsidRPr="00C61BC0">
        <w:rPr>
          <w:u w:val="single"/>
        </w:rPr>
        <w:t xml:space="preserve"> of this funding</w:t>
      </w:r>
      <w:r w:rsidRPr="00C61BC0">
        <w:rPr>
          <w:sz w:val="16"/>
        </w:rPr>
        <w:t xml:space="preserve">; Moderna received the highest $956.3 million and Janssen $910.6 million. Moreover, </w:t>
      </w:r>
      <w:r w:rsidRPr="00C61BC0">
        <w:rPr>
          <w:u w:val="single"/>
        </w:rPr>
        <w:t xml:space="preserve">governments also invested $50.9 billion for advance purchase agreements </w:t>
      </w:r>
      <w:r w:rsidRPr="00C61BC0">
        <w:rPr>
          <w:sz w:val="16"/>
        </w:rPr>
        <w:t xml:space="preserve">(APAs) </w:t>
      </w:r>
      <w:r w:rsidRPr="00C61BC0">
        <w:rPr>
          <w:u w:val="single"/>
        </w:rPr>
        <w:t>as an incentive for vaccine development</w:t>
      </w:r>
      <w:r w:rsidRPr="00C61BC0">
        <w:rPr>
          <w:sz w:val="16"/>
        </w:rPr>
        <w:t xml:space="preserve">. </w:t>
      </w:r>
      <w:r w:rsidRPr="00C61BC0">
        <w:rPr>
          <w:u w:val="single"/>
        </w:rPr>
        <w:t xml:space="preserve">A recent IMF working paper also notes that </w:t>
      </w:r>
      <w:r w:rsidRPr="00C61BC0">
        <w:rPr>
          <w:b/>
          <w:iCs/>
          <w:highlight w:val="green"/>
          <w:u w:val="single"/>
        </w:rPr>
        <w:t>public research institutions</w:t>
      </w:r>
      <w:r w:rsidRPr="00C61BC0">
        <w:rPr>
          <w:u w:val="single"/>
        </w:rPr>
        <w:t xml:space="preserve"> were a key driver of the COVID-19 R&amp;D effort—</w:t>
      </w:r>
      <w:r w:rsidRPr="00C61BC0">
        <w:rPr>
          <w:highlight w:val="green"/>
          <w:u w:val="single"/>
        </w:rPr>
        <w:t>accounting for 70 per cent of</w:t>
      </w:r>
      <w:r w:rsidRPr="00C61BC0">
        <w:rPr>
          <w:u w:val="single"/>
        </w:rPr>
        <w:t xml:space="preserve"> all </w:t>
      </w:r>
      <w:r w:rsidRPr="00C61BC0">
        <w:rPr>
          <w:highlight w:val="green"/>
          <w:u w:val="single"/>
        </w:rPr>
        <w:t>COVID</w:t>
      </w:r>
      <w:r w:rsidRPr="00C61BC0">
        <w:rPr>
          <w:u w:val="single"/>
        </w:rPr>
        <w:t xml:space="preserve">-19 </w:t>
      </w:r>
      <w:r w:rsidRPr="00C61BC0">
        <w:rPr>
          <w:highlight w:val="green"/>
          <w:u w:val="single"/>
        </w:rPr>
        <w:t>clinical trials globally</w:t>
      </w:r>
      <w:r w:rsidRPr="00C61BC0">
        <w:rPr>
          <w:u w:val="single"/>
        </w:rPr>
        <w:t>.</w:t>
      </w:r>
      <w:r w:rsidRPr="00C61BC0">
        <w:rPr>
          <w:sz w:val="16"/>
        </w:rPr>
        <w:t xml:space="preserve">23 </w:t>
      </w:r>
      <w:r w:rsidRPr="00C61BC0">
        <w:rPr>
          <w:u w:val="single"/>
        </w:rPr>
        <w:t>The argument is that vaccines are developed with the support of substantial public financing, hence there is a public right to the scientific achievements</w:t>
      </w:r>
      <w:r w:rsidRPr="00C61BC0">
        <w:rPr>
          <w:sz w:val="16"/>
        </w:rPr>
        <w:t xml:space="preserve">. </w:t>
      </w:r>
      <w:r w:rsidRPr="00C61BC0">
        <w:rPr>
          <w:u w:val="single"/>
        </w:rPr>
        <w:t>Mo</w:t>
      </w:r>
      <w:r w:rsidRPr="002176CF">
        <w:rPr>
          <w:u w:val="single"/>
        </w:rPr>
        <w:t>reover, private companies reaped billions in profits from COVID-19 vaccines</w:t>
      </w:r>
      <w:r w:rsidRPr="002176CF">
        <w:rPr>
          <w:sz w:val="16"/>
        </w:rPr>
        <w:t xml:space="preserve">. Source: Katharina Buchholz, “COVID-19 Vaccines Lift Pharma Company Profits”, Statista, 17 May 2021. </w:t>
      </w:r>
      <w:r w:rsidRPr="002176CF">
        <w:rPr>
          <w:u w:val="single"/>
        </w:rPr>
        <w:t>One could</w:t>
      </w:r>
      <w:r w:rsidRPr="00C61BC0">
        <w:rPr>
          <w:u w:val="single"/>
        </w:rPr>
        <w:t xml:space="preserve"> argue</w:t>
      </w:r>
      <w:r w:rsidRPr="00C61BC0">
        <w:rPr>
          <w:sz w:val="16"/>
        </w:rPr>
        <w:t xml:space="preserve"> that </w:t>
      </w:r>
      <w:r w:rsidRPr="00C61BC0">
        <w:rPr>
          <w:u w:val="single"/>
        </w:rPr>
        <w:t>since the US, Germany and</w:t>
      </w:r>
      <w:r w:rsidRPr="00C61BC0">
        <w:rPr>
          <w:sz w:val="16"/>
        </w:rPr>
        <w:t xml:space="preserve"> other </w:t>
      </w:r>
      <w:r w:rsidRPr="00C61BC0">
        <w:rPr>
          <w:u w:val="single"/>
        </w:rPr>
        <w:t>HICs are spending money, their citizens are entitled to get vaccines first</w:t>
      </w:r>
      <w:r w:rsidRPr="00C61BC0">
        <w:rPr>
          <w:sz w:val="16"/>
        </w:rPr>
        <w:t xml:space="preserve">, hence </w:t>
      </w:r>
      <w:r w:rsidRPr="00C61BC0">
        <w:rPr>
          <w:u w:val="single"/>
        </w:rPr>
        <w:t>vaccine nationalism is morally defensible</w:t>
      </w:r>
      <w:r w:rsidRPr="00C61BC0">
        <w:rPr>
          <w:sz w:val="16"/>
        </w:rPr>
        <w:t>. Nonetheless</w:t>
      </w:r>
      <w:r w:rsidRPr="00C61BC0">
        <w:rPr>
          <w:b/>
          <w:iCs/>
          <w:u w:val="single"/>
        </w:rPr>
        <w:t xml:space="preserve">, it is not the </w:t>
      </w:r>
      <w:r w:rsidRPr="002176CF">
        <w:rPr>
          <w:b/>
          <w:iCs/>
          <w:u w:val="single"/>
        </w:rPr>
        <w:t>case</w:t>
      </w:r>
      <w:r w:rsidRPr="002176CF">
        <w:rPr>
          <w:sz w:val="16"/>
        </w:rPr>
        <w:t xml:space="preserve">. The </w:t>
      </w:r>
      <w:r w:rsidRPr="002176CF">
        <w:rPr>
          <w:u w:val="single"/>
        </w:rPr>
        <w:t>TRIPS</w:t>
      </w:r>
      <w:r w:rsidRPr="002176CF">
        <w:rPr>
          <w:sz w:val="16"/>
        </w:rPr>
        <w:t xml:space="preserve"> Agreement </w:t>
      </w:r>
      <w:r w:rsidRPr="002176CF">
        <w:rPr>
          <w:u w:val="single"/>
        </w:rPr>
        <w:t>includes several provisions which mandates promotion of technology transfer</w:t>
      </w:r>
      <w:r w:rsidRPr="002176CF">
        <w:rPr>
          <w:sz w:val="16"/>
        </w:rPr>
        <w:t xml:space="preserve"> from developed countries to LDCs. For instance, Article 7 states that "the protection and enforcement of IP rights should contribute to the promotion of technological innovation and the transfer and dissemination of technology, to the mutual advantage of producers and users of technical knowledge and in a manner conducive to social and economic welfare, and to a balance of rights and obligations."24 Similarly, Article 66.2 also mandates the developed countries to transfer technologies to LDCs to enable them to create</w:t>
      </w:r>
      <w:r w:rsidRPr="00C61BC0">
        <w:rPr>
          <w:sz w:val="16"/>
        </w:rPr>
        <w:t xml:space="preserve"> a sound and viable technological base. </w:t>
      </w:r>
      <w:r w:rsidRPr="00C61BC0">
        <w:rPr>
          <w:u w:val="single"/>
        </w:rPr>
        <w:t xml:space="preserve">The LMICs opened their markets and amended domestic patent laws </w:t>
      </w:r>
      <w:proofErr w:type="spellStart"/>
      <w:r w:rsidRPr="00C61BC0">
        <w:rPr>
          <w:u w:val="single"/>
        </w:rPr>
        <w:t>favouring</w:t>
      </w:r>
      <w:proofErr w:type="spellEnd"/>
      <w:r w:rsidRPr="00C61BC0">
        <w:rPr>
          <w:u w:val="single"/>
        </w:rPr>
        <w:t xml:space="preserve"> developing countries’ products against this promise of technology transfer</w:t>
      </w:r>
      <w:r w:rsidRPr="00C61BC0">
        <w:rPr>
          <w:sz w:val="16"/>
        </w:rPr>
        <w:t xml:space="preserve">. </w:t>
      </w:r>
      <w:r w:rsidRPr="00C61BC0">
        <w:rPr>
          <w:u w:val="single"/>
        </w:rPr>
        <w:t>Another argument</w:t>
      </w:r>
      <w:r w:rsidRPr="00C61BC0">
        <w:rPr>
          <w:sz w:val="16"/>
        </w:rPr>
        <w:t xml:space="preserve"> against the proposed TRIPS waiver </w:t>
      </w:r>
      <w:r w:rsidRPr="00C61BC0">
        <w:rPr>
          <w:u w:val="single"/>
        </w:rPr>
        <w:t>is that a waiver</w:t>
      </w:r>
      <w:r w:rsidRPr="00C61BC0">
        <w:rPr>
          <w:sz w:val="16"/>
        </w:rPr>
        <w:t xml:space="preserve"> </w:t>
      </w:r>
      <w:r w:rsidRPr="00C61BC0">
        <w:rPr>
          <w:u w:val="single"/>
        </w:rPr>
        <w:t>would not increase</w:t>
      </w:r>
      <w:r w:rsidRPr="00C61BC0">
        <w:rPr>
          <w:sz w:val="16"/>
        </w:rPr>
        <w:t xml:space="preserve"> the </w:t>
      </w:r>
      <w:r w:rsidRPr="00C61BC0">
        <w:rPr>
          <w:u w:val="single"/>
        </w:rPr>
        <w:t>manufacturing of COVID-19 vaccines</w:t>
      </w:r>
      <w:r w:rsidRPr="00C61BC0">
        <w:rPr>
          <w:sz w:val="16"/>
        </w:rPr>
        <w:t xml:space="preserve">. Indeed, one of the significant factors contributing to vaccine inequity is the lack of manufacturing capacity in the global south. Further, a TRIPS waiver will not automatically translate into improved manufacturing capacity. </w:t>
      </w:r>
      <w:r w:rsidRPr="002176CF">
        <w:rPr>
          <w:b/>
          <w:iCs/>
          <w:u w:val="single"/>
        </w:rPr>
        <w:t xml:space="preserve">However, a </w:t>
      </w:r>
      <w:r w:rsidRPr="00C61BC0">
        <w:rPr>
          <w:b/>
          <w:iCs/>
          <w:highlight w:val="green"/>
          <w:u w:val="single"/>
        </w:rPr>
        <w:t>waiver would be</w:t>
      </w:r>
      <w:r w:rsidRPr="002176CF">
        <w:rPr>
          <w:b/>
          <w:iCs/>
          <w:u w:val="single"/>
        </w:rPr>
        <w:t xml:space="preserve"> the first</w:t>
      </w:r>
      <w:r w:rsidRPr="00C61BC0">
        <w:rPr>
          <w:b/>
          <w:iCs/>
          <w:u w:val="single"/>
        </w:rPr>
        <w:t xml:space="preserve"> but </w:t>
      </w:r>
      <w:r w:rsidRPr="00C61BC0">
        <w:rPr>
          <w:b/>
          <w:iCs/>
          <w:highlight w:val="green"/>
          <w:u w:val="single"/>
        </w:rPr>
        <w:t>essential</w:t>
      </w:r>
      <w:r w:rsidRPr="002176CF">
        <w:rPr>
          <w:b/>
          <w:iCs/>
          <w:u w:val="single"/>
        </w:rPr>
        <w:t xml:space="preserve"> step </w:t>
      </w:r>
      <w:r w:rsidRPr="00C61BC0">
        <w:rPr>
          <w:b/>
          <w:iCs/>
          <w:highlight w:val="green"/>
          <w:u w:val="single"/>
        </w:rPr>
        <w:t>to increase manufacturing capacity</w:t>
      </w:r>
      <w:r w:rsidRPr="002176CF">
        <w:rPr>
          <w:b/>
          <w:iCs/>
          <w:u w:val="single"/>
        </w:rPr>
        <w:t xml:space="preserve"> worldwid</w:t>
      </w:r>
      <w:r w:rsidRPr="002176CF">
        <w:rPr>
          <w:sz w:val="16"/>
        </w:rPr>
        <w:t>e.</w:t>
      </w:r>
      <w:r w:rsidRPr="00C61BC0">
        <w:rPr>
          <w:sz w:val="16"/>
        </w:rPr>
        <w:t xml:space="preserve"> For instance, </w:t>
      </w:r>
      <w:r w:rsidRPr="00C61BC0">
        <w:rPr>
          <w:highlight w:val="green"/>
          <w:u w:val="single"/>
        </w:rPr>
        <w:t>to export</w:t>
      </w:r>
      <w:r w:rsidRPr="00C61BC0">
        <w:rPr>
          <w:u w:val="single"/>
        </w:rPr>
        <w:t xml:space="preserve"> COVID-19 </w:t>
      </w:r>
      <w:r w:rsidRPr="00C61BC0">
        <w:rPr>
          <w:highlight w:val="green"/>
          <w:u w:val="single"/>
        </w:rPr>
        <w:t>vaccine</w:t>
      </w:r>
      <w:r w:rsidRPr="002176CF">
        <w:rPr>
          <w:u w:val="single"/>
        </w:rPr>
        <w:t xml:space="preserve">-related products, </w:t>
      </w:r>
      <w:r w:rsidRPr="00C61BC0">
        <w:rPr>
          <w:highlight w:val="green"/>
          <w:u w:val="single"/>
        </w:rPr>
        <w:t xml:space="preserve">countries need to ensure </w:t>
      </w:r>
      <w:r w:rsidRPr="002176CF">
        <w:rPr>
          <w:u w:val="single"/>
        </w:rPr>
        <w:t xml:space="preserve">that there are </w:t>
      </w:r>
      <w:r w:rsidRPr="00C61BC0">
        <w:rPr>
          <w:highlight w:val="green"/>
          <w:u w:val="single"/>
        </w:rPr>
        <w:t>no IP restrictions</w:t>
      </w:r>
      <w:r w:rsidRPr="00C61BC0">
        <w:rPr>
          <w:u w:val="single"/>
        </w:rPr>
        <w:t xml:space="preserve"> at both ends –</w:t>
      </w:r>
      <w:r w:rsidRPr="00C61BC0">
        <w:rPr>
          <w:sz w:val="16"/>
        </w:rPr>
        <w:t xml:space="preserve"> exporting and importing. The market for vaccine materials includes consumables, single-use reactors bags, filters, culture media, and vaccine ingredients. </w:t>
      </w:r>
      <w:r w:rsidRPr="00C61BC0">
        <w:rPr>
          <w:highlight w:val="green"/>
          <w:u w:val="single"/>
        </w:rPr>
        <w:t>Export blockages</w:t>
      </w:r>
      <w:r w:rsidRPr="00C61BC0">
        <w:rPr>
          <w:u w:val="single"/>
        </w:rPr>
        <w:t xml:space="preserve"> on raw materials, equipment and finished products </w:t>
      </w:r>
      <w:r w:rsidRPr="00C61BC0">
        <w:rPr>
          <w:highlight w:val="green"/>
          <w:u w:val="single"/>
        </w:rPr>
        <w:t>harm</w:t>
      </w:r>
      <w:r w:rsidRPr="00C61BC0">
        <w:rPr>
          <w:u w:val="single"/>
        </w:rPr>
        <w:t xml:space="preserve"> the </w:t>
      </w:r>
      <w:r w:rsidRPr="00C61BC0">
        <w:rPr>
          <w:highlight w:val="green"/>
          <w:u w:val="single"/>
        </w:rPr>
        <w:t>overall output</w:t>
      </w:r>
      <w:r w:rsidRPr="00C61BC0">
        <w:rPr>
          <w:u w:val="single"/>
        </w:rPr>
        <w:t xml:space="preserve"> of the vaccine supply chain. If there is no TRIPS restriction, more governments and companies will </w:t>
      </w:r>
      <w:r w:rsidRPr="002176CF">
        <w:rPr>
          <w:u w:val="single"/>
        </w:rPr>
        <w:t>invest in repurposing their facilities</w:t>
      </w:r>
      <w:r w:rsidRPr="002176CF">
        <w:rPr>
          <w:sz w:val="16"/>
        </w:rPr>
        <w:t xml:space="preserve">. Similarly, </w:t>
      </w:r>
      <w:r w:rsidRPr="002176CF">
        <w:rPr>
          <w:u w:val="single"/>
        </w:rPr>
        <w:t xml:space="preserve">the arguments such as that no other manufacturers can carry out the complex manufacturing process of COVID-19 vaccines and generic manufacturing as that </w:t>
      </w:r>
      <w:r w:rsidRPr="002176CF">
        <w:rPr>
          <w:b/>
          <w:iCs/>
          <w:u w:val="single"/>
        </w:rPr>
        <w:t xml:space="preserve">would </w:t>
      </w:r>
      <w:proofErr w:type="spellStart"/>
      <w:r w:rsidRPr="002176CF">
        <w:rPr>
          <w:b/>
          <w:iCs/>
          <w:u w:val="single"/>
        </w:rPr>
        <w:t>jeopardise</w:t>
      </w:r>
      <w:proofErr w:type="spellEnd"/>
      <w:r w:rsidRPr="002176CF">
        <w:rPr>
          <w:b/>
          <w:iCs/>
          <w:u w:val="single"/>
        </w:rPr>
        <w:t xml:space="preserve"> quality</w:t>
      </w:r>
      <w:r w:rsidRPr="002176CF">
        <w:rPr>
          <w:u w:val="single"/>
        </w:rPr>
        <w:t xml:space="preserve">, have also been </w:t>
      </w:r>
      <w:r w:rsidRPr="002176CF">
        <w:rPr>
          <w:b/>
          <w:iCs/>
          <w:u w:val="single"/>
        </w:rPr>
        <w:t>proven wrong in the past</w:t>
      </w:r>
      <w:r w:rsidRPr="002176CF">
        <w:rPr>
          <w:u w:val="single"/>
        </w:rPr>
        <w:t>.</w:t>
      </w:r>
      <w:r w:rsidRPr="002176CF">
        <w:rPr>
          <w:sz w:val="16"/>
        </w:rPr>
        <w:t xml:space="preserve"> For instance</w:t>
      </w:r>
      <w:r w:rsidRPr="002176CF">
        <w:rPr>
          <w:u w:val="single"/>
        </w:rPr>
        <w:t xml:space="preserve">, in the early 1990s, when Indian company </w:t>
      </w:r>
      <w:proofErr w:type="spellStart"/>
      <w:r w:rsidRPr="002176CF">
        <w:rPr>
          <w:u w:val="single"/>
        </w:rPr>
        <w:t>Shantha</w:t>
      </w:r>
      <w:proofErr w:type="spellEnd"/>
      <w:r w:rsidRPr="002176CF">
        <w:rPr>
          <w:u w:val="single"/>
        </w:rPr>
        <w:t xml:space="preserve"> Biotechnics approached a Western firm for a technology transfer of Hepatitis B vaccine, the firm responded</w:t>
      </w:r>
      <w:r w:rsidRPr="002176CF">
        <w:rPr>
          <w:sz w:val="16"/>
        </w:rPr>
        <w:t xml:space="preserve"> that “India cannot afford such high technology vaccines… And even if you can afford to buy the technology, </w:t>
      </w:r>
      <w:r w:rsidRPr="002176CF">
        <w:rPr>
          <w:u w:val="single"/>
        </w:rPr>
        <w:t xml:space="preserve">your scientists cannot understand recombinant technology in the least.”25 Later, </w:t>
      </w:r>
      <w:proofErr w:type="spellStart"/>
      <w:r w:rsidRPr="002176CF">
        <w:rPr>
          <w:u w:val="single"/>
        </w:rPr>
        <w:t>Shantha</w:t>
      </w:r>
      <w:proofErr w:type="spellEnd"/>
      <w:r w:rsidRPr="002176CF">
        <w:rPr>
          <w:u w:val="single"/>
        </w:rPr>
        <w:t xml:space="preserve"> Biotechnics developed its own vaccine at $1 per dose, and the UNICEF</w:t>
      </w:r>
      <w:r w:rsidRPr="002176CF">
        <w:rPr>
          <w:sz w:val="16"/>
        </w:rPr>
        <w:t xml:space="preserve"> (United Nations Children’s Emergency Fund) </w:t>
      </w:r>
      <w:r w:rsidRPr="002176CF">
        <w:rPr>
          <w:u w:val="single"/>
        </w:rPr>
        <w:t xml:space="preserve">mass inoculation </w:t>
      </w:r>
      <w:proofErr w:type="spellStart"/>
      <w:r w:rsidRPr="002176CF">
        <w:rPr>
          <w:u w:val="single"/>
        </w:rPr>
        <w:t>programme</w:t>
      </w:r>
      <w:proofErr w:type="spellEnd"/>
      <w:r w:rsidRPr="002176CF">
        <w:rPr>
          <w:u w:val="single"/>
        </w:rPr>
        <w:t xml:space="preserve"> uses this vaccine against Hepatitis B</w:t>
      </w:r>
      <w:r w:rsidRPr="002176CF">
        <w:rPr>
          <w:sz w:val="16"/>
        </w:rPr>
        <w:t xml:space="preserve">. In 2009, </w:t>
      </w:r>
      <w:proofErr w:type="spellStart"/>
      <w:r w:rsidRPr="002176CF">
        <w:rPr>
          <w:sz w:val="16"/>
        </w:rPr>
        <w:t>Shantha</w:t>
      </w:r>
      <w:proofErr w:type="spellEnd"/>
      <w:r w:rsidRPr="002176CF">
        <w:rPr>
          <w:sz w:val="16"/>
        </w:rPr>
        <w:t xml:space="preserve"> sold over</w:t>
      </w:r>
      <w:r w:rsidRPr="00C61BC0">
        <w:rPr>
          <w:sz w:val="16"/>
        </w:rPr>
        <w:t xml:space="preserve"> 120 million doses of vaccines globally. India also produces high-quality generic drugs for HIV/AIDS and cancer treatment and markets them across the globe. Now, a couple of Indian companies are in the last stage of producing mRNA (Messenger RNA) vaccines.26 Similarly, Bangladesh and Indonesia claimed that they could manufacture millions of COVID-19 vaccine doses a year if pharmaceutical companies share the know-how.27 Recently, Vietnam also said that the country could satisfy COVID-19 vaccine production requirements once it obtains vaccine patents.28 Countries like the United Arab Emirates (UAE), Turkey, Cuba, Brazil, Argentina and South Korea have the capacity to produce high-quality vaccines but lack technologies and know-how. However, Africa, Egypt, Morocco, Senegal, South Africa and Tunisia have limited manufacturing capacities, which could also produce COVID-19 vaccines after repurposing. Moreover, COVID-19 vaccine IPR runs across the entire value chain – vaccine development, production, use, etc. A mere patent waiver may not be enough to address the issues related to its production and distribution. </w:t>
      </w:r>
      <w:r w:rsidRPr="00C61BC0">
        <w:rPr>
          <w:u w:val="single"/>
        </w:rPr>
        <w:t xml:space="preserve">What is more </w:t>
      </w:r>
      <w:r w:rsidRPr="002176CF">
        <w:rPr>
          <w:u w:val="single"/>
        </w:rPr>
        <w:t>important here is to share the technical know-how and information such as trade secrets. Therefore, the existing TRIPS flexibilities, such as compulsory and voluntary licensing, are insufficient to address this crisis. Further, compulsory licensing and the domestic legal procedures it requires is</w:t>
      </w:r>
      <w:r w:rsidRPr="00C61BC0">
        <w:rPr>
          <w:u w:val="single"/>
        </w:rPr>
        <w:t xml:space="preserve"> cumbersome and not expedient in a public health crisis like the COVID-19 pandemic</w:t>
      </w:r>
      <w:r w:rsidRPr="00C61BC0">
        <w:rPr>
          <w:sz w:val="16"/>
        </w:rPr>
        <w:t>.</w:t>
      </w:r>
    </w:p>
    <w:p w14:paraId="147CF8F0" w14:textId="77777777" w:rsidR="00E77409" w:rsidRDefault="00E77409" w:rsidP="00E77409">
      <w:pPr>
        <w:pStyle w:val="Heading4"/>
      </w:pPr>
      <w:r>
        <w:t xml:space="preserve">Vaccine inequality threatens the whole world. </w:t>
      </w:r>
    </w:p>
    <w:p w14:paraId="1966CA15" w14:textId="77777777" w:rsidR="00E77409" w:rsidRPr="00C61BC0" w:rsidRDefault="00E77409" w:rsidP="00E77409">
      <w:pPr>
        <w:rPr>
          <w:b/>
          <w:bCs/>
          <w:sz w:val="16"/>
          <w:szCs w:val="16"/>
        </w:rPr>
      </w:pPr>
      <w:r w:rsidRPr="00C61BC0">
        <w:rPr>
          <w:b/>
          <w:bCs/>
          <w:sz w:val="26"/>
        </w:rPr>
        <w:t>Fink 7-30</w:t>
      </w:r>
      <w:r w:rsidRPr="00C61BC0">
        <w:rPr>
          <w:sz w:val="16"/>
          <w:szCs w:val="16"/>
        </w:rPr>
        <w:t>-21</w:t>
      </w:r>
    </w:p>
    <w:p w14:paraId="176358A1" w14:textId="77777777" w:rsidR="00E77409" w:rsidRPr="00C61BC0" w:rsidRDefault="00E77409" w:rsidP="00E77409">
      <w:pPr>
        <w:rPr>
          <w:sz w:val="16"/>
        </w:rPr>
      </w:pPr>
      <w:r w:rsidRPr="00C61BC0">
        <w:rPr>
          <w:sz w:val="16"/>
        </w:rPr>
        <w:t xml:space="preserve">(Jenni, </w:t>
      </w:r>
      <w:hyperlink r:id="rId10" w:history="1">
        <w:r w:rsidRPr="00C61BC0">
          <w:rPr>
            <w:sz w:val="16"/>
          </w:rPr>
          <w:t>https://www.newsweek.com/who-warns-world-blind-understanding-covid-spread-hurting-ability-end-pandemic-1614722</w:t>
        </w:r>
      </w:hyperlink>
      <w:r w:rsidRPr="00C61BC0">
        <w:rPr>
          <w:sz w:val="16"/>
        </w:rPr>
        <w:t>)</w:t>
      </w:r>
    </w:p>
    <w:p w14:paraId="594BD986" w14:textId="77777777" w:rsidR="00E77409" w:rsidRDefault="00E77409" w:rsidP="00E77409">
      <w:pPr>
        <w:rPr>
          <w:u w:val="single"/>
        </w:rPr>
      </w:pPr>
      <w:r w:rsidRPr="00C61BC0">
        <w:rPr>
          <w:u w:val="single"/>
        </w:rPr>
        <w:t xml:space="preserve">A lack of testing for COVID-19 in parts of the world is preventing countries from having a clear picture of how the virus is spreading and therefore hurting the world's chances at </w:t>
      </w:r>
      <w:r w:rsidRPr="00C61BC0">
        <w:rPr>
          <w:b/>
          <w:iCs/>
          <w:u w:val="single"/>
        </w:rPr>
        <w:t>fighting the virus and ending the pandemic</w:t>
      </w:r>
      <w:r w:rsidRPr="00C61BC0">
        <w:rPr>
          <w:sz w:val="16"/>
        </w:rPr>
        <w:t xml:space="preserve">, </w:t>
      </w:r>
      <w:r w:rsidRPr="00C61BC0">
        <w:rPr>
          <w:u w:val="single"/>
        </w:rPr>
        <w:t>according to the W</w:t>
      </w:r>
      <w:r w:rsidRPr="00C61BC0">
        <w:rPr>
          <w:sz w:val="16"/>
        </w:rPr>
        <w:t xml:space="preserve">orld </w:t>
      </w:r>
      <w:r w:rsidRPr="00C61BC0">
        <w:rPr>
          <w:u w:val="single"/>
        </w:rPr>
        <w:t>H</w:t>
      </w:r>
      <w:r w:rsidRPr="00C61BC0">
        <w:rPr>
          <w:sz w:val="16"/>
        </w:rPr>
        <w:t xml:space="preserve">ealth </w:t>
      </w:r>
      <w:r w:rsidRPr="00C61BC0">
        <w:rPr>
          <w:u w:val="single"/>
        </w:rPr>
        <w:t>O</w:t>
      </w:r>
      <w:r w:rsidRPr="00C61BC0">
        <w:rPr>
          <w:sz w:val="16"/>
        </w:rPr>
        <w:t xml:space="preserve">rganization. </w:t>
      </w:r>
      <w:r w:rsidRPr="00C61BC0">
        <w:rPr>
          <w:b/>
          <w:iCs/>
          <w:highlight w:val="green"/>
          <w:u w:val="single"/>
        </w:rPr>
        <w:t>Health inequities</w:t>
      </w:r>
      <w:r w:rsidRPr="00C61BC0">
        <w:rPr>
          <w:sz w:val="16"/>
        </w:rPr>
        <w:t xml:space="preserve"> throughout the world </w:t>
      </w:r>
      <w:r w:rsidRPr="00C61BC0">
        <w:rPr>
          <w:highlight w:val="green"/>
          <w:u w:val="single"/>
        </w:rPr>
        <w:t>have plagued</w:t>
      </w:r>
      <w:r w:rsidRPr="00C61BC0">
        <w:rPr>
          <w:u w:val="single"/>
        </w:rPr>
        <w:t xml:space="preserve"> the </w:t>
      </w:r>
      <w:r w:rsidRPr="00C61BC0">
        <w:rPr>
          <w:highlight w:val="green"/>
          <w:u w:val="single"/>
        </w:rPr>
        <w:t>global response to COVID</w:t>
      </w:r>
      <w:r w:rsidRPr="00C61BC0">
        <w:rPr>
          <w:u w:val="single"/>
        </w:rPr>
        <w:t>-19 from the outset and WHO has pushed higher income countries to help lower income countries in the interest of ending the pandemic.</w:t>
      </w:r>
      <w:r w:rsidRPr="00C61BC0">
        <w:rPr>
          <w:sz w:val="16"/>
        </w:rPr>
        <w:t xml:space="preserve"> Along with restricted access to vaccines, lower income countries have struggled to have sufficient testing, meaning the virus is likely going undetected in certain areas, further enabling its ability to spread. Low testing rates is "leaving the world blind to understanding where the disease is and how it's changing," Dr. Tedros Adhanom Ghebreyesus, director general of the WHO said on Friday during a press briefing. Without improving global testing rates, Ghebreyesus said the world can't "fight the disease" or mitigate the risk it poses to people around the globe. who blind covid spread cases On Friday, the World Health Organization warned the world is "blind" to how COVID-19 is spreading because of a lack of testing in certain </w:t>
      </w:r>
      <w:proofErr w:type="gramStart"/>
      <w:r w:rsidRPr="00C61BC0">
        <w:rPr>
          <w:sz w:val="16"/>
        </w:rPr>
        <w:t>places.</w:t>
      </w:r>
      <w:proofErr w:type="gramEnd"/>
      <w:r w:rsidRPr="00C61BC0">
        <w:rPr>
          <w:sz w:val="16"/>
        </w:rPr>
        <w:t xml:space="preserve"> WHO Director-General Tedros Adhanom Ghebreyesus attends a daily press briefing on the new coronavirus dubbed COVID-19, at the WHO </w:t>
      </w:r>
      <w:proofErr w:type="spellStart"/>
      <w:r w:rsidRPr="00C61BC0">
        <w:rPr>
          <w:sz w:val="16"/>
        </w:rPr>
        <w:t>headquaters</w:t>
      </w:r>
      <w:proofErr w:type="spellEnd"/>
      <w:r w:rsidRPr="00C61BC0">
        <w:rPr>
          <w:sz w:val="16"/>
        </w:rPr>
        <w:t xml:space="preserve"> on March 2, 2020, in Geneva. FABRICE COFFRINI//AFP/GETTY IMAGES NEWSWEEK NEWSLETTER SIGN-UP &gt; </w:t>
      </w:r>
      <w:r w:rsidRPr="00C61BC0">
        <w:rPr>
          <w:u w:val="single"/>
        </w:rPr>
        <w:t xml:space="preserve">One of Ghebreyesus' biggest frustrations with the pandemic response is the </w:t>
      </w:r>
      <w:r w:rsidRPr="00C61BC0">
        <w:rPr>
          <w:highlight w:val="green"/>
          <w:u w:val="single"/>
        </w:rPr>
        <w:t xml:space="preserve">failure to </w:t>
      </w:r>
      <w:r w:rsidRPr="00C61BC0">
        <w:rPr>
          <w:b/>
          <w:iCs/>
          <w:highlight w:val="green"/>
          <w:u w:val="single"/>
        </w:rPr>
        <w:t>evenly distribute the vaccine</w:t>
      </w:r>
      <w:r w:rsidRPr="00C61BC0">
        <w:rPr>
          <w:u w:val="single"/>
        </w:rPr>
        <w:t xml:space="preserve"> around the world.</w:t>
      </w:r>
      <w:r w:rsidRPr="00C61BC0">
        <w:rPr>
          <w:sz w:val="16"/>
        </w:rPr>
        <w:t xml:space="preserve"> In some countries, like the United States and other higher-income nations, significant portions of the population have been vaccinated. While those large vaccinated populations help reduce the spread of the virus in some areas, </w:t>
      </w:r>
      <w:r w:rsidRPr="00C61BC0">
        <w:rPr>
          <w:u w:val="single"/>
        </w:rPr>
        <w:t xml:space="preserve">other countries, especially those in Africa, haven't been able to vaccinate even 10 percent of their population. This </w:t>
      </w:r>
      <w:r w:rsidRPr="00C61BC0">
        <w:rPr>
          <w:highlight w:val="green"/>
          <w:u w:val="single"/>
        </w:rPr>
        <w:t>puts the entire world at risk</w:t>
      </w:r>
      <w:r w:rsidRPr="00C61BC0">
        <w:rPr>
          <w:u w:val="single"/>
        </w:rPr>
        <w:t xml:space="preserve"> because </w:t>
      </w:r>
      <w:r w:rsidRPr="00C61BC0">
        <w:rPr>
          <w:highlight w:val="green"/>
          <w:u w:val="single"/>
        </w:rPr>
        <w:t>when the virus is able to spread</w:t>
      </w:r>
      <w:r w:rsidRPr="00C61BC0">
        <w:rPr>
          <w:u w:val="single"/>
        </w:rPr>
        <w:t xml:space="preserve"> throughout communities </w:t>
      </w:r>
      <w:r w:rsidRPr="00C61BC0">
        <w:rPr>
          <w:highlight w:val="green"/>
          <w:u w:val="single"/>
        </w:rPr>
        <w:t xml:space="preserve">it </w:t>
      </w:r>
      <w:r w:rsidRPr="00C61BC0">
        <w:rPr>
          <w:b/>
          <w:iCs/>
          <w:highlight w:val="green"/>
          <w:u w:val="single"/>
        </w:rPr>
        <w:t>has the ability to mutate</w:t>
      </w:r>
      <w:r w:rsidRPr="00C61BC0">
        <w:rPr>
          <w:u w:val="single"/>
        </w:rPr>
        <w:t xml:space="preserve">, thereby </w:t>
      </w:r>
      <w:r w:rsidRPr="00C61BC0">
        <w:rPr>
          <w:highlight w:val="green"/>
          <w:u w:val="single"/>
        </w:rPr>
        <w:t>increasing the possibility</w:t>
      </w:r>
      <w:r w:rsidRPr="00C61BC0">
        <w:rPr>
          <w:u w:val="single"/>
        </w:rPr>
        <w:t xml:space="preserve"> that </w:t>
      </w:r>
      <w:r w:rsidRPr="00C61BC0">
        <w:rPr>
          <w:highlight w:val="green"/>
          <w:u w:val="single"/>
        </w:rPr>
        <w:t xml:space="preserve">a mutation could </w:t>
      </w:r>
      <w:r w:rsidRPr="00C61BC0">
        <w:rPr>
          <w:b/>
          <w:iCs/>
          <w:highlight w:val="green"/>
          <w:u w:val="single"/>
        </w:rPr>
        <w:t>evade the vaccines</w:t>
      </w:r>
      <w:r w:rsidRPr="00C61BC0">
        <w:rPr>
          <w:u w:val="single"/>
        </w:rPr>
        <w:t xml:space="preserve">. It's a </w:t>
      </w:r>
      <w:proofErr w:type="gramStart"/>
      <w:r w:rsidRPr="00C61BC0">
        <w:rPr>
          <w:u w:val="single"/>
        </w:rPr>
        <w:t>scenario public health officials</w:t>
      </w:r>
      <w:proofErr w:type="gramEnd"/>
      <w:r w:rsidRPr="00C61BC0">
        <w:rPr>
          <w:u w:val="single"/>
        </w:rPr>
        <w:t xml:space="preserve"> have been warning about for months and Ghebreyesus said on Friday that "hard won </w:t>
      </w:r>
      <w:r w:rsidRPr="00C61BC0">
        <w:rPr>
          <w:b/>
          <w:iCs/>
          <w:highlight w:val="green"/>
          <w:u w:val="single"/>
        </w:rPr>
        <w:t>gains are in jeopardy</w:t>
      </w:r>
      <w:r w:rsidRPr="00C61BC0">
        <w:rPr>
          <w:highlight w:val="green"/>
          <w:u w:val="single"/>
        </w:rPr>
        <w:t>" or have already been lost</w:t>
      </w:r>
      <w:r w:rsidRPr="00C61BC0">
        <w:rPr>
          <w:u w:val="single"/>
        </w:rPr>
        <w:t xml:space="preserve"> because the virus has been able to spread</w:t>
      </w:r>
      <w:r w:rsidRPr="00C61BC0">
        <w:rPr>
          <w:sz w:val="16"/>
        </w:rPr>
        <w:t xml:space="preserve">. Nearly 30 countries have high or rising oxygen needs and the shortage of life-saving oxygen could lead to increased deaths. </w:t>
      </w:r>
      <w:r w:rsidRPr="00C61BC0">
        <w:rPr>
          <w:u w:val="single"/>
        </w:rPr>
        <w:t>More than 196 million cases of COVID-19 have been reported around the world</w:t>
      </w:r>
      <w:r w:rsidRPr="00C61BC0">
        <w:rPr>
          <w:sz w:val="16"/>
        </w:rPr>
        <w:t xml:space="preserve">, according to a Johns Hopkins University tracker, </w:t>
      </w:r>
      <w:r w:rsidRPr="00C61BC0">
        <w:rPr>
          <w:u w:val="single"/>
        </w:rPr>
        <w:t>and more than 4.2 million people have died</w:t>
      </w:r>
      <w:r w:rsidRPr="00C61BC0">
        <w:rPr>
          <w:sz w:val="16"/>
        </w:rPr>
        <w:t xml:space="preserve">. </w:t>
      </w:r>
      <w:r w:rsidRPr="00C61BC0">
        <w:rPr>
          <w:u w:val="single"/>
        </w:rPr>
        <w:t xml:space="preserve">Ghebreyesus suspected the number of cases would top 200 million within the next two weeks and warned that </w:t>
      </w:r>
      <w:r w:rsidRPr="00C61BC0">
        <w:rPr>
          <w:highlight w:val="green"/>
          <w:u w:val="single"/>
        </w:rPr>
        <w:t>health systems</w:t>
      </w:r>
      <w:r w:rsidRPr="00C61BC0">
        <w:rPr>
          <w:u w:val="single"/>
        </w:rPr>
        <w:t xml:space="preserve"> in many countries </w:t>
      </w:r>
      <w:r w:rsidRPr="00C61BC0">
        <w:rPr>
          <w:b/>
          <w:iCs/>
          <w:highlight w:val="green"/>
          <w:u w:val="single"/>
        </w:rPr>
        <w:t>are being overwhelmed</w:t>
      </w:r>
      <w:r w:rsidRPr="00C61BC0">
        <w:rPr>
          <w:b/>
          <w:iCs/>
          <w:u w:val="single"/>
        </w:rPr>
        <w:t>.</w:t>
      </w:r>
      <w:r w:rsidRPr="00C61BC0">
        <w:rPr>
          <w:sz w:val="16"/>
        </w:rPr>
        <w:t xml:space="preserve"> Preventing hospitals from exceeding capacity was a massive concern when the pandemic first broke out and a year later, </w:t>
      </w:r>
      <w:r w:rsidRPr="00C61BC0">
        <w:rPr>
          <w:u w:val="single"/>
        </w:rPr>
        <w:t xml:space="preserve">parts of the U.S. are having their health systems strained as </w:t>
      </w:r>
      <w:r w:rsidRPr="00C61BC0">
        <w:rPr>
          <w:highlight w:val="green"/>
          <w:u w:val="single"/>
        </w:rPr>
        <w:t>the</w:t>
      </w:r>
      <w:r w:rsidRPr="00C61BC0">
        <w:rPr>
          <w:u w:val="single"/>
        </w:rPr>
        <w:t xml:space="preserve"> more transmissible </w:t>
      </w:r>
      <w:r w:rsidRPr="00C61BC0">
        <w:rPr>
          <w:highlight w:val="green"/>
          <w:u w:val="single"/>
        </w:rPr>
        <w:t>Delta variant</w:t>
      </w:r>
      <w:r w:rsidRPr="00C61BC0">
        <w:rPr>
          <w:u w:val="single"/>
        </w:rPr>
        <w:t xml:space="preserve"> spreads.</w:t>
      </w:r>
      <w:r w:rsidRPr="00C61BC0">
        <w:rPr>
          <w:sz w:val="16"/>
        </w:rPr>
        <w:t xml:space="preserve"> On Thursday, Arkansas Governor Asa Hutchinson declared a public health emergency that allows the state to bring in health care workers from outside Arkansas and makes it easier for retired health care workers and medical students to become licensed. The goal is to help alleviate stress on health care systems and Hutchinson said they've had people waiting in ambulances because there wasn't an open spot in a hospital. </w:t>
      </w:r>
      <w:r w:rsidRPr="00C61BC0">
        <w:rPr>
          <w:u w:val="single"/>
        </w:rPr>
        <w:t xml:space="preserve">That strain </w:t>
      </w:r>
      <w:r w:rsidRPr="00C61BC0">
        <w:rPr>
          <w:highlight w:val="green"/>
          <w:u w:val="single"/>
        </w:rPr>
        <w:t>will only become more exacerbated if a mutation occurs</w:t>
      </w:r>
      <w:r w:rsidRPr="00C61BC0">
        <w:rPr>
          <w:u w:val="single"/>
        </w:rPr>
        <w:t xml:space="preserve"> that evades the vaccine, as inoculations have proven effective at helping to keep people out of the hospital</w:t>
      </w:r>
      <w:r w:rsidRPr="00C61BC0">
        <w:rPr>
          <w:sz w:val="16"/>
        </w:rPr>
        <w:t xml:space="preserve">. Ghebreyesus warned that more variants will emerge if global access to vaccines and testing doesn't improve. </w:t>
      </w:r>
      <w:r w:rsidRPr="00C61BC0">
        <w:rPr>
          <w:u w:val="single"/>
        </w:rPr>
        <w:t>"The pandemic will end when the world chooses to end it. It is in our hands. We have all the tools we need. We can prevent this disease. We can test for it and we can treat it," Ghebreyesus said.</w:t>
      </w:r>
    </w:p>
    <w:p w14:paraId="4DE4DCFE" w14:textId="77777777" w:rsidR="00E77409" w:rsidRDefault="00E77409" w:rsidP="00E77409">
      <w:pPr>
        <w:rPr>
          <w:u w:val="single"/>
        </w:rPr>
      </w:pPr>
    </w:p>
    <w:p w14:paraId="5FFEEB04" w14:textId="77777777" w:rsidR="00E77409" w:rsidRPr="006241D3" w:rsidRDefault="00E77409" w:rsidP="00E77409">
      <w:pPr>
        <w:pStyle w:val="Heading4"/>
        <w:rPr>
          <w:rFonts w:asciiTheme="majorHAnsi" w:hAnsiTheme="majorHAnsi" w:cstheme="majorHAnsi"/>
        </w:rPr>
      </w:pPr>
      <w:r w:rsidRPr="006241D3">
        <w:rPr>
          <w:rFonts w:asciiTheme="majorHAnsi" w:hAnsiTheme="majorHAnsi" w:cstheme="majorHAnsi"/>
        </w:rPr>
        <w:t xml:space="preserve">Boosting </w:t>
      </w:r>
      <w:r w:rsidRPr="006241D3">
        <w:rPr>
          <w:rFonts w:asciiTheme="majorHAnsi" w:hAnsiTheme="majorHAnsi" w:cstheme="majorHAnsi"/>
          <w:u w:val="single"/>
        </w:rPr>
        <w:t>manufacturing capacity</w:t>
      </w:r>
      <w:r w:rsidRPr="006241D3">
        <w:rPr>
          <w:rFonts w:asciiTheme="majorHAnsi" w:hAnsiTheme="majorHAnsi" w:cstheme="majorHAnsi"/>
        </w:rPr>
        <w:t xml:space="preserve"> is critical to a </w:t>
      </w:r>
      <w:r w:rsidRPr="006241D3">
        <w:rPr>
          <w:rFonts w:asciiTheme="majorHAnsi" w:hAnsiTheme="majorHAnsi" w:cstheme="majorHAnsi"/>
          <w:u w:val="single"/>
        </w:rPr>
        <w:t>timely response</w:t>
      </w:r>
      <w:r w:rsidRPr="006241D3">
        <w:rPr>
          <w:rFonts w:asciiTheme="majorHAnsi" w:hAnsiTheme="majorHAnsi" w:cstheme="majorHAnsi"/>
        </w:rPr>
        <w:t xml:space="preserve"> to COVID AND ensures </w:t>
      </w:r>
      <w:r w:rsidRPr="006241D3">
        <w:rPr>
          <w:rFonts w:asciiTheme="majorHAnsi" w:hAnsiTheme="majorHAnsi" w:cstheme="majorHAnsi"/>
          <w:u w:val="single"/>
        </w:rPr>
        <w:t>preparedness</w:t>
      </w:r>
      <w:r w:rsidRPr="006241D3">
        <w:rPr>
          <w:rFonts w:asciiTheme="majorHAnsi" w:hAnsiTheme="majorHAnsi" w:cstheme="majorHAnsi"/>
        </w:rPr>
        <w:t xml:space="preserve"> for future pandemics.</w:t>
      </w:r>
    </w:p>
    <w:p w14:paraId="518AE420" w14:textId="77777777" w:rsidR="00E77409" w:rsidRPr="006241D3" w:rsidRDefault="00E77409" w:rsidP="00E77409">
      <w:pPr>
        <w:rPr>
          <w:rFonts w:asciiTheme="majorHAnsi" w:hAnsiTheme="majorHAnsi" w:cstheme="majorHAnsi"/>
        </w:rPr>
      </w:pPr>
      <w:proofErr w:type="spellStart"/>
      <w:r w:rsidRPr="006241D3">
        <w:rPr>
          <w:rStyle w:val="Style13ptBold"/>
          <w:rFonts w:asciiTheme="majorHAnsi" w:hAnsiTheme="majorHAnsi" w:cstheme="majorHAnsi"/>
        </w:rPr>
        <w:t>Jecker</w:t>
      </w:r>
      <w:proofErr w:type="spellEnd"/>
      <w:r w:rsidRPr="006241D3">
        <w:rPr>
          <w:rStyle w:val="Style13ptBold"/>
          <w:rFonts w:asciiTheme="majorHAnsi" w:hAnsiTheme="majorHAnsi" w:cstheme="majorHAnsi"/>
        </w:rPr>
        <w:t xml:space="preserve"> &amp; </w:t>
      </w:r>
      <w:proofErr w:type="spellStart"/>
      <w:r w:rsidRPr="006241D3">
        <w:rPr>
          <w:rStyle w:val="Style13ptBold"/>
          <w:rFonts w:asciiTheme="majorHAnsi" w:hAnsiTheme="majorHAnsi" w:cstheme="majorHAnsi"/>
        </w:rPr>
        <w:t>Atuire</w:t>
      </w:r>
      <w:proofErr w:type="spellEnd"/>
      <w:r w:rsidRPr="006241D3">
        <w:rPr>
          <w:rStyle w:val="Style13ptBold"/>
          <w:rFonts w:asciiTheme="majorHAnsi" w:hAnsiTheme="majorHAnsi" w:cstheme="majorHAnsi"/>
        </w:rPr>
        <w:t xml:space="preserve"> 21</w:t>
      </w:r>
      <w:r w:rsidRPr="006241D3">
        <w:rPr>
          <w:rFonts w:asciiTheme="majorHAnsi" w:hAnsiTheme="majorHAnsi" w:cstheme="majorHAnsi"/>
        </w:rPr>
        <w:t xml:space="preserve">, Dr Nancy S </w:t>
      </w:r>
      <w:proofErr w:type="spellStart"/>
      <w:r w:rsidRPr="006241D3">
        <w:rPr>
          <w:rFonts w:asciiTheme="majorHAnsi" w:hAnsiTheme="majorHAnsi" w:cstheme="majorHAnsi"/>
        </w:rPr>
        <w:t>Jecker</w:t>
      </w:r>
      <w:proofErr w:type="spellEnd"/>
      <w:r w:rsidRPr="006241D3">
        <w:rPr>
          <w:rFonts w:asciiTheme="majorHAnsi" w:hAnsiTheme="majorHAnsi" w:cstheme="majorHAnsi"/>
        </w:rPr>
        <w:t xml:space="preserve">, Department of Bioethics &amp; Humanities, University of Washington School of Medicine. Department of Philosophy, University of Johannesburg, Auckland Park, Gauteng, South Africa. Caesar A </w:t>
      </w:r>
      <w:proofErr w:type="spellStart"/>
      <w:r w:rsidRPr="006241D3">
        <w:rPr>
          <w:rFonts w:asciiTheme="majorHAnsi" w:hAnsiTheme="majorHAnsi" w:cstheme="majorHAnsi"/>
        </w:rPr>
        <w:t>Atuire</w:t>
      </w:r>
      <w:proofErr w:type="spellEnd"/>
      <w:r w:rsidRPr="006241D3">
        <w:rPr>
          <w:rFonts w:asciiTheme="majorHAnsi" w:hAnsiTheme="majorHAnsi" w:cstheme="majorHAnsi"/>
        </w:rPr>
        <w:t xml:space="preserve">, Department of Philosophy and Classics, University of Ghana, Accra, Accra, Ghana. All Souls College, University of Oxford, Oxford, </w:t>
      </w:r>
      <w:proofErr w:type="spellStart"/>
      <w:r w:rsidRPr="006241D3">
        <w:rPr>
          <w:rFonts w:asciiTheme="majorHAnsi" w:hAnsiTheme="majorHAnsi" w:cstheme="majorHAnsi"/>
        </w:rPr>
        <w:t>Oxfordshire</w:t>
      </w:r>
      <w:proofErr w:type="spellEnd"/>
      <w:r w:rsidRPr="006241D3">
        <w:rPr>
          <w:rFonts w:asciiTheme="majorHAnsi" w:hAnsiTheme="majorHAnsi" w:cstheme="majorHAnsi"/>
        </w:rPr>
        <w:t xml:space="preserve">, UK. Journal of Medical Ethics </w:t>
      </w:r>
      <w:proofErr w:type="gramStart"/>
      <w:r w:rsidRPr="006241D3">
        <w:rPr>
          <w:rFonts w:asciiTheme="majorHAnsi" w:hAnsiTheme="majorHAnsi" w:cstheme="majorHAnsi"/>
        </w:rPr>
        <w:t>2021;47:595</w:t>
      </w:r>
      <w:proofErr w:type="gramEnd"/>
      <w:r w:rsidRPr="006241D3">
        <w:rPr>
          <w:rFonts w:asciiTheme="majorHAnsi" w:hAnsiTheme="majorHAnsi" w:cstheme="majorHAnsi"/>
        </w:rPr>
        <w:t xml:space="preserve">-598. “What’s yours is ours: waiving intellectual property protections for COVID-19 vaccines.” </w:t>
      </w:r>
      <w:hyperlink r:id="rId11" w:history="1">
        <w:r w:rsidRPr="006241D3">
          <w:rPr>
            <w:rStyle w:val="Hyperlink"/>
            <w:rFonts w:asciiTheme="majorHAnsi" w:hAnsiTheme="majorHAnsi" w:cstheme="majorHAnsi"/>
          </w:rPr>
          <w:t>https://jme.bmj.com/content/47/9/595</w:t>
        </w:r>
      </w:hyperlink>
      <w:r w:rsidRPr="006241D3">
        <w:rPr>
          <w:rFonts w:asciiTheme="majorHAnsi" w:hAnsiTheme="majorHAnsi" w:cstheme="majorHAnsi"/>
        </w:rPr>
        <w:t xml:space="preserve"> </w:t>
      </w:r>
      <w:proofErr w:type="spellStart"/>
      <w:r w:rsidRPr="006241D3">
        <w:rPr>
          <w:rFonts w:asciiTheme="majorHAnsi" w:hAnsiTheme="majorHAnsi" w:cstheme="majorHAnsi"/>
        </w:rPr>
        <w:t>brett</w:t>
      </w:r>
      <w:proofErr w:type="spellEnd"/>
    </w:p>
    <w:p w14:paraId="585E7A23" w14:textId="77777777" w:rsidR="00E77409" w:rsidRPr="006241D3" w:rsidRDefault="00E77409" w:rsidP="00E77409">
      <w:pPr>
        <w:rPr>
          <w:rFonts w:asciiTheme="majorHAnsi" w:hAnsiTheme="majorHAnsi" w:cstheme="majorHAnsi"/>
          <w:sz w:val="16"/>
        </w:rPr>
      </w:pPr>
      <w:r w:rsidRPr="006241D3">
        <w:rPr>
          <w:rFonts w:asciiTheme="majorHAnsi" w:hAnsiTheme="majorHAnsi" w:cstheme="majorHAnsi"/>
          <w:sz w:val="16"/>
        </w:rPr>
        <w:t xml:space="preserve">Since consequentialist justifications treat the value of IP as purely instrumental, they are also vulnerable to counterarguments showing that a sought-after goal is not the sole or most important </w:t>
      </w:r>
      <w:r w:rsidRPr="006B7421">
        <w:rPr>
          <w:rFonts w:asciiTheme="majorHAnsi" w:hAnsiTheme="majorHAnsi" w:cstheme="majorHAnsi"/>
          <w:sz w:val="16"/>
        </w:rPr>
        <w:t xml:space="preserve">end. During the COVID-19 pandemic, we submit that the </w:t>
      </w:r>
      <w:r w:rsidRPr="006B7421">
        <w:rPr>
          <w:rStyle w:val="Emphasis"/>
          <w:rFonts w:asciiTheme="majorHAnsi" w:hAnsiTheme="majorHAnsi" w:cstheme="majorHAnsi"/>
        </w:rPr>
        <w:t>vaccinating the world is an overriding goal</w:t>
      </w:r>
      <w:r w:rsidRPr="006B7421">
        <w:rPr>
          <w:rFonts w:asciiTheme="majorHAnsi" w:hAnsiTheme="majorHAnsi" w:cstheme="majorHAnsi"/>
          <w:sz w:val="16"/>
        </w:rPr>
        <w:t>.</w:t>
      </w:r>
      <w:r w:rsidRPr="006241D3">
        <w:rPr>
          <w:rFonts w:asciiTheme="majorHAnsi" w:hAnsiTheme="majorHAnsi" w:cstheme="majorHAnsi"/>
          <w:sz w:val="16"/>
        </w:rPr>
        <w:t xml:space="preserve"> </w:t>
      </w:r>
      <w:r w:rsidRPr="006241D3">
        <w:rPr>
          <w:rStyle w:val="StyleUnderline"/>
          <w:rFonts w:asciiTheme="majorHAnsi" w:hAnsiTheme="majorHAnsi" w:cstheme="majorHAnsi"/>
        </w:rPr>
        <w:t xml:space="preserve">With </w:t>
      </w:r>
      <w:r w:rsidRPr="006241D3">
        <w:rPr>
          <w:rStyle w:val="Emphasis"/>
          <w:rFonts w:asciiTheme="majorHAnsi" w:hAnsiTheme="majorHAnsi" w:cstheme="majorHAnsi"/>
        </w:rPr>
        <w:t>existing IP protections</w:t>
      </w:r>
      <w:r w:rsidRPr="006241D3">
        <w:rPr>
          <w:rStyle w:val="StyleUnderline"/>
          <w:rFonts w:asciiTheme="majorHAnsi" w:hAnsiTheme="majorHAnsi" w:cstheme="majorHAnsi"/>
        </w:rPr>
        <w:t xml:space="preserve"> intact, the world has fallen well short</w:t>
      </w:r>
      <w:r w:rsidRPr="006241D3">
        <w:rPr>
          <w:rFonts w:asciiTheme="majorHAnsi" w:hAnsiTheme="majorHAnsi" w:cstheme="majorHAnsi"/>
          <w:sz w:val="16"/>
        </w:rPr>
        <w:t xml:space="preserve"> of this goal. </w:t>
      </w:r>
      <w:r w:rsidRPr="006241D3">
        <w:rPr>
          <w:rStyle w:val="StyleUnderline"/>
          <w:rFonts w:asciiTheme="majorHAnsi" w:hAnsiTheme="majorHAnsi" w:cstheme="majorHAnsi"/>
        </w:rPr>
        <w:t>Current forecasts show</w:t>
      </w:r>
      <w:r w:rsidRPr="006241D3">
        <w:rPr>
          <w:rFonts w:asciiTheme="majorHAnsi" w:hAnsiTheme="majorHAnsi" w:cstheme="majorHAnsi"/>
          <w:sz w:val="16"/>
        </w:rPr>
        <w:t xml:space="preserve"> that at the current pace, </w:t>
      </w:r>
      <w:r w:rsidRPr="006241D3">
        <w:rPr>
          <w:rStyle w:val="StyleUnderline"/>
          <w:rFonts w:asciiTheme="majorHAnsi" w:hAnsiTheme="majorHAnsi" w:cstheme="majorHAnsi"/>
        </w:rPr>
        <w:t xml:space="preserve">there will not be enough vaccines to cover the world’s population until 2023 or </w:t>
      </w:r>
      <w:r w:rsidRPr="006241D3">
        <w:rPr>
          <w:rStyle w:val="Emphasis"/>
          <w:rFonts w:asciiTheme="majorHAnsi" w:hAnsiTheme="majorHAnsi" w:cstheme="majorHAnsi"/>
        </w:rPr>
        <w:t>2024</w:t>
      </w:r>
      <w:r w:rsidRPr="006241D3">
        <w:rPr>
          <w:rFonts w:asciiTheme="majorHAnsi" w:hAnsiTheme="majorHAnsi" w:cstheme="majorHAnsi"/>
          <w:sz w:val="16"/>
        </w:rPr>
        <w:t xml:space="preserve">.15 </w:t>
      </w:r>
      <w:r w:rsidRPr="006241D3">
        <w:rPr>
          <w:rStyle w:val="StyleUnderline"/>
          <w:rFonts w:asciiTheme="majorHAnsi" w:hAnsiTheme="majorHAnsi" w:cstheme="majorHAnsi"/>
          <w:highlight w:val="green"/>
        </w:rPr>
        <w:t>IP protections</w:t>
      </w:r>
      <w:r w:rsidRPr="006241D3">
        <w:rPr>
          <w:rStyle w:val="StyleUnderline"/>
          <w:rFonts w:asciiTheme="majorHAnsi" w:hAnsiTheme="majorHAnsi" w:cstheme="majorHAnsi"/>
        </w:rPr>
        <w:t xml:space="preserve"> further </w:t>
      </w:r>
      <w:r w:rsidRPr="006241D3">
        <w:rPr>
          <w:rStyle w:val="StyleUnderline"/>
          <w:rFonts w:asciiTheme="majorHAnsi" w:hAnsiTheme="majorHAnsi" w:cstheme="majorHAnsi"/>
          <w:highlight w:val="green"/>
        </w:rPr>
        <w:t>frustrate</w:t>
      </w:r>
      <w:r w:rsidRPr="006241D3">
        <w:rPr>
          <w:rStyle w:val="StyleUnderline"/>
          <w:rFonts w:asciiTheme="majorHAnsi" w:hAnsiTheme="majorHAnsi" w:cstheme="majorHAnsi"/>
        </w:rPr>
        <w:t xml:space="preserve"> the goal of universal </w:t>
      </w:r>
      <w:r w:rsidRPr="006241D3">
        <w:rPr>
          <w:rStyle w:val="StyleUnderline"/>
          <w:rFonts w:asciiTheme="majorHAnsi" w:hAnsiTheme="majorHAnsi" w:cstheme="majorHAnsi"/>
          <w:highlight w:val="green"/>
        </w:rPr>
        <w:t>access</w:t>
      </w:r>
      <w:r w:rsidRPr="006241D3">
        <w:rPr>
          <w:rFonts w:asciiTheme="majorHAnsi" w:hAnsiTheme="majorHAnsi" w:cstheme="majorHAnsi"/>
          <w:sz w:val="16"/>
        </w:rPr>
        <w:t xml:space="preserve"> to vaccines </w:t>
      </w:r>
      <w:r w:rsidRPr="006241D3">
        <w:rPr>
          <w:rStyle w:val="StyleUnderline"/>
          <w:rFonts w:asciiTheme="majorHAnsi" w:hAnsiTheme="majorHAnsi" w:cstheme="majorHAnsi"/>
          <w:highlight w:val="green"/>
        </w:rPr>
        <w:t>by limiting who can manufactur</w:t>
      </w:r>
      <w:r w:rsidRPr="006B7421">
        <w:rPr>
          <w:rStyle w:val="StyleUnderline"/>
          <w:rFonts w:asciiTheme="majorHAnsi" w:hAnsiTheme="majorHAnsi" w:cstheme="majorHAnsi"/>
          <w:highlight w:val="green"/>
        </w:rPr>
        <w:t>er</w:t>
      </w:r>
      <w:r w:rsidRPr="006241D3">
        <w:rPr>
          <w:rStyle w:val="StyleUnderline"/>
          <w:rFonts w:asciiTheme="majorHAnsi" w:hAnsiTheme="majorHAnsi" w:cstheme="majorHAnsi"/>
        </w:rPr>
        <w:t xml:space="preserve"> </w:t>
      </w:r>
      <w:r w:rsidRPr="006B7421">
        <w:rPr>
          <w:rStyle w:val="StyleUnderline"/>
          <w:rFonts w:asciiTheme="majorHAnsi" w:hAnsiTheme="majorHAnsi" w:cstheme="majorHAnsi"/>
        </w:rPr>
        <w:t>them</w:t>
      </w:r>
      <w:r w:rsidRPr="006B7421">
        <w:rPr>
          <w:rFonts w:asciiTheme="majorHAnsi" w:hAnsiTheme="majorHAnsi" w:cstheme="majorHAnsi"/>
          <w:sz w:val="16"/>
        </w:rPr>
        <w:t xml:space="preserve">. </w:t>
      </w:r>
      <w:r w:rsidRPr="006B7421">
        <w:rPr>
          <w:rStyle w:val="StyleUnderline"/>
          <w:rFonts w:asciiTheme="majorHAnsi" w:hAnsiTheme="majorHAnsi" w:cstheme="majorHAnsi"/>
        </w:rPr>
        <w:t>The</w:t>
      </w:r>
      <w:r w:rsidRPr="006241D3">
        <w:rPr>
          <w:rStyle w:val="StyleUnderline"/>
          <w:rFonts w:asciiTheme="majorHAnsi" w:hAnsiTheme="majorHAnsi" w:cstheme="majorHAnsi"/>
        </w:rPr>
        <w:t xml:space="preserve"> WHO reports that 80% of global sales for COVID-19 vaccines come from five large multinational corporations</w:t>
      </w:r>
      <w:r w:rsidRPr="006241D3">
        <w:rPr>
          <w:rFonts w:asciiTheme="majorHAnsi" w:hAnsiTheme="majorHAnsi" w:cstheme="majorHAnsi"/>
          <w:sz w:val="16"/>
        </w:rPr>
        <w:t xml:space="preserve">.16 </w:t>
      </w:r>
      <w:r w:rsidRPr="006241D3">
        <w:rPr>
          <w:rStyle w:val="StyleUnderline"/>
          <w:rFonts w:asciiTheme="majorHAnsi" w:hAnsiTheme="majorHAnsi" w:cstheme="majorHAnsi"/>
          <w:highlight w:val="green"/>
        </w:rPr>
        <w:t xml:space="preserve">Increasing </w:t>
      </w:r>
      <w:r w:rsidRPr="006B7421">
        <w:rPr>
          <w:rStyle w:val="StyleUnderline"/>
          <w:rFonts w:asciiTheme="majorHAnsi" w:hAnsiTheme="majorHAnsi" w:cstheme="majorHAnsi"/>
        </w:rPr>
        <w:t xml:space="preserve">the number of </w:t>
      </w:r>
      <w:r w:rsidRPr="006241D3">
        <w:rPr>
          <w:rStyle w:val="StyleUnderline"/>
          <w:rFonts w:asciiTheme="majorHAnsi" w:hAnsiTheme="majorHAnsi" w:cstheme="majorHAnsi"/>
          <w:highlight w:val="green"/>
        </w:rPr>
        <w:t>manufacturers</w:t>
      </w:r>
      <w:r w:rsidRPr="006241D3">
        <w:rPr>
          <w:rFonts w:asciiTheme="majorHAnsi" w:hAnsiTheme="majorHAnsi" w:cstheme="majorHAnsi"/>
          <w:sz w:val="16"/>
        </w:rPr>
        <w:t xml:space="preserve"> globally </w:t>
      </w:r>
      <w:r w:rsidRPr="006B7421">
        <w:rPr>
          <w:rStyle w:val="StyleUnderline"/>
          <w:rFonts w:asciiTheme="majorHAnsi" w:hAnsiTheme="majorHAnsi" w:cstheme="majorHAnsi"/>
        </w:rPr>
        <w:t>would</w:t>
      </w:r>
      <w:r w:rsidRPr="006B7421">
        <w:rPr>
          <w:rFonts w:asciiTheme="majorHAnsi" w:hAnsiTheme="majorHAnsi" w:cstheme="majorHAnsi"/>
          <w:sz w:val="16"/>
        </w:rPr>
        <w:t xml:space="preserve"> </w:t>
      </w:r>
      <w:r w:rsidRPr="006B7421">
        <w:rPr>
          <w:rStyle w:val="StyleUnderline"/>
          <w:rFonts w:asciiTheme="majorHAnsi" w:hAnsiTheme="majorHAnsi" w:cstheme="majorHAnsi"/>
        </w:rPr>
        <w:t>not only</w:t>
      </w:r>
      <w:r w:rsidRPr="006241D3">
        <w:rPr>
          <w:rFonts w:asciiTheme="majorHAnsi" w:hAnsiTheme="majorHAnsi" w:cstheme="majorHAnsi"/>
          <w:sz w:val="16"/>
        </w:rPr>
        <w:t xml:space="preserve"> </w:t>
      </w:r>
      <w:r w:rsidRPr="006241D3">
        <w:rPr>
          <w:rStyle w:val="Emphasis"/>
          <w:rFonts w:asciiTheme="majorHAnsi" w:hAnsiTheme="majorHAnsi" w:cstheme="majorHAnsi"/>
          <w:highlight w:val="green"/>
        </w:rPr>
        <w:t>increase supply</w:t>
      </w:r>
      <w:r w:rsidRPr="006241D3">
        <w:rPr>
          <w:rFonts w:asciiTheme="majorHAnsi" w:hAnsiTheme="majorHAnsi" w:cstheme="majorHAnsi"/>
          <w:sz w:val="16"/>
        </w:rPr>
        <w:t xml:space="preserve">, </w:t>
      </w:r>
      <w:r w:rsidRPr="006B7421">
        <w:rPr>
          <w:rStyle w:val="StyleUnderline"/>
          <w:rFonts w:asciiTheme="majorHAnsi" w:hAnsiTheme="majorHAnsi" w:cstheme="majorHAnsi"/>
        </w:rPr>
        <w:t>but</w:t>
      </w:r>
      <w:r w:rsidRPr="006241D3">
        <w:rPr>
          <w:rFonts w:asciiTheme="majorHAnsi" w:hAnsiTheme="majorHAnsi" w:cstheme="majorHAnsi"/>
          <w:sz w:val="16"/>
        </w:rPr>
        <w:t xml:space="preserve"> </w:t>
      </w:r>
      <w:r w:rsidRPr="006241D3">
        <w:rPr>
          <w:rStyle w:val="Emphasis"/>
          <w:rFonts w:asciiTheme="majorHAnsi" w:hAnsiTheme="majorHAnsi" w:cstheme="majorHAnsi"/>
          <w:highlight w:val="green"/>
        </w:rPr>
        <w:t>reduce prices</w:t>
      </w:r>
      <w:r w:rsidRPr="006241D3">
        <w:rPr>
          <w:rFonts w:asciiTheme="majorHAnsi" w:hAnsiTheme="majorHAnsi" w:cstheme="majorHAnsi"/>
          <w:sz w:val="16"/>
        </w:rPr>
        <w:t xml:space="preserve">, </w:t>
      </w:r>
      <w:r w:rsidRPr="006241D3">
        <w:rPr>
          <w:rStyle w:val="StyleUnderline"/>
          <w:rFonts w:asciiTheme="majorHAnsi" w:hAnsiTheme="majorHAnsi" w:cstheme="majorHAnsi"/>
        </w:rPr>
        <w:t>making vaccines more affordable</w:t>
      </w:r>
      <w:r w:rsidRPr="006241D3">
        <w:rPr>
          <w:rFonts w:asciiTheme="majorHAnsi" w:hAnsiTheme="majorHAnsi" w:cstheme="majorHAnsi"/>
          <w:sz w:val="16"/>
        </w:rPr>
        <w:t xml:space="preserve"> to LMICs. It would </w:t>
      </w:r>
      <w:proofErr w:type="spellStart"/>
      <w:r w:rsidRPr="006241D3">
        <w:rPr>
          <w:rFonts w:asciiTheme="majorHAnsi" w:hAnsiTheme="majorHAnsi" w:cstheme="majorHAnsi"/>
          <w:sz w:val="16"/>
        </w:rPr>
        <w:t>stabilise</w:t>
      </w:r>
      <w:proofErr w:type="spellEnd"/>
      <w:r w:rsidRPr="006241D3">
        <w:rPr>
          <w:rFonts w:asciiTheme="majorHAnsi" w:hAnsiTheme="majorHAnsi" w:cstheme="majorHAnsi"/>
          <w:sz w:val="16"/>
        </w:rPr>
        <w:t xml:space="preserve"> supply, </w:t>
      </w:r>
      <w:proofErr w:type="spellStart"/>
      <w:r w:rsidRPr="006241D3">
        <w:rPr>
          <w:rStyle w:val="Emphasis"/>
          <w:rFonts w:asciiTheme="majorHAnsi" w:hAnsiTheme="majorHAnsi" w:cstheme="majorHAnsi"/>
          <w:highlight w:val="green"/>
        </w:rPr>
        <w:t>minimising</w:t>
      </w:r>
      <w:proofErr w:type="spellEnd"/>
      <w:r w:rsidRPr="006241D3">
        <w:rPr>
          <w:rStyle w:val="Emphasis"/>
          <w:rFonts w:asciiTheme="majorHAnsi" w:hAnsiTheme="majorHAnsi" w:cstheme="majorHAnsi"/>
          <w:highlight w:val="green"/>
        </w:rPr>
        <w:t xml:space="preserve"> disruptions</w:t>
      </w:r>
      <w:r w:rsidRPr="006241D3">
        <w:rPr>
          <w:rStyle w:val="StyleUnderline"/>
          <w:rFonts w:asciiTheme="majorHAnsi" w:hAnsiTheme="majorHAnsi" w:cstheme="majorHAnsi"/>
        </w:rPr>
        <w:t xml:space="preserve"> of the kind </w:t>
      </w:r>
      <w:r w:rsidRPr="006241D3">
        <w:rPr>
          <w:rStyle w:val="StyleUnderline"/>
          <w:rFonts w:asciiTheme="majorHAnsi" w:hAnsiTheme="majorHAnsi" w:cstheme="majorHAnsi"/>
          <w:highlight w:val="green"/>
        </w:rPr>
        <w:t>that occurred when India halted</w:t>
      </w:r>
      <w:r w:rsidRPr="006241D3">
        <w:rPr>
          <w:rStyle w:val="StyleUnderline"/>
          <w:rFonts w:asciiTheme="majorHAnsi" w:hAnsiTheme="majorHAnsi" w:cstheme="majorHAnsi"/>
        </w:rPr>
        <w:t xml:space="preserve"> vaccine </w:t>
      </w:r>
      <w:r w:rsidRPr="006241D3">
        <w:rPr>
          <w:rStyle w:val="StyleUnderline"/>
          <w:rFonts w:asciiTheme="majorHAnsi" w:hAnsiTheme="majorHAnsi" w:cstheme="majorHAnsi"/>
          <w:highlight w:val="green"/>
        </w:rPr>
        <w:t>exports</w:t>
      </w:r>
      <w:r w:rsidRPr="006241D3">
        <w:rPr>
          <w:rStyle w:val="StyleUnderline"/>
          <w:rFonts w:asciiTheme="majorHAnsi" w:hAnsiTheme="majorHAnsi" w:cstheme="majorHAnsi"/>
        </w:rPr>
        <w:t xml:space="preserve"> amidst a surge of COVID-19 cases</w:t>
      </w:r>
      <w:r w:rsidRPr="006241D3">
        <w:rPr>
          <w:rFonts w:asciiTheme="majorHAnsi" w:hAnsiTheme="majorHAnsi" w:cstheme="majorHAnsi"/>
          <w:sz w:val="16"/>
        </w:rPr>
        <w:t>.</w:t>
      </w:r>
    </w:p>
    <w:p w14:paraId="3B807ABD" w14:textId="77777777" w:rsidR="00E77409" w:rsidRPr="006241D3" w:rsidRDefault="00E77409" w:rsidP="00E77409">
      <w:pPr>
        <w:rPr>
          <w:rFonts w:asciiTheme="majorHAnsi" w:hAnsiTheme="majorHAnsi" w:cstheme="majorHAnsi"/>
          <w:sz w:val="16"/>
        </w:rPr>
      </w:pPr>
      <w:r w:rsidRPr="006241D3">
        <w:rPr>
          <w:rFonts w:asciiTheme="majorHAnsi" w:hAnsiTheme="majorHAnsi" w:cstheme="majorHAnsi"/>
          <w:sz w:val="16"/>
        </w:rPr>
        <w:t xml:space="preserve">It might be objected that waiving IP protections will not increase supply, because it takes years to establish manufacturing capacity. However, </w:t>
      </w:r>
      <w:r w:rsidRPr="006241D3">
        <w:rPr>
          <w:rStyle w:val="StyleUnderline"/>
          <w:rFonts w:asciiTheme="majorHAnsi" w:hAnsiTheme="majorHAnsi" w:cstheme="majorHAnsi"/>
          <w:highlight w:val="green"/>
        </w:rPr>
        <w:t>since the pandemic began</w:t>
      </w:r>
      <w:r w:rsidRPr="006241D3">
        <w:rPr>
          <w:rStyle w:val="StyleUnderline"/>
          <w:rFonts w:asciiTheme="majorHAnsi" w:hAnsiTheme="majorHAnsi" w:cstheme="majorHAnsi"/>
        </w:rPr>
        <w:t xml:space="preserve">, </w:t>
      </w:r>
      <w:r w:rsidRPr="006241D3">
        <w:rPr>
          <w:rStyle w:val="StyleUnderline"/>
          <w:rFonts w:asciiTheme="majorHAnsi" w:hAnsiTheme="majorHAnsi" w:cstheme="majorHAnsi"/>
          <w:highlight w:val="green"/>
        </w:rPr>
        <w:t>we have learnt it takes less time</w:t>
      </w:r>
      <w:r w:rsidRPr="006241D3">
        <w:rPr>
          <w:rFonts w:asciiTheme="majorHAnsi" w:hAnsiTheme="majorHAnsi" w:cstheme="majorHAnsi"/>
          <w:sz w:val="16"/>
        </w:rPr>
        <w:t xml:space="preserve">. </w:t>
      </w:r>
      <w:r w:rsidRPr="006241D3">
        <w:rPr>
          <w:rStyle w:val="Emphasis"/>
          <w:rFonts w:asciiTheme="majorHAnsi" w:hAnsiTheme="majorHAnsi" w:cstheme="majorHAnsi"/>
          <w:highlight w:val="green"/>
        </w:rPr>
        <w:t>Repurposing facilities</w:t>
      </w:r>
      <w:r w:rsidRPr="006241D3">
        <w:rPr>
          <w:rStyle w:val="StyleUnderline"/>
          <w:rFonts w:asciiTheme="majorHAnsi" w:hAnsiTheme="majorHAnsi" w:cstheme="majorHAnsi"/>
          <w:highlight w:val="green"/>
        </w:rPr>
        <w:t xml:space="preserve"> </w:t>
      </w:r>
      <w:r w:rsidRPr="006241D3">
        <w:rPr>
          <w:rStyle w:val="StyleUnderline"/>
          <w:rFonts w:asciiTheme="majorHAnsi" w:hAnsiTheme="majorHAnsi" w:cstheme="majorHAnsi"/>
        </w:rPr>
        <w:t xml:space="preserve">and </w:t>
      </w:r>
      <w:r w:rsidRPr="006241D3">
        <w:rPr>
          <w:rStyle w:val="Emphasis"/>
          <w:rFonts w:asciiTheme="majorHAnsi" w:hAnsiTheme="majorHAnsi" w:cstheme="majorHAnsi"/>
        </w:rPr>
        <w:t>vetting them</w:t>
      </w:r>
      <w:r w:rsidRPr="006241D3">
        <w:rPr>
          <w:rFonts w:asciiTheme="majorHAnsi" w:hAnsiTheme="majorHAnsi" w:cstheme="majorHAnsi"/>
          <w:sz w:val="16"/>
        </w:rPr>
        <w:t xml:space="preserve"> for safety and quality </w:t>
      </w:r>
      <w:r w:rsidRPr="006241D3">
        <w:rPr>
          <w:rStyle w:val="StyleUnderline"/>
          <w:rFonts w:asciiTheme="majorHAnsi" w:hAnsiTheme="majorHAnsi" w:cstheme="majorHAnsi"/>
          <w:highlight w:val="green"/>
        </w:rPr>
        <w:t>can</w:t>
      </w:r>
      <w:r w:rsidRPr="006241D3">
        <w:rPr>
          <w:rStyle w:val="StyleUnderline"/>
          <w:rFonts w:asciiTheme="majorHAnsi" w:hAnsiTheme="majorHAnsi" w:cstheme="majorHAnsi"/>
        </w:rPr>
        <w:t xml:space="preserve"> often </w:t>
      </w:r>
      <w:r w:rsidRPr="006241D3">
        <w:rPr>
          <w:rStyle w:val="StyleUnderline"/>
          <w:rFonts w:asciiTheme="majorHAnsi" w:hAnsiTheme="majorHAnsi" w:cstheme="majorHAnsi"/>
          <w:highlight w:val="green"/>
        </w:rPr>
        <w:t>happen in 6</w:t>
      </w:r>
      <w:r w:rsidRPr="006241D3">
        <w:rPr>
          <w:rStyle w:val="StyleUnderline"/>
          <w:rFonts w:asciiTheme="majorHAnsi" w:hAnsiTheme="majorHAnsi" w:cstheme="majorHAnsi"/>
        </w:rPr>
        <w:t xml:space="preserve"> or 7 </w:t>
      </w:r>
      <w:r w:rsidRPr="006241D3">
        <w:rPr>
          <w:rStyle w:val="StyleUnderline"/>
          <w:rFonts w:asciiTheme="majorHAnsi" w:hAnsiTheme="majorHAnsi" w:cstheme="majorHAnsi"/>
          <w:highlight w:val="green"/>
        </w:rPr>
        <w:t>months</w:t>
      </w:r>
      <w:r w:rsidRPr="006241D3">
        <w:rPr>
          <w:rFonts w:asciiTheme="majorHAnsi" w:hAnsiTheme="majorHAnsi" w:cstheme="majorHAnsi"/>
          <w:sz w:val="16"/>
        </w:rPr>
        <w:t xml:space="preserve">, about half the time previously thought.17 </w:t>
      </w:r>
      <w:r w:rsidRPr="006241D3">
        <w:rPr>
          <w:rStyle w:val="StyleUnderline"/>
          <w:rFonts w:asciiTheme="majorHAnsi" w:hAnsiTheme="majorHAnsi" w:cstheme="majorHAnsi"/>
          <w:highlight w:val="green"/>
        </w:rPr>
        <w:t>Since COVID</w:t>
      </w:r>
      <w:r w:rsidRPr="006241D3">
        <w:rPr>
          <w:rFonts w:asciiTheme="majorHAnsi" w:hAnsiTheme="majorHAnsi" w:cstheme="majorHAnsi"/>
          <w:sz w:val="16"/>
        </w:rPr>
        <w:t xml:space="preserve">-19 </w:t>
      </w:r>
      <w:r w:rsidRPr="006241D3">
        <w:rPr>
          <w:rStyle w:val="StyleUnderline"/>
          <w:rFonts w:asciiTheme="majorHAnsi" w:hAnsiTheme="majorHAnsi" w:cstheme="majorHAnsi"/>
          <w:highlight w:val="green"/>
        </w:rPr>
        <w:t>will not be the last pandemic humanity faces</w:t>
      </w:r>
      <w:r w:rsidRPr="006241D3">
        <w:rPr>
          <w:rStyle w:val="StyleUnderline"/>
          <w:rFonts w:asciiTheme="majorHAnsi" w:hAnsiTheme="majorHAnsi" w:cstheme="majorHAnsi"/>
        </w:rPr>
        <w:t xml:space="preserve">, </w:t>
      </w:r>
      <w:r w:rsidRPr="006241D3">
        <w:rPr>
          <w:rStyle w:val="StyleUnderline"/>
          <w:rFonts w:asciiTheme="majorHAnsi" w:hAnsiTheme="majorHAnsi" w:cstheme="majorHAnsi"/>
          <w:highlight w:val="green"/>
        </w:rPr>
        <w:t>expanding manufacturing capacity is also necessary</w:t>
      </w:r>
      <w:r w:rsidRPr="006241D3">
        <w:rPr>
          <w:rStyle w:val="StyleUnderline"/>
          <w:rFonts w:asciiTheme="majorHAnsi" w:hAnsiTheme="majorHAnsi" w:cstheme="majorHAnsi"/>
        </w:rPr>
        <w:t xml:space="preserve"> preparation </w:t>
      </w:r>
      <w:r w:rsidRPr="006241D3">
        <w:rPr>
          <w:rStyle w:val="StyleUnderline"/>
          <w:rFonts w:asciiTheme="majorHAnsi" w:hAnsiTheme="majorHAnsi" w:cstheme="majorHAnsi"/>
          <w:highlight w:val="green"/>
        </w:rPr>
        <w:t xml:space="preserve">for </w:t>
      </w:r>
      <w:r w:rsidRPr="006241D3">
        <w:rPr>
          <w:rStyle w:val="Emphasis"/>
          <w:rFonts w:asciiTheme="majorHAnsi" w:hAnsiTheme="majorHAnsi" w:cstheme="majorHAnsi"/>
          <w:highlight w:val="green"/>
        </w:rPr>
        <w:t>future pandemics</w:t>
      </w:r>
      <w:r w:rsidRPr="006241D3">
        <w:rPr>
          <w:rFonts w:asciiTheme="majorHAnsi" w:hAnsiTheme="majorHAnsi" w:cstheme="majorHAnsi"/>
          <w:sz w:val="16"/>
        </w:rPr>
        <w:t xml:space="preserve">. </w:t>
      </w:r>
      <w:proofErr w:type="spellStart"/>
      <w:r w:rsidRPr="006241D3">
        <w:rPr>
          <w:rFonts w:asciiTheme="majorHAnsi" w:hAnsiTheme="majorHAnsi" w:cstheme="majorHAnsi"/>
          <w:sz w:val="16"/>
        </w:rPr>
        <w:t>Nkengasong</w:t>
      </w:r>
      <w:proofErr w:type="spellEnd"/>
      <w:r w:rsidRPr="006241D3">
        <w:rPr>
          <w:rFonts w:asciiTheme="majorHAnsi" w:hAnsiTheme="majorHAnsi" w:cstheme="majorHAnsi"/>
          <w:sz w:val="16"/>
        </w:rPr>
        <w:t xml:space="preserve">, Director of the African </w:t>
      </w:r>
      <w:proofErr w:type="spellStart"/>
      <w:r w:rsidRPr="006241D3">
        <w:rPr>
          <w:rFonts w:asciiTheme="majorHAnsi" w:hAnsiTheme="majorHAnsi" w:cstheme="majorHAnsi"/>
          <w:sz w:val="16"/>
        </w:rPr>
        <w:t>Centres</w:t>
      </w:r>
      <w:proofErr w:type="spellEnd"/>
      <w:r w:rsidRPr="006241D3">
        <w:rPr>
          <w:rFonts w:asciiTheme="majorHAnsi" w:hAnsiTheme="majorHAnsi" w:cstheme="majorHAnsi"/>
          <w:sz w:val="16"/>
        </w:rPr>
        <w:t xml:space="preserve"> for Disease Control and Prevention, put the point bluntly, ‘</w:t>
      </w:r>
      <w:r w:rsidRPr="006241D3">
        <w:rPr>
          <w:rStyle w:val="StyleUnderline"/>
          <w:rFonts w:asciiTheme="majorHAnsi" w:hAnsiTheme="majorHAnsi" w:cstheme="majorHAnsi"/>
        </w:rPr>
        <w:t xml:space="preserve">Can a continent of </w:t>
      </w:r>
      <w:r w:rsidRPr="006241D3">
        <w:rPr>
          <w:rStyle w:val="Emphasis"/>
          <w:rFonts w:asciiTheme="majorHAnsi" w:hAnsiTheme="majorHAnsi" w:cstheme="majorHAnsi"/>
        </w:rPr>
        <w:t>1.2 billion people</w:t>
      </w:r>
      <w:r w:rsidRPr="006241D3">
        <w:rPr>
          <w:rFonts w:asciiTheme="majorHAnsi" w:hAnsiTheme="majorHAnsi" w:cstheme="majorHAnsi"/>
          <w:sz w:val="16"/>
        </w:rPr>
        <w:t>—projected to be 2.4 billion in 30 years, where one in four people in the world will be African—</w:t>
      </w:r>
      <w:r w:rsidRPr="006241D3">
        <w:rPr>
          <w:rStyle w:val="StyleUnderline"/>
          <w:rFonts w:asciiTheme="majorHAnsi" w:hAnsiTheme="majorHAnsi" w:cstheme="majorHAnsi"/>
        </w:rPr>
        <w:t xml:space="preserve">continue to import </w:t>
      </w:r>
      <w:r w:rsidRPr="006241D3">
        <w:rPr>
          <w:rStyle w:val="Emphasis"/>
          <w:rFonts w:asciiTheme="majorHAnsi" w:hAnsiTheme="majorHAnsi" w:cstheme="majorHAnsi"/>
        </w:rPr>
        <w:t>99% of its vaccine?</w:t>
      </w:r>
      <w:r w:rsidRPr="006241D3">
        <w:rPr>
          <w:rFonts w:asciiTheme="majorHAnsi" w:hAnsiTheme="majorHAnsi" w:cstheme="majorHAnsi"/>
          <w:sz w:val="16"/>
        </w:rPr>
        <w:t>’18</w:t>
      </w:r>
    </w:p>
    <w:p w14:paraId="4AF17F53" w14:textId="77777777" w:rsidR="00E77409" w:rsidRDefault="00E77409" w:rsidP="00E77409">
      <w:pPr>
        <w:rPr>
          <w:u w:val="single"/>
        </w:rPr>
      </w:pPr>
    </w:p>
    <w:p w14:paraId="2DAE64C0" w14:textId="77777777" w:rsidR="00E77409" w:rsidRDefault="00E77409" w:rsidP="00E77409">
      <w:pPr>
        <w:pStyle w:val="Heading4"/>
        <w:rPr>
          <w:rFonts w:cs="Calibri"/>
        </w:rPr>
      </w:pPr>
      <w:r>
        <w:rPr>
          <w:rFonts w:cs="Calibri"/>
        </w:rPr>
        <w:t xml:space="preserve">Mutations and future pandemics </w:t>
      </w:r>
      <w:proofErr w:type="gramStart"/>
      <w:r w:rsidRPr="00976E44">
        <w:rPr>
          <w:rFonts w:cs="Calibri"/>
        </w:rPr>
        <w:t>escalates</w:t>
      </w:r>
      <w:proofErr w:type="gramEnd"/>
      <w:r w:rsidRPr="00976E44">
        <w:rPr>
          <w:rFonts w:cs="Calibri"/>
        </w:rPr>
        <w:t xml:space="preserve"> </w:t>
      </w:r>
      <w:r w:rsidRPr="00976E44">
        <w:rPr>
          <w:rFonts w:cs="Calibri"/>
          <w:u w:val="single"/>
        </w:rPr>
        <w:t>security threats</w:t>
      </w:r>
      <w:r w:rsidRPr="00976E44">
        <w:rPr>
          <w:rFonts w:cs="Calibri"/>
        </w:rPr>
        <w:t xml:space="preserve"> that cause </w:t>
      </w:r>
      <w:r w:rsidRPr="00976E44">
        <w:rPr>
          <w:rFonts w:cs="Calibri"/>
          <w:u w:val="single"/>
        </w:rPr>
        <w:t>extinction</w:t>
      </w:r>
      <w:r w:rsidRPr="00976E44">
        <w:rPr>
          <w:rFonts w:cs="Calibri"/>
        </w:rPr>
        <w:t xml:space="preserve"> – cooperation thesis is </w:t>
      </w:r>
      <w:r w:rsidRPr="00976E44">
        <w:rPr>
          <w:rFonts w:cs="Calibri"/>
          <w:u w:val="single"/>
        </w:rPr>
        <w:t>wrong</w:t>
      </w:r>
      <w:r w:rsidRPr="00976E44">
        <w:rPr>
          <w:rFonts w:cs="Calibri"/>
        </w:rPr>
        <w:t>.</w:t>
      </w:r>
    </w:p>
    <w:p w14:paraId="165BEC2D" w14:textId="77777777" w:rsidR="00E77409" w:rsidRDefault="00E77409" w:rsidP="00E77409">
      <w:pPr>
        <w:pStyle w:val="ListParagraph"/>
        <w:numPr>
          <w:ilvl w:val="0"/>
          <w:numId w:val="14"/>
        </w:numPr>
      </w:pPr>
      <w:proofErr w:type="spellStart"/>
      <w:r>
        <w:t>Miscalc</w:t>
      </w:r>
      <w:proofErr w:type="spellEnd"/>
      <w:r>
        <w:t xml:space="preserve"> Incapacitated commanders</w:t>
      </w:r>
    </w:p>
    <w:p w14:paraId="5F802654" w14:textId="77777777" w:rsidR="00E77409" w:rsidRDefault="00E77409" w:rsidP="00E77409">
      <w:pPr>
        <w:pStyle w:val="ListParagraph"/>
        <w:numPr>
          <w:ilvl w:val="0"/>
          <w:numId w:val="14"/>
        </w:numPr>
      </w:pPr>
      <w:r>
        <w:t>Social political order collapse</w:t>
      </w:r>
    </w:p>
    <w:p w14:paraId="524B5642" w14:textId="77777777" w:rsidR="00E77409" w:rsidRPr="008636D7" w:rsidRDefault="00E77409" w:rsidP="00E77409">
      <w:pPr>
        <w:pStyle w:val="ListParagraph"/>
        <w:numPr>
          <w:ilvl w:val="0"/>
          <w:numId w:val="14"/>
        </w:numPr>
      </w:pPr>
      <w:r>
        <w:t>First strike to take advantage of weaker nations</w:t>
      </w:r>
    </w:p>
    <w:p w14:paraId="2F38F17A" w14:textId="77777777" w:rsidR="00E77409" w:rsidRPr="00976E44" w:rsidRDefault="00E77409" w:rsidP="00E77409">
      <w:proofErr w:type="spellStart"/>
      <w:r w:rsidRPr="00976E44">
        <w:rPr>
          <w:rStyle w:val="Style13ptBold"/>
        </w:rPr>
        <w:t>Recna</w:t>
      </w:r>
      <w:proofErr w:type="spellEnd"/>
      <w:r w:rsidRPr="00976E44">
        <w:rPr>
          <w:rStyle w:val="Style13ptBold"/>
        </w:rPr>
        <w:t xml:space="preserve"> 21</w:t>
      </w:r>
      <w:r w:rsidRPr="00976E44">
        <w:t xml:space="preserve"> [Research Center for Nuclear Weapon Abolition; Nagasaki, Japan; “Pandemic Futures and Nuclear Weapon Risks: The Nagasaki 75th Anniversary pandemic-nuclear nexus scenarios final report,” Journal for Peace and Nuclear Disarmament; 5/28/21; </w:t>
      </w:r>
      <w:hyperlink r:id="rId12" w:history="1">
        <w:r w:rsidRPr="00976E44">
          <w:rPr>
            <w:rStyle w:val="Hyperlink"/>
          </w:rPr>
          <w:t>https://www.tandfonline.com/doi/full/10.1080/25751654.2021.1890867</w:t>
        </w:r>
      </w:hyperlink>
      <w:r w:rsidRPr="00976E44">
        <w:t>] Justin</w:t>
      </w:r>
    </w:p>
    <w:p w14:paraId="3694A472" w14:textId="77777777" w:rsidR="00E77409" w:rsidRPr="00976E44" w:rsidRDefault="00E77409" w:rsidP="00E77409">
      <w:pPr>
        <w:rPr>
          <w:u w:val="single"/>
        </w:rPr>
      </w:pPr>
      <w:r w:rsidRPr="00E14D72">
        <w:rPr>
          <w:sz w:val="10"/>
        </w:rPr>
        <w:t xml:space="preserve">The Challenge: </w:t>
      </w:r>
      <w:r w:rsidRPr="00976E44">
        <w:rPr>
          <w:rStyle w:val="Emphasis"/>
        </w:rPr>
        <w:t xml:space="preserve">Multiple </w:t>
      </w:r>
      <w:r w:rsidRPr="00E14D72">
        <w:rPr>
          <w:rStyle w:val="Emphasis"/>
          <w:highlight w:val="green"/>
        </w:rPr>
        <w:t>Existential Threats</w:t>
      </w:r>
      <w:r>
        <w:rPr>
          <w:rStyle w:val="Emphasis"/>
        </w:rPr>
        <w:t xml:space="preserve"> </w:t>
      </w:r>
      <w:r w:rsidRPr="00E14D72">
        <w:rPr>
          <w:sz w:val="10"/>
        </w:rPr>
        <w:t xml:space="preserve">The relationship between pandemics and war is as long as human history. Past </w:t>
      </w:r>
      <w:r w:rsidRPr="00976E44">
        <w:rPr>
          <w:highlight w:val="green"/>
          <w:u w:val="single"/>
        </w:rPr>
        <w:t>pandemics</w:t>
      </w:r>
      <w:r w:rsidRPr="00976E44">
        <w:rPr>
          <w:u w:val="single"/>
        </w:rPr>
        <w:t xml:space="preserve"> have </w:t>
      </w:r>
      <w:r w:rsidRPr="00976E44">
        <w:rPr>
          <w:rStyle w:val="Emphasis"/>
        </w:rPr>
        <w:t>set the scene for wars</w:t>
      </w:r>
      <w:r w:rsidRPr="00976E44">
        <w:rPr>
          <w:u w:val="single"/>
        </w:rPr>
        <w:t xml:space="preserve"> by </w:t>
      </w:r>
      <w:r w:rsidRPr="00976E44">
        <w:rPr>
          <w:rStyle w:val="Emphasis"/>
          <w:highlight w:val="green"/>
        </w:rPr>
        <w:t>weaken</w:t>
      </w:r>
      <w:r w:rsidRPr="00976E44">
        <w:rPr>
          <w:rStyle w:val="Emphasis"/>
        </w:rPr>
        <w:t xml:space="preserve">ing </w:t>
      </w:r>
      <w:r w:rsidRPr="00976E44">
        <w:rPr>
          <w:rStyle w:val="Emphasis"/>
          <w:highlight w:val="green"/>
        </w:rPr>
        <w:t>societies</w:t>
      </w:r>
      <w:r w:rsidRPr="00976E44">
        <w:rPr>
          <w:u w:val="single"/>
        </w:rPr>
        <w:t xml:space="preserve">, undermining </w:t>
      </w:r>
      <w:r w:rsidRPr="00976E44">
        <w:rPr>
          <w:rStyle w:val="Emphasis"/>
        </w:rPr>
        <w:t>resilience</w:t>
      </w:r>
      <w:r w:rsidRPr="00976E44">
        <w:rPr>
          <w:u w:val="single"/>
        </w:rPr>
        <w:t xml:space="preserve">, and </w:t>
      </w:r>
      <w:r w:rsidRPr="00976E44">
        <w:rPr>
          <w:rStyle w:val="Emphasis"/>
          <w:highlight w:val="green"/>
        </w:rPr>
        <w:t>exacerbating</w:t>
      </w:r>
      <w:r w:rsidRPr="00976E44">
        <w:rPr>
          <w:rStyle w:val="Emphasis"/>
        </w:rPr>
        <w:t xml:space="preserve"> civil and inter-state </w:t>
      </w:r>
      <w:r w:rsidRPr="00976E44">
        <w:rPr>
          <w:rStyle w:val="Emphasis"/>
          <w:highlight w:val="green"/>
        </w:rPr>
        <w:t>conflict</w:t>
      </w:r>
      <w:r w:rsidRPr="00976E44">
        <w:rPr>
          <w:u w:val="single"/>
        </w:rPr>
        <w:t>.</w:t>
      </w:r>
      <w:r w:rsidRPr="00E14D72">
        <w:rPr>
          <w:sz w:val="10"/>
        </w:rPr>
        <w:t xml:space="preserve"> Other disease outbreaks have erupted during wars, in part due to the appalling public health and battlefield conditions resulting from war, in turn sowing the seeds for new conflicts. In the post-Cold War era, pandemics have spread with unprecedented speed due to increased mobility created by globalization, especially between urbanized areas. Although there are positive signs that scientific advances and rapid innovation can help us manage pandemics, it is likely that deadly infectious viruses will be a challenge for years to come. </w:t>
      </w:r>
      <w:r w:rsidRPr="00976E44">
        <w:rPr>
          <w:u w:val="single"/>
        </w:rPr>
        <w:t xml:space="preserve">The COVID-19 is the most </w:t>
      </w:r>
      <w:r w:rsidRPr="00976E44">
        <w:rPr>
          <w:rStyle w:val="Emphasis"/>
        </w:rPr>
        <w:t>demonic pandemic threat in modern history</w:t>
      </w:r>
      <w:r w:rsidRPr="00E14D72">
        <w:rPr>
          <w:sz w:val="10"/>
        </w:rPr>
        <w:t xml:space="preserve">. It has erupted at a juncture of other existential global threats, most importantly, accelerating climate change and resurgent nuclear threat-making. The most important issue, therefore, is how the coronavirus (and future pandemics) will </w:t>
      </w:r>
      <w:r w:rsidRPr="00976E44">
        <w:rPr>
          <w:rStyle w:val="Emphasis"/>
        </w:rPr>
        <w:t>increase or decrease the risks associated with these twin threats, climate change effects, and the next use of nuclear weapons in war.5</w:t>
      </w:r>
      <w:r>
        <w:rPr>
          <w:rStyle w:val="Emphasis"/>
        </w:rPr>
        <w:t xml:space="preserve"> </w:t>
      </w:r>
      <w:r w:rsidRPr="00E14D72">
        <w:rPr>
          <w:sz w:val="10"/>
        </w:rPr>
        <w:t xml:space="preserve">Today, the nine </w:t>
      </w:r>
      <w:r w:rsidRPr="00976E44">
        <w:rPr>
          <w:rStyle w:val="Emphasis"/>
          <w:highlight w:val="green"/>
        </w:rPr>
        <w:t>nuclear weapons</w:t>
      </w:r>
      <w:r w:rsidRPr="00976E44">
        <w:rPr>
          <w:rStyle w:val="Emphasis"/>
        </w:rPr>
        <w:t xml:space="preserve"> arsenals</w:t>
      </w:r>
      <w:r w:rsidRPr="00976E44">
        <w:rPr>
          <w:u w:val="single"/>
        </w:rPr>
        <w:t xml:space="preserve"> not only can </w:t>
      </w:r>
      <w:r w:rsidRPr="00976E44">
        <w:rPr>
          <w:rStyle w:val="Heading3Char"/>
          <w:rFonts w:cs="Calibri"/>
          <w:sz w:val="22"/>
          <w:highlight w:val="green"/>
        </w:rPr>
        <w:t>annihilate</w:t>
      </w:r>
      <w:r w:rsidRPr="00976E44">
        <w:rPr>
          <w:rStyle w:val="Heading3Char"/>
          <w:rFonts w:cs="Calibri"/>
          <w:sz w:val="22"/>
        </w:rPr>
        <w:t xml:space="preserve"> hundreds of </w:t>
      </w:r>
      <w:r w:rsidRPr="00E14D72">
        <w:rPr>
          <w:rStyle w:val="Heading3Char"/>
          <w:rFonts w:cs="Calibri"/>
          <w:sz w:val="22"/>
        </w:rPr>
        <w:t>cities</w:t>
      </w:r>
      <w:r w:rsidRPr="00976E44">
        <w:rPr>
          <w:u w:val="single"/>
        </w:rPr>
        <w:t xml:space="preserve">, but also </w:t>
      </w:r>
      <w:r w:rsidRPr="00E14D72">
        <w:rPr>
          <w:u w:val="single"/>
        </w:rPr>
        <w:t xml:space="preserve">cause </w:t>
      </w:r>
      <w:r w:rsidRPr="00E14D72">
        <w:rPr>
          <w:rStyle w:val="Emphasis"/>
        </w:rPr>
        <w:t xml:space="preserve">nuclear winter and </w:t>
      </w:r>
      <w:r w:rsidRPr="00976E44">
        <w:rPr>
          <w:rStyle w:val="Emphasis"/>
        </w:rPr>
        <w:t xml:space="preserve">mass </w:t>
      </w:r>
      <w:r w:rsidRPr="00E14D72">
        <w:rPr>
          <w:rStyle w:val="Emphasis"/>
        </w:rPr>
        <w:t>starvation</w:t>
      </w:r>
      <w:r w:rsidRPr="00E14D72">
        <w:rPr>
          <w:u w:val="single"/>
        </w:rPr>
        <w:t xml:space="preserve"> of</w:t>
      </w:r>
      <w:r w:rsidRPr="00976E44">
        <w:rPr>
          <w:u w:val="single"/>
        </w:rPr>
        <w:t xml:space="preserve"> a billion or more people, if not </w:t>
      </w:r>
      <w:r w:rsidRPr="00976E44">
        <w:rPr>
          <w:highlight w:val="green"/>
          <w:u w:val="single"/>
        </w:rPr>
        <w:t xml:space="preserve">the </w:t>
      </w:r>
      <w:r w:rsidRPr="00E14D72">
        <w:rPr>
          <w:rStyle w:val="Heading3Char"/>
          <w:rFonts w:cs="Calibri"/>
          <w:sz w:val="22"/>
        </w:rPr>
        <w:t>entire</w:t>
      </w:r>
      <w:r w:rsidRPr="00976E44">
        <w:rPr>
          <w:rStyle w:val="Heading3Char"/>
          <w:rFonts w:cs="Calibri"/>
          <w:sz w:val="22"/>
        </w:rPr>
        <w:t xml:space="preserve"> human </w:t>
      </w:r>
      <w:r w:rsidRPr="00976E44">
        <w:rPr>
          <w:rStyle w:val="Heading3Char"/>
          <w:rFonts w:cs="Calibri"/>
          <w:sz w:val="22"/>
          <w:highlight w:val="green"/>
        </w:rPr>
        <w:t>species</w:t>
      </w:r>
      <w:r w:rsidRPr="00976E44">
        <w:rPr>
          <w:u w:val="single"/>
        </w:rPr>
        <w:t xml:space="preserve">. </w:t>
      </w:r>
      <w:r w:rsidRPr="00E14D72">
        <w:rPr>
          <w:sz w:val="10"/>
        </w:rPr>
        <w:t xml:space="preserve">Concurrently, </w:t>
      </w:r>
      <w:r w:rsidRPr="00976E44">
        <w:rPr>
          <w:u w:val="single"/>
        </w:rPr>
        <w:t xml:space="preserve">climate change is </w:t>
      </w:r>
      <w:r w:rsidRPr="00E14D72">
        <w:rPr>
          <w:rStyle w:val="Emphasis"/>
        </w:rPr>
        <w:t>enveloping</w:t>
      </w:r>
      <w:r w:rsidRPr="00976E44">
        <w:rPr>
          <w:rStyle w:val="Emphasis"/>
        </w:rPr>
        <w:t xml:space="preserve"> the planet with more frequent</w:t>
      </w:r>
      <w:r w:rsidRPr="00976E44">
        <w:rPr>
          <w:u w:val="single"/>
        </w:rPr>
        <w:t xml:space="preserve"> and </w:t>
      </w:r>
      <w:r w:rsidRPr="00976E44">
        <w:rPr>
          <w:rStyle w:val="Emphasis"/>
        </w:rPr>
        <w:t>intense storms</w:t>
      </w:r>
      <w:r w:rsidRPr="00976E44">
        <w:rPr>
          <w:u w:val="single"/>
        </w:rPr>
        <w:t xml:space="preserve">, accelerating </w:t>
      </w:r>
      <w:r w:rsidRPr="00976E44">
        <w:rPr>
          <w:rStyle w:val="Emphasis"/>
        </w:rPr>
        <w:t>sea level rise</w:t>
      </w:r>
      <w:r w:rsidRPr="00976E44">
        <w:rPr>
          <w:u w:val="single"/>
        </w:rPr>
        <w:t xml:space="preserve">, and advancing </w:t>
      </w:r>
      <w:r w:rsidRPr="00976E44">
        <w:rPr>
          <w:rStyle w:val="Emphasis"/>
        </w:rPr>
        <w:t>rapid ecological change</w:t>
      </w:r>
      <w:r w:rsidRPr="00976E44">
        <w:rPr>
          <w:u w:val="single"/>
        </w:rPr>
        <w:t xml:space="preserve">, expressed in </w:t>
      </w:r>
      <w:r w:rsidRPr="00976E44">
        <w:rPr>
          <w:rStyle w:val="Emphasis"/>
        </w:rPr>
        <w:t>unprecedented forest fires</w:t>
      </w:r>
      <w:r w:rsidRPr="00976E44">
        <w:rPr>
          <w:u w:val="single"/>
        </w:rPr>
        <w:t xml:space="preserve"> across the world</w:t>
      </w:r>
      <w:r w:rsidRPr="00E14D72">
        <w:rPr>
          <w:sz w:val="10"/>
        </w:rPr>
        <w:t xml:space="preserve">. </w:t>
      </w:r>
      <w:r w:rsidRPr="00976E44">
        <w:rPr>
          <w:u w:val="single"/>
        </w:rPr>
        <w:t xml:space="preserve">Already </w:t>
      </w:r>
      <w:r w:rsidRPr="00976E44">
        <w:rPr>
          <w:rStyle w:val="Emphasis"/>
        </w:rPr>
        <w:t>stretched</w:t>
      </w:r>
      <w:r w:rsidRPr="00976E44">
        <w:rPr>
          <w:u w:val="single"/>
        </w:rPr>
        <w:t xml:space="preserve"> to a breaking point</w:t>
      </w:r>
      <w:r w:rsidRPr="00E14D72">
        <w:rPr>
          <w:sz w:val="10"/>
        </w:rPr>
        <w:t xml:space="preserve"> in many countries, </w:t>
      </w:r>
      <w:r w:rsidRPr="00B721D5">
        <w:rPr>
          <w:highlight w:val="green"/>
          <w:u w:val="single"/>
        </w:rPr>
        <w:t xml:space="preserve">the </w:t>
      </w:r>
      <w:r w:rsidRPr="00B721D5">
        <w:rPr>
          <w:u w:val="single"/>
        </w:rPr>
        <w:t xml:space="preserve">current </w:t>
      </w:r>
      <w:r w:rsidRPr="00B721D5">
        <w:rPr>
          <w:highlight w:val="green"/>
          <w:u w:val="single"/>
        </w:rPr>
        <w:t>pandemic may overcome</w:t>
      </w:r>
      <w:r w:rsidRPr="00976E44">
        <w:rPr>
          <w:u w:val="single"/>
        </w:rPr>
        <w:t xml:space="preserve"> </w:t>
      </w:r>
      <w:r w:rsidRPr="000A0238">
        <w:rPr>
          <w:highlight w:val="green"/>
          <w:u w:val="single"/>
        </w:rPr>
        <w:t>resilience</w:t>
      </w:r>
      <w:r w:rsidRPr="00976E44">
        <w:rPr>
          <w:u w:val="single"/>
        </w:rPr>
        <w:t xml:space="preserve"> </w:t>
      </w:r>
      <w:r w:rsidRPr="00B721D5">
        <w:rPr>
          <w:highlight w:val="green"/>
          <w:u w:val="single"/>
        </w:rPr>
        <w:t>to</w:t>
      </w:r>
      <w:r w:rsidRPr="00976E44">
        <w:rPr>
          <w:u w:val="single"/>
        </w:rPr>
        <w:t xml:space="preserve"> the </w:t>
      </w:r>
      <w:r w:rsidRPr="000A0238">
        <w:rPr>
          <w:highlight w:val="green"/>
          <w:u w:val="single"/>
        </w:rPr>
        <w:t>point of</w:t>
      </w:r>
      <w:r w:rsidRPr="00976E44">
        <w:rPr>
          <w:u w:val="single"/>
        </w:rPr>
        <w:t xml:space="preserve"> near or </w:t>
      </w:r>
      <w:r w:rsidRPr="00976E44">
        <w:rPr>
          <w:rStyle w:val="Emphasis"/>
        </w:rPr>
        <w:t xml:space="preserve">actual </w:t>
      </w:r>
      <w:r w:rsidRPr="00B721D5">
        <w:rPr>
          <w:rStyle w:val="Emphasis"/>
          <w:highlight w:val="green"/>
        </w:rPr>
        <w:t>collapse</w:t>
      </w:r>
      <w:r w:rsidRPr="00976E44">
        <w:rPr>
          <w:rStyle w:val="Emphasis"/>
        </w:rPr>
        <w:t xml:space="preserve"> </w:t>
      </w:r>
      <w:r w:rsidRPr="000A0238">
        <w:rPr>
          <w:rStyle w:val="Emphasis"/>
          <w:highlight w:val="green"/>
        </w:rPr>
        <w:t>of</w:t>
      </w:r>
      <w:r w:rsidRPr="00976E44">
        <w:rPr>
          <w:rStyle w:val="Emphasis"/>
        </w:rPr>
        <w:t xml:space="preserve"> social, economic, and </w:t>
      </w:r>
      <w:r w:rsidRPr="000A0238">
        <w:rPr>
          <w:rStyle w:val="Emphasis"/>
          <w:highlight w:val="green"/>
        </w:rPr>
        <w:t>political order</w:t>
      </w:r>
      <w:r w:rsidRPr="00976E44">
        <w:rPr>
          <w:rStyle w:val="Emphasis"/>
        </w:rPr>
        <w:t>.</w:t>
      </w:r>
      <w:r>
        <w:rPr>
          <w:rStyle w:val="Emphasis"/>
        </w:rPr>
        <w:t xml:space="preserve"> </w:t>
      </w:r>
      <w:r w:rsidRPr="00E14D72">
        <w:rPr>
          <w:sz w:val="10"/>
        </w:rPr>
        <w:t xml:space="preserve">In this extraordinary moment, </w:t>
      </w:r>
      <w:r w:rsidRPr="00976E44">
        <w:rPr>
          <w:u w:val="single"/>
        </w:rPr>
        <w:t xml:space="preserve">it is timely to </w:t>
      </w:r>
      <w:r w:rsidRPr="00976E44">
        <w:rPr>
          <w:rStyle w:val="Emphasis"/>
        </w:rPr>
        <w:t>reflect</w:t>
      </w:r>
      <w:r w:rsidRPr="00976E44">
        <w:rPr>
          <w:u w:val="single"/>
        </w:rPr>
        <w:t xml:space="preserve"> on the existence and </w:t>
      </w:r>
      <w:r w:rsidRPr="00976E44">
        <w:rPr>
          <w:rStyle w:val="Emphasis"/>
        </w:rPr>
        <w:t xml:space="preserve">possible uses of </w:t>
      </w:r>
      <w:r w:rsidRPr="00976E44">
        <w:rPr>
          <w:rStyle w:val="Emphasis"/>
          <w:highlight w:val="green"/>
        </w:rPr>
        <w:t>w</w:t>
      </w:r>
      <w:r w:rsidRPr="00976E44">
        <w:rPr>
          <w:rStyle w:val="Emphasis"/>
        </w:rPr>
        <w:t xml:space="preserve">eapons of </w:t>
      </w:r>
      <w:r w:rsidRPr="00976E44">
        <w:rPr>
          <w:rStyle w:val="Emphasis"/>
          <w:highlight w:val="green"/>
        </w:rPr>
        <w:t>m</w:t>
      </w:r>
      <w:r w:rsidRPr="00976E44">
        <w:rPr>
          <w:rStyle w:val="Emphasis"/>
        </w:rPr>
        <w:t xml:space="preserve">ass </w:t>
      </w:r>
      <w:r w:rsidRPr="00976E44">
        <w:rPr>
          <w:rStyle w:val="Emphasis"/>
          <w:highlight w:val="green"/>
        </w:rPr>
        <w:t>d</w:t>
      </w:r>
      <w:r w:rsidRPr="00976E44">
        <w:rPr>
          <w:rStyle w:val="Emphasis"/>
        </w:rPr>
        <w:t xml:space="preserve">estruction </w:t>
      </w:r>
      <w:r w:rsidRPr="00976E44">
        <w:rPr>
          <w:rStyle w:val="Emphasis"/>
          <w:highlight w:val="green"/>
        </w:rPr>
        <w:t>under pandemic</w:t>
      </w:r>
      <w:r w:rsidRPr="00976E44">
        <w:rPr>
          <w:rStyle w:val="Emphasis"/>
        </w:rPr>
        <w:t xml:space="preserve"> conditions</w:t>
      </w:r>
      <w:r w:rsidRPr="00E14D72">
        <w:rPr>
          <w:sz w:val="10"/>
        </w:rPr>
        <w:t xml:space="preserve"> – most importantly, </w:t>
      </w:r>
      <w:r w:rsidRPr="00976E44">
        <w:rPr>
          <w:rStyle w:val="Emphasis"/>
        </w:rPr>
        <w:t>nuclear weapons</w:t>
      </w:r>
      <w:r w:rsidRPr="00976E44">
        <w:rPr>
          <w:u w:val="single"/>
        </w:rPr>
        <w:t xml:space="preserve">, but also </w:t>
      </w:r>
      <w:r w:rsidRPr="00976E44">
        <w:rPr>
          <w:rStyle w:val="Emphasis"/>
        </w:rPr>
        <w:t>chemical</w:t>
      </w:r>
      <w:r w:rsidRPr="00976E44">
        <w:rPr>
          <w:u w:val="single"/>
        </w:rPr>
        <w:t xml:space="preserve"> and </w:t>
      </w:r>
      <w:r w:rsidRPr="00976E44">
        <w:rPr>
          <w:rStyle w:val="Emphasis"/>
        </w:rPr>
        <w:t>biological</w:t>
      </w:r>
      <w:r w:rsidRPr="00976E44">
        <w:rPr>
          <w:u w:val="single"/>
        </w:rPr>
        <w:t xml:space="preserve"> weapons</w:t>
      </w:r>
      <w:r w:rsidRPr="00E14D72">
        <w:rPr>
          <w:sz w:val="10"/>
        </w:rPr>
        <w:t xml:space="preserve">. Moments of </w:t>
      </w:r>
      <w:r w:rsidRPr="00976E44">
        <w:rPr>
          <w:rStyle w:val="Emphasis"/>
        </w:rPr>
        <w:t xml:space="preserve">extreme </w:t>
      </w:r>
      <w:r w:rsidRPr="00976E44">
        <w:rPr>
          <w:rStyle w:val="Emphasis"/>
          <w:highlight w:val="green"/>
        </w:rPr>
        <w:t xml:space="preserve">crisis </w:t>
      </w:r>
      <w:r w:rsidRPr="00976E44">
        <w:rPr>
          <w:rStyle w:val="Emphasis"/>
        </w:rPr>
        <w:t>and vulnerability</w:t>
      </w:r>
      <w:r w:rsidRPr="00976E44">
        <w:rPr>
          <w:u w:val="single"/>
        </w:rPr>
        <w:t xml:space="preserve"> can </w:t>
      </w:r>
      <w:r w:rsidRPr="00976E44">
        <w:rPr>
          <w:highlight w:val="green"/>
          <w:u w:val="single"/>
        </w:rPr>
        <w:t xml:space="preserve">prompt </w:t>
      </w:r>
      <w:r w:rsidRPr="00976E44">
        <w:rPr>
          <w:rStyle w:val="Emphasis"/>
          <w:highlight w:val="green"/>
        </w:rPr>
        <w:t>aggressive</w:t>
      </w:r>
      <w:r w:rsidRPr="00976E44">
        <w:rPr>
          <w:u w:val="single"/>
        </w:rPr>
        <w:t xml:space="preserve"> and </w:t>
      </w:r>
      <w:r w:rsidRPr="000A0238">
        <w:rPr>
          <w:highlight w:val="green"/>
          <w:u w:val="single"/>
        </w:rPr>
        <w:t>counterintuitive</w:t>
      </w:r>
      <w:r w:rsidRPr="00976E44">
        <w:rPr>
          <w:u w:val="single"/>
        </w:rPr>
        <w:t xml:space="preserve"> </w:t>
      </w:r>
      <w:r w:rsidRPr="00976E44">
        <w:rPr>
          <w:rStyle w:val="Emphasis"/>
          <w:highlight w:val="green"/>
        </w:rPr>
        <w:t>actions</w:t>
      </w:r>
      <w:r w:rsidRPr="00976E44">
        <w:rPr>
          <w:u w:val="single"/>
        </w:rPr>
        <w:t xml:space="preserve"> that in turn may </w:t>
      </w:r>
      <w:r w:rsidRPr="000A0238">
        <w:rPr>
          <w:highlight w:val="green"/>
          <w:u w:val="single"/>
        </w:rPr>
        <w:t>destabilize</w:t>
      </w:r>
      <w:r w:rsidRPr="00976E44">
        <w:rPr>
          <w:u w:val="single"/>
        </w:rPr>
        <w:t xml:space="preserve"> already precariously </w:t>
      </w:r>
      <w:r w:rsidRPr="000A0238">
        <w:rPr>
          <w:highlight w:val="green"/>
          <w:u w:val="single"/>
        </w:rPr>
        <w:t>balanced threat systems</w:t>
      </w:r>
      <w:r w:rsidRPr="00976E44">
        <w:rPr>
          <w:u w:val="single"/>
        </w:rPr>
        <w:t xml:space="preserve">, underpinned by conventional and nuclear weapons, as well as the threat of weaponized </w:t>
      </w:r>
      <w:r w:rsidRPr="00976E44">
        <w:rPr>
          <w:rStyle w:val="Emphasis"/>
        </w:rPr>
        <w:t>chemical and biological technologies</w:t>
      </w:r>
      <w:r w:rsidRPr="00E14D72">
        <w:rPr>
          <w:sz w:val="10"/>
        </w:rPr>
        <w:t xml:space="preserve">. Consequently, </w:t>
      </w:r>
      <w:r w:rsidRPr="00976E44">
        <w:rPr>
          <w:u w:val="single"/>
        </w:rPr>
        <w:t xml:space="preserve">the </w:t>
      </w:r>
      <w:r w:rsidRPr="00976E44">
        <w:rPr>
          <w:rStyle w:val="Emphasis"/>
          <w:highlight w:val="green"/>
        </w:rPr>
        <w:t>risk</w:t>
      </w:r>
      <w:r w:rsidRPr="00976E44">
        <w:rPr>
          <w:rStyle w:val="Emphasis"/>
        </w:rPr>
        <w:t xml:space="preserve"> of the use of weapons of mass destruction</w:t>
      </w:r>
      <w:r w:rsidRPr="00976E44">
        <w:rPr>
          <w:u w:val="single"/>
        </w:rPr>
        <w:t xml:space="preserve"> (WMD), especially nuclear weapons, </w:t>
      </w:r>
      <w:r w:rsidRPr="00976E44">
        <w:rPr>
          <w:rStyle w:val="Emphasis"/>
          <w:highlight w:val="green"/>
        </w:rPr>
        <w:t>increases</w:t>
      </w:r>
      <w:r w:rsidRPr="00976E44">
        <w:rPr>
          <w:u w:val="single"/>
        </w:rPr>
        <w:t xml:space="preserve"> at such times, possibly sharply.</w:t>
      </w:r>
      <w:r>
        <w:rPr>
          <w:u w:val="single"/>
        </w:rPr>
        <w:t xml:space="preserve"> </w:t>
      </w:r>
      <w:r w:rsidRPr="00E14D72">
        <w:rPr>
          <w:sz w:val="10"/>
        </w:rPr>
        <w:t xml:space="preserve">The </w:t>
      </w:r>
      <w:r w:rsidRPr="00976E44">
        <w:rPr>
          <w:u w:val="single"/>
        </w:rPr>
        <w:t xml:space="preserve">COVID-19 </w:t>
      </w:r>
      <w:r w:rsidRPr="000A0238">
        <w:rPr>
          <w:highlight w:val="green"/>
          <w:u w:val="single"/>
        </w:rPr>
        <w:t>pandemic</w:t>
      </w:r>
      <w:r w:rsidRPr="000A0238">
        <w:rPr>
          <w:u w:val="single"/>
        </w:rPr>
        <w:t xml:space="preserve"> is</w:t>
      </w:r>
      <w:r w:rsidRPr="00976E44">
        <w:rPr>
          <w:u w:val="single"/>
        </w:rPr>
        <w:t xml:space="preserve"> </w:t>
      </w:r>
      <w:r w:rsidRPr="00976E44">
        <w:rPr>
          <w:rStyle w:val="Emphasis"/>
        </w:rPr>
        <w:t xml:space="preserve">clearly </w:t>
      </w:r>
      <w:r w:rsidRPr="000A0238">
        <w:rPr>
          <w:rStyle w:val="Emphasis"/>
          <w:highlight w:val="green"/>
        </w:rPr>
        <w:t>driving massive</w:t>
      </w:r>
      <w:r w:rsidRPr="00976E44">
        <w:rPr>
          <w:rStyle w:val="Emphasis"/>
        </w:rPr>
        <w:t xml:space="preserve">, rapid, and unpredictable </w:t>
      </w:r>
      <w:r w:rsidRPr="000A0238">
        <w:rPr>
          <w:rStyle w:val="Emphasis"/>
          <w:highlight w:val="green"/>
        </w:rPr>
        <w:t>changes</w:t>
      </w:r>
      <w:r w:rsidRPr="000A0238">
        <w:rPr>
          <w:highlight w:val="green"/>
          <w:u w:val="single"/>
        </w:rPr>
        <w:t xml:space="preserve"> that will </w:t>
      </w:r>
      <w:r w:rsidRPr="000A0238">
        <w:rPr>
          <w:rStyle w:val="Emphasis"/>
          <w:highlight w:val="green"/>
        </w:rPr>
        <w:t>redefine</w:t>
      </w:r>
      <w:r w:rsidRPr="00976E44">
        <w:rPr>
          <w:rStyle w:val="Emphasis"/>
        </w:rPr>
        <w:t xml:space="preserve"> every </w:t>
      </w:r>
      <w:r w:rsidRPr="000A0238">
        <w:rPr>
          <w:rStyle w:val="Emphasis"/>
          <w:highlight w:val="green"/>
        </w:rPr>
        <w:t>aspect of the human condition</w:t>
      </w:r>
      <w:r w:rsidRPr="00976E44">
        <w:rPr>
          <w:u w:val="single"/>
        </w:rPr>
        <w:t xml:space="preserve">, including </w:t>
      </w:r>
      <w:r w:rsidRPr="00976E44">
        <w:rPr>
          <w:rStyle w:val="Emphasis"/>
        </w:rPr>
        <w:t>WMD</w:t>
      </w:r>
      <w:r w:rsidRPr="00E14D72">
        <w:rPr>
          <w:sz w:val="10"/>
        </w:rPr>
        <w:t xml:space="preserve"> – just as the world wars of the first half of the 20th century led to a revolution in international affairs and entirely new ways of organizing societies, economies, and international relations, in part based on nuclear weapons and their threatened use. </w:t>
      </w:r>
      <w:r w:rsidRPr="00976E44">
        <w:rPr>
          <w:u w:val="single"/>
        </w:rPr>
        <w:t xml:space="preserve">In a world </w:t>
      </w:r>
      <w:r w:rsidRPr="00976E44">
        <w:rPr>
          <w:rStyle w:val="Emphasis"/>
        </w:rPr>
        <w:t>reshaped by pandemics</w:t>
      </w:r>
      <w:r w:rsidRPr="00976E44">
        <w:rPr>
          <w:u w:val="single"/>
        </w:rPr>
        <w:t xml:space="preserve">, </w:t>
      </w:r>
      <w:r w:rsidRPr="00976E44">
        <w:rPr>
          <w:rStyle w:val="Emphasis"/>
        </w:rPr>
        <w:t>nuclear weapons</w:t>
      </w:r>
      <w:r w:rsidRPr="00976E44">
        <w:rPr>
          <w:u w:val="single"/>
        </w:rPr>
        <w:t xml:space="preserve"> – as well as correlated </w:t>
      </w:r>
      <w:r w:rsidRPr="00976E44">
        <w:rPr>
          <w:rStyle w:val="Emphasis"/>
        </w:rPr>
        <w:t>non-nuclear WMD</w:t>
      </w:r>
      <w:r w:rsidRPr="00976E44">
        <w:rPr>
          <w:u w:val="single"/>
        </w:rPr>
        <w:t xml:space="preserve">, </w:t>
      </w:r>
      <w:r w:rsidRPr="00976E44">
        <w:rPr>
          <w:rStyle w:val="Emphasis"/>
        </w:rPr>
        <w:t>nuclear alliances</w:t>
      </w:r>
      <w:r w:rsidRPr="00976E44">
        <w:rPr>
          <w:u w:val="single"/>
        </w:rPr>
        <w:t xml:space="preserve">, </w:t>
      </w:r>
      <w:r w:rsidRPr="00976E44">
        <w:rPr>
          <w:rStyle w:val="Emphasis"/>
        </w:rPr>
        <w:t>“deterrence” doctrines</w:t>
      </w:r>
      <w:r w:rsidRPr="00976E44">
        <w:rPr>
          <w:u w:val="single"/>
        </w:rPr>
        <w:t xml:space="preserve">, operational and </w:t>
      </w:r>
      <w:r w:rsidRPr="00976E44">
        <w:rPr>
          <w:rStyle w:val="Emphasis"/>
        </w:rPr>
        <w:t>declaratory policies</w:t>
      </w:r>
      <w:r w:rsidRPr="00976E44">
        <w:rPr>
          <w:u w:val="single"/>
        </w:rPr>
        <w:t xml:space="preserve">, nuclear </w:t>
      </w:r>
      <w:r w:rsidRPr="00976E44">
        <w:rPr>
          <w:rStyle w:val="Emphasis"/>
        </w:rPr>
        <w:t>extended deterrence</w:t>
      </w:r>
      <w:r w:rsidRPr="00976E44">
        <w:rPr>
          <w:u w:val="single"/>
        </w:rPr>
        <w:t xml:space="preserve">, organizational practices, and the </w:t>
      </w:r>
      <w:r w:rsidRPr="00976E44">
        <w:rPr>
          <w:rFonts w:eastAsiaTheme="majorEastAsia"/>
          <w:b/>
          <w:sz w:val="32"/>
          <w:u w:val="single"/>
        </w:rPr>
        <w:t>existential risks</w:t>
      </w:r>
      <w:r w:rsidRPr="00976E44">
        <w:rPr>
          <w:u w:val="single"/>
        </w:rPr>
        <w:t xml:space="preserve"> posed by retaining these capabilities – are all up for redefinition.</w:t>
      </w:r>
      <w:r>
        <w:rPr>
          <w:u w:val="single"/>
        </w:rPr>
        <w:t xml:space="preserve"> </w:t>
      </w:r>
      <w:r w:rsidRPr="00E14D72">
        <w:rPr>
          <w:sz w:val="10"/>
        </w:rPr>
        <w:t xml:space="preserve">A </w:t>
      </w:r>
      <w:r w:rsidRPr="00976E44">
        <w:rPr>
          <w:highlight w:val="green"/>
          <w:u w:val="single"/>
        </w:rPr>
        <w:t>pandemic</w:t>
      </w:r>
      <w:r w:rsidRPr="00976E44">
        <w:rPr>
          <w:u w:val="single"/>
        </w:rPr>
        <w:t xml:space="preserve"> has potential to </w:t>
      </w:r>
      <w:r w:rsidRPr="00976E44">
        <w:rPr>
          <w:rStyle w:val="Emphasis"/>
          <w:highlight w:val="green"/>
        </w:rPr>
        <w:t>destabilize</w:t>
      </w:r>
      <w:r w:rsidRPr="00976E44">
        <w:rPr>
          <w:rStyle w:val="Emphasis"/>
        </w:rPr>
        <w:t xml:space="preserve"> a nuclear-prone conflict by </w:t>
      </w:r>
      <w:r w:rsidRPr="00976E44">
        <w:rPr>
          <w:rStyle w:val="Emphasis"/>
          <w:highlight w:val="green"/>
        </w:rPr>
        <w:t>incapacitating</w:t>
      </w:r>
      <w:r w:rsidRPr="00976E44">
        <w:rPr>
          <w:u w:val="single"/>
        </w:rPr>
        <w:t xml:space="preserve"> the supreme nuclear commander or </w:t>
      </w:r>
      <w:r w:rsidRPr="00976E44">
        <w:rPr>
          <w:rStyle w:val="Emphasis"/>
          <w:highlight w:val="green"/>
        </w:rPr>
        <w:t>commanders</w:t>
      </w:r>
      <w:r w:rsidRPr="00976E44">
        <w:rPr>
          <w:highlight w:val="green"/>
          <w:u w:val="single"/>
        </w:rPr>
        <w:t xml:space="preserve"> who</w:t>
      </w:r>
      <w:r w:rsidRPr="00976E44">
        <w:rPr>
          <w:u w:val="single"/>
        </w:rPr>
        <w:t xml:space="preserve"> have to </w:t>
      </w:r>
      <w:r w:rsidRPr="00976E44">
        <w:rPr>
          <w:rStyle w:val="Emphasis"/>
          <w:highlight w:val="green"/>
        </w:rPr>
        <w:t>issue nuclear strike</w:t>
      </w:r>
      <w:r w:rsidRPr="00976E44">
        <w:rPr>
          <w:rStyle w:val="Emphasis"/>
        </w:rPr>
        <w:t xml:space="preserve"> orders</w:t>
      </w:r>
      <w:r w:rsidRPr="00976E44">
        <w:rPr>
          <w:u w:val="single"/>
        </w:rPr>
        <w:t xml:space="preserve">, creating </w:t>
      </w:r>
      <w:r w:rsidRPr="00E14D72">
        <w:rPr>
          <w:u w:val="single"/>
        </w:rPr>
        <w:t>uncertainty</w:t>
      </w:r>
      <w:r w:rsidRPr="00976E44">
        <w:rPr>
          <w:u w:val="single"/>
        </w:rPr>
        <w:t xml:space="preserve"> as to who is in charge, how to handle nuclear mistakes</w:t>
      </w:r>
      <w:r w:rsidRPr="00E14D72">
        <w:rPr>
          <w:sz w:val="10"/>
        </w:rPr>
        <w:t xml:space="preserve"> (such as errors, accidents, technological failures, and entanglement with conventional operations gone awry), </w:t>
      </w:r>
      <w:r w:rsidRPr="00976E44">
        <w:rPr>
          <w:u w:val="single"/>
        </w:rPr>
        <w:t xml:space="preserve">and opening a brief opportunity for a </w:t>
      </w:r>
      <w:r w:rsidRPr="00976E44">
        <w:rPr>
          <w:highlight w:val="green"/>
          <w:u w:val="single"/>
        </w:rPr>
        <w:t>first strike</w:t>
      </w:r>
      <w:r w:rsidRPr="00E14D72">
        <w:rPr>
          <w:sz w:val="10"/>
        </w:rPr>
        <w:t xml:space="preserve"> at a time when the COVID-infected state may not be able to retaliate efficiently – or at all – </w:t>
      </w:r>
      <w:r w:rsidRPr="00976E44">
        <w:rPr>
          <w:u w:val="single"/>
        </w:rPr>
        <w:t xml:space="preserve">due to leadership </w:t>
      </w:r>
      <w:r w:rsidRPr="00976E44">
        <w:rPr>
          <w:highlight w:val="green"/>
          <w:u w:val="single"/>
        </w:rPr>
        <w:t>confusion</w:t>
      </w:r>
      <w:r w:rsidRPr="00976E44">
        <w:rPr>
          <w:u w:val="single"/>
        </w:rPr>
        <w:t>.</w:t>
      </w:r>
      <w:r w:rsidRPr="00E14D72">
        <w:rPr>
          <w:sz w:val="10"/>
        </w:rPr>
        <w:t xml:space="preserve"> In some nuclear-laden conflicts, </w:t>
      </w:r>
      <w:r w:rsidRPr="00976E44">
        <w:rPr>
          <w:u w:val="single"/>
        </w:rPr>
        <w:t xml:space="preserve">a state might use a </w:t>
      </w:r>
      <w:r w:rsidRPr="00976E44">
        <w:rPr>
          <w:highlight w:val="green"/>
          <w:u w:val="single"/>
        </w:rPr>
        <w:t>pandemic</w:t>
      </w:r>
      <w:r w:rsidRPr="00976E44">
        <w:rPr>
          <w:u w:val="single"/>
        </w:rPr>
        <w:t xml:space="preserve"> as a </w:t>
      </w:r>
      <w:r w:rsidRPr="00976E44">
        <w:rPr>
          <w:highlight w:val="green"/>
          <w:u w:val="single"/>
        </w:rPr>
        <w:t xml:space="preserve">cover </w:t>
      </w:r>
      <w:r w:rsidRPr="00E14D72">
        <w:rPr>
          <w:u w:val="single"/>
        </w:rPr>
        <w:t>for</w:t>
      </w:r>
      <w:r w:rsidRPr="00976E44">
        <w:rPr>
          <w:u w:val="single"/>
        </w:rPr>
        <w:t xml:space="preserve"> political or military </w:t>
      </w:r>
      <w:r w:rsidRPr="00976E44">
        <w:rPr>
          <w:highlight w:val="green"/>
          <w:u w:val="single"/>
        </w:rPr>
        <w:t>provocations</w:t>
      </w:r>
      <w:r w:rsidRPr="00976E44">
        <w:rPr>
          <w:u w:val="single"/>
        </w:rPr>
        <w:t xml:space="preserve"> in the belief that the </w:t>
      </w:r>
      <w:r w:rsidRPr="00976E44">
        <w:rPr>
          <w:highlight w:val="green"/>
          <w:u w:val="single"/>
        </w:rPr>
        <w:t>adversary</w:t>
      </w:r>
      <w:r w:rsidRPr="00976E44">
        <w:rPr>
          <w:u w:val="single"/>
        </w:rPr>
        <w:t xml:space="preserve"> is </w:t>
      </w:r>
      <w:r w:rsidRPr="00976E44">
        <w:rPr>
          <w:highlight w:val="green"/>
          <w:u w:val="single"/>
        </w:rPr>
        <w:t>distracted</w:t>
      </w:r>
      <w:r w:rsidRPr="00976E44">
        <w:rPr>
          <w:u w:val="single"/>
        </w:rPr>
        <w:t xml:space="preserve"> and partly disabled by the pandemic, increasing the risk of war in a nuclear-prone conflict</w:t>
      </w:r>
      <w:r w:rsidRPr="00E14D72">
        <w:rPr>
          <w:sz w:val="10"/>
        </w:rPr>
        <w:t xml:space="preserve">. At the same time, </w:t>
      </w:r>
      <w:r w:rsidRPr="00976E44">
        <w:rPr>
          <w:u w:val="single"/>
        </w:rPr>
        <w:t xml:space="preserve">a pandemic may lead nuclear armed states to </w:t>
      </w:r>
      <w:r w:rsidRPr="00E14D72">
        <w:rPr>
          <w:u w:val="single"/>
        </w:rPr>
        <w:t>increase</w:t>
      </w:r>
      <w:r w:rsidRPr="00976E44">
        <w:rPr>
          <w:u w:val="single"/>
        </w:rPr>
        <w:t xml:space="preserve"> the </w:t>
      </w:r>
      <w:r w:rsidRPr="00976E44">
        <w:rPr>
          <w:highlight w:val="green"/>
          <w:u w:val="single"/>
        </w:rPr>
        <w:t xml:space="preserve">isolation </w:t>
      </w:r>
      <w:r w:rsidRPr="00976E44">
        <w:rPr>
          <w:u w:val="single"/>
        </w:rPr>
        <w:t xml:space="preserve">and </w:t>
      </w:r>
      <w:r w:rsidRPr="00976E44">
        <w:rPr>
          <w:highlight w:val="green"/>
          <w:u w:val="single"/>
        </w:rPr>
        <w:t>sanctions</w:t>
      </w:r>
      <w:r w:rsidRPr="00E14D72">
        <w:rPr>
          <w:sz w:val="10"/>
        </w:rPr>
        <w:t xml:space="preserve"> against a nuclear adversary, making it even harder to stop the spread of the disease, in turn creating a pandemic reservoir and transmission risk back to the nuclear armed state or its allies. In principle, the common threat of the pandemic might induce nuclear-armed states to reduce the tension in a nuclear-prone conflict and thereby the risk of nuclear war. It may cause nuclear adversaries or their umbrella states to seek to resolve conflicts in a cooperative and collaborative manner by creating habits of communication, engagement, and mutual learning that come into play in the nuclear-military sphere. For example, </w:t>
      </w:r>
      <w:r w:rsidRPr="00976E44">
        <w:rPr>
          <w:u w:val="single"/>
        </w:rPr>
        <w:t>militaries may cooperate to control pandemic transmission</w:t>
      </w:r>
      <w:r w:rsidRPr="00E14D72">
        <w:rPr>
          <w:sz w:val="10"/>
        </w:rPr>
        <w:t xml:space="preserve">, including by working together against criminal-terrorist non-state actors that are trafficking people or by joining forces to ensure that a new pathogen is not developed as a bioweapon. To date, </w:t>
      </w:r>
      <w:r w:rsidRPr="00976E44">
        <w:rPr>
          <w:u w:val="single"/>
        </w:rPr>
        <w:t xml:space="preserve">however, the COVID-19 pandemic has increased the isolation of some nuclear-armed states and provided a textbook case of the </w:t>
      </w:r>
      <w:r w:rsidRPr="00976E44">
        <w:rPr>
          <w:rStyle w:val="Emphasis"/>
          <w:highlight w:val="green"/>
        </w:rPr>
        <w:t xml:space="preserve">failure </w:t>
      </w:r>
      <w:r w:rsidRPr="00976E44">
        <w:rPr>
          <w:rStyle w:val="Emphasis"/>
        </w:rPr>
        <w:t xml:space="preserve">of states </w:t>
      </w:r>
      <w:r w:rsidRPr="00976E44">
        <w:rPr>
          <w:rStyle w:val="Emphasis"/>
          <w:highlight w:val="green"/>
        </w:rPr>
        <w:t>to cooperate</w:t>
      </w:r>
      <w:r w:rsidRPr="00976E44">
        <w:rPr>
          <w:rStyle w:val="Emphasis"/>
        </w:rPr>
        <w:t xml:space="preserve"> to overcome the pandemic</w:t>
      </w:r>
      <w:r w:rsidRPr="00976E44">
        <w:rPr>
          <w:u w:val="single"/>
        </w:rPr>
        <w:t>. Borders have slammed shut, trade shut down, and budgets blown out</w:t>
      </w:r>
      <w:r w:rsidRPr="00E14D72">
        <w:rPr>
          <w:sz w:val="10"/>
        </w:rPr>
        <w:t xml:space="preserve">, creating </w:t>
      </w:r>
      <w:r w:rsidRPr="00976E44">
        <w:rPr>
          <w:u w:val="single"/>
        </w:rPr>
        <w:t xml:space="preserve">enormous pressure to focus on immediate domestic priorities. Foreign policies have become markedly more nationalistic. </w:t>
      </w:r>
      <w:r w:rsidRPr="002F581F">
        <w:rPr>
          <w:highlight w:val="green"/>
          <w:u w:val="single"/>
        </w:rPr>
        <w:t xml:space="preserve">Dependence on </w:t>
      </w:r>
      <w:r w:rsidRPr="002F581F">
        <w:rPr>
          <w:rStyle w:val="Emphasis"/>
          <w:highlight w:val="green"/>
        </w:rPr>
        <w:t>nuc</w:t>
      </w:r>
      <w:r w:rsidRPr="00391F4A">
        <w:rPr>
          <w:rStyle w:val="Emphasis"/>
        </w:rPr>
        <w:t>lear weapons</w:t>
      </w:r>
      <w:r w:rsidRPr="00976E44">
        <w:rPr>
          <w:rStyle w:val="Emphasis"/>
        </w:rPr>
        <w:t xml:space="preserve"> may </w:t>
      </w:r>
      <w:r w:rsidRPr="00391F4A">
        <w:rPr>
          <w:rStyle w:val="Emphasis"/>
          <w:highlight w:val="green"/>
        </w:rPr>
        <w:t>increase</w:t>
      </w:r>
      <w:r w:rsidRPr="00976E44">
        <w:rPr>
          <w:rStyle w:val="Emphasis"/>
        </w:rPr>
        <w:t xml:space="preserve"> as states </w:t>
      </w:r>
      <w:r w:rsidRPr="002F581F">
        <w:rPr>
          <w:rStyle w:val="Emphasis"/>
          <w:highlight w:val="green"/>
        </w:rPr>
        <w:t>seek</w:t>
      </w:r>
      <w:r w:rsidRPr="00976E44">
        <w:rPr>
          <w:rStyle w:val="Emphasis"/>
        </w:rPr>
        <w:t xml:space="preserve"> to </w:t>
      </w:r>
      <w:r w:rsidRPr="002F581F">
        <w:rPr>
          <w:rStyle w:val="Emphasis"/>
          <w:highlight w:val="green"/>
        </w:rPr>
        <w:t>buttress a global re-spatialization</w:t>
      </w:r>
      <w:r w:rsidRPr="00976E44">
        <w:rPr>
          <w:rStyle w:val="Emphasis"/>
        </w:rPr>
        <w:t>6</w:t>
      </w:r>
      <w:r w:rsidRPr="00976E44">
        <w:rPr>
          <w:u w:val="single"/>
        </w:rPr>
        <w:t xml:space="preserve"> of all dimensions of human interaction at all levels to manage pandemics</w:t>
      </w:r>
      <w:r w:rsidRPr="00E14D72">
        <w:rPr>
          <w:sz w:val="10"/>
        </w:rPr>
        <w:t xml:space="preserve">. The effect of nuclear threats on leaders may make it less likely – or even impossible – to achieve the kind of concert at a global level needed to respond to and administer an effective vaccine, making it harder and even impossible to revert to pre-pandemic international relations. The result is that </w:t>
      </w:r>
      <w:r w:rsidRPr="00976E44">
        <w:rPr>
          <w:u w:val="single"/>
        </w:rPr>
        <w:t xml:space="preserve">some states may </w:t>
      </w:r>
      <w:r w:rsidRPr="00391F4A">
        <w:rPr>
          <w:rStyle w:val="Emphasis"/>
        </w:rPr>
        <w:t>proliferate</w:t>
      </w:r>
      <w:r w:rsidRPr="00976E44">
        <w:rPr>
          <w:u w:val="single"/>
        </w:rPr>
        <w:t xml:space="preserve"> their own nuclear weapons, further reinforcing the spiral of conflicts contained by nuclear threat, with </w:t>
      </w:r>
      <w:r w:rsidRPr="00391F4A">
        <w:rPr>
          <w:rStyle w:val="Emphasis"/>
        </w:rPr>
        <w:t xml:space="preserve">cascading effects on the </w:t>
      </w:r>
      <w:r w:rsidRPr="00391F4A">
        <w:rPr>
          <w:rStyle w:val="Emphasis"/>
          <w:highlight w:val="green"/>
        </w:rPr>
        <w:t>risk of nuclear war</w:t>
      </w:r>
      <w:r w:rsidRPr="00391F4A">
        <w:rPr>
          <w:rStyle w:val="Emphasis"/>
        </w:rPr>
        <w:t>.</w:t>
      </w:r>
    </w:p>
    <w:p w14:paraId="7F757C0E" w14:textId="77777777" w:rsidR="00E77409" w:rsidRPr="007233C5" w:rsidRDefault="00E77409" w:rsidP="00E77409">
      <w:pPr>
        <w:rPr>
          <w:sz w:val="16"/>
        </w:rPr>
      </w:pPr>
    </w:p>
    <w:p w14:paraId="592532B3" w14:textId="77777777" w:rsidR="00E77409" w:rsidRPr="00FF0CF7" w:rsidRDefault="00E77409" w:rsidP="00E77409">
      <w:pPr>
        <w:pStyle w:val="Heading4"/>
        <w:rPr>
          <w:rFonts w:cs="Calibri"/>
        </w:rPr>
      </w:pPr>
      <w:r w:rsidRPr="00FF0CF7">
        <w:rPr>
          <w:rFonts w:cs="Calibri"/>
        </w:rPr>
        <w:t xml:space="preserve">Extinction – nuke war fallout creates Ice Age and mass starvation </w:t>
      </w:r>
    </w:p>
    <w:p w14:paraId="0316E28F" w14:textId="77777777" w:rsidR="00E77409" w:rsidRPr="00FF0CF7" w:rsidRDefault="00E77409" w:rsidP="00E77409">
      <w:r w:rsidRPr="00FF0CF7">
        <w:t xml:space="preserve">Steven </w:t>
      </w:r>
      <w:r w:rsidRPr="00FF0CF7">
        <w:rPr>
          <w:rStyle w:val="StyleUnderline"/>
        </w:rPr>
        <w:t>Starr 15</w:t>
      </w:r>
      <w:r w:rsidRPr="00FF0CF7">
        <w:t xml:space="preserve">. “Nuclear War: An Unrecognized Mass Extinction Event Waiting </w:t>
      </w:r>
      <w:proofErr w:type="gramStart"/>
      <w:r w:rsidRPr="00FF0CF7">
        <w:t>To</w:t>
      </w:r>
      <w:proofErr w:type="gramEnd"/>
      <w:r w:rsidRPr="00FF0CF7">
        <w:t xml:space="preserve"> Happen.” </w:t>
      </w:r>
      <w:proofErr w:type="spellStart"/>
      <w:r w:rsidRPr="00FF0CF7">
        <w:t>Ratical</w:t>
      </w:r>
      <w:proofErr w:type="spellEnd"/>
      <w:r w:rsidRPr="00FF0CF7">
        <w:t xml:space="preserve">. March 2015. </w:t>
      </w:r>
      <w:hyperlink r:id="rId13" w:history="1">
        <w:r w:rsidRPr="00FF0CF7">
          <w:rPr>
            <w:rStyle w:val="Hyperlink"/>
          </w:rPr>
          <w:t>https://ratical.org/radiation/NuclearExtinction/StevenStarr022815.html</w:t>
        </w:r>
      </w:hyperlink>
      <w:r w:rsidRPr="00FF0CF7">
        <w:t xml:space="preserve"> TG</w:t>
      </w:r>
    </w:p>
    <w:p w14:paraId="1FFE4026" w14:textId="77777777" w:rsidR="00E77409" w:rsidRPr="00FF0CF7" w:rsidRDefault="00E77409" w:rsidP="00E77409">
      <w:pPr>
        <w:rPr>
          <w:rStyle w:val="StyleUnderline"/>
        </w:rPr>
      </w:pPr>
      <w:r w:rsidRPr="00DD25D9">
        <w:rPr>
          <w:rStyle w:val="StyleUnderline"/>
          <w:highlight w:val="green"/>
        </w:rPr>
        <w:t xml:space="preserve">A war </w:t>
      </w:r>
      <w:r w:rsidRPr="00FF0CF7">
        <w:rPr>
          <w:rStyle w:val="StyleUnderline"/>
        </w:rPr>
        <w:t xml:space="preserve">fought </w:t>
      </w:r>
      <w:r w:rsidRPr="00DD25D9">
        <w:rPr>
          <w:rStyle w:val="StyleUnderline"/>
          <w:highlight w:val="green"/>
        </w:rPr>
        <w:t>with</w:t>
      </w:r>
      <w:r w:rsidRPr="00FF0CF7">
        <w:rPr>
          <w:rStyle w:val="StyleUnderline"/>
        </w:rPr>
        <w:t xml:space="preserve"> 21st century</w:t>
      </w:r>
      <w:r w:rsidRPr="00FF0CF7">
        <w:t xml:space="preserve"> strategic </w:t>
      </w:r>
      <w:r w:rsidRPr="00DD25D9">
        <w:rPr>
          <w:rStyle w:val="StyleUnderline"/>
          <w:highlight w:val="green"/>
        </w:rPr>
        <w:t>nuclear weapons</w:t>
      </w:r>
      <w:r w:rsidRPr="00FF0CF7">
        <w:rPr>
          <w:rStyle w:val="StyleUnderline"/>
        </w:rPr>
        <w:t xml:space="preserve"> would be more than just a great catastrophe in human history. If we allow it to happen, such a war </w:t>
      </w:r>
      <w:r w:rsidRPr="00DD25D9">
        <w:rPr>
          <w:rStyle w:val="StyleUnderline"/>
          <w:highlight w:val="green"/>
        </w:rPr>
        <w:t>would be a mass extinction event</w:t>
      </w:r>
      <w:r w:rsidRPr="00FF0CF7">
        <w:rPr>
          <w:rStyle w:val="StyleUnderline"/>
        </w:rPr>
        <w:t xml:space="preserve"> that </w:t>
      </w:r>
      <w:hyperlink r:id="rId14" w:history="1">
        <w:r w:rsidRPr="00FF0CF7">
          <w:rPr>
            <w:rStyle w:val="StyleUnderline"/>
          </w:rPr>
          <w:t>ends human history</w:t>
        </w:r>
      </w:hyperlink>
      <w:r w:rsidRPr="00FF0CF7">
        <w:rPr>
          <w:rStyle w:val="StyleUnderline"/>
        </w:rPr>
        <w:t>. There is a profound difference between extinction and “an unprecedented disaster,” or even “the end of civilization,” because even after such an immense catastrophe, human life would go on.</w:t>
      </w:r>
    </w:p>
    <w:p w14:paraId="77EFAE1F" w14:textId="77777777" w:rsidR="00E77409" w:rsidRPr="00FF0CF7" w:rsidRDefault="00E77409" w:rsidP="00E77409">
      <w:r w:rsidRPr="00FF0CF7">
        <w:t xml:space="preserve">But </w:t>
      </w:r>
      <w:r w:rsidRPr="00DD25D9">
        <w:rPr>
          <w:rStyle w:val="StyleUnderline"/>
          <w:highlight w:val="green"/>
        </w:rPr>
        <w:t>extinction</w:t>
      </w:r>
      <w:r w:rsidRPr="00FF0CF7">
        <w:rPr>
          <w:rStyle w:val="StyleUnderline"/>
        </w:rPr>
        <w:t xml:space="preserve">, by definition, </w:t>
      </w:r>
      <w:r w:rsidRPr="00DD25D9">
        <w:rPr>
          <w:rStyle w:val="StyleUnderline"/>
          <w:highlight w:val="green"/>
        </w:rPr>
        <w:t>is an event of utter finality</w:t>
      </w:r>
      <w:r w:rsidRPr="00FF0CF7">
        <w:rPr>
          <w:rStyle w:val="StyleUnderline"/>
        </w:rPr>
        <w:t>, and a nuclear war that could cause human extinction should really be considered as the ultimate criminal act</w:t>
      </w:r>
      <w:r w:rsidRPr="00FF0CF7">
        <w:t>. It certainly would be the crime to end all crimes.</w:t>
      </w:r>
    </w:p>
    <w:p w14:paraId="40F7D492" w14:textId="77777777" w:rsidR="00E77409" w:rsidRPr="00FF0CF7" w:rsidRDefault="00E77409" w:rsidP="00E77409">
      <w:r w:rsidRPr="00FF0CF7">
        <w:rPr>
          <w:rStyle w:val="StyleUnderline"/>
        </w:rPr>
        <w:t>The world’s leading climatologists now tell us that nuclear war threatens our continued existence as a species</w:t>
      </w:r>
      <w:r w:rsidRPr="00FF0CF7">
        <w:t xml:space="preserve">. Their </w:t>
      </w:r>
      <w:r w:rsidRPr="00FF0CF7">
        <w:rPr>
          <w:rStyle w:val="StyleUnderline"/>
        </w:rPr>
        <w:t xml:space="preserve">studies predict that a large nuclear war, especially one fought with strategic nuclear weapons, would create a post-war environment in which </w:t>
      </w:r>
      <w:r w:rsidRPr="00DD25D9">
        <w:rPr>
          <w:rStyle w:val="StyleUnderline"/>
          <w:highlight w:val="green"/>
        </w:rPr>
        <w:t>for many years it would be too cold and dark to</w:t>
      </w:r>
      <w:r w:rsidRPr="00FF0CF7">
        <w:rPr>
          <w:rStyle w:val="StyleUnderline"/>
        </w:rPr>
        <w:t xml:space="preserve"> even </w:t>
      </w:r>
      <w:r w:rsidRPr="00DD25D9">
        <w:rPr>
          <w:rStyle w:val="StyleUnderline"/>
          <w:highlight w:val="green"/>
        </w:rPr>
        <w:t>grow food</w:t>
      </w:r>
      <w:r w:rsidRPr="00FF0CF7">
        <w:t xml:space="preserve">. Their findings make it clear that </w:t>
      </w:r>
      <w:r w:rsidRPr="00FF0CF7">
        <w:rPr>
          <w:rStyle w:val="StyleUnderline"/>
        </w:rPr>
        <w:t xml:space="preserve">not only humans, but most large animals and many other forms of complex life would likely vanish forever in a nuclear darkness </w:t>
      </w:r>
      <w:r w:rsidRPr="00FF0CF7">
        <w:t>of our own making.</w:t>
      </w:r>
    </w:p>
    <w:p w14:paraId="7EA2C1DF" w14:textId="77777777" w:rsidR="00E77409" w:rsidRPr="00FF0CF7" w:rsidRDefault="00E77409" w:rsidP="00E77409">
      <w:pPr>
        <w:rPr>
          <w:rStyle w:val="StyleUnderline"/>
        </w:rPr>
      </w:pPr>
      <w:r w:rsidRPr="00FF0CF7">
        <w:rPr>
          <w:rStyle w:val="StyleUnderline"/>
        </w:rPr>
        <w:t xml:space="preserve">The environmental consequences of nuclear war would attack the ecological support systems of life at every level. </w:t>
      </w:r>
      <w:r w:rsidRPr="00DD25D9">
        <w:rPr>
          <w:rStyle w:val="StyleUnderline"/>
          <w:highlight w:val="green"/>
        </w:rPr>
        <w:t>Radioactive fallout</w:t>
      </w:r>
      <w:r w:rsidRPr="00FF0CF7">
        <w:rPr>
          <w:rStyle w:val="StyleUnderline"/>
        </w:rPr>
        <w:t xml:space="preserve"> produced not only by nuclear bombs, but also by the destruction of nuclear power plants and their spent fuel pools, </w:t>
      </w:r>
      <w:r w:rsidRPr="00DD25D9">
        <w:rPr>
          <w:rStyle w:val="StyleUnderline"/>
          <w:highlight w:val="green"/>
        </w:rPr>
        <w:t>would poison the biosphere. Millions of tons of smoke would</w:t>
      </w:r>
      <w:r w:rsidRPr="00FF0CF7">
        <w:rPr>
          <w:rStyle w:val="StyleUnderline"/>
        </w:rPr>
        <w:t xml:space="preserve"> act to </w:t>
      </w:r>
      <w:hyperlink r:id="rId15" w:history="1">
        <w:r w:rsidRPr="00DD25D9">
          <w:rPr>
            <w:rStyle w:val="StyleUnderline"/>
            <w:highlight w:val="green"/>
          </w:rPr>
          <w:t>destroy</w:t>
        </w:r>
        <w:r w:rsidRPr="00FF0CF7">
          <w:rPr>
            <w:rStyle w:val="StyleUnderline"/>
          </w:rPr>
          <w:t xml:space="preserve"> Earth’s protective </w:t>
        </w:r>
        <w:r w:rsidRPr="00DD25D9">
          <w:rPr>
            <w:rStyle w:val="StyleUnderline"/>
            <w:highlight w:val="green"/>
          </w:rPr>
          <w:t>ozone</w:t>
        </w:r>
        <w:r w:rsidRPr="00FF0CF7">
          <w:rPr>
            <w:rStyle w:val="StyleUnderline"/>
          </w:rPr>
          <w:t xml:space="preserve"> layer</w:t>
        </w:r>
      </w:hyperlink>
      <w:r w:rsidRPr="00FF0CF7">
        <w:rPr>
          <w:rStyle w:val="StyleUnderline"/>
        </w:rPr>
        <w:t> </w:t>
      </w:r>
      <w:r w:rsidRPr="00DD25D9">
        <w:rPr>
          <w:rStyle w:val="StyleUnderline"/>
          <w:highlight w:val="green"/>
        </w:rPr>
        <w:t>and block</w:t>
      </w:r>
      <w:r w:rsidRPr="00FF0CF7">
        <w:rPr>
          <w:rStyle w:val="StyleUnderline"/>
        </w:rPr>
        <w:t xml:space="preserve"> most </w:t>
      </w:r>
      <w:r w:rsidRPr="00DD25D9">
        <w:rPr>
          <w:rStyle w:val="StyleUnderline"/>
          <w:highlight w:val="green"/>
        </w:rPr>
        <w:t>sunlight</w:t>
      </w:r>
      <w:r w:rsidRPr="00FF0CF7">
        <w:rPr>
          <w:rStyle w:val="StyleUnderline"/>
        </w:rPr>
        <w:t xml:space="preserve"> from reaching Earth’s surface, </w:t>
      </w:r>
      <w:r w:rsidRPr="00DD25D9">
        <w:rPr>
          <w:rStyle w:val="StyleUnderline"/>
          <w:highlight w:val="green"/>
        </w:rPr>
        <w:t>creating Ice Age</w:t>
      </w:r>
      <w:r w:rsidRPr="00FF0CF7">
        <w:rPr>
          <w:rStyle w:val="StyleUnderline"/>
        </w:rPr>
        <w:t xml:space="preserve"> weather conditions that would last </w:t>
      </w:r>
      <w:r w:rsidRPr="00DD25D9">
        <w:rPr>
          <w:rStyle w:val="StyleUnderline"/>
          <w:highlight w:val="green"/>
        </w:rPr>
        <w:t>for decades</w:t>
      </w:r>
      <w:r w:rsidRPr="00FF0CF7">
        <w:rPr>
          <w:rStyle w:val="StyleUnderline"/>
        </w:rPr>
        <w:t>.</w:t>
      </w:r>
    </w:p>
    <w:p w14:paraId="44F48A3D" w14:textId="77777777" w:rsidR="00E77409" w:rsidRPr="00FF0CF7" w:rsidRDefault="00E77409" w:rsidP="00E77409">
      <w:r w:rsidRPr="00FF0CF7">
        <w:t>Yet the political and military leaders who control nuclear weapons strictly avoid any direct public discussion of the consequences of nuclear war. They do so by arguing that nuclear weapons are not intended to be used, but only to deter.</w:t>
      </w:r>
    </w:p>
    <w:p w14:paraId="7468144F" w14:textId="77777777" w:rsidR="00E77409" w:rsidRPr="00B2498C" w:rsidRDefault="00E77409" w:rsidP="00E77409">
      <w:pPr>
        <w:rPr>
          <w:u w:val="single"/>
        </w:rPr>
      </w:pPr>
      <w:r w:rsidRPr="00FF0CF7">
        <w:t xml:space="preserve">Remarkably, the leaders of the Nuclear Weapon States have chosen to ignore the authoritative, long-standing scientific research done by the climatologists, </w:t>
      </w:r>
      <w:r w:rsidRPr="00FF0CF7">
        <w:rPr>
          <w:rStyle w:val="StyleUnderline"/>
        </w:rPr>
        <w:t>research</w:t>
      </w:r>
      <w:r w:rsidRPr="00FF0CF7">
        <w:t xml:space="preserve"> that </w:t>
      </w:r>
      <w:r w:rsidRPr="00FF0CF7">
        <w:rPr>
          <w:rStyle w:val="StyleUnderline"/>
        </w:rPr>
        <w:t xml:space="preserve">predicts </w:t>
      </w:r>
      <w:r w:rsidRPr="00DD25D9">
        <w:rPr>
          <w:rStyle w:val="StyleUnderline"/>
          <w:highlight w:val="green"/>
        </w:rPr>
        <w:t>virtually any nuclear war</w:t>
      </w:r>
      <w:r w:rsidRPr="00FF0CF7">
        <w:rPr>
          <w:rStyle w:val="StyleUnderline"/>
        </w:rPr>
        <w:t xml:space="preserve">, fought with even a fraction of the operational and deployed nuclear arsenals, </w:t>
      </w:r>
      <w:r w:rsidRPr="00DD25D9">
        <w:rPr>
          <w:rStyle w:val="StyleUnderline"/>
          <w:highlight w:val="green"/>
        </w:rPr>
        <w:t>will leave the Earth essentially uninhabitable</w:t>
      </w:r>
      <w:r w:rsidRPr="00FF0CF7">
        <w:rPr>
          <w:rStyle w:val="StyleUnderline"/>
        </w:rPr>
        <w:t>.</w:t>
      </w:r>
    </w:p>
    <w:p w14:paraId="7DE38656" w14:textId="77777777" w:rsidR="00091E41" w:rsidRPr="00091E41" w:rsidRDefault="00091E41" w:rsidP="00091E41"/>
    <w:p w14:paraId="7343535D" w14:textId="77777777" w:rsidR="00DD52A7" w:rsidRDefault="00DD52A7" w:rsidP="00DD52A7">
      <w:pPr>
        <w:pStyle w:val="Heading2"/>
      </w:pPr>
      <w:proofErr w:type="spellStart"/>
      <w:r>
        <w:t>Underview</w:t>
      </w:r>
      <w:proofErr w:type="spellEnd"/>
    </w:p>
    <w:p w14:paraId="78E21CC1" w14:textId="77777777" w:rsidR="00DD52A7" w:rsidRDefault="00DD52A7" w:rsidP="00DD52A7">
      <w:pPr>
        <w:pStyle w:val="Heading4"/>
      </w:pPr>
      <w:bookmarkStart w:id="0" w:name="_Hlk49271143"/>
      <w:r>
        <w:t xml:space="preserve">1] </w:t>
      </w:r>
      <w:r w:rsidRPr="00FB3C13">
        <w:t xml:space="preserve">1AR theory – </w:t>
      </w:r>
    </w:p>
    <w:p w14:paraId="15760FA0" w14:textId="6D3E580D" w:rsidR="00DD52A7" w:rsidRDefault="00DD52A7" w:rsidP="00DD52A7">
      <w:pPr>
        <w:pStyle w:val="Heading4"/>
      </w:pPr>
      <w:r w:rsidRPr="00FB3C13">
        <w:t xml:space="preserve">a) AFF gets it because otherwise, the neg can engage in infinite abuse which outweighs on </w:t>
      </w:r>
      <w:proofErr w:type="spellStart"/>
      <w:r w:rsidRPr="00FB3C13">
        <w:t>severityb</w:t>
      </w:r>
      <w:proofErr w:type="spellEnd"/>
      <w:r w:rsidRPr="00FB3C13">
        <w:t>) drop the debater – the short 1AR irreparably skewed from abuse on substance and time investment on theory</w:t>
      </w:r>
      <w:r>
        <w:t xml:space="preserve"> </w:t>
      </w:r>
      <w:r w:rsidRPr="00FB3C13">
        <w:t xml:space="preserve">c) no RVIs – the 6-minute 2nr can collapse to a short shell and get away with infinite 1nc abuse via sheer brute </w:t>
      </w:r>
      <w:r>
        <w:t>force and time spent on theory</w:t>
      </w:r>
    </w:p>
    <w:p w14:paraId="0BC4E04A" w14:textId="77777777" w:rsidR="00091E41" w:rsidRPr="00091E41" w:rsidRDefault="00091E41" w:rsidP="00091E41"/>
    <w:bookmarkEnd w:id="0"/>
    <w:p w14:paraId="4D9C3D2F" w14:textId="7D1A1180" w:rsidR="00E45BA6" w:rsidRDefault="00E45BA6" w:rsidP="00E45BA6">
      <w:pPr>
        <w:pStyle w:val="Heading4"/>
      </w:pPr>
      <w:r>
        <w:t>2]</w:t>
      </w:r>
      <w:r w:rsidRPr="00E45BA6">
        <w:t xml:space="preserve"> </w:t>
      </w:r>
      <w:r>
        <w:t>Kantian ethics solve can solve oppression-Contrary to Kant’s own beliefs</w:t>
      </w:r>
    </w:p>
    <w:p w14:paraId="7DE4048B" w14:textId="77777777" w:rsidR="00E45BA6" w:rsidRPr="00C6519A" w:rsidRDefault="00E45BA6" w:rsidP="00E45BA6">
      <w:pPr>
        <w:rPr>
          <w:rStyle w:val="Style13ptBold"/>
          <w:rFonts w:asciiTheme="minorHAnsi" w:hAnsiTheme="minorHAnsi"/>
        </w:rPr>
      </w:pPr>
      <w:r w:rsidRPr="00C6519A">
        <w:rPr>
          <w:rStyle w:val="Style13ptBold"/>
          <w:rFonts w:asciiTheme="minorHAnsi" w:hAnsiTheme="minorHAnsi"/>
        </w:rPr>
        <w:t>Farr ’02</w:t>
      </w:r>
    </w:p>
    <w:p w14:paraId="2F8F4BD9" w14:textId="77777777" w:rsidR="00E45BA6" w:rsidRPr="00C6519A" w:rsidRDefault="00E45BA6" w:rsidP="00E45BA6">
      <w:pPr>
        <w:rPr>
          <w:rFonts w:asciiTheme="minorHAnsi" w:hAnsiTheme="minorHAnsi"/>
          <w:sz w:val="16"/>
        </w:rPr>
      </w:pPr>
      <w:r w:rsidRPr="00C6519A">
        <w:rPr>
          <w:rFonts w:asciiTheme="minorHAnsi" w:hAnsiTheme="minorHAnsi"/>
          <w:sz w:val="16"/>
        </w:rPr>
        <w:t xml:space="preserve">Arnold Farr (prof of </w:t>
      </w:r>
      <w:proofErr w:type="spellStart"/>
      <w:r w:rsidRPr="00C6519A">
        <w:rPr>
          <w:rFonts w:asciiTheme="minorHAnsi" w:hAnsiTheme="minorHAnsi"/>
          <w:sz w:val="16"/>
        </w:rPr>
        <w:t>phil</w:t>
      </w:r>
      <w:proofErr w:type="spellEnd"/>
      <w:r w:rsidRPr="00C6519A">
        <w:rPr>
          <w:rFonts w:asciiTheme="minorHAnsi" w:hAnsiTheme="minorHAnsi"/>
          <w:sz w:val="16"/>
        </w:rPr>
        <w:t xml:space="preserve"> @ </w:t>
      </w:r>
      <w:proofErr w:type="spellStart"/>
      <w:r w:rsidRPr="00C6519A">
        <w:rPr>
          <w:rFonts w:asciiTheme="minorHAnsi" w:hAnsiTheme="minorHAnsi"/>
          <w:sz w:val="16"/>
        </w:rPr>
        <w:t>UKentucky</w:t>
      </w:r>
      <w:proofErr w:type="spellEnd"/>
      <w:r w:rsidRPr="00C6519A">
        <w:rPr>
          <w:rFonts w:asciiTheme="minorHAnsi" w:hAnsiTheme="minorHAnsi"/>
          <w:sz w:val="16"/>
        </w:rPr>
        <w:t xml:space="preserve">, focusing on German idealism, philosophy of race, postmodernism, psychoanalysis, and liberation philosophy). “Can a Philosophy of Race Afford to Abandon the Kantian Categorical Imperative?” JOURNAL of SOCIAL PHILOSOPHY, Vol. 33 No. 1, Spring 2002, 17–32. </w:t>
      </w:r>
      <w:proofErr w:type="gramStart"/>
      <w:r w:rsidRPr="00C6519A">
        <w:rPr>
          <w:rFonts w:asciiTheme="minorHAnsi" w:hAnsiTheme="minorHAnsi"/>
          <w:sz w:val="16"/>
        </w:rPr>
        <w:t>JDN.</w:t>
      </w:r>
      <w:r>
        <w:rPr>
          <w:rFonts w:asciiTheme="minorHAnsi" w:hAnsiTheme="minorHAnsi"/>
          <w:sz w:val="16"/>
        </w:rPr>
        <w:t>/</w:t>
      </w:r>
      <w:proofErr w:type="gramEnd"/>
      <w:r>
        <w:rPr>
          <w:rFonts w:asciiTheme="minorHAnsi" w:hAnsiTheme="minorHAnsi"/>
          <w:sz w:val="16"/>
        </w:rPr>
        <w:t xml:space="preserve">Recut Lex </w:t>
      </w:r>
      <w:proofErr w:type="spellStart"/>
      <w:r>
        <w:rPr>
          <w:rFonts w:asciiTheme="minorHAnsi" w:hAnsiTheme="minorHAnsi"/>
          <w:sz w:val="16"/>
        </w:rPr>
        <w:t>AKu</w:t>
      </w:r>
      <w:proofErr w:type="spellEnd"/>
    </w:p>
    <w:p w14:paraId="1797D00A" w14:textId="69BC92AA" w:rsidR="00DD52A7" w:rsidRPr="00E5062A" w:rsidRDefault="00E45BA6" w:rsidP="00E5062A">
      <w:pPr>
        <w:rPr>
          <w:sz w:val="16"/>
        </w:rPr>
      </w:pPr>
      <w:r w:rsidRPr="000F308A">
        <w:rPr>
          <w:sz w:val="16"/>
        </w:rPr>
        <w:t xml:space="preserve">Whereas most criticisms are aimed at the formulation of universal law and the formula of autonomy, our analysis here will focus on the formula of an end in itself and the formula of the kingdom of ends, since we have already addressed the problem of universality. The latter will be discussed ﬁrst. At issue here is what Kant means by “kingdom of ends.” Kant writes: “By ‘kingdom’ I understand a systematic union of different rational beings through common laws.”32 The above passage indicates that Kant recognizes different, perhaps different kinds, of rational beings; however, </w:t>
      </w:r>
      <w:r w:rsidRPr="00130311">
        <w:rPr>
          <w:rStyle w:val="Emphasis"/>
        </w:rPr>
        <w:t>the problem for</w:t>
      </w:r>
      <w:r w:rsidRPr="000F308A">
        <w:rPr>
          <w:sz w:val="16"/>
        </w:rPr>
        <w:t xml:space="preserve"> most critics of Kant lies in the assumption that Kant suggests that the “kingdom of ends” requires that we abstract from personal differences and content of private ends. The Kantian conception of rational beings requires such an abstraction. </w:t>
      </w:r>
      <w:r w:rsidRPr="00130311">
        <w:rPr>
          <w:rStyle w:val="Emphasis"/>
          <w:highlight w:val="green"/>
        </w:rPr>
        <w:t>Some feminists</w:t>
      </w:r>
      <w:r w:rsidRPr="00130311">
        <w:rPr>
          <w:rStyle w:val="Emphasis"/>
        </w:rPr>
        <w:t xml:space="preserve"> and philosophers of race </w:t>
      </w:r>
      <w:r w:rsidRPr="00130311">
        <w:rPr>
          <w:rStyle w:val="Emphasis"/>
          <w:highlight w:val="green"/>
        </w:rPr>
        <w:t>have found</w:t>
      </w:r>
      <w:r w:rsidRPr="00130311">
        <w:rPr>
          <w:rStyle w:val="Emphasis"/>
        </w:rPr>
        <w:t xml:space="preserve"> this abstract notion of rational beings problematic because</w:t>
      </w:r>
      <w:r w:rsidRPr="000F308A">
        <w:rPr>
          <w:sz w:val="16"/>
        </w:rPr>
        <w:t xml:space="preserve"> they take it to mean that </w:t>
      </w:r>
      <w:r w:rsidRPr="00130311">
        <w:rPr>
          <w:rStyle w:val="Emphasis"/>
          <w:highlight w:val="green"/>
        </w:rPr>
        <w:t>rationality is</w:t>
      </w:r>
      <w:r w:rsidRPr="00130311">
        <w:rPr>
          <w:rStyle w:val="Emphasis"/>
        </w:rPr>
        <w:t xml:space="preserve"> necessarily white, </w:t>
      </w:r>
      <w:r w:rsidRPr="00130311">
        <w:rPr>
          <w:rStyle w:val="Emphasis"/>
          <w:highlight w:val="green"/>
        </w:rPr>
        <w:t>male</w:t>
      </w:r>
      <w:r w:rsidRPr="00130311">
        <w:rPr>
          <w:rStyle w:val="Emphasis"/>
        </w:rPr>
        <w:t xml:space="preserve">, </w:t>
      </w:r>
      <w:r w:rsidRPr="00130311">
        <w:rPr>
          <w:rStyle w:val="Emphasis"/>
          <w:highlight w:val="green"/>
        </w:rPr>
        <w:t>and European</w:t>
      </w:r>
      <w:r w:rsidRPr="000F308A">
        <w:rPr>
          <w:sz w:val="16"/>
        </w:rPr>
        <w:t xml:space="preserve">.33 Hence, the systematic union of rational beings can mean only the systematic union of white, European males. I ﬁnd this interpretation of Kant’s moral theory quite puzzling. Surely </w:t>
      </w:r>
      <w:r w:rsidRPr="00A415E8">
        <w:rPr>
          <w:rStyle w:val="Emphasis"/>
          <w:highlight w:val="green"/>
        </w:rPr>
        <w:t>another interp</w:t>
      </w:r>
      <w:r w:rsidRPr="00A415E8">
        <w:rPr>
          <w:rStyle w:val="Emphasis"/>
        </w:rPr>
        <w:t xml:space="preserve">retation </w:t>
      </w:r>
      <w:r w:rsidRPr="00A415E8">
        <w:rPr>
          <w:rStyle w:val="Emphasis"/>
          <w:highlight w:val="green"/>
        </w:rPr>
        <w:t>is available</w:t>
      </w:r>
      <w:r w:rsidRPr="00A415E8">
        <w:rPr>
          <w:rStyle w:val="Emphasis"/>
        </w:rPr>
        <w:t>.</w:t>
      </w:r>
      <w:r w:rsidRPr="000F308A">
        <w:rPr>
          <w:sz w:val="16"/>
        </w:rPr>
        <w:t xml:space="preserve"> That is, </w:t>
      </w:r>
      <w:r w:rsidRPr="00A415E8">
        <w:rPr>
          <w:rStyle w:val="Emphasis"/>
          <w:highlight w:val="green"/>
        </w:rPr>
        <w:t>the implication that in Kant’s phil</w:t>
      </w:r>
      <w:r w:rsidRPr="00A415E8">
        <w:rPr>
          <w:rStyle w:val="Emphasis"/>
        </w:rPr>
        <w:t xml:space="preserve">osophy, </w:t>
      </w:r>
      <w:r w:rsidRPr="00A415E8">
        <w:rPr>
          <w:rStyle w:val="Emphasis"/>
          <w:highlight w:val="green"/>
        </w:rPr>
        <w:t>rationality can only apply to</w:t>
      </w:r>
      <w:r w:rsidRPr="00A415E8">
        <w:rPr>
          <w:rStyle w:val="Emphasis"/>
        </w:rPr>
        <w:t xml:space="preserve"> white, </w:t>
      </w:r>
      <w:r w:rsidRPr="00A415E8">
        <w:rPr>
          <w:rStyle w:val="Emphasis"/>
          <w:highlight w:val="green"/>
        </w:rPr>
        <w:t>European males does not seem to be the only alt</w:t>
      </w:r>
      <w:r w:rsidRPr="00A415E8">
        <w:rPr>
          <w:rStyle w:val="Emphasis"/>
        </w:rPr>
        <w:t>ernative</w:t>
      </w:r>
      <w:r w:rsidRPr="000F308A">
        <w:rPr>
          <w:sz w:val="16"/>
        </w:rPr>
        <w:t xml:space="preserve">. The problem seems to lie in the requirement of abstraction. There are two ways of looking at the abstraction requirement that I think are faithful to Kant’s text and that overcome the criticisms of this requirement. </w:t>
      </w:r>
      <w:r w:rsidRPr="00A415E8">
        <w:rPr>
          <w:rStyle w:val="Emphasis"/>
          <w:highlight w:val="green"/>
        </w:rPr>
        <w:t>First</w:t>
      </w:r>
      <w:r w:rsidRPr="00A415E8">
        <w:rPr>
          <w:rStyle w:val="Emphasis"/>
        </w:rPr>
        <w:t xml:space="preserve">, the </w:t>
      </w:r>
      <w:r w:rsidRPr="00A415E8">
        <w:rPr>
          <w:rStyle w:val="Emphasis"/>
          <w:highlight w:val="green"/>
        </w:rPr>
        <w:t>abstraction</w:t>
      </w:r>
      <w:r w:rsidRPr="00A415E8">
        <w:rPr>
          <w:rStyle w:val="Emphasis"/>
        </w:rPr>
        <w:t xml:space="preserve"> requirement </w:t>
      </w:r>
      <w:r w:rsidRPr="00A415E8">
        <w:rPr>
          <w:rStyle w:val="Emphasis"/>
          <w:highlight w:val="green"/>
        </w:rPr>
        <w:t>may be best understood as</w:t>
      </w:r>
      <w:r w:rsidRPr="00A415E8">
        <w:rPr>
          <w:rStyle w:val="Emphasis"/>
        </w:rPr>
        <w:t xml:space="preserve"> a </w:t>
      </w:r>
      <w:r w:rsidRPr="00A415E8">
        <w:rPr>
          <w:rStyle w:val="Emphasis"/>
          <w:highlight w:val="green"/>
        </w:rPr>
        <w:t>demand for intersubjectivity</w:t>
      </w:r>
      <w:r w:rsidRPr="00A415E8">
        <w:rPr>
          <w:rStyle w:val="Emphasis"/>
        </w:rPr>
        <w:t xml:space="preserve"> or recognition</w:t>
      </w:r>
      <w:r w:rsidRPr="000F308A">
        <w:rPr>
          <w:sz w:val="16"/>
        </w:rPr>
        <w:t xml:space="preserve">. </w:t>
      </w:r>
      <w:r w:rsidRPr="00D6368F">
        <w:rPr>
          <w:rStyle w:val="Emphasis"/>
          <w:highlight w:val="green"/>
        </w:rPr>
        <w:t xml:space="preserve">Second, it </w:t>
      </w:r>
      <w:r w:rsidRPr="00A415E8">
        <w:rPr>
          <w:rStyle w:val="Emphasis"/>
          <w:highlight w:val="green"/>
        </w:rPr>
        <w:t>may be understood as an attempt to avoid ethical egoism</w:t>
      </w:r>
      <w:r w:rsidRPr="00A415E8">
        <w:rPr>
          <w:rStyle w:val="Emphasis"/>
        </w:rPr>
        <w:t xml:space="preserve"> in determining maxims for our actions.</w:t>
      </w:r>
      <w:r w:rsidRPr="000F308A">
        <w:rPr>
          <w:sz w:val="16"/>
        </w:rPr>
        <w:t xml:space="preserve"> It is unfortunate that Kant never worked out a theory of intersubjectivity, as did his successors Fichte and Hegel. However, this is not to say that there is not in Kant’s philosophy a tacit theory of intersubjectivity or recognition. </w:t>
      </w:r>
      <w:r w:rsidRPr="00D6368F">
        <w:rPr>
          <w:rStyle w:val="Emphasis"/>
        </w:rPr>
        <w:t xml:space="preserve">The </w:t>
      </w:r>
      <w:r w:rsidRPr="00D6368F">
        <w:rPr>
          <w:rStyle w:val="Emphasis"/>
          <w:highlight w:val="green"/>
        </w:rPr>
        <w:t>abstraction</w:t>
      </w:r>
      <w:r w:rsidRPr="00D6368F">
        <w:rPr>
          <w:rStyle w:val="Emphasis"/>
        </w:rPr>
        <w:t xml:space="preserve"> requirement</w:t>
      </w:r>
      <w:r w:rsidRPr="000F308A">
        <w:rPr>
          <w:sz w:val="16"/>
        </w:rPr>
        <w:t xml:space="preserve"> simply </w:t>
      </w:r>
      <w:r w:rsidRPr="00D6368F">
        <w:rPr>
          <w:rStyle w:val="Emphasis"/>
          <w:highlight w:val="green"/>
        </w:rPr>
        <w:t>demands that in</w:t>
      </w:r>
      <w:r w:rsidRPr="00D6368F">
        <w:rPr>
          <w:rStyle w:val="Emphasis"/>
        </w:rPr>
        <w:t xml:space="preserve"> the midst of </w:t>
      </w:r>
      <w:r w:rsidRPr="00D6368F">
        <w:rPr>
          <w:rStyle w:val="Emphasis"/>
          <w:highlight w:val="green"/>
        </w:rPr>
        <w:t>our</w:t>
      </w:r>
      <w:r w:rsidRPr="00D6368F">
        <w:rPr>
          <w:rStyle w:val="Emphasis"/>
        </w:rPr>
        <w:t xml:space="preserve"> concrete </w:t>
      </w:r>
      <w:r w:rsidRPr="00D6368F">
        <w:rPr>
          <w:rStyle w:val="Emphasis"/>
          <w:highlight w:val="green"/>
        </w:rPr>
        <w:t>differences we recognize ourselves in the other and the other in ourselves</w:t>
      </w:r>
      <w:r w:rsidRPr="000F308A">
        <w:rPr>
          <w:sz w:val="16"/>
        </w:rPr>
        <w:t xml:space="preserve">. That is, </w:t>
      </w:r>
      <w:r w:rsidRPr="00D741C0">
        <w:rPr>
          <w:rStyle w:val="Emphasis"/>
          <w:highlight w:val="green"/>
        </w:rPr>
        <w:t>we recognize in others the humanity that we have in common</w:t>
      </w:r>
      <w:r w:rsidRPr="000F308A">
        <w:rPr>
          <w:sz w:val="16"/>
        </w:rPr>
        <w:t xml:space="preserve">. Recognition of our common humanity is at the same time recognition of rationality in the other. We recognize in the other the capacity for </w:t>
      </w:r>
      <w:proofErr w:type="spellStart"/>
      <w:r w:rsidRPr="000F308A">
        <w:rPr>
          <w:sz w:val="16"/>
        </w:rPr>
        <w:t>selfdetermination</w:t>
      </w:r>
      <w:proofErr w:type="spellEnd"/>
      <w:r w:rsidRPr="000F308A">
        <w:rPr>
          <w:sz w:val="16"/>
        </w:rPr>
        <w:t xml:space="preserve"> and the capacity to legislate for a kingdom of ends. This brings us to the second interpretation of the abstraction requirement. </w:t>
      </w:r>
      <w:r w:rsidRPr="00D741C0">
        <w:rPr>
          <w:rStyle w:val="Emphasis"/>
          <w:highlight w:val="green"/>
        </w:rPr>
        <w:t>To avoid</w:t>
      </w:r>
      <w:r w:rsidRPr="00D741C0">
        <w:rPr>
          <w:rStyle w:val="Emphasis"/>
        </w:rPr>
        <w:t xml:space="preserve"> ethical </w:t>
      </w:r>
      <w:proofErr w:type="gramStart"/>
      <w:r w:rsidRPr="00D741C0">
        <w:rPr>
          <w:rStyle w:val="Emphasis"/>
          <w:highlight w:val="green"/>
        </w:rPr>
        <w:t>egoism</w:t>
      </w:r>
      <w:proofErr w:type="gramEnd"/>
      <w:r w:rsidRPr="00D741C0">
        <w:rPr>
          <w:rStyle w:val="Emphasis"/>
          <w:highlight w:val="green"/>
        </w:rPr>
        <w:t xml:space="preserve"> one</w:t>
      </w:r>
      <w:r w:rsidRPr="00D741C0">
        <w:rPr>
          <w:rStyle w:val="Emphasis"/>
        </w:rPr>
        <w:t xml:space="preserve"> must abstract from (</w:t>
      </w:r>
      <w:r w:rsidRPr="00D741C0">
        <w:rPr>
          <w:rStyle w:val="Emphasis"/>
          <w:highlight w:val="green"/>
        </w:rPr>
        <w:t>think beyond</w:t>
      </w:r>
      <w:r w:rsidRPr="00D741C0">
        <w:rPr>
          <w:rStyle w:val="Emphasis"/>
        </w:rPr>
        <w:t xml:space="preserve">) </w:t>
      </w:r>
      <w:r w:rsidRPr="00D741C0">
        <w:rPr>
          <w:rStyle w:val="Emphasis"/>
          <w:highlight w:val="green"/>
        </w:rPr>
        <w:t>one’s</w:t>
      </w:r>
      <w:r w:rsidRPr="00D741C0">
        <w:rPr>
          <w:rStyle w:val="Emphasis"/>
        </w:rPr>
        <w:t xml:space="preserve"> own </w:t>
      </w:r>
      <w:r w:rsidRPr="00D741C0">
        <w:rPr>
          <w:rStyle w:val="Emphasis"/>
          <w:highlight w:val="green"/>
        </w:rPr>
        <w:t>personal interest</w:t>
      </w:r>
      <w:r w:rsidRPr="00D741C0">
        <w:rPr>
          <w:rStyle w:val="Emphasis"/>
        </w:rPr>
        <w:t xml:space="preserve"> and subjective maxims</w:t>
      </w:r>
      <w:r w:rsidRPr="000F308A">
        <w:rPr>
          <w:sz w:val="16"/>
        </w:rPr>
        <w:t xml:space="preserve">. That is, the categorical imperative requires that I recognize that I am a member of the realm of rational beings. Hence, I organize my maxims in consideration of other rational beings. Under such a principle other people cannot be treated merely as a means for my end but must be treated as ends in themselves. </w:t>
      </w:r>
      <w:r w:rsidRPr="00D741C0">
        <w:rPr>
          <w:rStyle w:val="Emphasis"/>
        </w:rPr>
        <w:t xml:space="preserve">The merit of </w:t>
      </w:r>
      <w:r w:rsidRPr="00D741C0">
        <w:rPr>
          <w:rStyle w:val="Emphasis"/>
          <w:highlight w:val="green"/>
        </w:rPr>
        <w:t>the categorical imperative</w:t>
      </w:r>
      <w:r w:rsidRPr="00D741C0">
        <w:rPr>
          <w:rStyle w:val="Emphasis"/>
        </w:rPr>
        <w:t xml:space="preserve"> for a philosophy of race is that it </w:t>
      </w:r>
      <w:r w:rsidRPr="00D741C0">
        <w:rPr>
          <w:rStyle w:val="Emphasis"/>
          <w:highlight w:val="green"/>
        </w:rPr>
        <w:t>contravenes racist ideology</w:t>
      </w:r>
      <w:r w:rsidRPr="00D741C0">
        <w:rPr>
          <w:rStyle w:val="Emphasis"/>
        </w:rPr>
        <w:t xml:space="preserve"> to the extent </w:t>
      </w:r>
      <w:r w:rsidRPr="00D741C0">
        <w:rPr>
          <w:rStyle w:val="Emphasis"/>
          <w:highlight w:val="green"/>
        </w:rPr>
        <w:t>that</w:t>
      </w:r>
      <w:r w:rsidRPr="00D741C0">
        <w:rPr>
          <w:rStyle w:val="Emphasis"/>
        </w:rPr>
        <w:t xml:space="preserve"> racist ideology </w:t>
      </w:r>
      <w:r w:rsidRPr="00D741C0">
        <w:rPr>
          <w:rStyle w:val="Emphasis"/>
          <w:highlight w:val="green"/>
        </w:rPr>
        <w:t>is based on</w:t>
      </w:r>
      <w:r w:rsidRPr="00D741C0">
        <w:rPr>
          <w:rStyle w:val="Emphasis"/>
        </w:rPr>
        <w:t xml:space="preserve"> the </w:t>
      </w:r>
      <w:r w:rsidRPr="00D741C0">
        <w:rPr>
          <w:rStyle w:val="Emphasis"/>
          <w:highlight w:val="green"/>
        </w:rPr>
        <w:t>use of persons of a different race as a means to an end</w:t>
      </w:r>
      <w:r w:rsidRPr="00D741C0">
        <w:rPr>
          <w:rStyle w:val="Emphasis"/>
        </w:rPr>
        <w:t xml:space="preserve"> rather than as ends in themselves</w:t>
      </w:r>
      <w:r w:rsidRPr="000F308A">
        <w:rPr>
          <w:sz w:val="16"/>
        </w:rPr>
        <w:t xml:space="preserve">. Embedded in the formulation of an end in itself and the formula of the kingdom of ends is the recognition of the common hope for humanity. That is, maxims ought to be chosen on the basis of an ideal, a hope for the amelioration of humanity. This ideal or ethical commonwealth (as Kant calls it in the Religion) is the kingdom of ends.34 </w:t>
      </w:r>
      <w:r w:rsidRPr="00130311">
        <w:rPr>
          <w:rStyle w:val="Emphasis"/>
        </w:rPr>
        <w:t>Although</w:t>
      </w:r>
      <w:r w:rsidRPr="000F308A">
        <w:rPr>
          <w:sz w:val="16"/>
        </w:rPr>
        <w:t xml:space="preserve"> the merits of Kant’s moral theory may be recognizable at this point, we are still in a bit of a bind. It still seems problematic that the moral theory of a racist is essentially an antiracist theory. Further, what shall we do with Henry Louis Gates’s suggestion that we use the Observations on the Feeling of the Beautiful and Sublime to deconstruct the Grounding? What I have tried to suggest is that </w:t>
      </w:r>
      <w:r w:rsidRPr="00D741C0">
        <w:rPr>
          <w:rStyle w:val="Emphasis"/>
          <w:highlight w:val="green"/>
        </w:rPr>
        <w:t>instead of abandoning the categorical imperative we should attempt to deepen our understanding</w:t>
      </w:r>
      <w:r w:rsidRPr="00D741C0">
        <w:rPr>
          <w:rStyle w:val="Emphasis"/>
        </w:rPr>
        <w:t xml:space="preserve"> of it and </w:t>
      </w:r>
      <w:proofErr w:type="gramStart"/>
      <w:r w:rsidRPr="00D741C0">
        <w:rPr>
          <w:rStyle w:val="Emphasis"/>
        </w:rPr>
        <w:t>its</w:t>
      </w:r>
      <w:proofErr w:type="gramEnd"/>
      <w:r w:rsidRPr="00D741C0">
        <w:rPr>
          <w:rStyle w:val="Emphasis"/>
        </w:rPr>
        <w:t xml:space="preserve"> place in Kant’s critical philosophy</w:t>
      </w:r>
      <w:r w:rsidRPr="000F308A">
        <w:rPr>
          <w:sz w:val="16"/>
        </w:rPr>
        <w:t>. A deeper reading of the Grounding and Kant’s philosophy in general may produce the deconstruction35 suggested by Gates. However, a text is not necessarily deconstructed by reading it against another. Texts often deconstruct themselves if read properly. To be sure, the best way to understand a text is to read it in context</w:t>
      </w:r>
      <w:r w:rsidRPr="000F308A">
        <w:rPr>
          <w:rStyle w:val="Emphasis"/>
        </w:rPr>
        <w:t>. Hence, if the Grounding is read within the context of the critical philosophy, the tools for a deconstruction of the text</w:t>
      </w:r>
      <w:r w:rsidRPr="000F308A">
        <w:rPr>
          <w:sz w:val="16"/>
        </w:rPr>
        <w:t xml:space="preserve"> are provided by its context and the tensions within the text. Gates is right to suggest that the </w:t>
      </w:r>
      <w:r w:rsidRPr="000F308A">
        <w:rPr>
          <w:rStyle w:val="Emphasis"/>
        </w:rPr>
        <w:t>Grounding must be deconstructed</w:t>
      </w:r>
      <w:r w:rsidRPr="000F308A">
        <w:rPr>
          <w:sz w:val="16"/>
        </w:rPr>
        <w:t xml:space="preserve">. However, this </w:t>
      </w:r>
      <w:r w:rsidRPr="000F308A">
        <w:rPr>
          <w:rStyle w:val="Emphasis"/>
        </w:rPr>
        <w:t>deconstruction requires</w:t>
      </w:r>
      <w:r w:rsidRPr="000F308A">
        <w:rPr>
          <w:sz w:val="16"/>
        </w:rPr>
        <w:t xml:space="preserve"> much more than reading the Observations on the Feeling of the Beautiful and Sublime against the Grounding. It requires a </w:t>
      </w:r>
      <w:r w:rsidRPr="000F308A">
        <w:rPr>
          <w:rStyle w:val="Emphasis"/>
        </w:rPr>
        <w:t>complete engagement with the critical philosophy</w:t>
      </w:r>
      <w:r w:rsidRPr="000F308A">
        <w:rPr>
          <w:sz w:val="16"/>
        </w:rPr>
        <w:t xml:space="preserve">. Such an engagement discloses some of Kant’s very signiﬁcant claims about humanity and the practical role of reason. With this disclosure, deconstruction of the Grounding can begin. </w:t>
      </w:r>
      <w:r w:rsidRPr="000F308A">
        <w:rPr>
          <w:rStyle w:val="Emphasis"/>
          <w:highlight w:val="green"/>
        </w:rPr>
        <w:t>What deconstruction will reveal is</w:t>
      </w:r>
      <w:r w:rsidRPr="000F308A">
        <w:rPr>
          <w:rStyle w:val="Emphasis"/>
        </w:rPr>
        <w:t xml:space="preserve"> not necessarily the inconsistency of Kant’s moral philosophy or the racist or sexist nature of the categorical imperative, but rather, it will disclose the </w:t>
      </w:r>
      <w:r w:rsidRPr="000F308A">
        <w:rPr>
          <w:rStyle w:val="Emphasis"/>
          <w:highlight w:val="green"/>
        </w:rPr>
        <w:t>disunity between Kant’s theory and his</w:t>
      </w:r>
      <w:r w:rsidRPr="000F308A">
        <w:rPr>
          <w:rStyle w:val="Emphasis"/>
        </w:rPr>
        <w:t xml:space="preserve"> own </w:t>
      </w:r>
      <w:r w:rsidRPr="000F308A">
        <w:rPr>
          <w:rStyle w:val="Emphasis"/>
          <w:highlight w:val="green"/>
        </w:rPr>
        <w:t>feelings</w:t>
      </w:r>
      <w:r w:rsidRPr="000F308A">
        <w:rPr>
          <w:rStyle w:val="Emphasis"/>
        </w:rPr>
        <w:t xml:space="preserve"> about blacks and women</w:t>
      </w:r>
      <w:r w:rsidRPr="000F308A">
        <w:rPr>
          <w:sz w:val="16"/>
        </w:rPr>
        <w:t>. Although the theory is consistent and emancipatory and should apply to all persons, Kant the man has his own personal and moral problems. Although Kant’s attitude toward people of African descent was deplorable, it would be equally deplorable to reject the categorical imperative without ﬁrst exploring its emancipatory potential.</w:t>
      </w:r>
    </w:p>
    <w:p w14:paraId="3614D8C4" w14:textId="23991CCD" w:rsidR="00DD52A7" w:rsidRPr="00DE6EAC" w:rsidRDefault="00E5062A" w:rsidP="00DD52A7">
      <w:pPr>
        <w:pStyle w:val="Heading4"/>
      </w:pPr>
      <w:r>
        <w:t>3</w:t>
      </w:r>
      <w:r w:rsidR="00DD52A7">
        <w:t>]</w:t>
      </w:r>
      <w:r w:rsidR="006F1480">
        <w:t xml:space="preserve"> </w:t>
      </w:r>
      <w:r w:rsidR="00DD52A7" w:rsidRPr="00C6519A">
        <w:rPr>
          <w:rFonts w:asciiTheme="minorHAnsi" w:hAnsiTheme="minorHAnsi"/>
        </w:rPr>
        <w:t>Ideal theory is in no way incompatible with a radical agenda—broad principles can inspire broad sweeping change and allow previously-excluded groups to claim political agency.</w:t>
      </w:r>
    </w:p>
    <w:p w14:paraId="58CC9578" w14:textId="77777777" w:rsidR="00DD52A7" w:rsidRPr="00C6519A" w:rsidRDefault="00DD52A7" w:rsidP="00DD52A7">
      <w:pPr>
        <w:rPr>
          <w:rFonts w:asciiTheme="minorHAnsi" w:hAnsiTheme="minorHAnsi"/>
        </w:rPr>
      </w:pPr>
      <w:r w:rsidRPr="00C6519A">
        <w:rPr>
          <w:rStyle w:val="Style13ptBold"/>
          <w:rFonts w:asciiTheme="minorHAnsi" w:hAnsiTheme="minorHAnsi"/>
        </w:rPr>
        <w:t xml:space="preserve">Holmstrom </w:t>
      </w:r>
      <w:r w:rsidRPr="00C6519A">
        <w:rPr>
          <w:rFonts w:asciiTheme="minorHAnsi" w:hAnsiTheme="minorHAnsi"/>
        </w:rPr>
        <w:t xml:space="preserve">[Holmstrom, Nancy [Prof. Emeritus @ Rutgers]. "Response to Charles </w:t>
      </w:r>
      <w:proofErr w:type="spellStart"/>
      <w:r w:rsidRPr="00C6519A">
        <w:rPr>
          <w:rFonts w:asciiTheme="minorHAnsi" w:hAnsiTheme="minorHAnsi"/>
        </w:rPr>
        <w:t>Mills's</w:t>
      </w:r>
      <w:proofErr w:type="spellEnd"/>
      <w:r w:rsidRPr="00C6519A">
        <w:rPr>
          <w:rFonts w:asciiTheme="minorHAnsi" w:hAnsiTheme="minorHAnsi"/>
        </w:rPr>
        <w:t>." Radical Philosophy Review 15.2 (2012): 325-330.]</w:t>
      </w:r>
    </w:p>
    <w:p w14:paraId="3B8EF443" w14:textId="77777777" w:rsidR="00DD52A7" w:rsidRPr="009F2F13" w:rsidRDefault="00DD52A7" w:rsidP="00DD52A7">
      <w:pPr>
        <w:rPr>
          <w:rFonts w:asciiTheme="minorHAnsi" w:hAnsiTheme="minorHAnsi" w:cs="Times New Roman"/>
          <w:color w:val="000000"/>
          <w:sz w:val="12"/>
          <w:szCs w:val="12"/>
        </w:rPr>
      </w:pPr>
      <w:r w:rsidRPr="00C6519A">
        <w:rPr>
          <w:rStyle w:val="LinedDown"/>
          <w:rFonts w:asciiTheme="minorHAnsi" w:hAnsiTheme="minorHAnsi"/>
        </w:rPr>
        <w:t xml:space="preserve">We have to speak to people where they are, he says, and that means appealing to core values of liberalism: </w:t>
      </w:r>
      <w:r w:rsidRPr="00C6519A">
        <w:rPr>
          <w:rStyle w:val="StyleUnderline"/>
          <w:rFonts w:asciiTheme="minorHAnsi" w:hAnsiTheme="minorHAnsi"/>
          <w:highlight w:val="green"/>
        </w:rPr>
        <w:t>individualism, equal rights and moral egalitarianism</w:t>
      </w:r>
      <w:r w:rsidRPr="00C6519A">
        <w:rPr>
          <w:rStyle w:val="LinedDown"/>
          <w:rFonts w:asciiTheme="minorHAnsi" w:hAnsiTheme="minorHAnsi"/>
        </w:rPr>
        <w:t xml:space="preserve">. Against what he calls the conventional wisdom among </w:t>
      </w:r>
      <w:proofErr w:type="spellStart"/>
      <w:r w:rsidRPr="00C6519A">
        <w:rPr>
          <w:rStyle w:val="LinedDown"/>
          <w:rFonts w:asciiTheme="minorHAnsi" w:hAnsiTheme="minorHAnsi"/>
        </w:rPr>
        <w:t>radi</w:t>
      </w:r>
      <w:proofErr w:type="spellEnd"/>
      <w:r w:rsidRPr="00C6519A">
        <w:rPr>
          <w:rStyle w:val="LinedDown"/>
          <w:rFonts w:asciiTheme="minorHAnsi" w:hAnsiTheme="minorHAnsi"/>
        </w:rPr>
        <w:t xml:space="preserve">- </w:t>
      </w:r>
      <w:proofErr w:type="spellStart"/>
      <w:r w:rsidRPr="00C6519A">
        <w:rPr>
          <w:rStyle w:val="LinedDown"/>
          <w:rFonts w:asciiTheme="minorHAnsi" w:hAnsiTheme="minorHAnsi"/>
        </w:rPr>
        <w:t>cals</w:t>
      </w:r>
      <w:proofErr w:type="spellEnd"/>
      <w:r w:rsidRPr="00C6519A">
        <w:rPr>
          <w:rStyle w:val="LinedDown"/>
          <w:rFonts w:asciiTheme="minorHAnsi" w:hAnsiTheme="minorHAnsi"/>
        </w:rPr>
        <w:t xml:space="preserve">, he argues that </w:t>
      </w:r>
      <w:r w:rsidRPr="00C6519A">
        <w:rPr>
          <w:rStyle w:val="StyleUnderline"/>
          <w:rFonts w:asciiTheme="minorHAnsi" w:hAnsiTheme="minorHAnsi"/>
          <w:highlight w:val="green"/>
        </w:rPr>
        <w:t>there is no inherent incompatibility between these values and a radical agenda</w:t>
      </w:r>
      <w:r w:rsidRPr="00C6519A">
        <w:rPr>
          <w:rStyle w:val="StyleUnderline"/>
          <w:rFonts w:asciiTheme="minorHAnsi" w:hAnsiTheme="minorHAnsi"/>
        </w:rPr>
        <w:t>.</w:t>
      </w:r>
      <w:r w:rsidRPr="00C6519A">
        <w:rPr>
          <w:rStyle w:val="LinedDown"/>
          <w:rFonts w:asciiTheme="minorHAnsi" w:hAnsiTheme="minorHAnsi"/>
        </w:rPr>
        <w:t xml:space="preserve"> If these values are suitably interpreted, I think he is absolutely right. Over two hundred years ago, Mary </w:t>
      </w:r>
      <w:r w:rsidRPr="00C6519A">
        <w:rPr>
          <w:rStyle w:val="StyleUnderline"/>
          <w:rFonts w:asciiTheme="minorHAnsi" w:hAnsiTheme="minorHAnsi"/>
          <w:highlight w:val="green"/>
        </w:rPr>
        <w:t>Wollstonecraft and</w:t>
      </w:r>
      <w:r w:rsidRPr="00C6519A">
        <w:rPr>
          <w:rStyle w:val="LinedDown"/>
          <w:rFonts w:asciiTheme="minorHAnsi" w:hAnsiTheme="minorHAnsi"/>
        </w:rPr>
        <w:t xml:space="preserve"> Toussaint </w:t>
      </w:r>
      <w:r w:rsidRPr="00C6519A">
        <w:rPr>
          <w:rStyle w:val="StyleUnderline"/>
          <w:rFonts w:asciiTheme="minorHAnsi" w:hAnsiTheme="minorHAnsi"/>
          <w:highlight w:val="green"/>
        </w:rPr>
        <w:t>Louverture took</w:t>
      </w:r>
      <w:r w:rsidRPr="00C6519A">
        <w:rPr>
          <w:rStyle w:val="LinedDown"/>
          <w:rFonts w:asciiTheme="minorHAnsi" w:hAnsiTheme="minorHAnsi"/>
        </w:rPr>
        <w:t xml:space="preserve"> the </w:t>
      </w:r>
      <w:r w:rsidRPr="00C6519A">
        <w:rPr>
          <w:rStyle w:val="StyleUnderline"/>
          <w:rFonts w:asciiTheme="minorHAnsi" w:hAnsiTheme="minorHAnsi"/>
          <w:highlight w:val="green"/>
        </w:rPr>
        <w:t>abstract universalistic principles</w:t>
      </w:r>
      <w:r w:rsidRPr="00C6519A">
        <w:rPr>
          <w:rStyle w:val="StyleUnderline"/>
          <w:rFonts w:asciiTheme="minorHAnsi" w:hAnsiTheme="minorHAnsi"/>
        </w:rPr>
        <w:t xml:space="preserve"> of the French Revolution </w:t>
      </w:r>
      <w:r w:rsidRPr="00C6519A">
        <w:rPr>
          <w:rStyle w:val="StyleUnderline"/>
          <w:rFonts w:asciiTheme="minorHAnsi" w:hAnsiTheme="minorHAnsi"/>
          <w:highlight w:val="green"/>
        </w:rPr>
        <w:t>and extended them to groups they were intended to exclude</w:t>
      </w:r>
      <w:r w:rsidRPr="00C6519A">
        <w:rPr>
          <w:rStyle w:val="StyleUnderline"/>
          <w:rFonts w:asciiTheme="minorHAnsi" w:hAnsiTheme="minorHAnsi"/>
        </w:rPr>
        <w:t>.</w:t>
      </w:r>
      <w:r w:rsidRPr="00C6519A">
        <w:rPr>
          <w:rStyle w:val="LinedDown"/>
          <w:rFonts w:asciiTheme="minorHAnsi" w:hAnsiTheme="minorHAnsi"/>
        </w:rPr>
        <w:t xml:space="preserve"> Gradually and incompletely women and blacks and landless men have achieved the democratic rights promised to all (in words) by the anti-feudal revolution. </w:t>
      </w:r>
      <w:proofErr w:type="gramStart"/>
      <w:r w:rsidRPr="00C6519A">
        <w:rPr>
          <w:rStyle w:val="LinedDown"/>
          <w:rFonts w:asciiTheme="minorHAnsi" w:hAnsiTheme="minorHAnsi"/>
        </w:rPr>
        <w:t>So</w:t>
      </w:r>
      <w:proofErr w:type="gramEnd"/>
      <w:r w:rsidRPr="00C6519A">
        <w:rPr>
          <w:rStyle w:val="LinedDown"/>
          <w:rFonts w:asciiTheme="minorHAnsi" w:hAnsiTheme="minorHAnsi"/>
        </w:rPr>
        <w:t xml:space="preserve"> I agree with Charles that such universalistic principles have great value; </w:t>
      </w:r>
      <w:r w:rsidRPr="00C6519A">
        <w:rPr>
          <w:rStyle w:val="StyleUnderline"/>
          <w:rFonts w:asciiTheme="minorHAnsi" w:hAnsiTheme="minorHAnsi"/>
          <w:highlight w:val="green"/>
        </w:rPr>
        <w:t>even if usually applied in self-serving ways, they have a deeply radical potential</w:t>
      </w:r>
      <w:r w:rsidRPr="00C6519A">
        <w:rPr>
          <w:rStyle w:val="LinedDown"/>
          <w:rFonts w:asciiTheme="minorHAnsi" w:hAnsiTheme="minorHAnsi"/>
        </w:rPr>
        <w:t xml:space="preserve"> and </w:t>
      </w:r>
      <w:r w:rsidRPr="00C6519A">
        <w:rPr>
          <w:rStyle w:val="StyleUnderline"/>
          <w:rFonts w:asciiTheme="minorHAnsi" w:hAnsiTheme="minorHAnsi"/>
        </w:rPr>
        <w:t xml:space="preserve">it would be foolish </w:t>
      </w:r>
      <w:r w:rsidRPr="00C6519A">
        <w:rPr>
          <w:rStyle w:val="LinedDown"/>
          <w:rFonts w:asciiTheme="minorHAnsi" w:hAnsiTheme="minorHAnsi"/>
        </w:rPr>
        <w:t xml:space="preserve">of radicals </w:t>
      </w:r>
      <w:r w:rsidRPr="00C6519A">
        <w:rPr>
          <w:rStyle w:val="StyleUnderline"/>
          <w:rFonts w:asciiTheme="minorHAnsi" w:hAnsiTheme="minorHAnsi"/>
        </w:rPr>
        <w:t>to reject</w:t>
      </w:r>
      <w:r w:rsidRPr="00C6519A">
        <w:rPr>
          <w:rStyle w:val="LinedDown"/>
          <w:rFonts w:asciiTheme="minorHAnsi" w:hAnsiTheme="minorHAnsi"/>
        </w:rPr>
        <w:t xml:space="preserve"> them, </w:t>
      </w:r>
      <w:r w:rsidRPr="00C6519A">
        <w:rPr>
          <w:rStyle w:val="StyleUnderline"/>
          <w:rFonts w:asciiTheme="minorHAnsi" w:hAnsiTheme="minorHAnsi"/>
        </w:rPr>
        <w:t>any more than we should reject all</w:t>
      </w:r>
      <w:r w:rsidRPr="00C6519A">
        <w:rPr>
          <w:rStyle w:val="LinedDown"/>
          <w:rFonts w:asciiTheme="minorHAnsi" w:hAnsiTheme="minorHAnsi"/>
        </w:rPr>
        <w:t xml:space="preserve"> of the </w:t>
      </w:r>
      <w:r w:rsidRPr="00C6519A">
        <w:rPr>
          <w:rStyle w:val="StyleUnderline"/>
          <w:rFonts w:asciiTheme="minorHAnsi" w:hAnsiTheme="minorHAnsi"/>
        </w:rPr>
        <w:t>technological developments</w:t>
      </w:r>
      <w:r w:rsidRPr="00C6519A">
        <w:rPr>
          <w:rStyle w:val="LinedDown"/>
          <w:rFonts w:asciiTheme="minorHAnsi" w:hAnsiTheme="minorHAnsi"/>
        </w:rPr>
        <w:t xml:space="preserve"> of the Indus- trial Revolution </w:t>
      </w:r>
      <w:r w:rsidRPr="00C6519A">
        <w:rPr>
          <w:rStyle w:val="StyleUnderline"/>
          <w:rFonts w:asciiTheme="minorHAnsi" w:hAnsiTheme="minorHAnsi"/>
        </w:rPr>
        <w:t>which</w:t>
      </w:r>
      <w:r w:rsidRPr="00C6519A">
        <w:rPr>
          <w:rStyle w:val="LinedDown"/>
          <w:rFonts w:asciiTheme="minorHAnsi" w:hAnsiTheme="minorHAnsi"/>
        </w:rPr>
        <w:t xml:space="preserve"> also </w:t>
      </w:r>
      <w:r w:rsidRPr="00C6519A">
        <w:rPr>
          <w:rStyle w:val="StyleUnderline"/>
          <w:rFonts w:asciiTheme="minorHAnsi" w:hAnsiTheme="minorHAnsi"/>
        </w:rPr>
        <w:t>developed with</w:t>
      </w:r>
      <w:r w:rsidRPr="00C6519A">
        <w:rPr>
          <w:rStyle w:val="LinedDown"/>
          <w:rFonts w:asciiTheme="minorHAnsi" w:hAnsiTheme="minorHAnsi"/>
        </w:rPr>
        <w:t xml:space="preserve"> the rise of </w:t>
      </w:r>
      <w:r w:rsidRPr="00C6519A">
        <w:rPr>
          <w:rStyle w:val="StyleUnderline"/>
          <w:rFonts w:asciiTheme="minorHAnsi" w:hAnsiTheme="minorHAnsi"/>
        </w:rPr>
        <w:t>capitalism.</w:t>
      </w:r>
      <w:r w:rsidRPr="00C6519A">
        <w:rPr>
          <w:rStyle w:val="LinedDown"/>
          <w:rFonts w:asciiTheme="minorHAnsi" w:hAnsiTheme="minorHAnsi"/>
        </w:rPr>
        <w:t xml:space="preserve"> in fact, few American radicals have rejected these aspects of liberalism in their </w:t>
      </w:r>
      <w:proofErr w:type="spellStart"/>
      <w:r w:rsidRPr="00C6519A">
        <w:rPr>
          <w:rStyle w:val="LinedDown"/>
          <w:rFonts w:asciiTheme="minorHAnsi" w:hAnsiTheme="minorHAnsi"/>
        </w:rPr>
        <w:t>politi</w:t>
      </w:r>
      <w:proofErr w:type="spellEnd"/>
      <w:r w:rsidRPr="00C6519A">
        <w:rPr>
          <w:rStyle w:val="LinedDown"/>
          <w:rFonts w:asciiTheme="minorHAnsi" w:hAnsiTheme="minorHAnsi"/>
        </w:rPr>
        <w:t xml:space="preserve">- </w:t>
      </w:r>
      <w:proofErr w:type="spellStart"/>
      <w:r w:rsidRPr="00C6519A">
        <w:rPr>
          <w:rStyle w:val="LinedDown"/>
          <w:rFonts w:asciiTheme="minorHAnsi" w:hAnsiTheme="minorHAnsi"/>
        </w:rPr>
        <w:t>cal</w:t>
      </w:r>
      <w:proofErr w:type="spellEnd"/>
      <w:r w:rsidRPr="00C6519A">
        <w:rPr>
          <w:rStyle w:val="LinedDown"/>
          <w:rFonts w:asciiTheme="minorHAnsi" w:hAnsiTheme="minorHAnsi"/>
        </w:rPr>
        <w:t xml:space="preserve"> practice but have been their strongest champions since the Revolution; socialists of all kinds helped to build the labor and civil rights </w:t>
      </w:r>
      <w:proofErr w:type="gramStart"/>
      <w:r w:rsidRPr="00C6519A">
        <w:rPr>
          <w:rStyle w:val="LinedDown"/>
          <w:rFonts w:asciiTheme="minorHAnsi" w:hAnsiTheme="minorHAnsi"/>
        </w:rPr>
        <w:t>movements.‘</w:t>
      </w:r>
      <w:proofErr w:type="gramEnd"/>
      <w:r w:rsidRPr="00C6519A">
        <w:rPr>
          <w:rStyle w:val="LinedDown"/>
          <w:rFonts w:asciiTheme="minorHAnsi" w:hAnsiTheme="minorHAnsi"/>
        </w:rPr>
        <w:t xml:space="preserve"> </w:t>
      </w:r>
    </w:p>
    <w:p w14:paraId="1D70605C" w14:textId="77777777" w:rsidR="00C86CA5" w:rsidRDefault="00C86CA5"/>
    <w:sectPr w:rsidR="00C86CA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70878BC"/>
    <w:multiLevelType w:val="hybridMultilevel"/>
    <w:tmpl w:val="AD76F844"/>
    <w:lvl w:ilvl="0" w:tplc="7A8024E4">
      <w:numFmt w:val="bullet"/>
      <w:lvlText w:val="-"/>
      <w:lvlJc w:val="left"/>
      <w:pPr>
        <w:ind w:left="720" w:hanging="360"/>
      </w:pPr>
      <w:rPr>
        <w:rFonts w:ascii="Calibri" w:eastAsiaTheme="minorHAnsi" w:hAnsi="Calibri" w:cs="Calibri"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91C7FEF"/>
    <w:multiLevelType w:val="hybridMultilevel"/>
    <w:tmpl w:val="8FA8AFC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F83106A"/>
    <w:multiLevelType w:val="hybridMultilevel"/>
    <w:tmpl w:val="6742DFB2"/>
    <w:lvl w:ilvl="0" w:tplc="108C1FC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8AD3E05"/>
    <w:multiLevelType w:val="hybridMultilevel"/>
    <w:tmpl w:val="F40857D2"/>
    <w:lvl w:ilvl="0" w:tplc="7F2886B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96F6AC6"/>
    <w:multiLevelType w:val="hybridMultilevel"/>
    <w:tmpl w:val="737484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EF96E32"/>
    <w:multiLevelType w:val="hybridMultilevel"/>
    <w:tmpl w:val="591AB3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F8D2671"/>
    <w:multiLevelType w:val="hybridMultilevel"/>
    <w:tmpl w:val="79F8B596"/>
    <w:lvl w:ilvl="0" w:tplc="1714D74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74B3E43"/>
    <w:multiLevelType w:val="hybridMultilevel"/>
    <w:tmpl w:val="B81C7EA8"/>
    <w:lvl w:ilvl="0" w:tplc="02609788">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 w:numId="12">
    <w:abstractNumId w:val="16"/>
  </w:num>
  <w:num w:numId="13">
    <w:abstractNumId w:val="10"/>
  </w:num>
  <w:num w:numId="14">
    <w:abstractNumId w:val="17"/>
  </w:num>
  <w:num w:numId="15">
    <w:abstractNumId w:val="13"/>
  </w:num>
  <w:num w:numId="16">
    <w:abstractNumId w:val="11"/>
  </w:num>
  <w:num w:numId="17">
    <w:abstractNumId w:val="14"/>
  </w:num>
  <w:num w:numId="1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17E1"/>
    <w:rsid w:val="0004798F"/>
    <w:rsid w:val="00077762"/>
    <w:rsid w:val="00091E41"/>
    <w:rsid w:val="000F619E"/>
    <w:rsid w:val="00126845"/>
    <w:rsid w:val="0017624F"/>
    <w:rsid w:val="001D1EAB"/>
    <w:rsid w:val="0023305F"/>
    <w:rsid w:val="00235984"/>
    <w:rsid w:val="00265E35"/>
    <w:rsid w:val="002C17E1"/>
    <w:rsid w:val="002D60ED"/>
    <w:rsid w:val="00314962"/>
    <w:rsid w:val="003465A7"/>
    <w:rsid w:val="003555C4"/>
    <w:rsid w:val="003922B3"/>
    <w:rsid w:val="003B699E"/>
    <w:rsid w:val="00416507"/>
    <w:rsid w:val="00480718"/>
    <w:rsid w:val="004B7376"/>
    <w:rsid w:val="005A0D1A"/>
    <w:rsid w:val="005A5E4A"/>
    <w:rsid w:val="00640B51"/>
    <w:rsid w:val="006D52C4"/>
    <w:rsid w:val="006E7920"/>
    <w:rsid w:val="006F1480"/>
    <w:rsid w:val="00751A60"/>
    <w:rsid w:val="007C424A"/>
    <w:rsid w:val="008760CF"/>
    <w:rsid w:val="008A7882"/>
    <w:rsid w:val="008D0FCB"/>
    <w:rsid w:val="0094417A"/>
    <w:rsid w:val="00994C75"/>
    <w:rsid w:val="00A63633"/>
    <w:rsid w:val="00A970B3"/>
    <w:rsid w:val="00AE24C8"/>
    <w:rsid w:val="00B746F0"/>
    <w:rsid w:val="00BA60BF"/>
    <w:rsid w:val="00BB570E"/>
    <w:rsid w:val="00BE2C5A"/>
    <w:rsid w:val="00C80505"/>
    <w:rsid w:val="00C86CA5"/>
    <w:rsid w:val="00D24619"/>
    <w:rsid w:val="00D7288E"/>
    <w:rsid w:val="00DD52A7"/>
    <w:rsid w:val="00DE6EAC"/>
    <w:rsid w:val="00E45BA6"/>
    <w:rsid w:val="00E5062A"/>
    <w:rsid w:val="00E77409"/>
    <w:rsid w:val="00ED663C"/>
    <w:rsid w:val="00F90D03"/>
    <w:rsid w:val="00FC14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CA37D9"/>
  <w15:chartTrackingRefBased/>
  <w15:docId w15:val="{062D2DE8-AC24-4640-ACCF-8EA001F89D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091E41"/>
    <w:rPr>
      <w:rFonts w:ascii="Calibri" w:eastAsiaTheme="minorHAnsi" w:hAnsi="Calibri"/>
      <w:lang w:eastAsia="en-US"/>
    </w:rPr>
  </w:style>
  <w:style w:type="paragraph" w:styleId="Heading1">
    <w:name w:val="heading 1"/>
    <w:aliases w:val="Pocket"/>
    <w:basedOn w:val="Normal"/>
    <w:next w:val="Normal"/>
    <w:link w:val="Heading1Char"/>
    <w:qFormat/>
    <w:rsid w:val="00091E4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Char Char Char Char Char Char"/>
    <w:basedOn w:val="Normal"/>
    <w:next w:val="Normal"/>
    <w:link w:val="Heading2Char"/>
    <w:uiPriority w:val="1"/>
    <w:unhideWhenUsed/>
    <w:qFormat/>
    <w:rsid w:val="00091E41"/>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no,n"/>
    <w:basedOn w:val="Normal"/>
    <w:next w:val="Normal"/>
    <w:link w:val="Heading3Char"/>
    <w:uiPriority w:val="2"/>
    <w:unhideWhenUsed/>
    <w:qFormat/>
    <w:rsid w:val="00091E41"/>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no read,Big card,body,Normal Tag,heading 2, Ch,No Spacing1,No Spacing11,No Spacing111,No Spacing112,No Spacing1121,No Spacing2,Debate Text,Read stuff,No Spacing4,No Spacing21,CD - Cite,Ch,No Spacing211,No Spacing12,tags,TAG,T,t"/>
    <w:basedOn w:val="Normal"/>
    <w:next w:val="Normal"/>
    <w:link w:val="Heading4Char"/>
    <w:uiPriority w:val="3"/>
    <w:unhideWhenUsed/>
    <w:qFormat/>
    <w:rsid w:val="00091E41"/>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091E4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91E41"/>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1"/>
    <w:rsid w:val="00091E41"/>
    <w:rPr>
      <w:rFonts w:ascii="Calibri" w:eastAsiaTheme="majorEastAsia" w:hAnsi="Calibri" w:cstheme="majorBidi"/>
      <w:b/>
      <w:sz w:val="44"/>
      <w:szCs w:val="26"/>
      <w:u w:val="double"/>
      <w:lang w:eastAsia="en-US"/>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2"/>
    <w:rsid w:val="00091E41"/>
    <w:rPr>
      <w:rFonts w:ascii="Calibri" w:eastAsiaTheme="majorEastAsia" w:hAnsi="Calibri" w:cstheme="majorBidi"/>
      <w:b/>
      <w:sz w:val="32"/>
      <w:szCs w:val="24"/>
      <w:u w:val="single"/>
      <w:lang w:eastAsia="en-US"/>
    </w:rPr>
  </w:style>
  <w:style w:type="character" w:customStyle="1" w:styleId="Heading4Char">
    <w:name w:val="Heading 4 Char"/>
    <w:aliases w:val="Tag Char,small text Char,no read Char,Big card Char,body Char,Normal Tag Char,heading 2 Char, Ch Char,No Spacing1 Char,No Spacing11 Char,No Spacing111 Char,No Spacing112 Char,No Spacing1121 Char,No Spacing2 Char,Debate Text Char,Ch Char"/>
    <w:basedOn w:val="DefaultParagraphFont"/>
    <w:link w:val="Heading4"/>
    <w:uiPriority w:val="3"/>
    <w:rsid w:val="00091E41"/>
    <w:rPr>
      <w:rFonts w:ascii="Calibri" w:eastAsiaTheme="majorEastAsia" w:hAnsi="Calibri" w:cstheme="majorBidi"/>
      <w:b/>
      <w:iCs/>
      <w:sz w:val="26"/>
      <w:lang w:eastAsia="en-US"/>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Not"/>
    <w:basedOn w:val="DefaultParagraphFont"/>
    <w:uiPriority w:val="5"/>
    <w:qFormat/>
    <w:rsid w:val="00091E41"/>
    <w:rPr>
      <w:b/>
      <w:bCs/>
      <w:sz w:val="26"/>
      <w:u w:val="none"/>
    </w:rPr>
  </w:style>
  <w:style w:type="paragraph" w:styleId="ListParagraph">
    <w:name w:val="List Paragraph"/>
    <w:aliases w:val="6 font,Colorful List - Accent 11"/>
    <w:basedOn w:val="Normal"/>
    <w:uiPriority w:val="99"/>
    <w:qFormat/>
    <w:rsid w:val="00DD52A7"/>
    <w:pPr>
      <w:ind w:left="720"/>
      <w:contextualSpacing/>
    </w:pPr>
  </w:style>
  <w:style w:type="character" w:customStyle="1" w:styleId="StyleUnderline">
    <w:name w:val="Style Underline"/>
    <w:aliases w:val="Underline,Style Bold Underline,Intense Emphasis1,apple-style-span + 6 pt,Bold,Kern at 16 pt,Intense Emphasis11,Intense Emphasis2,HHeading 3 + 12 pt,Style,ci,Intense Emphasis111,Intense Emphasis3,Intense Emphasis4,Intense Emphasis1111,Bo,c"/>
    <w:basedOn w:val="DefaultParagraphFont"/>
    <w:uiPriority w:val="6"/>
    <w:qFormat/>
    <w:rsid w:val="00091E41"/>
    <w:rPr>
      <w:b w:val="0"/>
      <w:sz w:val="22"/>
      <w:u w:val="single"/>
    </w:rPr>
  </w:style>
  <w:style w:type="character" w:styleId="Emphasis">
    <w:name w:val="Emphasis"/>
    <w:aliases w:val="Highlighted,Evidence,minimized,tag2,Size 10,emphasis in card,CD Card,ED - Tag,emphasis,Bold Underline,Emphasis!!,small,Qualifications,bold underline,normal card text,Shrunk,qualifications in card,qualifications,Style1,Box,Minimized,s,Debate,/,B"/>
    <w:basedOn w:val="DefaultParagraphFont"/>
    <w:link w:val="textbold"/>
    <w:uiPriority w:val="7"/>
    <w:qFormat/>
    <w:rsid w:val="00091E41"/>
    <w:rPr>
      <w:rFonts w:ascii="Calibri" w:hAnsi="Calibri"/>
      <w:b/>
      <w:i w:val="0"/>
      <w:iCs/>
      <w:sz w:val="22"/>
      <w:u w:val="single"/>
      <w:bdr w:val="none" w:sz="0" w:space="0" w:color="auto"/>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Read"/>
    <w:basedOn w:val="DefaultParagraphFont"/>
    <w:link w:val="NoSpacing"/>
    <w:uiPriority w:val="99"/>
    <w:unhideWhenUsed/>
    <w:rsid w:val="00091E41"/>
    <w:rPr>
      <w:color w:val="auto"/>
      <w:u w:val="none"/>
    </w:rPr>
  </w:style>
  <w:style w:type="paragraph" w:customStyle="1" w:styleId="textbold">
    <w:name w:val="text bold"/>
    <w:basedOn w:val="Normal"/>
    <w:link w:val="Emphasis"/>
    <w:uiPriority w:val="7"/>
    <w:qFormat/>
    <w:rsid w:val="00DD52A7"/>
    <w:pPr>
      <w:ind w:left="720"/>
      <w:jc w:val="both"/>
    </w:pPr>
    <w:rPr>
      <w:rFonts w:eastAsiaTheme="minorEastAsia"/>
      <w:b/>
      <w:iCs/>
      <w:u w:val="single"/>
      <w:lang w:eastAsia="zh-CN"/>
    </w:rPr>
  </w:style>
  <w:style w:type="paragraph" w:customStyle="1" w:styleId="paragraph">
    <w:name w:val="paragraph"/>
    <w:basedOn w:val="Normal"/>
    <w:rsid w:val="00DD52A7"/>
    <w:pPr>
      <w:spacing w:before="100" w:beforeAutospacing="1" w:after="100" w:afterAutospacing="1" w:line="240" w:lineRule="auto"/>
    </w:pPr>
    <w:rPr>
      <w:rFonts w:ascii="Times New Roman" w:eastAsia="Times New Roman" w:hAnsi="Times New Roman" w:cs="Times New Roman"/>
      <w:sz w:val="24"/>
      <w:szCs w:val="24"/>
      <w:lang w:eastAsia="zh-CN"/>
    </w:rPr>
  </w:style>
  <w:style w:type="character" w:customStyle="1" w:styleId="LinedDown">
    <w:name w:val="Lined Down"/>
    <w:qFormat/>
    <w:rsid w:val="00DD52A7"/>
    <w:rPr>
      <w:rFonts w:cs="Times New Roman"/>
      <w:b w:val="0"/>
      <w:bCs w:val="0"/>
      <w:i w:val="0"/>
      <w:iCs w:val="0"/>
      <w:color w:val="000000"/>
      <w:sz w:val="12"/>
      <w:szCs w:val="12"/>
      <w:u w:val="none"/>
    </w:rPr>
  </w:style>
  <w:style w:type="paragraph" w:styleId="NoSpacing">
    <w:name w:val="No Spacing"/>
    <w:aliases w:val="Card Format,ClearFormatting,DDI Tag,Tag Title,No Spacing51,Dont use,Tag and Cite,No Spacing31,No Spacing22,No Spacing41,No Spacing6,No Spacing7,Very Small Text,No Spacing8,Dont u,No Spacing311,Medium Grid 21,Clear,card,Card,Tags,Note Level 2"/>
    <w:basedOn w:val="Heading1"/>
    <w:link w:val="Hyperlink"/>
    <w:autoRedefine/>
    <w:uiPriority w:val="99"/>
    <w:qFormat/>
    <w:rsid w:val="00DD52A7"/>
    <w:pPr>
      <w:keepNext w:val="0"/>
      <w:keepLines w:val="0"/>
      <w:spacing w:before="0" w:line="254" w:lineRule="auto"/>
      <w:outlineLvl w:val="9"/>
    </w:pPr>
    <w:rPr>
      <w:rFonts w:asciiTheme="minorHAnsi" w:eastAsiaTheme="minorEastAsia" w:hAnsiTheme="minorHAnsi" w:cstheme="minorBidi"/>
      <w:b w:val="0"/>
      <w:sz w:val="22"/>
      <w:szCs w:val="22"/>
      <w:lang w:eastAsia="zh-CN"/>
    </w:rPr>
  </w:style>
  <w:style w:type="paragraph" w:customStyle="1" w:styleId="vd">
    <w:name w:val="vd"/>
    <w:basedOn w:val="Normal"/>
    <w:rsid w:val="00DD52A7"/>
    <w:pPr>
      <w:spacing w:before="100" w:beforeAutospacing="1" w:after="100" w:afterAutospacing="1" w:line="240" w:lineRule="auto"/>
    </w:pPr>
    <w:rPr>
      <w:rFonts w:ascii="Times New Roman" w:eastAsia="Times New Roman" w:hAnsi="Times New Roman" w:cs="Times New Roman"/>
      <w:sz w:val="24"/>
      <w:szCs w:val="24"/>
      <w:lang w:eastAsia="zh-CN"/>
    </w:rPr>
  </w:style>
  <w:style w:type="character" w:customStyle="1" w:styleId="dttext">
    <w:name w:val="dttext"/>
    <w:basedOn w:val="DefaultParagraphFont"/>
    <w:rsid w:val="00DD52A7"/>
  </w:style>
  <w:style w:type="character" w:customStyle="1" w:styleId="Heading1Char">
    <w:name w:val="Heading 1 Char"/>
    <w:aliases w:val="Pocket Char"/>
    <w:basedOn w:val="DefaultParagraphFont"/>
    <w:link w:val="Heading1"/>
    <w:rsid w:val="00091E41"/>
    <w:rPr>
      <w:rFonts w:ascii="Calibri" w:eastAsiaTheme="majorEastAsia" w:hAnsi="Calibri" w:cstheme="majorBidi"/>
      <w:b/>
      <w:sz w:val="52"/>
      <w:szCs w:val="32"/>
      <w:lang w:eastAsia="en-US"/>
    </w:rPr>
  </w:style>
  <w:style w:type="character" w:styleId="FollowedHyperlink">
    <w:name w:val="FollowedHyperlink"/>
    <w:basedOn w:val="DefaultParagraphFont"/>
    <w:uiPriority w:val="99"/>
    <w:semiHidden/>
    <w:unhideWhenUsed/>
    <w:rsid w:val="00091E41"/>
    <w:rPr>
      <w:color w:val="auto"/>
      <w:u w:val="none"/>
    </w:rPr>
  </w:style>
  <w:style w:type="paragraph" w:customStyle="1" w:styleId="Emphasis1">
    <w:name w:val="Emphasis1"/>
    <w:basedOn w:val="Normal"/>
    <w:autoRedefine/>
    <w:uiPriority w:val="7"/>
    <w:qFormat/>
    <w:rsid w:val="00F90D03"/>
    <w:pPr>
      <w:pBdr>
        <w:top w:val="single" w:sz="4" w:space="1" w:color="auto"/>
        <w:left w:val="single" w:sz="4" w:space="4" w:color="auto"/>
        <w:bottom w:val="single" w:sz="4" w:space="1" w:color="auto"/>
        <w:right w:val="single" w:sz="4" w:space="4" w:color="auto"/>
      </w:pBdr>
      <w:ind w:left="720"/>
      <w:jc w:val="both"/>
    </w:pPr>
    <w:rPr>
      <w:rFonts w:eastAsiaTheme="minorEastAsia"/>
      <w:b/>
      <w:iCs/>
      <w:szCs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07/978-94-007-1494-6_99%5d//Lex" TargetMode="External"/><Relationship Id="rId13" Type="http://schemas.openxmlformats.org/officeDocument/2006/relationships/hyperlink" Target="https://ratical.org/radiation/NuclearExtinction/StevenStarr022815.html" TargetMode="External"/><Relationship Id="rId3" Type="http://schemas.openxmlformats.org/officeDocument/2006/relationships/settings" Target="settings.xml"/><Relationship Id="rId7" Type="http://schemas.openxmlformats.org/officeDocument/2006/relationships/hyperlink" Target="https://doi.org/10.1007/978-94-007-1494-6_99%5d//Lex" TargetMode="External"/><Relationship Id="rId12" Type="http://schemas.openxmlformats.org/officeDocument/2006/relationships/hyperlink" Target="https://www.tandfonline.com/doi/full/10.1080/25751654.2021.1890867"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www.ipwatchdog.com/2021/08/09/patent-waiver-anyway-zooming-trips-covid-ipwaiver-debate/id=136381/" TargetMode="External"/><Relationship Id="rId11" Type="http://schemas.openxmlformats.org/officeDocument/2006/relationships/hyperlink" Target="https://jme.bmj.com/content/47/9/595" TargetMode="External"/><Relationship Id="rId5" Type="http://schemas.openxmlformats.org/officeDocument/2006/relationships/hyperlink" Target="https://www.jstor.org/stable/2184924" TargetMode="External"/><Relationship Id="rId15" Type="http://schemas.openxmlformats.org/officeDocument/2006/relationships/hyperlink" Target="https://www2.ucar.edu/atmosnews/just-published/3995/nuclear-war-and-ultraviolet-radiation" TargetMode="External"/><Relationship Id="rId10" Type="http://schemas.openxmlformats.org/officeDocument/2006/relationships/hyperlink" Target="https://www.newsweek.com/who-warns-world-blind-understanding-covid-spread-hurting-ability-end-pandemic-1614722" TargetMode="External"/><Relationship Id="rId4" Type="http://schemas.openxmlformats.org/officeDocument/2006/relationships/webSettings" Target="webSettings.xml"/><Relationship Id="rId9" Type="http://schemas.openxmlformats.org/officeDocument/2006/relationships/hyperlink" Target="https://www.niskanencenter.org/wp-content/uploads/2019/09/LT_IPMisnomer-2-1.pdf%5d//Lex" TargetMode="External"/><Relationship Id="rId14" Type="http://schemas.openxmlformats.org/officeDocument/2006/relationships/hyperlink" Target="https://ratical.org/radiation/NuclearExtinction/StarrNuclearWinterOct09.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usti\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47</TotalTime>
  <Pages>1</Pages>
  <Words>10498</Words>
  <Characters>59844</Characters>
  <Application>Microsoft Office Word</Application>
  <DocSecurity>0</DocSecurity>
  <Lines>498</Lines>
  <Paragraphs>140</Paragraphs>
  <ScaleCrop>false</ScaleCrop>
  <Company/>
  <LinksUpToDate>false</LinksUpToDate>
  <CharactersWithSpaces>70202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Nathan Li</dc:creator>
  <cp:keywords/>
  <dc:description/>
  <cp:lastModifiedBy>Nathan Li</cp:lastModifiedBy>
  <cp:revision>51</cp:revision>
  <dcterms:created xsi:type="dcterms:W3CDTF">2021-09-18T16:47:00Z</dcterms:created>
  <dcterms:modified xsi:type="dcterms:W3CDTF">2021-09-18T18:23:00Z</dcterms:modified>
</cp:coreProperties>
</file>