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F0A1E" w14:textId="5D551F39" w:rsidR="00E42E4C" w:rsidRDefault="00690F2E" w:rsidP="00690F2E">
      <w:pPr>
        <w:pStyle w:val="Heading2"/>
      </w:pPr>
      <w:r>
        <w:t>1</w:t>
      </w:r>
    </w:p>
    <w:p w14:paraId="61AADE2E" w14:textId="0FBC3FC3" w:rsidR="00690F2E" w:rsidRPr="002F02A7" w:rsidRDefault="00690F2E" w:rsidP="00690F2E">
      <w:pPr>
        <w:pStyle w:val="Heading4"/>
      </w:pPr>
      <w:r>
        <w:t xml:space="preserve">Ethics must </w:t>
      </w:r>
      <w:proofErr w:type="gramStart"/>
      <w:r>
        <w:t>began</w:t>
      </w:r>
      <w:proofErr w:type="gramEnd"/>
      <w:r>
        <w:t xml:space="preserve"> a priori</w:t>
      </w:r>
      <w:r>
        <w:t xml:space="preserve">. </w:t>
      </w:r>
    </w:p>
    <w:p w14:paraId="5BEE4913" w14:textId="1588B5E9" w:rsidR="00690F2E" w:rsidRDefault="008D7F58" w:rsidP="00690F2E">
      <w:pPr>
        <w:pStyle w:val="Heading4"/>
      </w:pPr>
      <w:r>
        <w:t xml:space="preserve">1] </w:t>
      </w:r>
      <w:r w:rsidR="00690F2E" w:rsidRPr="00472885">
        <w:t>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r w:rsidR="00AC5514">
        <w:t xml:space="preserve"> </w:t>
      </w:r>
    </w:p>
    <w:p w14:paraId="5F765051" w14:textId="77777777" w:rsidR="00690F2E" w:rsidRDefault="00690F2E" w:rsidP="00690F2E"/>
    <w:p w14:paraId="58F41B46" w14:textId="77777777" w:rsidR="00690F2E" w:rsidRDefault="00690F2E" w:rsidP="00690F2E">
      <w:pPr>
        <w:pStyle w:val="Heading4"/>
      </w:pPr>
      <w:r>
        <w:t>The existence of extrinsic goodness requires unconditional human worth—that means we must treat others as ends in themselves.</w:t>
      </w:r>
    </w:p>
    <w:p w14:paraId="27C74331" w14:textId="77777777" w:rsidR="00690F2E" w:rsidRPr="005627B7" w:rsidRDefault="00690F2E" w:rsidP="00690F2E">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w:t>
      </w:r>
      <w:proofErr w:type="gramStart"/>
      <w:r>
        <w:t>Apr.,</w:t>
      </w:r>
      <w:proofErr w:type="gramEnd"/>
      <w:r>
        <w:t xml:space="preserve"> 1983), pp. 169-195, JSTOR) OS/Recut Lex </w:t>
      </w:r>
      <w:proofErr w:type="spellStart"/>
      <w:r>
        <w:t>AKu</w:t>
      </w:r>
      <w:proofErr w:type="spellEnd"/>
      <w:r>
        <w:t xml:space="preserve"> *brackets for gendered language</w:t>
      </w:r>
    </w:p>
    <w:p w14:paraId="226984D2" w14:textId="77777777" w:rsidR="00690F2E" w:rsidRDefault="00690F2E" w:rsidP="00690F2E">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 xml:space="preserve">undertakes an </w:t>
      </w:r>
      <w:proofErr w:type="gramStart"/>
      <w:r w:rsidRPr="00844F19">
        <w:rPr>
          <w:rStyle w:val="StyleUnderline"/>
          <w:highlight w:val="green"/>
        </w:rPr>
        <w:t>action</w:t>
      </w:r>
      <w:r w:rsidRPr="00844F19">
        <w:rPr>
          <w:rStyle w:val="StyleUnderline"/>
        </w:rPr>
        <w:t>,[</w:t>
      </w:r>
      <w:proofErr w:type="gramEnd"/>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proofErr w:type="gramStart"/>
      <w:r w:rsidRPr="001210AC">
        <w:rPr>
          <w:rStyle w:val="StyleUnderline"/>
          <w:highlight w:val="green"/>
        </w:rPr>
        <w:t>In order for</w:t>
      </w:r>
      <w:proofErr w:type="gramEnd"/>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w:t>
      </w:r>
      <w:r w:rsidRPr="00CD6661">
        <w:rPr>
          <w:rStyle w:val="Emphasis"/>
        </w:rPr>
        <w:t>" or "rational nature,"</w:t>
      </w:r>
      <w:r w:rsidRPr="00CD6661">
        <w:rPr>
          <w:sz w:val="14"/>
        </w:rPr>
        <w:t xml:space="preserve"> which</w:t>
      </w:r>
      <w:r w:rsidRPr="00844F19">
        <w:rPr>
          <w:sz w:val="14"/>
        </w:rPr>
        <w:t xml:space="preserve"> he defines as "</w:t>
      </w:r>
      <w:r w:rsidRPr="00CD6661">
        <w:rPr>
          <w:rStyle w:val="Emphasis"/>
          <w:highlight w:val="green"/>
        </w:rPr>
        <w:t>the power set to an end</w:t>
      </w:r>
      <w:r w:rsidRPr="00844F19">
        <w:rPr>
          <w:sz w:val="14"/>
        </w:rPr>
        <w:t xml:space="preserve">" (G 56/437 and DV 51/392). Kant explains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 xml:space="preserve">existence as a rational being as an end </w:t>
      </w:r>
      <w:proofErr w:type="gramStart"/>
      <w:r w:rsidRPr="001210AC">
        <w:rPr>
          <w:rStyle w:val="StyleUnderline"/>
          <w:highlight w:val="green"/>
        </w:rPr>
        <w:t>in itself is</w:t>
      </w:r>
      <w:proofErr w:type="gramEnd"/>
      <w:r w:rsidRPr="001210AC">
        <w:rPr>
          <w:rStyle w:val="StyleUnderline"/>
          <w:highlight w:val="green"/>
        </w:rPr>
        <w:t xml:space="preserve">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t>
      </w:r>
      <w:r w:rsidRPr="004566AA">
        <w:rPr>
          <w:rStyle w:val="StyleUnderline"/>
        </w:rPr>
        <w:t xml:space="preserve">we set, </w:t>
      </w:r>
      <w:r w:rsidRPr="004566AA">
        <w:rPr>
          <w:rStyle w:val="Emphasis"/>
        </w:rPr>
        <w:t xml:space="preserve">because we </w:t>
      </w:r>
      <w:r w:rsidRPr="001210AC">
        <w:rPr>
          <w:rStyle w:val="Emphasis"/>
          <w:highlight w:val="green"/>
        </w:rPr>
        <w:t>must regard our ends as good</w:t>
      </w:r>
      <w:r w:rsidRPr="00844F19">
        <w:rPr>
          <w:sz w:val="14"/>
        </w:rPr>
        <w:t xml:space="preserve">. But since "every other rational being thinks of his existence by the same rational ground which holds also </w:t>
      </w:r>
      <w:r w:rsidRPr="004566AA">
        <w:rPr>
          <w:sz w:val="14"/>
        </w:rPr>
        <w:t xml:space="preserve">for myself' (G 47/429), </w:t>
      </w:r>
      <w:r w:rsidRPr="004566AA">
        <w:rPr>
          <w:rStyle w:val="StyleUnderline"/>
        </w:rPr>
        <w:t xml:space="preserve">we must </w:t>
      </w:r>
      <w:r w:rsidRPr="001210AC">
        <w:rPr>
          <w:rStyle w:val="StyleUnderline"/>
          <w:highlight w:val="green"/>
        </w:rPr>
        <w:t>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w:t>
      </w:r>
      <w:proofErr w:type="gramStart"/>
      <w:r w:rsidRPr="00844F19">
        <w:rPr>
          <w:sz w:val="14"/>
        </w:rPr>
        <w:t>in itself thus</w:t>
      </w:r>
      <w:proofErr w:type="gramEnd"/>
      <w:r w:rsidRPr="00844F19">
        <w:rPr>
          <w:sz w:val="14"/>
        </w:rPr>
        <w:t xml:space="preserve">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w:t>
      </w:r>
      <w:r w:rsidRPr="004566AA">
        <w:rPr>
          <w:rStyle w:val="StyleUnderline"/>
        </w:rPr>
        <w:t>realized in a good will, take on the status of objective goods. They are not</w:t>
      </w:r>
      <w:r w:rsidRPr="00844F19">
        <w:rPr>
          <w:rStyle w:val="StyleUnderline"/>
        </w:rPr>
        <w:t xml:space="preserve">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xml:space="preserve">. For this </w:t>
      </w:r>
      <w:proofErr w:type="gramStart"/>
      <w:r w:rsidRPr="00844F19">
        <w:rPr>
          <w:sz w:val="14"/>
        </w:rPr>
        <w:t>reason</w:t>
      </w:r>
      <w:proofErr w:type="gramEnd"/>
      <w:r w:rsidRPr="00844F19">
        <w:rPr>
          <w:sz w:val="14"/>
        </w:rPr>
        <w:t xml:space="preserve"> it is our duty to promote the happiness of others-the ends that they choose-and, in general, to make the highest good our end.</w:t>
      </w:r>
    </w:p>
    <w:p w14:paraId="72E6D136" w14:textId="77777777" w:rsidR="00690F2E" w:rsidRDefault="00690F2E" w:rsidP="00690F2E"/>
    <w:p w14:paraId="1BF50C77" w14:textId="5D4DF075" w:rsidR="00690F2E" w:rsidRDefault="00690F2E" w:rsidP="00690F2E">
      <w:pPr>
        <w:pStyle w:val="Heading4"/>
      </w:pPr>
      <w:r>
        <w:lastRenderedPageBreak/>
        <w:t xml:space="preserve">Practical reason is inescapable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r w:rsidR="00AC5514">
        <w:t xml:space="preserve">Only reason is </w:t>
      </w:r>
      <w:proofErr w:type="spellStart"/>
      <w:r w:rsidR="00AC5514">
        <w:t>inescpable</w:t>
      </w:r>
      <w:proofErr w:type="spellEnd"/>
    </w:p>
    <w:p w14:paraId="5D7EC246" w14:textId="38B77B5E" w:rsidR="00690F2E" w:rsidRPr="00830FBE" w:rsidRDefault="00690F2E" w:rsidP="00690F2E">
      <w:r>
        <w:t xml:space="preserve"> </w:t>
      </w:r>
    </w:p>
    <w:p w14:paraId="62EFDBFB" w14:textId="706BB418" w:rsidR="00690F2E" w:rsidRDefault="00690F2E" w:rsidP="00690F2E">
      <w:pPr>
        <w:rPr>
          <w:b/>
          <w:sz w:val="26"/>
          <w:szCs w:val="26"/>
        </w:rPr>
      </w:pPr>
      <w:r>
        <w:rPr>
          <w:b/>
          <w:sz w:val="26"/>
          <w:szCs w:val="26"/>
        </w:rPr>
        <w:t xml:space="preserve">This the </w:t>
      </w:r>
      <w:r w:rsidRPr="009954F0">
        <w:rPr>
          <w:b/>
          <w:sz w:val="26"/>
          <w:szCs w:val="26"/>
        </w:rPr>
        <w:t xml:space="preserve">standard is consistency with the </w:t>
      </w:r>
      <w:r w:rsidR="00C436EF">
        <w:rPr>
          <w:b/>
          <w:sz w:val="26"/>
          <w:szCs w:val="26"/>
        </w:rPr>
        <w:t xml:space="preserve">principle of </w:t>
      </w:r>
      <w:r w:rsidR="004566AA">
        <w:rPr>
          <w:b/>
          <w:sz w:val="26"/>
          <w:szCs w:val="26"/>
        </w:rPr>
        <w:t>humanity</w:t>
      </w:r>
      <w:r w:rsidR="00C436EF">
        <w:rPr>
          <w:b/>
          <w:sz w:val="26"/>
          <w:szCs w:val="26"/>
        </w:rPr>
        <w:t xml:space="preserve">. </w:t>
      </w:r>
    </w:p>
    <w:p w14:paraId="26D7233F" w14:textId="77777777" w:rsidR="00690F2E" w:rsidRDefault="00690F2E" w:rsidP="00690F2E">
      <w:pPr>
        <w:pStyle w:val="Heading4"/>
      </w:pPr>
    </w:p>
    <w:p w14:paraId="266FF36B" w14:textId="77777777" w:rsidR="00690F2E" w:rsidRDefault="00690F2E" w:rsidP="00690F2E">
      <w:pPr>
        <w:pStyle w:val="Heading4"/>
      </w:pPr>
    </w:p>
    <w:p w14:paraId="2FDA06F2" w14:textId="77777777" w:rsidR="00690F2E" w:rsidRPr="00FC7436" w:rsidRDefault="00690F2E" w:rsidP="00690F2E">
      <w:pPr>
        <w:pStyle w:val="Heading4"/>
      </w:pPr>
      <w:r>
        <w:t xml:space="preserve">I contend that reducing IP protections for medicines violates freedom. </w:t>
      </w:r>
    </w:p>
    <w:p w14:paraId="5A4938CC" w14:textId="77777777" w:rsidR="00690F2E" w:rsidRPr="00314716" w:rsidRDefault="00690F2E" w:rsidP="00690F2E">
      <w:pPr>
        <w:pStyle w:val="Heading4"/>
        <w:rPr>
          <w:rStyle w:val="Emphasis"/>
        </w:rPr>
      </w:pPr>
      <w:r>
        <w:t>1</w:t>
      </w:r>
      <w:r w:rsidRPr="0044744D">
        <w:t xml:space="preserve">] </w:t>
      </w:r>
      <w:r>
        <w:t>Patents protect private companies.</w:t>
      </w:r>
    </w:p>
    <w:p w14:paraId="4614BD81" w14:textId="77777777" w:rsidR="00690F2E" w:rsidRDefault="00690F2E" w:rsidP="00690F2E">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24B6DE13" w14:textId="77777777" w:rsidR="00690F2E" w:rsidRDefault="00690F2E" w:rsidP="00690F2E">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EC0224">
        <w:rPr>
          <w:sz w:val="12"/>
        </w:rPr>
        <w:t xml:space="preserve"> for a fixed term of 20 years from the patent’s original filing date. By giving this 20-year patent term </w:t>
      </w:r>
      <w:proofErr w:type="gramStart"/>
      <w:r w:rsidRPr="00EC0224">
        <w:rPr>
          <w:sz w:val="12"/>
        </w:rPr>
        <w:t>in which</w:t>
      </w:r>
      <w:proofErr w:type="gramEnd"/>
      <w:r w:rsidRPr="00EC0224">
        <w:rPr>
          <w:sz w:val="12"/>
        </w:rPr>
        <w:t xml:space="preserve">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to efforts to derive profits from patents, pharmaceutical companies’ patents contribute to roughly 70-80 percent of their overall revenues. </w:t>
      </w:r>
      <w:r w:rsidRPr="006F0D29">
        <w:rPr>
          <w:rStyle w:val="StyleUnderline"/>
          <w:highlight w:val="green"/>
        </w:rPr>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investments, </w:t>
      </w:r>
      <w:proofErr w:type="gramStart"/>
      <w:r w:rsidRPr="00EC0224">
        <w:rPr>
          <w:sz w:val="12"/>
        </w:rPr>
        <w:t>they</w:t>
      </w:r>
      <w:proofErr w:type="gramEnd"/>
      <w:r w:rsidRPr="00EC0224">
        <w:rPr>
          <w:sz w:val="12"/>
        </w:rPr>
        <w:t xml:space="preserve"> can also act as a </w:t>
      </w:r>
      <w:r w:rsidRPr="003B794E">
        <w:rPr>
          <w:rStyle w:val="Emphasis"/>
          <w:highlight w:val="green"/>
        </w:rPr>
        <w:t>shield against infringement</w:t>
      </w:r>
      <w:r w:rsidRPr="00314716">
        <w:rPr>
          <w:rStyle w:val="StyleUnderline"/>
        </w:rPr>
        <w:t xml:space="preserve"> claims.</w:t>
      </w:r>
      <w:r w:rsidRPr="00EC0224">
        <w:rPr>
          <w:sz w:val="12"/>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w:t>
      </w:r>
      <w:proofErr w:type="spellStart"/>
      <w:r w:rsidRPr="00EC0224">
        <w:rPr>
          <w:sz w:val="12"/>
        </w:rPr>
        <w:t>Su</w:t>
      </w:r>
      <w:proofErr w:type="spellEnd"/>
      <w:r w:rsidRPr="00EC0224">
        <w:rPr>
          <w:sz w:val="12"/>
        </w:rPr>
        <w:t xml:space="preserve"> Pharma and ranked among the top 50 global Pharma Companies—was recently granted injunctive relief from a U.S. court against </w:t>
      </w:r>
      <w:proofErr w:type="spellStart"/>
      <w:r w:rsidRPr="00EC0224">
        <w:rPr>
          <w:sz w:val="12"/>
        </w:rPr>
        <w:t>Biofrontera</w:t>
      </w:r>
      <w:proofErr w:type="spellEnd"/>
      <w:r w:rsidRPr="00EC0224">
        <w:rPr>
          <w:sz w:val="12"/>
        </w:rPr>
        <w:t xml:space="preserve"> Inc. in a patent infringement </w:t>
      </w:r>
      <w:proofErr w:type="gramStart"/>
      <w:r w:rsidRPr="00EC0224">
        <w:rPr>
          <w:sz w:val="12"/>
        </w:rPr>
        <w:t>case[</w:t>
      </w:r>
      <w:proofErr w:type="gramEnd"/>
      <w:r w:rsidRPr="00EC0224">
        <w:rPr>
          <w:sz w:val="12"/>
        </w:rPr>
        <w:t xml:space="preserve">14]. The court’s order prohibited </w:t>
      </w:r>
      <w:proofErr w:type="spellStart"/>
      <w:r w:rsidRPr="00EC0224">
        <w:rPr>
          <w:sz w:val="12"/>
        </w:rPr>
        <w:t>Biofrontera</w:t>
      </w:r>
      <w:proofErr w:type="spellEnd"/>
      <w:r w:rsidRPr="00EC0224">
        <w:rPr>
          <w:sz w:val="12"/>
        </w:rPr>
        <w:t xml:space="preserve"> from making use of information, including sales data, marketing data, technical information, and unpublished clinical data, of DUSA </w:t>
      </w:r>
      <w:proofErr w:type="gramStart"/>
      <w:r w:rsidRPr="00EC0224">
        <w:rPr>
          <w:sz w:val="12"/>
        </w:rPr>
        <w:t>Pharmaceuticals[</w:t>
      </w:r>
      <w:proofErr w:type="gramEnd"/>
      <w:r w:rsidRPr="00EC0224">
        <w:rPr>
          <w:sz w:val="12"/>
        </w:rPr>
        <w:t>15]. Although bringing an infringement suit is a valuable remedial measure for patentees, pharmaceutical companies often face difficulty with the high costs and uncertainty of litigation</w:t>
      </w:r>
    </w:p>
    <w:p w14:paraId="16723B13" w14:textId="77777777" w:rsidR="00690F2E" w:rsidRDefault="00690F2E" w:rsidP="00690F2E">
      <w:pPr>
        <w:pStyle w:val="Heading4"/>
      </w:pPr>
      <w:r>
        <w:lastRenderedPageBreak/>
        <w:t xml:space="preserve">That negates – A] Promise breaking – states promised legally binding IP protections to companies who might not have otherwise developed medicines – the </w:t>
      </w:r>
      <w:proofErr w:type="spellStart"/>
      <w:r>
        <w:t>aff</w:t>
      </w:r>
      <w:proofErr w:type="spellEnd"/>
      <w:r>
        <w:t xml:space="preserve"> is a unilateral violation of that contract. B] That’s a form of restricting the free economic choices of individuals.</w:t>
      </w:r>
    </w:p>
    <w:p w14:paraId="3750F5E9" w14:textId="77777777" w:rsidR="00690F2E" w:rsidRPr="00F33F52" w:rsidRDefault="00690F2E" w:rsidP="00690F2E"/>
    <w:p w14:paraId="37F6B35A" w14:textId="77777777" w:rsidR="00690F2E" w:rsidRDefault="00690F2E" w:rsidP="00690F2E">
      <w:pPr>
        <w:pStyle w:val="Heading4"/>
      </w:pPr>
      <w:r>
        <w:t xml:space="preserve">2] IP </w:t>
      </w:r>
      <w:proofErr w:type="gramStart"/>
      <w:r>
        <w:t>is a reflection of</w:t>
      </w:r>
      <w:proofErr w:type="gramEnd"/>
      <w:r>
        <w:t xml:space="preserve"> our will and a form of property.</w:t>
      </w:r>
    </w:p>
    <w:p w14:paraId="0E4B5705" w14:textId="77777777" w:rsidR="00690F2E" w:rsidRPr="008B3294" w:rsidRDefault="00690F2E" w:rsidP="00690F2E">
      <w:r w:rsidRPr="008B3294">
        <w:rPr>
          <w:rStyle w:val="Style13ptBold"/>
        </w:rPr>
        <w:t>Merges 11</w:t>
      </w:r>
      <w:r>
        <w:t xml:space="preserve"> </w:t>
      </w:r>
      <w:r w:rsidRPr="00AF408A">
        <w:rPr>
          <w:sz w:val="16"/>
          <w:szCs w:val="16"/>
        </w:rPr>
        <w:t xml:space="preserve">[Merges, Robert P. "Will and Object in the World of IP." Justifying Intellectual Property, Cambridge, Harvard UP, 2011, pp. 76-78. ISBN: 0674049489,9780674049482. Found on </w:t>
      </w:r>
      <w:proofErr w:type="spellStart"/>
      <w:r w:rsidRPr="00AF408A">
        <w:rPr>
          <w:sz w:val="16"/>
          <w:szCs w:val="16"/>
        </w:rPr>
        <w:t>Libgen</w:t>
      </w:r>
      <w:proofErr w:type="spellEnd"/>
      <w:r w:rsidRPr="00AF408A">
        <w:rPr>
          <w:sz w:val="16"/>
          <w:szCs w:val="16"/>
        </w:rPr>
        <w:t>.] //Lex VM</w:t>
      </w:r>
    </w:p>
    <w:p w14:paraId="7B560DB0" w14:textId="77777777" w:rsidR="00690F2E" w:rsidRDefault="00690F2E" w:rsidP="00690F2E">
      <w:pPr>
        <w:rPr>
          <w:sz w:val="12"/>
          <w:szCs w:val="22"/>
        </w:rPr>
      </w:pPr>
      <w:r w:rsidRPr="00EC0224">
        <w:rPr>
          <w:sz w:val="12"/>
          <w:szCs w:val="22"/>
        </w:rPr>
        <w:t xml:space="preserve">It is clear enough at this point that Kant thought reliable expectations about </w:t>
      </w:r>
      <w:r w:rsidRPr="00EC0224">
        <w:rPr>
          <w:rStyle w:val="StyleUnderline"/>
          <w:szCs w:val="22"/>
        </w:rPr>
        <w:t>ongoing possession</w:t>
      </w:r>
      <w:r w:rsidRPr="00EC0224">
        <w:rPr>
          <w:sz w:val="12"/>
          <w:szCs w:val="22"/>
        </w:rPr>
        <w:t xml:space="preserve"> of objects enables something positive to take place. Stable </w:t>
      </w:r>
      <w:r w:rsidRPr="00EC0224">
        <w:rPr>
          <w:rStyle w:val="StyleUnderline"/>
          <w:szCs w:val="22"/>
        </w:rPr>
        <w:t xml:space="preserve">possession permits the imprinting of some aspect of a person, what Kant called his will, onto objects </w:t>
      </w:r>
      <w:proofErr w:type="gramStart"/>
      <w:r w:rsidRPr="00EC0224">
        <w:rPr>
          <w:rStyle w:val="StyleUnderline"/>
          <w:szCs w:val="22"/>
        </w:rPr>
        <w:t>so as to</w:t>
      </w:r>
      <w:proofErr w:type="gramEnd"/>
      <w:r w:rsidRPr="00EC0224">
        <w:rPr>
          <w:rStyle w:val="StyleUnderline"/>
          <w:szCs w:val="22"/>
        </w:rPr>
        <w:t xml:space="preserve"> enable the person to more fully flourish.</w:t>
      </w:r>
      <w:r w:rsidRPr="00EC0224">
        <w:rPr>
          <w:sz w:val="12"/>
          <w:szCs w:val="22"/>
        </w:rPr>
        <w:t xml:space="preserve"> Though nuances abound, Kant’s basic idea regarding the will24 is simple enough: </w:t>
      </w:r>
      <w:r w:rsidRPr="00EC0224">
        <w:rPr>
          <w:rStyle w:val="Emphasis"/>
          <w:szCs w:val="22"/>
          <w:highlight w:val="green"/>
        </w:rPr>
        <w:t>Will</w:t>
      </w:r>
      <w:r w:rsidRPr="00EC0224">
        <w:rPr>
          <w:rStyle w:val="Emphasis"/>
          <w:szCs w:val="22"/>
        </w:rPr>
        <w:t xml:space="preserve"> is that aspect of a person which decides to, and wants to, act on the world.</w:t>
      </w:r>
      <w:r w:rsidRPr="00EC0224">
        <w:rPr>
          <w:sz w:val="12"/>
          <w:szCs w:val="22"/>
        </w:rPr>
        <w:t xml:space="preserve">25 It has three distinctive qualities: it is personal, autonomous, and active. </w:t>
      </w:r>
      <w:r w:rsidRPr="00EC0224">
        <w:rPr>
          <w:rStyle w:val="StyleUnderline"/>
          <w:szCs w:val="22"/>
        </w:rPr>
        <w:t xml:space="preserve">It </w:t>
      </w:r>
      <w:r w:rsidRPr="00EC0224">
        <w:rPr>
          <w:rStyle w:val="StyleUnderline"/>
          <w:szCs w:val="22"/>
          <w:highlight w:val="green"/>
        </w:rPr>
        <w:t>is</w:t>
      </w:r>
      <w:r w:rsidRPr="00EC0224">
        <w:rPr>
          <w:rStyle w:val="StyleUnderline"/>
          <w:szCs w:val="22"/>
        </w:rPr>
        <w:t xml:space="preserve"> highly </w:t>
      </w:r>
      <w:r w:rsidRPr="00EC0224">
        <w:rPr>
          <w:rStyle w:val="StyleUnderline"/>
          <w:szCs w:val="22"/>
          <w:highlight w:val="green"/>
        </w:rPr>
        <w:t>individual</w:t>
      </w:r>
      <w:r w:rsidRPr="00EC0224">
        <w:rPr>
          <w:rStyle w:val="StyleUnderline"/>
          <w:szCs w:val="22"/>
        </w:rPr>
        <w:t xml:space="preserve">, a function of each person’s </w:t>
      </w:r>
      <w:r w:rsidRPr="00EC0224">
        <w:rPr>
          <w:rStyle w:val="StyleUnderline"/>
          <w:szCs w:val="22"/>
          <w:highlight w:val="green"/>
        </w:rPr>
        <w:t>preferences and desires</w:t>
      </w:r>
      <w:r w:rsidRPr="00EC0224">
        <w:rPr>
          <w:sz w:val="12"/>
          <w:szCs w:val="22"/>
        </w:rPr>
        <w:t xml:space="preserve">; Lewis White Beck says that will is “bent upon the satisfaction of some arbitrary purpose.” It is this </w:t>
      </w:r>
      <w:r w:rsidRPr="00EC0224">
        <w:rPr>
          <w:rStyle w:val="StyleUnderline"/>
          <w:szCs w:val="22"/>
        </w:rPr>
        <w:t xml:space="preserve">aspect or feature of ourselves </w:t>
      </w:r>
      <w:r w:rsidRPr="00EC0224">
        <w:rPr>
          <w:rStyle w:val="StyleUnderline"/>
          <w:szCs w:val="22"/>
          <w:highlight w:val="green"/>
        </w:rPr>
        <w:t xml:space="preserve">that we </w:t>
      </w:r>
      <w:r w:rsidRPr="006D03C9">
        <w:rPr>
          <w:rStyle w:val="Emphasis"/>
          <w:highlight w:val="green"/>
        </w:rPr>
        <w:t>imprint</w:t>
      </w:r>
      <w:r w:rsidRPr="006D03C9">
        <w:rPr>
          <w:rStyle w:val="Emphasis"/>
        </w:rPr>
        <w:t xml:space="preserve"> or stamp </w:t>
      </w:r>
      <w:r w:rsidRPr="006D03C9">
        <w:rPr>
          <w:rStyle w:val="Emphasis"/>
          <w:highlight w:val="green"/>
        </w:rPr>
        <w:t>on the world through</w:t>
      </w:r>
      <w:r w:rsidRPr="006D03C9">
        <w:rPr>
          <w:rStyle w:val="Emphasis"/>
        </w:rPr>
        <w:t xml:space="preserve"> our </w:t>
      </w:r>
      <w:r w:rsidRPr="006D03C9">
        <w:rPr>
          <w:rStyle w:val="Emphasis"/>
          <w:highlight w:val="green"/>
        </w:rPr>
        <w:t>choices</w:t>
      </w:r>
      <w:r w:rsidRPr="00EC0224">
        <w:rPr>
          <w:sz w:val="12"/>
          <w:szCs w:val="22"/>
        </w:rPr>
        <w:t xml:space="preserve"> and the resulting actions that carry out or manifest these choices. Right here, in this foundational element, we see a radically individualistic and autonomous view of humans. Although this is balanced by a universalizing, transpersonal sense of reason in other parts of his philosophy,26 a highly individual will is nonetheless central to Kant’s view of human thought and action, and thus </w:t>
      </w:r>
      <w:r w:rsidRPr="00EC0224">
        <w:rPr>
          <w:rStyle w:val="StyleUnderline"/>
          <w:szCs w:val="22"/>
        </w:rPr>
        <w:t xml:space="preserve">an essential aspect of what he thought it </w:t>
      </w:r>
      <w:r w:rsidRPr="006D03C9">
        <w:rPr>
          <w:rStyle w:val="Emphasis"/>
        </w:rPr>
        <w:t>means to be human</w:t>
      </w:r>
      <w:r w:rsidRPr="00EC0224">
        <w:rPr>
          <w:rStyle w:val="StyleUnderline"/>
          <w:szCs w:val="22"/>
        </w:rPr>
        <w:t>.</w:t>
      </w:r>
      <w:r w:rsidRPr="00EC0224">
        <w:rPr>
          <w:sz w:val="12"/>
          <w:szCs w:val="22"/>
        </w:rPr>
        <w:t xml:space="preserve">27 will and object in the world of </w:t>
      </w:r>
      <w:proofErr w:type="spellStart"/>
      <w:r w:rsidRPr="00EC0224">
        <w:rPr>
          <w:sz w:val="12"/>
          <w:szCs w:val="22"/>
        </w:rPr>
        <w:t>ip</w:t>
      </w:r>
      <w:proofErr w:type="spellEnd"/>
      <w:r w:rsidRPr="00EC0224">
        <w:rPr>
          <w:sz w:val="12"/>
          <w:szCs w:val="22"/>
        </w:rPr>
        <w:t xml:space="preserve">. It is tempting to get caught up in the terminology and conceptual complexity of Kant’s ideas of persons, will, and objects. To prevent that happening, it seems wise at this point to talk about some specific examples. How exactly does Kantian autonomy work? What does it look like in the context of IP rights? After we have a better grasp of these ideas, and of how they relate to Kant’s rationale for property, we can turn to an equally important topic: the limits on individual autonomy that Kant built into his theory. Our earlier example of Michelangelo showed how </w:t>
      </w:r>
      <w:r w:rsidRPr="00EC0224">
        <w:rPr>
          <w:rStyle w:val="StyleUnderline"/>
          <w:szCs w:val="22"/>
        </w:rPr>
        <w:t>stable possession is required for a creator to fully work his will on a found object</w:t>
      </w:r>
      <w:r w:rsidRPr="00EC0224">
        <w:rPr>
          <w:sz w:val="12"/>
          <w:szCs w:val="22"/>
        </w:rPr>
        <w:t xml:space="preserve">— in that case, a block of marble. The same basic logic applies in all sorts of cases. Individual farmers and landowners generate and then bring to life a vision for the lands they work on;28 </w:t>
      </w:r>
      <w:r w:rsidRPr="00EC0224">
        <w:rPr>
          <w:rStyle w:val="Emphasis"/>
          <w:szCs w:val="22"/>
          <w:highlight w:val="green"/>
        </w:rPr>
        <w:t>inventors transform</w:t>
      </w:r>
      <w:r w:rsidRPr="00EC0224">
        <w:rPr>
          <w:rStyle w:val="StyleUnderline"/>
          <w:szCs w:val="22"/>
        </w:rPr>
        <w:t xml:space="preserve"> off- the- shelf </w:t>
      </w:r>
      <w:r w:rsidRPr="00EC0224">
        <w:rPr>
          <w:rStyle w:val="Emphasis"/>
          <w:szCs w:val="22"/>
          <w:highlight w:val="green"/>
        </w:rPr>
        <w:t>materials into prototypes</w:t>
      </w:r>
      <w:r w:rsidRPr="00EC0224">
        <w:rPr>
          <w:sz w:val="12"/>
          <w:szCs w:val="22"/>
        </w:rPr>
        <w:t xml:space="preserve">, rough designs, and finished products; and artists work in media such as paint and canvas, paper and pen, textiles and wood, </w:t>
      </w:r>
      <w:proofErr w:type="gramStart"/>
      <w:r w:rsidRPr="00EC0224">
        <w:rPr>
          <w:sz w:val="12"/>
          <w:szCs w:val="22"/>
        </w:rPr>
        <w:t>keyboard</w:t>
      </w:r>
      <w:proofErr w:type="gramEnd"/>
      <w:r w:rsidRPr="00EC0224">
        <w:rPr>
          <w:sz w:val="12"/>
          <w:szCs w:val="22"/>
        </w:rPr>
        <w:t xml:space="preserve"> and iPad, and so on, </w:t>
      </w:r>
      <w:r w:rsidRPr="00EC0224">
        <w:rPr>
          <w:rStyle w:val="StyleUnderline"/>
          <w:szCs w:val="22"/>
        </w:rPr>
        <w:t xml:space="preserve">to </w:t>
      </w:r>
      <w:r w:rsidRPr="00EC0224">
        <w:rPr>
          <w:rStyle w:val="StyleUnderline"/>
          <w:szCs w:val="22"/>
          <w:highlight w:val="green"/>
        </w:rPr>
        <w:t>give life to a concept</w:t>
      </w:r>
      <w:r w:rsidRPr="00EC0224">
        <w:rPr>
          <w:rStyle w:val="StyleUnderline"/>
          <w:szCs w:val="22"/>
        </w:rPr>
        <w:t xml:space="preserve"> or mental image. </w:t>
      </w:r>
      <w:r w:rsidRPr="00EC0224">
        <w:rPr>
          <w:rStyle w:val="StyleUnderline"/>
          <w:szCs w:val="22"/>
          <w:highlight w:val="green"/>
        </w:rPr>
        <w:t>Wherever</w:t>
      </w:r>
      <w:r w:rsidRPr="00EC0224">
        <w:rPr>
          <w:rStyle w:val="StyleUnderline"/>
          <w:szCs w:val="22"/>
        </w:rPr>
        <w:t xml:space="preserve"> personal </w:t>
      </w:r>
      <w:r w:rsidRPr="00EC0224">
        <w:rPr>
          <w:rStyle w:val="StyleUnderline"/>
          <w:szCs w:val="22"/>
          <w:highlight w:val="green"/>
        </w:rPr>
        <w:t>skill and judgment are brought</w:t>
      </w:r>
      <w:r w:rsidRPr="00EC0224">
        <w:rPr>
          <w:rStyle w:val="StyleUnderline"/>
          <w:szCs w:val="22"/>
        </w:rPr>
        <w:t xml:space="preserve"> to bear </w:t>
      </w:r>
      <w:r w:rsidRPr="00EC0224">
        <w:rPr>
          <w:rStyle w:val="StyleUnderline"/>
          <w:szCs w:val="22"/>
          <w:highlight w:val="green"/>
        </w:rPr>
        <w:t>on things</w:t>
      </w:r>
      <w:r w:rsidRPr="00EC0224">
        <w:rPr>
          <w:rStyle w:val="StyleUnderline"/>
          <w:szCs w:val="22"/>
        </w:rPr>
        <w:t xml:space="preserve"> that people inherit or find, </w:t>
      </w:r>
      <w:r w:rsidRPr="004C2936">
        <w:rPr>
          <w:rStyle w:val="StyleUnderline"/>
          <w:szCs w:val="22"/>
          <w:highlight w:val="green"/>
        </w:rPr>
        <w:t>we see</w:t>
      </w:r>
      <w:r w:rsidRPr="004C2936">
        <w:rPr>
          <w:rStyle w:val="StyleUnderline"/>
          <w:szCs w:val="22"/>
        </w:rPr>
        <w:t xml:space="preserve"> evidence</w:t>
      </w:r>
      <w:r w:rsidRPr="00EC0224">
        <w:rPr>
          <w:rStyle w:val="StyleUnderline"/>
          <w:szCs w:val="22"/>
        </w:rPr>
        <w:t xml:space="preserve"> of the Kantian process of </w:t>
      </w:r>
      <w:r w:rsidRPr="00EC0224">
        <w:rPr>
          <w:rStyle w:val="StyleUnderline"/>
          <w:szCs w:val="22"/>
          <w:highlight w:val="green"/>
        </w:rPr>
        <w:t>will imprint</w:t>
      </w:r>
      <w:r w:rsidRPr="004C2936">
        <w:rPr>
          <w:rStyle w:val="StyleUnderline"/>
          <w:szCs w:val="22"/>
        </w:rPr>
        <w:t xml:space="preserve">ing itself </w:t>
      </w:r>
      <w:r w:rsidRPr="00EC0224">
        <w:rPr>
          <w:rStyle w:val="StyleUnderline"/>
          <w:szCs w:val="22"/>
          <w:highlight w:val="green"/>
        </w:rPr>
        <w:t>on objects</w:t>
      </w:r>
      <w:r w:rsidRPr="00EC0224">
        <w:rPr>
          <w:rStyle w:val="StyleUnderline"/>
          <w:szCs w:val="22"/>
        </w:rPr>
        <w:t>.</w:t>
      </w:r>
      <w:r w:rsidRPr="00EC0224">
        <w:rPr>
          <w:sz w:val="12"/>
          <w:szCs w:val="22"/>
        </w:rPr>
        <w:t xml:space="preserve"> It </w:t>
      </w:r>
      <w:r w:rsidRPr="00EC0224">
        <w:rPr>
          <w:rStyle w:val="Emphasis"/>
          <w:szCs w:val="22"/>
        </w:rPr>
        <w:t>even</w:t>
      </w:r>
      <w:r w:rsidRPr="00EC0224">
        <w:rPr>
          <w:rStyle w:val="StyleUnderline"/>
          <w:szCs w:val="22"/>
        </w:rPr>
        <w:t xml:space="preserve"> happens </w:t>
      </w:r>
      <w:r w:rsidRPr="00EC0224">
        <w:rPr>
          <w:rStyle w:val="Emphasis"/>
          <w:szCs w:val="22"/>
        </w:rPr>
        <w:t>when the objects</w:t>
      </w:r>
      <w:r w:rsidRPr="00EC0224">
        <w:rPr>
          <w:sz w:val="12"/>
          <w:szCs w:val="22"/>
        </w:rPr>
        <w:t xml:space="preserve"> at hand </w:t>
      </w:r>
      <w:r w:rsidRPr="00EC0224">
        <w:rPr>
          <w:rStyle w:val="Emphasis"/>
          <w:szCs w:val="22"/>
        </w:rPr>
        <w:t>are themselves intangible</w:t>
      </w:r>
      <w:r w:rsidRPr="00EC0224">
        <w:rPr>
          <w:rStyle w:val="StyleUnderline"/>
          <w:szCs w:val="22"/>
        </w:rPr>
        <w:t>. A composer working out a new instance of a traditional form</w:t>
      </w:r>
      <w:r w:rsidRPr="00EC0224">
        <w:rPr>
          <w:sz w:val="12"/>
          <w:szCs w:val="22"/>
        </w:rPr>
        <w:t xml:space="preserve">— a fugue or symphony, blues </w:t>
      </w:r>
      <w:proofErr w:type="gramStart"/>
      <w:r w:rsidRPr="00EC0224">
        <w:rPr>
          <w:sz w:val="12"/>
          <w:szCs w:val="22"/>
        </w:rPr>
        <w:t>song</w:t>
      </w:r>
      <w:proofErr w:type="gramEnd"/>
      <w:r w:rsidRPr="00EC0224">
        <w:rPr>
          <w:sz w:val="12"/>
          <w:szCs w:val="22"/>
        </w:rPr>
        <w:t xml:space="preserve"> or tone poem— </w:t>
      </w:r>
      <w:r w:rsidRPr="00EC0224">
        <w:rPr>
          <w:rStyle w:val="StyleUnderline"/>
          <w:szCs w:val="22"/>
        </w:rPr>
        <w:t>is working on found objects</w:t>
      </w:r>
      <w:r w:rsidRPr="00EC0224">
        <w:rPr>
          <w:sz w:val="12"/>
          <w:szCs w:val="22"/>
        </w:rPr>
        <w:t xml:space="preserve"> just as surely as the farmer or inventor. Even in our earlier example, some of the objects that Michelangelo works on </w:t>
      </w:r>
      <w:proofErr w:type="gramStart"/>
      <w:r w:rsidRPr="00EC0224">
        <w:rPr>
          <w:sz w:val="12"/>
          <w:szCs w:val="22"/>
        </w:rPr>
        <w:t>in the course of</w:t>
      </w:r>
      <w:proofErr w:type="gramEnd"/>
      <w:r w:rsidRPr="00EC0224">
        <w:rPr>
          <w:sz w:val="12"/>
          <w:szCs w:val="22"/>
        </w:rPr>
        <w:t xml:space="preserve"> carving his sculpture are intangible: received conventions about how to depict an emotion; traditional groupings of figures in a religious set piece, such as the Pieta; or accepted norms about how to depict athletic grace or youthful energy. He may take these pieces of the cultural tableau and refine them, or he may subtly resist or transform them. </w:t>
      </w:r>
      <w:proofErr w:type="gramStart"/>
      <w:r w:rsidRPr="00EC0224">
        <w:rPr>
          <w:sz w:val="12"/>
          <w:szCs w:val="22"/>
        </w:rPr>
        <w:t>However</w:t>
      </w:r>
      <w:proofErr w:type="gramEnd"/>
      <w:r w:rsidRPr="00EC0224">
        <w:rPr>
          <w:sz w:val="12"/>
          <w:szCs w:val="22"/>
        </w:rPr>
        <w:t xml:space="preserve"> he handles them, these conventions are just as much objects in his hands as the marble itself.29 As with found physical objects, </w:t>
      </w:r>
      <w:r w:rsidRPr="00EC0224">
        <w:rPr>
          <w:rStyle w:val="StyleUnderline"/>
          <w:szCs w:val="22"/>
        </w:rPr>
        <w:t xml:space="preserve">extended possession of these objects- </w:t>
      </w:r>
      <w:proofErr w:type="spellStart"/>
      <w:r w:rsidRPr="00EC0224">
        <w:rPr>
          <w:rStyle w:val="StyleUnderline"/>
          <w:szCs w:val="22"/>
        </w:rPr>
        <w:t>intransformation</w:t>
      </w:r>
      <w:proofErr w:type="spellEnd"/>
      <w:r w:rsidRPr="00EC0224">
        <w:rPr>
          <w:rStyle w:val="StyleUnderline"/>
          <w:szCs w:val="22"/>
        </w:rPr>
        <w:t xml:space="preserve"> is required to fully apply the creator’s skill and judgment. And because of this, Kantian </w:t>
      </w:r>
      <w:r w:rsidRPr="00EC0224">
        <w:rPr>
          <w:rStyle w:val="Emphasis"/>
          <w:szCs w:val="22"/>
          <w:highlight w:val="green"/>
        </w:rPr>
        <w:t>property rights come into play with intangible objects</w:t>
      </w:r>
      <w:r w:rsidRPr="00EC0224">
        <w:rPr>
          <w:rStyle w:val="StyleUnderline"/>
          <w:szCs w:val="22"/>
        </w:rPr>
        <w:t xml:space="preserve"> as well</w:t>
      </w:r>
      <w:r w:rsidRPr="00EC0224">
        <w:rPr>
          <w:sz w:val="12"/>
          <w:szCs w:val="22"/>
        </w:rPr>
        <w:t xml:space="preserve">. Let me say a word about this complex, and perhaps controversial, possession of intangible objects. It has often been argued that </w:t>
      </w:r>
      <w:r w:rsidRPr="004C2936">
        <w:rPr>
          <w:rStyle w:val="StyleUnderline"/>
          <w:szCs w:val="22"/>
          <w:highlight w:val="green"/>
        </w:rPr>
        <w:t>this</w:t>
      </w:r>
      <w:r w:rsidRPr="00EC0224">
        <w:rPr>
          <w:rStyle w:val="StyleUnderline"/>
          <w:szCs w:val="22"/>
        </w:rPr>
        <w:t xml:space="preserve"> feature of IP</w:t>
      </w:r>
      <w:r w:rsidRPr="00EC0224">
        <w:rPr>
          <w:sz w:val="12"/>
          <w:szCs w:val="22"/>
        </w:rPr>
        <w:t xml:space="preserve">, the control of copies of an intangible work, </w:t>
      </w:r>
      <w:r w:rsidRPr="004C2936">
        <w:rPr>
          <w:rStyle w:val="StyleUnderline"/>
          <w:szCs w:val="22"/>
          <w:highlight w:val="green"/>
        </w:rPr>
        <w:t>constitutes</w:t>
      </w:r>
      <w:r w:rsidRPr="00EC0224">
        <w:rPr>
          <w:rStyle w:val="StyleUnderline"/>
          <w:szCs w:val="22"/>
        </w:rPr>
        <w:t xml:space="preserve"> a form of “</w:t>
      </w:r>
      <w:r w:rsidRPr="004C2936">
        <w:rPr>
          <w:rStyle w:val="StyleUnderline"/>
          <w:szCs w:val="22"/>
          <w:highlight w:val="green"/>
        </w:rPr>
        <w:t>artificial scarcity</w:t>
      </w:r>
      <w:r w:rsidRPr="00EC0224">
        <w:rPr>
          <w:sz w:val="12"/>
          <w:szCs w:val="22"/>
        </w:rPr>
        <w:t xml:space="preserve">,”30 that it runs counter to an ethically superior regime where information is shared freely— and is maybe even counter to the nature of information, which, some say, “wants to be free.”31 According to </w:t>
      </w:r>
      <w:r w:rsidRPr="0054526F">
        <w:rPr>
          <w:sz w:val="12"/>
          <w:szCs w:val="22"/>
        </w:rPr>
        <w:t xml:space="preserve">Kant, </w:t>
      </w:r>
      <w:r w:rsidRPr="0054526F">
        <w:rPr>
          <w:rStyle w:val="StyleUnderline"/>
          <w:szCs w:val="22"/>
        </w:rPr>
        <w:t xml:space="preserve">all property rights have this element of artifice, </w:t>
      </w:r>
      <w:r w:rsidRPr="0054526F">
        <w:rPr>
          <w:rStyle w:val="StyleUnderline"/>
          <w:szCs w:val="22"/>
          <w:highlight w:val="green"/>
        </w:rPr>
        <w:t>because</w:t>
      </w:r>
      <w:r w:rsidRPr="0054526F">
        <w:rPr>
          <w:rStyle w:val="StyleUnderline"/>
          <w:szCs w:val="22"/>
        </w:rPr>
        <w:t xml:space="preserve"> they define a </w:t>
      </w:r>
      <w:r w:rsidRPr="0054526F">
        <w:rPr>
          <w:rStyle w:val="StyleUnderline"/>
          <w:szCs w:val="22"/>
          <w:highlight w:val="green"/>
        </w:rPr>
        <w:t>conceptual</w:t>
      </w:r>
      <w:r w:rsidRPr="0054526F">
        <w:rPr>
          <w:rStyle w:val="StyleUnderline"/>
          <w:szCs w:val="22"/>
        </w:rPr>
        <w:t xml:space="preserve"> type o</w:t>
      </w:r>
      <w:r w:rsidRPr="00EC0224">
        <w:rPr>
          <w:rStyle w:val="StyleUnderline"/>
          <w:szCs w:val="22"/>
        </w:rPr>
        <w:t>f</w:t>
      </w:r>
      <w:r w:rsidRPr="00EC0224">
        <w:rPr>
          <w:sz w:val="12"/>
          <w:szCs w:val="22"/>
        </w:rPr>
        <w:t xml:space="preserve"> possession. </w:t>
      </w:r>
      <w:r w:rsidRPr="004C2936">
        <w:rPr>
          <w:rStyle w:val="StyleUnderline"/>
          <w:szCs w:val="22"/>
          <w:highlight w:val="green"/>
        </w:rPr>
        <w:t>Property</w:t>
      </w:r>
      <w:r w:rsidRPr="00EC0224">
        <w:rPr>
          <w:rStyle w:val="StyleUnderline"/>
          <w:szCs w:val="22"/>
        </w:rPr>
        <w:t xml:space="preserve"> is not just a matter of physical contact between person and object</w:t>
      </w:r>
      <w:r w:rsidRPr="00EC0224">
        <w:rPr>
          <w:sz w:val="12"/>
          <w:szCs w:val="22"/>
        </w:rPr>
        <w:t xml:space="preserve">; it describes a relationship that is deeper and </w:t>
      </w:r>
      <w:r w:rsidRPr="004C2936">
        <w:rPr>
          <w:rStyle w:val="StyleUnderline"/>
          <w:highlight w:val="green"/>
        </w:rPr>
        <w:t>goes</w:t>
      </w:r>
      <w:r w:rsidRPr="004C2936">
        <w:rPr>
          <w:rStyle w:val="StyleUnderline"/>
        </w:rPr>
        <w:t xml:space="preserve"> well </w:t>
      </w:r>
      <w:r w:rsidRPr="004C2936">
        <w:rPr>
          <w:rStyle w:val="StyleUnderline"/>
          <w:highlight w:val="green"/>
        </w:rPr>
        <w:t>beyond</w:t>
      </w:r>
      <w:r w:rsidRPr="00EC0224">
        <w:rPr>
          <w:rStyle w:val="StyleUnderline"/>
          <w:szCs w:val="22"/>
        </w:rPr>
        <w:t xml:space="preserve"> the basic acts of </w:t>
      </w:r>
      <w:r w:rsidRPr="004C2936">
        <w:rPr>
          <w:rStyle w:val="StyleUnderline"/>
          <w:szCs w:val="22"/>
          <w:highlight w:val="green"/>
        </w:rPr>
        <w:t>grasping</w:t>
      </w:r>
      <w:r w:rsidRPr="00EC0224">
        <w:rPr>
          <w:sz w:val="12"/>
          <w:szCs w:val="22"/>
        </w:rPr>
        <w:t xml:space="preserve"> and holding. I can hear one objection to this right away. Yes, Kant speaks of legal ownership as a special relation between a person and an object. </w:t>
      </w:r>
      <w:proofErr w:type="gramStart"/>
      <w:r w:rsidRPr="00EC0224">
        <w:rPr>
          <w:sz w:val="12"/>
          <w:szCs w:val="22"/>
        </w:rPr>
        <w:t>But,</w:t>
      </w:r>
      <w:proofErr w:type="gramEnd"/>
      <w:r w:rsidRPr="00EC0224">
        <w:rPr>
          <w:sz w:val="12"/>
          <w:szCs w:val="22"/>
        </w:rPr>
        <w:t xml:space="preserve"> the objection might run, in his writings he refers only to physical objects, for example, an apple (à la Locke). So maybe the ownership relation is limited to that sort of thing? No. I give no weight to the fact that Kant uses only examples of tangible, physical property in most of the sections of the Doctrine of Right (DOR).32 Kant describes an additional type of possession that makes it crystal clear that the idea is not </w:t>
      </w:r>
      <w:r w:rsidRPr="00EC0224">
        <w:rPr>
          <w:sz w:val="12"/>
          <w:szCs w:val="22"/>
        </w:rPr>
        <w:lastRenderedPageBreak/>
        <w:t xml:space="preserve">in any way limited to physical things—the </w:t>
      </w:r>
      <w:r w:rsidRPr="00EC0224">
        <w:rPr>
          <w:rStyle w:val="StyleUnderline"/>
          <w:szCs w:val="22"/>
        </w:rPr>
        <w:t xml:space="preserve">expectation of </w:t>
      </w:r>
      <w:r w:rsidRPr="002A1601">
        <w:rPr>
          <w:rStyle w:val="Emphasis"/>
        </w:rPr>
        <w:t>future performance under a contract</w:t>
      </w:r>
      <w:r w:rsidRPr="00EC0224">
        <w:rPr>
          <w:rStyle w:val="StyleUnderline"/>
          <w:szCs w:val="22"/>
        </w:rPr>
        <w:t>.</w:t>
      </w:r>
      <w:r w:rsidRPr="00EC0224">
        <w:rPr>
          <w:sz w:val="12"/>
          <w:szCs w:val="22"/>
        </w:rPr>
        <w:t xml:space="preserve"> He posits that </w:t>
      </w:r>
      <w:r w:rsidRPr="000E16D7">
        <w:rPr>
          <w:rStyle w:val="StyleUnderline"/>
          <w:szCs w:val="22"/>
          <w:highlight w:val="green"/>
        </w:rPr>
        <w:t xml:space="preserve">one could </w:t>
      </w:r>
      <w:r w:rsidRPr="004C2936">
        <w:rPr>
          <w:rStyle w:val="StyleUnderline"/>
          <w:szCs w:val="22"/>
          <w:highlight w:val="green"/>
        </w:rPr>
        <w:t>n</w:t>
      </w:r>
      <w:r w:rsidRPr="00EC0224">
        <w:rPr>
          <w:rStyle w:val="StyleUnderline"/>
          <w:szCs w:val="22"/>
        </w:rPr>
        <w:t>o</w:t>
      </w:r>
      <w:r w:rsidRPr="004C2936">
        <w:rPr>
          <w:rStyle w:val="StyleUnderline"/>
          <w:szCs w:val="22"/>
          <w:highlight w:val="green"/>
        </w:rPr>
        <w:t>t</w:t>
      </w:r>
      <w:r w:rsidRPr="00EC0224">
        <w:rPr>
          <w:rStyle w:val="StyleUnderline"/>
          <w:szCs w:val="22"/>
        </w:rPr>
        <w:t xml:space="preserve"> properly </w:t>
      </w:r>
      <w:r w:rsidRPr="004C2936">
        <w:rPr>
          <w:rStyle w:val="StyleUnderline"/>
          <w:szCs w:val="22"/>
        </w:rPr>
        <w:t>be</w:t>
      </w:r>
      <w:r w:rsidRPr="00EC0224">
        <w:rPr>
          <w:rStyle w:val="StyleUnderline"/>
          <w:szCs w:val="22"/>
        </w:rPr>
        <w:t xml:space="preserve"> said to “</w:t>
      </w:r>
      <w:r w:rsidRPr="004C2936">
        <w:rPr>
          <w:rStyle w:val="StyleUnderline"/>
          <w:szCs w:val="22"/>
          <w:highlight w:val="green"/>
        </w:rPr>
        <w:t>possess” a right to performance</w:t>
      </w:r>
      <w:r w:rsidRPr="00EC0224">
        <w:rPr>
          <w:rStyle w:val="StyleUnderline"/>
          <w:szCs w:val="22"/>
        </w:rPr>
        <w:t xml:space="preserve"> under an</w:t>
      </w:r>
      <w:r w:rsidRPr="00EC0224">
        <w:rPr>
          <w:sz w:val="12"/>
          <w:szCs w:val="22"/>
        </w:rPr>
        <w:t xml:space="preserve"> executory </w:t>
      </w:r>
      <w:r w:rsidRPr="00EC0224">
        <w:rPr>
          <w:rStyle w:val="StyleUnderline"/>
          <w:szCs w:val="22"/>
        </w:rPr>
        <w:t xml:space="preserve">contract (one that has been signed or agreed to, but </w:t>
      </w:r>
      <w:r w:rsidRPr="000E16D7">
        <w:rPr>
          <w:rStyle w:val="StyleUnderline"/>
          <w:szCs w:val="22"/>
          <w:highlight w:val="green"/>
        </w:rPr>
        <w:t>not yet performed) unless</w:t>
      </w:r>
      <w:r w:rsidRPr="000E16D7">
        <w:rPr>
          <w:rStyle w:val="StyleUnderline"/>
          <w:szCs w:val="22"/>
        </w:rPr>
        <w:t xml:space="preserve"> “I</w:t>
      </w:r>
      <w:r w:rsidRPr="00EC0224">
        <w:rPr>
          <w:rStyle w:val="StyleUnderline"/>
          <w:szCs w:val="22"/>
        </w:rPr>
        <w:t xml:space="preserve"> can </w:t>
      </w:r>
      <w:r w:rsidRPr="000E16D7">
        <w:rPr>
          <w:rStyle w:val="StyleUnderline"/>
          <w:szCs w:val="22"/>
        </w:rPr>
        <w:t>maintain</w:t>
      </w:r>
      <w:r w:rsidRPr="00EC0224">
        <w:rPr>
          <w:sz w:val="12"/>
          <w:szCs w:val="22"/>
        </w:rPr>
        <w:t xml:space="preserve"> that I would </w:t>
      </w:r>
      <w:r w:rsidRPr="004C2936">
        <w:rPr>
          <w:rStyle w:val="StyleUnderline"/>
        </w:rPr>
        <w:t>have possession</w:t>
      </w:r>
      <w:r w:rsidRPr="00EC0224">
        <w:rPr>
          <w:sz w:val="12"/>
          <w:szCs w:val="22"/>
        </w:rPr>
        <w:t xml:space="preserve"> . . . even if the time of the performance is yet to come.”33 With that legal relation established, however</w:t>
      </w:r>
      <w:r w:rsidRPr="002A1601">
        <w:rPr>
          <w:rStyle w:val="Emphasis"/>
        </w:rPr>
        <w:t xml:space="preserve">, </w:t>
      </w:r>
      <w:r w:rsidRPr="002A1601">
        <w:rPr>
          <w:rStyle w:val="Emphasis"/>
          <w:highlight w:val="green"/>
        </w:rPr>
        <w:t>“[t]he promise</w:t>
      </w:r>
      <w:r w:rsidRPr="00EC0224">
        <w:rPr>
          <w:rStyle w:val="StyleUnderline"/>
          <w:szCs w:val="22"/>
        </w:rPr>
        <w:t xml:space="preserve"> of the [promisor] </w:t>
      </w:r>
      <w:r w:rsidRPr="000E16D7">
        <w:rPr>
          <w:rStyle w:val="StyleUnderline"/>
          <w:szCs w:val="22"/>
        </w:rPr>
        <w:t>accordingly</w:t>
      </w:r>
      <w:r w:rsidRPr="00EC0224">
        <w:rPr>
          <w:rStyle w:val="StyleUnderline"/>
          <w:szCs w:val="22"/>
        </w:rPr>
        <w:t xml:space="preserve"> </w:t>
      </w:r>
      <w:r w:rsidRPr="000E16D7">
        <w:rPr>
          <w:rStyle w:val="StyleUnderline"/>
          <w:szCs w:val="22"/>
        </w:rPr>
        <w:t>belongs</w:t>
      </w:r>
      <w:r w:rsidRPr="00EC0224">
        <w:rPr>
          <w:rStyle w:val="StyleUnderline"/>
          <w:szCs w:val="22"/>
        </w:rPr>
        <w:t xml:space="preserve"> </w:t>
      </w:r>
      <w:r w:rsidRPr="002A1601">
        <w:rPr>
          <w:rStyle w:val="Emphasis"/>
        </w:rPr>
        <w:t>among my worldly goods</w:t>
      </w:r>
      <w:r w:rsidRPr="00EC0224">
        <w:rPr>
          <w:rStyle w:val="StyleUnderline"/>
          <w:szCs w:val="22"/>
        </w:rPr>
        <w:t xml:space="preserve"> . . . , </w:t>
      </w:r>
      <w:r w:rsidRPr="000E16D7">
        <w:rPr>
          <w:rStyle w:val="StyleUnderline"/>
          <w:szCs w:val="22"/>
        </w:rPr>
        <w:t>and</w:t>
      </w:r>
      <w:r w:rsidRPr="00EC0224">
        <w:rPr>
          <w:rStyle w:val="StyleUnderline"/>
          <w:szCs w:val="22"/>
        </w:rPr>
        <w:t xml:space="preserve"> I can </w:t>
      </w:r>
      <w:r w:rsidRPr="002A1601">
        <w:rPr>
          <w:rStyle w:val="Emphasis"/>
        </w:rPr>
        <w:t xml:space="preserve">include it under what </w:t>
      </w:r>
      <w:r w:rsidRPr="002A1601">
        <w:rPr>
          <w:rStyle w:val="Emphasis"/>
          <w:highlight w:val="green"/>
        </w:rPr>
        <w:t>is mine.</w:t>
      </w:r>
      <w:r w:rsidRPr="002A1601">
        <w:rPr>
          <w:rStyle w:val="Emphasis"/>
        </w:rPr>
        <w:t>”</w:t>
      </w:r>
      <w:r w:rsidRPr="00EC0224">
        <w:rPr>
          <w:sz w:val="12"/>
          <w:szCs w:val="22"/>
        </w:rPr>
        <w:t xml:space="preserve">34 The synonymous use of “possession,” “object,” “belonging,” and “mine” in the case of a tangible, physical thing such as an apple and an intangible thing such as a promise of future contractual performance is too clear to require much comment. </w:t>
      </w:r>
      <w:r w:rsidRPr="002A1601">
        <w:rPr>
          <w:rStyle w:val="Emphasis"/>
        </w:rPr>
        <w:t>“</w:t>
      </w:r>
      <w:r w:rsidRPr="002A1601">
        <w:rPr>
          <w:rStyle w:val="Emphasis"/>
          <w:highlight w:val="green"/>
        </w:rPr>
        <w:t>Object</w:t>
      </w:r>
      <w:r w:rsidRPr="002A1601">
        <w:rPr>
          <w:rStyle w:val="Emphasis"/>
        </w:rPr>
        <w:t>” is very abstract</w:t>
      </w:r>
      <w:r w:rsidRPr="00EC0224">
        <w:rPr>
          <w:rStyle w:val="StyleUnderline"/>
          <w:szCs w:val="22"/>
        </w:rPr>
        <w:t xml:space="preserve"> for </w:t>
      </w:r>
      <w:proofErr w:type="gramStart"/>
      <w:r w:rsidRPr="00EC0224">
        <w:rPr>
          <w:rStyle w:val="StyleUnderline"/>
          <w:szCs w:val="22"/>
        </w:rPr>
        <w:t>Kant, and</w:t>
      </w:r>
      <w:proofErr w:type="gramEnd"/>
      <w:r w:rsidRPr="00EC0224">
        <w:rPr>
          <w:rStyle w:val="StyleUnderline"/>
          <w:szCs w:val="22"/>
        </w:rPr>
        <w:t xml:space="preserve"> can of course </w:t>
      </w:r>
      <w:r w:rsidRPr="002A1601">
        <w:rPr>
          <w:rStyle w:val="Emphasis"/>
          <w:highlight w:val="green"/>
        </w:rPr>
        <w:t>therefore include IPRs</w:t>
      </w:r>
      <w:r w:rsidRPr="00EC0224">
        <w:rPr>
          <w:sz w:val="12"/>
          <w:szCs w:val="22"/>
        </w:rPr>
        <w:t>.35</w:t>
      </w:r>
    </w:p>
    <w:p w14:paraId="259BB63C" w14:textId="6F8A08A4" w:rsidR="00690F2E" w:rsidRDefault="00690F2E" w:rsidP="00690F2E"/>
    <w:p w14:paraId="1D7A7929" w14:textId="16F9EABC" w:rsidR="00AF19CE" w:rsidRDefault="00AF19CE" w:rsidP="00AF19CE">
      <w:pPr>
        <w:pStyle w:val="Heading2"/>
      </w:pPr>
      <w:r>
        <w:lastRenderedPageBreak/>
        <w:t>2</w:t>
      </w:r>
    </w:p>
    <w:p w14:paraId="2FEADC96" w14:textId="77777777" w:rsidR="00AF19CE" w:rsidRDefault="00AF19CE" w:rsidP="00AF19CE">
      <w:pPr>
        <w:rPr>
          <w:rStyle w:val="Style13ptBold"/>
        </w:rPr>
      </w:pPr>
      <w:r>
        <w:rPr>
          <w:rStyle w:val="Style13ptBold"/>
        </w:rPr>
        <w:t>CP Text: The Member Nations of the World Trade Organization ought to increase the inventiveness standard for granting secondary patents.</w:t>
      </w:r>
    </w:p>
    <w:p w14:paraId="601D42F4" w14:textId="77777777" w:rsidR="00AF19CE" w:rsidRDefault="00AF19CE" w:rsidP="00AF19CE">
      <w:pPr>
        <w:rPr>
          <w:rStyle w:val="Style13ptBold"/>
        </w:rPr>
      </w:pPr>
    </w:p>
    <w:p w14:paraId="5D9E6A06" w14:textId="77777777" w:rsidR="00AF19CE" w:rsidRPr="00A96831" w:rsidRDefault="00AF19CE" w:rsidP="00AF19CE">
      <w:pPr>
        <w:pStyle w:val="Heading4"/>
      </w:pPr>
      <w:r>
        <w:t>Solves</w:t>
      </w:r>
      <w:r w:rsidRPr="00A96831">
        <w:t xml:space="preserve"> innovation</w:t>
      </w:r>
      <w:r>
        <w:t>, eliminates frivolous evergreening and</w:t>
      </w:r>
      <w:r w:rsidRPr="00A96831">
        <w:t xml:space="preserve"> allows for competition </w:t>
      </w:r>
      <w:r>
        <w:t>which</w:t>
      </w:r>
      <w:r w:rsidRPr="00A96831">
        <w:t xml:space="preserve"> reduces prices.</w:t>
      </w:r>
    </w:p>
    <w:p w14:paraId="21564ACA" w14:textId="77777777" w:rsidR="00AF19CE" w:rsidRPr="00172591" w:rsidRDefault="00AF19CE" w:rsidP="00AF19CE">
      <w:pPr>
        <w:rPr>
          <w:rStyle w:val="StyleUnderline"/>
          <w:u w:val="none"/>
        </w:rPr>
      </w:pPr>
      <w:r w:rsidRPr="00A96831">
        <w:rPr>
          <w:rStyle w:val="Style13ptBold"/>
        </w:rPr>
        <w:t>Christensen 20</w:t>
      </w:r>
      <w:r w:rsidRPr="00172591">
        <w:t xml:space="preserve"> </w:t>
      </w:r>
      <w:r w:rsidRPr="00172591">
        <w:rPr>
          <w:sz w:val="16"/>
          <w:szCs w:val="16"/>
        </w:rPr>
        <w:t xml:space="preserve">[Connor Christensen, "The Evergreen Forests of Insulin Patents", </w:t>
      </w:r>
      <w:proofErr w:type="spellStart"/>
      <w:r w:rsidRPr="00172591">
        <w:rPr>
          <w:sz w:val="16"/>
          <w:szCs w:val="16"/>
        </w:rPr>
        <w:t>Awakenwfu</w:t>
      </w:r>
      <w:proofErr w:type="spellEnd"/>
      <w:r w:rsidRPr="00172591">
        <w:rPr>
          <w:sz w:val="16"/>
          <w:szCs w:val="16"/>
        </w:rPr>
        <w:t>, The Creative Journal of Contemporary Bioethics, 9-14-2020, https://awakenwfu.com/2020/09/14/the-evergreen-forests-of-insulin-patents/, accessed: 9-7-2021.] //CHSTM and Lex VM</w:t>
      </w:r>
    </w:p>
    <w:p w14:paraId="067FDC5C" w14:textId="77777777" w:rsidR="00AF19CE" w:rsidRDefault="00AF19CE" w:rsidP="00AF19CE">
      <w:pPr>
        <w:rPr>
          <w:sz w:val="12"/>
        </w:rPr>
      </w:pPr>
      <w:r w:rsidRPr="00172591">
        <w:rPr>
          <w:sz w:val="12"/>
        </w:rPr>
        <w:t xml:space="preserve">A potential solution to prevent patent evergreening would be to </w:t>
      </w:r>
      <w:r w:rsidRPr="00172591">
        <w:rPr>
          <w:rStyle w:val="StyleUnderline"/>
          <w:highlight w:val="green"/>
        </w:rPr>
        <w:t>modify</w:t>
      </w:r>
      <w:r w:rsidRPr="00172591">
        <w:rPr>
          <w:rStyle w:val="StyleUnderline"/>
        </w:rPr>
        <w:t xml:space="preserve"> the “</w:t>
      </w:r>
      <w:r w:rsidRPr="00172591">
        <w:rPr>
          <w:rStyle w:val="StyleUnderline"/>
          <w:highlight w:val="green"/>
        </w:rPr>
        <w:t>inventiveness” standard</w:t>
      </w:r>
      <w:r w:rsidRPr="00172591">
        <w:rPr>
          <w:rStyle w:val="StyleUnderline"/>
        </w:rPr>
        <w:t xml:space="preserve"> required to obtain a new patent on drugs.</w:t>
      </w:r>
      <w:hyperlink r:id="rId9" w:anchor="ftn27" w:history="1">
        <w:r w:rsidRPr="00172591">
          <w:rPr>
            <w:rStyle w:val="StyleUnderline"/>
          </w:rPr>
          <w:t>[27]</w:t>
        </w:r>
      </w:hyperlink>
      <w:r w:rsidRPr="00172591">
        <w:rPr>
          <w:sz w:val="12"/>
        </w:rPr>
        <w:t xml:space="preserve"> By modifying this standard, the goal would be to stop non-inventive and commonly practiced pharmaceutical techniques from receiving patent protection.</w:t>
      </w:r>
      <w:hyperlink r:id="rId10" w:anchor="ftn28" w:history="1">
        <w:r w:rsidRPr="00172591">
          <w:rPr>
            <w:rStyle w:val="Hyperlink"/>
            <w:sz w:val="12"/>
          </w:rPr>
          <w:t>[28]</w:t>
        </w:r>
      </w:hyperlink>
      <w:r w:rsidRPr="00172591">
        <w:rPr>
          <w:sz w:val="12"/>
        </w:rPr>
        <w:t xml:space="preserve"> Moreover, </w:t>
      </w:r>
      <w:r w:rsidRPr="00172591">
        <w:rPr>
          <w:rStyle w:val="Emphasis"/>
        </w:rPr>
        <w:t xml:space="preserve">each incremental </w:t>
      </w:r>
      <w:r w:rsidRPr="00172591">
        <w:rPr>
          <w:rStyle w:val="Emphasis"/>
          <w:highlight w:val="green"/>
        </w:rPr>
        <w:t>improvement</w:t>
      </w:r>
      <w:r w:rsidRPr="00172591">
        <w:rPr>
          <w:rStyle w:val="Emphasis"/>
        </w:rPr>
        <w:t xml:space="preserve"> must be </w:t>
      </w:r>
      <w:r w:rsidRPr="00172591">
        <w:rPr>
          <w:rStyle w:val="Emphasis"/>
          <w:highlight w:val="green"/>
        </w:rPr>
        <w:t>worth</w:t>
      </w:r>
      <w:r w:rsidRPr="00172591">
        <w:rPr>
          <w:rStyle w:val="Emphasis"/>
        </w:rPr>
        <w:t xml:space="preserve"> the </w:t>
      </w:r>
      <w:r w:rsidRPr="00172591">
        <w:rPr>
          <w:rStyle w:val="Emphasis"/>
          <w:highlight w:val="green"/>
        </w:rPr>
        <w:t>burden</w:t>
      </w:r>
      <w:r w:rsidRPr="00172591">
        <w:rPr>
          <w:rStyle w:val="Emphasis"/>
        </w:rPr>
        <w:t xml:space="preserve"> on the consumer</w:t>
      </w:r>
      <w:r w:rsidRPr="00172591">
        <w:rPr>
          <w:sz w:val="12"/>
        </w:rPr>
        <w:t>, especially in a country where the price of insulin has reached unconscionable levels.</w:t>
      </w:r>
      <w:hyperlink r:id="rId11" w:anchor="ftn29" w:history="1">
        <w:r w:rsidRPr="00172591">
          <w:rPr>
            <w:rStyle w:val="Hyperlink"/>
            <w:sz w:val="12"/>
          </w:rPr>
          <w:t>[29]</w:t>
        </w:r>
      </w:hyperlink>
      <w:r w:rsidRPr="00172591">
        <w:rPr>
          <w:sz w:val="12"/>
        </w:rPr>
        <w:t xml:space="preserve"> Therefore, </w:t>
      </w:r>
      <w:r w:rsidRPr="00172591">
        <w:rPr>
          <w:rStyle w:val="StyleUnderline"/>
        </w:rPr>
        <w:t xml:space="preserve">to be considered inventive, </w:t>
      </w:r>
      <w:r w:rsidRPr="00172591">
        <w:rPr>
          <w:rStyle w:val="StyleUnderline"/>
          <w:highlight w:val="green"/>
        </w:rPr>
        <w:t>the new</w:t>
      </w:r>
      <w:r w:rsidRPr="00172591">
        <w:rPr>
          <w:rStyle w:val="StyleUnderline"/>
        </w:rPr>
        <w:t xml:space="preserve">er </w:t>
      </w:r>
      <w:r w:rsidRPr="00172591">
        <w:rPr>
          <w:rStyle w:val="StyleUnderline"/>
          <w:highlight w:val="green"/>
        </w:rPr>
        <w:t>formula or method</w:t>
      </w:r>
      <w:r w:rsidRPr="00172591">
        <w:rPr>
          <w:rStyle w:val="StyleUnderline"/>
        </w:rPr>
        <w:t xml:space="preserve">ology </w:t>
      </w:r>
      <w:r w:rsidRPr="00172591">
        <w:rPr>
          <w:rStyle w:val="StyleUnderline"/>
          <w:highlight w:val="green"/>
        </w:rPr>
        <w:t>should be</w:t>
      </w:r>
      <w:r w:rsidRPr="00172591">
        <w:rPr>
          <w:rStyle w:val="StyleUnderline"/>
        </w:rPr>
        <w:t xml:space="preserve"> demonstratively </w:t>
      </w:r>
      <w:r w:rsidRPr="00172591">
        <w:rPr>
          <w:rStyle w:val="StyleUnderline"/>
          <w:highlight w:val="green"/>
        </w:rPr>
        <w:t>safer or</w:t>
      </w:r>
      <w:r w:rsidRPr="00172591">
        <w:rPr>
          <w:rStyle w:val="StyleUnderline"/>
        </w:rPr>
        <w:t xml:space="preserve"> clearly </w:t>
      </w:r>
      <w:r w:rsidRPr="00172591">
        <w:rPr>
          <w:rStyle w:val="StyleUnderline"/>
          <w:highlight w:val="green"/>
        </w:rPr>
        <w:t>more efficacious</w:t>
      </w:r>
      <w:r w:rsidRPr="00172591">
        <w:rPr>
          <w:rStyle w:val="StyleUnderline"/>
        </w:rPr>
        <w:t>.</w:t>
      </w:r>
      <w:hyperlink r:id="rId12" w:anchor="ftn30" w:history="1">
        <w:r w:rsidRPr="00172591">
          <w:rPr>
            <w:rStyle w:val="Hyperlink"/>
            <w:sz w:val="12"/>
          </w:rPr>
          <w:t>[30]</w:t>
        </w:r>
      </w:hyperlink>
      <w:r w:rsidRPr="00172591">
        <w:rPr>
          <w:sz w:val="12"/>
        </w:rPr>
        <w:t xml:space="preserve"> Increasing the </w:t>
      </w:r>
      <w:r w:rsidRPr="00172591">
        <w:rPr>
          <w:rStyle w:val="StyleUnderline"/>
          <w:highlight w:val="green"/>
        </w:rPr>
        <w:t>scrutiny</w:t>
      </w:r>
      <w:r w:rsidRPr="00172591">
        <w:rPr>
          <w:rStyle w:val="StyleUnderline"/>
        </w:rPr>
        <w:t xml:space="preserve"> would help </w:t>
      </w:r>
      <w:r w:rsidRPr="00172591">
        <w:rPr>
          <w:rStyle w:val="StyleUnderline"/>
          <w:highlight w:val="green"/>
        </w:rPr>
        <w:t>control</w:t>
      </w:r>
      <w:r w:rsidRPr="00172591">
        <w:rPr>
          <w:rStyle w:val="StyleUnderline"/>
        </w:rPr>
        <w:t xml:space="preserve"> drug companies </w:t>
      </w:r>
      <w:r w:rsidRPr="00172591">
        <w:rPr>
          <w:rStyle w:val="StyleUnderline"/>
          <w:highlight w:val="green"/>
        </w:rPr>
        <w:t>receiving patents on</w:t>
      </w:r>
      <w:r w:rsidRPr="00172591">
        <w:rPr>
          <w:rStyle w:val="StyleUnderline"/>
        </w:rPr>
        <w:t xml:space="preserve"> non-inventive, </w:t>
      </w:r>
      <w:r w:rsidRPr="00172591">
        <w:rPr>
          <w:rStyle w:val="StyleUnderline"/>
          <w:highlight w:val="green"/>
        </w:rPr>
        <w:t>incremental improvements</w:t>
      </w:r>
      <w:r w:rsidRPr="00172591">
        <w:rPr>
          <w:rStyle w:val="StyleUnderline"/>
        </w:rPr>
        <w:t xml:space="preserve"> on insulin </w:t>
      </w:r>
      <w:r w:rsidRPr="00172591">
        <w:rPr>
          <w:rStyle w:val="StyleUnderline"/>
          <w:highlight w:val="green"/>
        </w:rPr>
        <w:t>while</w:t>
      </w:r>
      <w:r w:rsidRPr="00172591">
        <w:rPr>
          <w:rStyle w:val="StyleUnderline"/>
        </w:rPr>
        <w:t xml:space="preserve"> still </w:t>
      </w:r>
      <w:r w:rsidRPr="00172591">
        <w:rPr>
          <w:rStyle w:val="Emphasis"/>
          <w:highlight w:val="green"/>
        </w:rPr>
        <w:t>rewarding them for</w:t>
      </w:r>
      <w:r w:rsidRPr="00172591">
        <w:rPr>
          <w:rStyle w:val="StyleUnderline"/>
        </w:rPr>
        <w:t xml:space="preserve"> making </w:t>
      </w:r>
      <w:r w:rsidRPr="00172591">
        <w:rPr>
          <w:rStyle w:val="Emphasis"/>
          <w:highlight w:val="green"/>
        </w:rPr>
        <w:t>sizable leaps</w:t>
      </w:r>
      <w:r w:rsidRPr="00172591">
        <w:rPr>
          <w:rStyle w:val="Emphasis"/>
        </w:rPr>
        <w:t xml:space="preserve"> forward.</w:t>
      </w:r>
      <w:r w:rsidRPr="00172591">
        <w:rPr>
          <w:sz w:val="12"/>
          <w:szCs w:val="12"/>
        </w:rPr>
        <w:t>[31]</w:t>
      </w:r>
      <w:r w:rsidRPr="00172591">
        <w:rPr>
          <w:sz w:val="12"/>
        </w:rPr>
        <w:t xml:space="preserve"> Further, increasing the “inventiveness” standard would also </w:t>
      </w:r>
      <w:r w:rsidRPr="00172591">
        <w:rPr>
          <w:rStyle w:val="StyleUnderline"/>
        </w:rPr>
        <w:t>encourage generic drug companies to enter the market.</w:t>
      </w:r>
      <w:r w:rsidRPr="00172591">
        <w:rPr>
          <w:sz w:val="12"/>
        </w:rPr>
        <w:t xml:space="preserve"> Previously, </w:t>
      </w:r>
      <w:r w:rsidRPr="00172591">
        <w:rPr>
          <w:rStyle w:val="StyleUnderline"/>
        </w:rPr>
        <w:t xml:space="preserve">generic companies were precluded from producing generic insulins because </w:t>
      </w:r>
      <w:r w:rsidRPr="00172591">
        <w:rPr>
          <w:rStyle w:val="StyleUnderline"/>
          <w:highlight w:val="green"/>
        </w:rPr>
        <w:t>patents protected</w:t>
      </w:r>
      <w:r w:rsidRPr="00172591">
        <w:rPr>
          <w:rStyle w:val="StyleUnderline"/>
        </w:rPr>
        <w:t xml:space="preserve"> the </w:t>
      </w:r>
      <w:r w:rsidRPr="00172591">
        <w:rPr>
          <w:rStyle w:val="StyleUnderline"/>
          <w:highlight w:val="green"/>
        </w:rPr>
        <w:t>original formulas for</w:t>
      </w:r>
      <w:r w:rsidRPr="00172591">
        <w:rPr>
          <w:rStyle w:val="StyleUnderline"/>
        </w:rPr>
        <w:t xml:space="preserve"> such </w:t>
      </w:r>
      <w:r w:rsidRPr="00172591">
        <w:rPr>
          <w:rStyle w:val="StyleUnderline"/>
          <w:highlight w:val="green"/>
        </w:rPr>
        <w:t>long</w:t>
      </w:r>
      <w:r w:rsidRPr="00172591">
        <w:rPr>
          <w:rStyle w:val="StyleUnderline"/>
        </w:rPr>
        <w:t xml:space="preserve"> periods of </w:t>
      </w:r>
      <w:r w:rsidRPr="00172591">
        <w:rPr>
          <w:rStyle w:val="StyleUnderline"/>
          <w:highlight w:val="green"/>
        </w:rPr>
        <w:t xml:space="preserve">time that they were </w:t>
      </w:r>
      <w:r w:rsidRPr="00172591">
        <w:rPr>
          <w:rStyle w:val="Emphasis"/>
          <w:highlight w:val="green"/>
        </w:rPr>
        <w:t>obsolete</w:t>
      </w:r>
      <w:r w:rsidRPr="00172591">
        <w:rPr>
          <w:rStyle w:val="Emphasis"/>
        </w:rPr>
        <w:t xml:space="preserve"> </w:t>
      </w:r>
      <w:r w:rsidRPr="00172591">
        <w:rPr>
          <w:rStyle w:val="StyleUnderline"/>
        </w:rPr>
        <w:t>when it became possible to make a generic version</w:t>
      </w:r>
      <w:r w:rsidRPr="00172591">
        <w:rPr>
          <w:sz w:val="12"/>
        </w:rPr>
        <w:t>.</w:t>
      </w:r>
      <w:hyperlink r:id="rId13" w:anchor="ftn32" w:history="1">
        <w:r w:rsidRPr="00172591">
          <w:rPr>
            <w:rStyle w:val="Hyperlink"/>
            <w:sz w:val="12"/>
          </w:rPr>
          <w:t>[32]</w:t>
        </w:r>
      </w:hyperlink>
      <w:r w:rsidRPr="00172591">
        <w:rPr>
          <w:sz w:val="12"/>
        </w:rPr>
        <w:t xml:space="preserve"> </w:t>
      </w:r>
      <w:r w:rsidRPr="00172591">
        <w:rPr>
          <w:rStyle w:val="StyleUnderline"/>
        </w:rPr>
        <w:t xml:space="preserve">These obsolete versions of insulin </w:t>
      </w:r>
      <w:r w:rsidRPr="00172591">
        <w:rPr>
          <w:rStyle w:val="Emphasis"/>
        </w:rPr>
        <w:t xml:space="preserve">were </w:t>
      </w:r>
      <w:r w:rsidRPr="00172591">
        <w:rPr>
          <w:rStyle w:val="Emphasis"/>
          <w:highlight w:val="green"/>
        </w:rPr>
        <w:t>not</w:t>
      </w:r>
      <w:r w:rsidRPr="00172591">
        <w:rPr>
          <w:rStyle w:val="Emphasis"/>
        </w:rPr>
        <w:t xml:space="preserve"> viewed as a </w:t>
      </w:r>
      <w:r w:rsidRPr="00172591">
        <w:rPr>
          <w:rStyle w:val="Emphasis"/>
          <w:highlight w:val="green"/>
        </w:rPr>
        <w:t>worth</w:t>
      </w:r>
      <w:r w:rsidRPr="00172591">
        <w:rPr>
          <w:rStyle w:val="Emphasis"/>
        </w:rPr>
        <w:t xml:space="preserve">while </w:t>
      </w:r>
      <w:r w:rsidRPr="00172591">
        <w:rPr>
          <w:rStyle w:val="StyleUnderline"/>
          <w:highlight w:val="green"/>
        </w:rPr>
        <w:t>investment</w:t>
      </w:r>
      <w:r w:rsidRPr="00172591">
        <w:rPr>
          <w:rStyle w:val="StyleUnderline"/>
        </w:rPr>
        <w:t xml:space="preserve"> to generic drug companies</w:t>
      </w:r>
      <w:r w:rsidRPr="00172591">
        <w:rPr>
          <w:sz w:val="12"/>
        </w:rPr>
        <w:t>, so the market has been mostly devoid of generic versions.</w:t>
      </w:r>
      <w:hyperlink r:id="rId14" w:anchor="ftn33" w:history="1">
        <w:r w:rsidRPr="00172591">
          <w:rPr>
            <w:rStyle w:val="Hyperlink"/>
            <w:sz w:val="12"/>
          </w:rPr>
          <w:t>[33]</w:t>
        </w:r>
      </w:hyperlink>
      <w:r w:rsidRPr="00172591">
        <w:rPr>
          <w:sz w:val="12"/>
        </w:rPr>
        <w:t xml:space="preserve"> </w:t>
      </w:r>
      <w:r w:rsidRPr="00172591">
        <w:rPr>
          <w:rStyle w:val="StyleUnderline"/>
        </w:rPr>
        <w:t xml:space="preserve">However, generic </w:t>
      </w:r>
      <w:r w:rsidRPr="00A96831">
        <w:rPr>
          <w:rStyle w:val="StyleUnderline"/>
        </w:rPr>
        <w:t>drug companies have shown some interest in creating generic versions of the next-generation of insulin</w:t>
      </w:r>
      <w:r w:rsidRPr="00A96831">
        <w:rPr>
          <w:sz w:val="12"/>
        </w:rPr>
        <w:t>.</w:t>
      </w:r>
      <w:r w:rsidRPr="00172591">
        <w:rPr>
          <w:sz w:val="12"/>
        </w:rPr>
        <w:t xml:space="preserve"> </w:t>
      </w:r>
      <w:r w:rsidRPr="00172591">
        <w:rPr>
          <w:rStyle w:val="Emphasis"/>
          <w:highlight w:val="green"/>
        </w:rPr>
        <w:t>Reducing evergreening</w:t>
      </w:r>
      <w:r w:rsidRPr="00172591">
        <w:rPr>
          <w:rStyle w:val="StyleUnderline"/>
          <w:highlight w:val="green"/>
        </w:rPr>
        <w:t xml:space="preserve"> by raising the</w:t>
      </w:r>
      <w:r w:rsidRPr="00172591">
        <w:rPr>
          <w:rStyle w:val="StyleUnderline"/>
        </w:rPr>
        <w:t xml:space="preserve"> inventiveness </w:t>
      </w:r>
      <w:r w:rsidRPr="00172591">
        <w:rPr>
          <w:rStyle w:val="StyleUnderline"/>
          <w:highlight w:val="green"/>
        </w:rPr>
        <w:t>standard</w:t>
      </w:r>
      <w:r w:rsidRPr="00172591">
        <w:rPr>
          <w:rStyle w:val="StyleUnderline"/>
        </w:rPr>
        <w:t xml:space="preserve"> required for new insulin patents could be enough to </w:t>
      </w:r>
      <w:r w:rsidRPr="00172591">
        <w:rPr>
          <w:rStyle w:val="Emphasis"/>
          <w:highlight w:val="green"/>
        </w:rPr>
        <w:t>make manufacturing generics</w:t>
      </w:r>
      <w:r w:rsidRPr="00172591">
        <w:rPr>
          <w:rStyle w:val="Emphasis"/>
        </w:rPr>
        <w:t xml:space="preserve"> a </w:t>
      </w:r>
      <w:r w:rsidRPr="00172591">
        <w:rPr>
          <w:rStyle w:val="Emphasis"/>
          <w:highlight w:val="green"/>
        </w:rPr>
        <w:t>worthwhile</w:t>
      </w:r>
      <w:r w:rsidRPr="00172591">
        <w:rPr>
          <w:rStyle w:val="StyleUnderline"/>
        </w:rPr>
        <w:t xml:space="preserve"> investment</w:t>
      </w:r>
      <w:r w:rsidRPr="00172591">
        <w:rPr>
          <w:sz w:val="12"/>
        </w:rPr>
        <w:t>.</w:t>
      </w:r>
      <w:hyperlink r:id="rId15" w:anchor="ftn34" w:history="1">
        <w:r w:rsidRPr="00172591">
          <w:rPr>
            <w:rStyle w:val="Hyperlink"/>
            <w:sz w:val="12"/>
          </w:rPr>
          <w:t>[34]</w:t>
        </w:r>
      </w:hyperlink>
      <w:r w:rsidRPr="00172591">
        <w:rPr>
          <w:sz w:val="12"/>
        </w:rPr>
        <w:t xml:space="preserve"> Affording greater scrutiny to the issue of whether an incremental improvement is truly “inventive” is just one piece of the solution to reducing the price of insulin to affordable levels. Evergreens are a symbol of vitality; the irony is tangible that something of the same name can be depriving people of life.</w:t>
      </w:r>
    </w:p>
    <w:p w14:paraId="72357901" w14:textId="77777777" w:rsidR="00AF19CE" w:rsidRPr="00B00817" w:rsidRDefault="00AF19CE" w:rsidP="00AF19CE">
      <w:pPr>
        <w:pStyle w:val="Heading4"/>
      </w:pPr>
      <w:r w:rsidRPr="00B00817">
        <w:t>Solves best.</w:t>
      </w:r>
    </w:p>
    <w:p w14:paraId="0870156D" w14:textId="77777777" w:rsidR="00AF19CE" w:rsidRPr="00B00817" w:rsidRDefault="00AF19CE" w:rsidP="00AF19CE">
      <w:r w:rsidRPr="00B00817">
        <w:rPr>
          <w:rStyle w:val="Style13ptBold"/>
        </w:rPr>
        <w:t>Newsome 17</w:t>
      </w:r>
      <w:r w:rsidRPr="00CF607C">
        <w:rPr>
          <w:sz w:val="16"/>
          <w:szCs w:val="16"/>
        </w:rPr>
        <w:t>, A [(JD candidate George Washington School of Law). (2017). Side effects of evergreening may include decreased competition &amp; increased prices in the pharmaceutical industry. AIPLA Quarterly Journal, 45(4), 791-822] Justin</w:t>
      </w:r>
    </w:p>
    <w:p w14:paraId="4EF2A607" w14:textId="77777777" w:rsidR="00AF19CE" w:rsidRPr="00CF607C" w:rsidRDefault="00AF19CE" w:rsidP="00AF19CE">
      <w:pPr>
        <w:rPr>
          <w:sz w:val="16"/>
        </w:rPr>
      </w:pPr>
      <w:r w:rsidRPr="00CF607C">
        <w:rPr>
          <w:sz w:val="16"/>
        </w:rPr>
        <w:t xml:space="preserve">Pharmaceutical patents are inherently different from software or manufacturing patents. 144 </w:t>
      </w:r>
      <w:r w:rsidRPr="00CF607C">
        <w:rPr>
          <w:highlight w:val="green"/>
          <w:u w:val="single"/>
        </w:rPr>
        <w:t>Pharma</w:t>
      </w:r>
      <w:r w:rsidRPr="00CF607C">
        <w:rPr>
          <w:u w:val="single"/>
        </w:rPr>
        <w:t xml:space="preserve">ceutical companies create life-saving drugs that carry a very serious benefit for a vulnerable group of consumers - patients. Because of this, the pharmaceutical industry should be </w:t>
      </w:r>
      <w:r w:rsidRPr="00CF607C">
        <w:rPr>
          <w:highlight w:val="green"/>
          <w:u w:val="single"/>
        </w:rPr>
        <w:t>held to a higher standard</w:t>
      </w:r>
      <w:r w:rsidRPr="00CF607C">
        <w:rPr>
          <w:sz w:val="16"/>
        </w:rPr>
        <w:t xml:space="preserve"> if its companies seek to prohibit affordable generic drugs from coming to the marketplace. </w:t>
      </w:r>
      <w:r w:rsidRPr="00CF607C">
        <w:rPr>
          <w:u w:val="single"/>
        </w:rPr>
        <w:t xml:space="preserve">An Efficacy-Focused </w:t>
      </w:r>
      <w:r w:rsidRPr="00CF607C">
        <w:rPr>
          <w:highlight w:val="green"/>
          <w:u w:val="single"/>
        </w:rPr>
        <w:t>Standard</w:t>
      </w:r>
      <w:r w:rsidRPr="00CF607C">
        <w:rPr>
          <w:u w:val="single"/>
        </w:rPr>
        <w:t xml:space="preserve"> Will Motivate Pharmaceutical Companies to Channel Resources to Creating Real Innovation</w:t>
      </w:r>
      <w:r w:rsidRPr="00CF607C">
        <w:rPr>
          <w:sz w:val="16"/>
        </w:rPr>
        <w:t xml:space="preserve"> Pharmaceutical companies argue that patent-life-cycle-management strategies (their preferred name for those tactics described herein as evergreening) are essential to ensuring they recoup R&amp;D costs. 145 However, </w:t>
      </w:r>
      <w:r w:rsidRPr="00CF607C">
        <w:rPr>
          <w:u w:val="single"/>
        </w:rPr>
        <w:t xml:space="preserve">creation of a standard such as </w:t>
      </w:r>
      <w:r w:rsidRPr="00CF607C">
        <w:rPr>
          <w:u w:val="single"/>
        </w:rPr>
        <w:lastRenderedPageBreak/>
        <w:t xml:space="preserve">the one proposed here would </w:t>
      </w:r>
      <w:r w:rsidRPr="00CF607C">
        <w:rPr>
          <w:highlight w:val="green"/>
          <w:u w:val="single"/>
        </w:rPr>
        <w:t>ensure</w:t>
      </w:r>
      <w:r w:rsidRPr="00CF607C">
        <w:rPr>
          <w:u w:val="single"/>
        </w:rPr>
        <w:t xml:space="preserve"> that pharmaceutical </w:t>
      </w:r>
      <w:r w:rsidRPr="00CF607C">
        <w:rPr>
          <w:highlight w:val="green"/>
          <w:u w:val="single"/>
        </w:rPr>
        <w:t>companies</w:t>
      </w:r>
      <w:r w:rsidRPr="00CF607C">
        <w:rPr>
          <w:u w:val="single"/>
        </w:rPr>
        <w:t xml:space="preserve"> are properly incentivized to </w:t>
      </w:r>
      <w:r w:rsidRPr="00CF607C">
        <w:rPr>
          <w:highlight w:val="green"/>
          <w:u w:val="single"/>
        </w:rPr>
        <w:t>channel R&amp;D resources</w:t>
      </w:r>
      <w:r w:rsidRPr="00CF607C">
        <w:rPr>
          <w:u w:val="single"/>
        </w:rPr>
        <w:t xml:space="preserve"> to creating measurable change in the drugs, rather than creating minor changes</w:t>
      </w:r>
      <w:r w:rsidRPr="00CF607C">
        <w:rPr>
          <w:sz w:val="16"/>
        </w:rPr>
        <w:t xml:space="preserve"> that prolong the time they can profit </w:t>
      </w:r>
      <w:proofErr w:type="gramStart"/>
      <w:r w:rsidRPr="00CF607C">
        <w:rPr>
          <w:sz w:val="16"/>
        </w:rPr>
        <w:t>off of</w:t>
      </w:r>
      <w:proofErr w:type="gramEnd"/>
      <w:r w:rsidRPr="00CF607C">
        <w:rPr>
          <w:sz w:val="16"/>
        </w:rPr>
        <w:t xml:space="preserve"> monopolies at the expense of patients. For those industries in which R&amp;D is more productive, like the pharmaceutical industry, "</w:t>
      </w:r>
      <w:r w:rsidRPr="00CF607C">
        <w:rPr>
          <w:u w:val="single"/>
        </w:rPr>
        <w:t>patent procedures should be refined to tighten the relationship between patents and the underlying inventions</w:t>
      </w:r>
      <w:r w:rsidRPr="00CF607C">
        <w:rPr>
          <w:sz w:val="16"/>
        </w:rPr>
        <w:t xml:space="preserve">."14 6 A </w:t>
      </w:r>
      <w:r w:rsidRPr="00CF607C">
        <w:rPr>
          <w:u w:val="single"/>
        </w:rPr>
        <w:t xml:space="preserve">Higher Standard for Secondary Pharmaceutical Patents Will </w:t>
      </w:r>
      <w:r w:rsidRPr="00CF607C">
        <w:rPr>
          <w:highlight w:val="green"/>
          <w:u w:val="single"/>
        </w:rPr>
        <w:t>Increase Competition</w:t>
      </w:r>
      <w:r w:rsidRPr="00CF607C">
        <w:rPr>
          <w:u w:val="single"/>
        </w:rPr>
        <w:t xml:space="preserve"> &amp; Lead to Lower Prices</w:t>
      </w:r>
      <w:r w:rsidRPr="00CF607C">
        <w:rPr>
          <w:sz w:val="16"/>
        </w:rPr>
        <w:t xml:space="preserve"> The patent system enables pharmaceutical companies to retain market exclusivity for their drugs, allowing them to set high prices without an eye toward competition.1 47 The </w:t>
      </w:r>
      <w:r w:rsidRPr="00CF607C">
        <w:rPr>
          <w:u w:val="single"/>
        </w:rPr>
        <w:t>companies cite the need to recoup R&amp;D costs as the driving factor for their pricing decisions</w:t>
      </w:r>
      <w:r w:rsidRPr="00CF607C">
        <w:rPr>
          <w:sz w:val="16"/>
        </w:rPr>
        <w:t xml:space="preserve">,148 but </w:t>
      </w:r>
      <w:r w:rsidRPr="00CF607C">
        <w:rPr>
          <w:u w:val="single"/>
        </w:rPr>
        <w:t>critics say their main motivation is making a profit</w:t>
      </w:r>
      <w:r w:rsidRPr="00CF607C">
        <w:rPr>
          <w:sz w:val="16"/>
        </w:rPr>
        <w:t xml:space="preserve">.'49 While the pharmaceutical companies' argument may hold weight, high prices for drugs have a negative impact on those patients who need those drugs, but cannot afford them.150 </w:t>
      </w:r>
      <w:r w:rsidRPr="00CF607C">
        <w:rPr>
          <w:highlight w:val="green"/>
          <w:u w:val="single"/>
        </w:rPr>
        <w:t>Tightening</w:t>
      </w:r>
      <w:r w:rsidRPr="00CF607C">
        <w:rPr>
          <w:u w:val="single"/>
        </w:rPr>
        <w:t xml:space="preserve"> patent </w:t>
      </w:r>
      <w:r w:rsidRPr="00CF607C">
        <w:rPr>
          <w:highlight w:val="green"/>
          <w:u w:val="single"/>
        </w:rPr>
        <w:t>laws</w:t>
      </w:r>
      <w:r w:rsidRPr="00CF607C">
        <w:rPr>
          <w:u w:val="single"/>
        </w:rPr>
        <w:t xml:space="preserve"> to </w:t>
      </w:r>
      <w:r w:rsidRPr="00CF607C">
        <w:rPr>
          <w:highlight w:val="green"/>
          <w:u w:val="single"/>
        </w:rPr>
        <w:t>prevent</w:t>
      </w:r>
      <w:r w:rsidRPr="00CF607C">
        <w:rPr>
          <w:u w:val="single"/>
        </w:rPr>
        <w:t xml:space="preserve"> pharmaceutical companies from </w:t>
      </w:r>
      <w:r w:rsidRPr="00CF607C">
        <w:rPr>
          <w:highlight w:val="green"/>
          <w:u w:val="single"/>
        </w:rPr>
        <w:t>retaining</w:t>
      </w:r>
      <w:r w:rsidRPr="00CF607C">
        <w:rPr>
          <w:u w:val="single"/>
        </w:rPr>
        <w:t xml:space="preserve"> patent protection for </w:t>
      </w:r>
      <w:r w:rsidRPr="00CF607C">
        <w:rPr>
          <w:highlight w:val="green"/>
          <w:u w:val="single"/>
        </w:rPr>
        <w:t>minor changes</w:t>
      </w:r>
      <w:r w:rsidRPr="00CF607C">
        <w:rPr>
          <w:u w:val="single"/>
        </w:rPr>
        <w:t xml:space="preserve"> in their patented drugs will allow other companies to enter the marketplace sooner and drive prices down through competition</w:t>
      </w:r>
      <w:r w:rsidRPr="00CF607C">
        <w:rPr>
          <w:sz w:val="16"/>
        </w:rPr>
        <w:t>. 5</w:t>
      </w:r>
    </w:p>
    <w:p w14:paraId="4DD8338F" w14:textId="77777777" w:rsidR="00AF19CE" w:rsidRDefault="00AF19CE" w:rsidP="00AF19CE">
      <w:pPr>
        <w:pStyle w:val="Heading4"/>
      </w:pPr>
      <w:r>
        <w:t>It’s competitive [1] increasing the inventive standard forced companies to meet higher requirements to re-patent which boosts innovation [2] The plan gets rid of all secondary patents – the CP keeps them – perms would be severance.</w:t>
      </w:r>
    </w:p>
    <w:p w14:paraId="7A3EC6B1" w14:textId="016ABDB5" w:rsidR="00AF19CE" w:rsidRDefault="00AF19CE" w:rsidP="00903E52">
      <w:pPr>
        <w:pStyle w:val="Heading2"/>
      </w:pPr>
      <w:r>
        <w:lastRenderedPageBreak/>
        <w:t>3</w:t>
      </w:r>
    </w:p>
    <w:p w14:paraId="55597B05" w14:textId="77777777" w:rsidR="00AF19CE" w:rsidRPr="00B00817" w:rsidRDefault="00AF19CE" w:rsidP="00AF19CE">
      <w:pPr>
        <w:pStyle w:val="Heading4"/>
      </w:pPr>
      <w:r w:rsidRPr="00B00817">
        <w:t xml:space="preserve">Pharma innovation </w:t>
      </w:r>
      <w:r w:rsidRPr="00B00817">
        <w:rPr>
          <w:u w:val="single"/>
        </w:rPr>
        <w:t>high now</w:t>
      </w:r>
      <w:r w:rsidRPr="00B00817">
        <w:t xml:space="preserve"> – monetary incentive is the </w:t>
      </w:r>
      <w:r w:rsidRPr="00B00817">
        <w:rPr>
          <w:u w:val="single"/>
        </w:rPr>
        <w:t>biggest factor</w:t>
      </w:r>
      <w:r w:rsidRPr="00B00817">
        <w:t>.</w:t>
      </w:r>
    </w:p>
    <w:p w14:paraId="64D15F6F" w14:textId="77777777" w:rsidR="00AF19CE" w:rsidRPr="00B00817" w:rsidRDefault="00AF19CE" w:rsidP="00AF19CE">
      <w:proofErr w:type="spellStart"/>
      <w:r w:rsidRPr="00B00817">
        <w:rPr>
          <w:rFonts w:eastAsiaTheme="majorEastAsia" w:cstheme="majorBidi"/>
          <w:b/>
          <w:bCs/>
          <w:sz w:val="26"/>
          <w:szCs w:val="26"/>
        </w:rPr>
        <w:t>Swagel</w:t>
      </w:r>
      <w:proofErr w:type="spellEnd"/>
      <w:r w:rsidRPr="00B00817">
        <w:rPr>
          <w:rFonts w:eastAsiaTheme="majorEastAsia" w:cstheme="majorBidi"/>
          <w:b/>
          <w:bCs/>
          <w:sz w:val="26"/>
          <w:szCs w:val="26"/>
        </w:rPr>
        <w:t xml:space="preserve"> 21</w:t>
      </w:r>
      <w:r w:rsidRPr="00B00817">
        <w:t xml:space="preserve"> Phillip L. </w:t>
      </w:r>
      <w:proofErr w:type="spellStart"/>
      <w:r w:rsidRPr="00B00817">
        <w:t>Swagel</w:t>
      </w:r>
      <w:proofErr w:type="spellEnd"/>
      <w:r w:rsidRPr="00B00817">
        <w:t xml:space="preserve">, Director of the Congressional budget office 4-xx-2021, "Research and Development in the Pharmaceutical Industry," Congressional Budget Office, </w:t>
      </w:r>
      <w:hyperlink r:id="rId16" w:anchor="_idTextAnchor020" w:history="1">
        <w:r w:rsidRPr="00B00817">
          <w:rPr>
            <w:rStyle w:val="Hyperlink"/>
          </w:rPr>
          <w:t>https://www.cbo.goc/publication/57126#_idTextAnchor020</w:t>
        </w:r>
      </w:hyperlink>
      <w:r w:rsidRPr="00B00817">
        <w:t xml:space="preserve"> SJ//DA</w:t>
      </w:r>
    </w:p>
    <w:p w14:paraId="4F46FF63" w14:textId="77777777" w:rsidR="00AF19CE" w:rsidRPr="00B00817" w:rsidRDefault="00AF19CE" w:rsidP="00AF19CE">
      <w:pPr>
        <w:rPr>
          <w:sz w:val="16"/>
        </w:rPr>
      </w:pPr>
      <w:r w:rsidRPr="00B00817">
        <w:rPr>
          <w:b/>
          <w:bCs/>
          <w:u w:val="single"/>
        </w:rPr>
        <w:t xml:space="preserve">Every year, the U.S. </w:t>
      </w:r>
      <w:r w:rsidRPr="00B00817">
        <w:rPr>
          <w:b/>
          <w:bCs/>
          <w:highlight w:val="green"/>
          <w:u w:val="single"/>
        </w:rPr>
        <w:t>pharm</w:t>
      </w:r>
      <w:r w:rsidRPr="00131D98">
        <w:rPr>
          <w:b/>
          <w:bCs/>
          <w:u w:val="single"/>
        </w:rPr>
        <w:t xml:space="preserve">aceutical industry </w:t>
      </w:r>
      <w:r w:rsidRPr="00B00817">
        <w:rPr>
          <w:b/>
          <w:bCs/>
          <w:highlight w:val="green"/>
          <w:u w:val="single"/>
        </w:rPr>
        <w:t>develops</w:t>
      </w:r>
      <w:r w:rsidRPr="00B00817">
        <w:rPr>
          <w:b/>
          <w:bCs/>
          <w:u w:val="single"/>
        </w:rPr>
        <w:t xml:space="preserve"> a variety of new </w:t>
      </w:r>
      <w:r w:rsidRPr="00B00817">
        <w:rPr>
          <w:b/>
          <w:bCs/>
          <w:highlight w:val="green"/>
          <w:u w:val="single"/>
        </w:rPr>
        <w:t xml:space="preserve">drugs </w:t>
      </w:r>
      <w:r w:rsidRPr="00131D98">
        <w:rPr>
          <w:b/>
          <w:bCs/>
          <w:u w:val="single"/>
        </w:rPr>
        <w:t xml:space="preserve">that provide valuable medical benefits. Many of those drugs are expensive and contribute to rising health care costs for the private sector and the federal government. Policymakers have considered policies that would lower drug prices and reduce federal drug expenditures. Such policies would probably reduce the industry’s incentive to develop new drugs. </w:t>
      </w:r>
      <w:r w:rsidRPr="00131D98">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131D98">
        <w:rPr>
          <w:u w:val="single"/>
        </w:rPr>
        <w:t>T</w:t>
      </w:r>
      <w:r w:rsidRPr="00131D98">
        <w:rPr>
          <w:b/>
          <w:bCs/>
          <w:u w:val="single"/>
        </w:rPr>
        <w:t>he pharmaceutical industry</w:t>
      </w:r>
      <w:r w:rsidRPr="00B00817">
        <w:rPr>
          <w:b/>
          <w:bCs/>
          <w:u w:val="single"/>
        </w:rPr>
        <w:t xml:space="preserve"> </w:t>
      </w:r>
      <w:r w:rsidRPr="00B00817">
        <w:rPr>
          <w:b/>
          <w:bCs/>
          <w:highlight w:val="green"/>
          <w:u w:val="single"/>
        </w:rPr>
        <w:t>devoted $83 billion to R&amp;D</w:t>
      </w:r>
      <w:r w:rsidRPr="00B00817">
        <w:rPr>
          <w:b/>
          <w:bCs/>
          <w:u w:val="single"/>
        </w:rPr>
        <w:t xml:space="preserve"> expenditures </w:t>
      </w:r>
      <w:r w:rsidRPr="00131D98">
        <w:rPr>
          <w:b/>
          <w:bCs/>
          <w:u w:val="single"/>
        </w:rPr>
        <w:t>in 2019. Those expenditures</w:t>
      </w:r>
      <w:r w:rsidRPr="00B00817">
        <w:rPr>
          <w:b/>
          <w:bCs/>
          <w:u w:val="single"/>
        </w:rPr>
        <w:t xml:space="preserve"> </w:t>
      </w:r>
      <w:r w:rsidRPr="00B00817">
        <w:rPr>
          <w:b/>
          <w:bCs/>
          <w:highlight w:val="green"/>
          <w:u w:val="single"/>
        </w:rPr>
        <w:t>covered</w:t>
      </w:r>
      <w:r w:rsidRPr="00B00817">
        <w:rPr>
          <w:b/>
          <w:bCs/>
          <w:u w:val="single"/>
        </w:rPr>
        <w:t xml:space="preserve"> a variety </w:t>
      </w:r>
      <w:r w:rsidRPr="00131D98">
        <w:rPr>
          <w:b/>
          <w:bCs/>
          <w:u w:val="single"/>
        </w:rPr>
        <w:t xml:space="preserve">of activities, including </w:t>
      </w:r>
      <w:r w:rsidRPr="00B00817">
        <w:rPr>
          <w:b/>
          <w:bCs/>
          <w:highlight w:val="green"/>
          <w:u w:val="single"/>
        </w:rPr>
        <w:t>discovering</w:t>
      </w:r>
      <w:r w:rsidRPr="00B00817">
        <w:rPr>
          <w:b/>
          <w:bCs/>
          <w:u w:val="single"/>
        </w:rPr>
        <w:t xml:space="preserve"> and </w:t>
      </w:r>
      <w:r w:rsidRPr="00B00817">
        <w:rPr>
          <w:b/>
          <w:bCs/>
          <w:highlight w:val="green"/>
          <w:u w:val="single"/>
        </w:rPr>
        <w:t>testing</w:t>
      </w:r>
      <w:r w:rsidRPr="00B00817">
        <w:rPr>
          <w:b/>
          <w:bCs/>
          <w:u w:val="single"/>
        </w:rPr>
        <w:t xml:space="preserve"> new drugs, developing incremental </w:t>
      </w:r>
      <w:r w:rsidRPr="00B00817">
        <w:rPr>
          <w:b/>
          <w:bCs/>
          <w:highlight w:val="green"/>
          <w:u w:val="single"/>
        </w:rPr>
        <w:t>innovations</w:t>
      </w:r>
      <w:r w:rsidRPr="00B00817">
        <w:rPr>
          <w:b/>
          <w:bCs/>
          <w:u w:val="single"/>
        </w:rPr>
        <w:t xml:space="preserve"> such as product extensions, </w:t>
      </w:r>
      <w:r w:rsidRPr="00B00817">
        <w:rPr>
          <w:b/>
          <w:bCs/>
          <w:highlight w:val="green"/>
          <w:u w:val="single"/>
        </w:rPr>
        <w:t>and</w:t>
      </w:r>
      <w:r w:rsidRPr="00B00817">
        <w:rPr>
          <w:b/>
          <w:bCs/>
          <w:u w:val="single"/>
        </w:rPr>
        <w:t xml:space="preserve"> clinical </w:t>
      </w:r>
      <w:r w:rsidRPr="00B00817">
        <w:rPr>
          <w:b/>
          <w:bCs/>
          <w:highlight w:val="green"/>
          <w:u w:val="single"/>
        </w:rPr>
        <w:t>testing</w:t>
      </w:r>
      <w:r w:rsidRPr="00B00817">
        <w:rPr>
          <w:b/>
          <w:bCs/>
          <w:u w:val="single"/>
        </w:rPr>
        <w:t xml:space="preserve"> for safety-monitoring or marketing purposes. That amount is about 10 times what the industry spent per year in the 1980s, after adjusting for the effects of inflation. </w:t>
      </w:r>
      <w:r w:rsidRPr="00B00817">
        <w:rPr>
          <w:sz w:val="16"/>
        </w:rPr>
        <w:t>The share of revenues that drug companies devote to R&amp;D has also grown:</w:t>
      </w:r>
      <w:r w:rsidRPr="00B00817">
        <w:rPr>
          <w:b/>
          <w:bCs/>
          <w:u w:val="single"/>
        </w:rPr>
        <w:t xml:space="preserve"> On average</w:t>
      </w:r>
      <w:r w:rsidRPr="00131D98">
        <w:rPr>
          <w:b/>
          <w:bCs/>
          <w:u w:val="single"/>
        </w:rPr>
        <w:t xml:space="preserve">, pharmaceutical companies spent about one-quarter of their revenues (net of expenses and buyer rebates) on R&amp;D expenses </w:t>
      </w:r>
      <w:r w:rsidRPr="00131D98">
        <w:rPr>
          <w:sz w:val="16"/>
        </w:rPr>
        <w:t xml:space="preserve">in 2019, which is </w:t>
      </w:r>
      <w:r w:rsidRPr="00131D98">
        <w:rPr>
          <w:b/>
          <w:bCs/>
          <w:u w:val="single"/>
        </w:rPr>
        <w:t>almost twice as large a share of revenues as they spent in 2000.</w:t>
      </w:r>
      <w:r w:rsidRPr="00131D9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131D98">
        <w:rPr>
          <w:sz w:val="16"/>
        </w:rPr>
        <w:t>averace</w:t>
      </w:r>
      <w:proofErr w:type="spellEnd"/>
      <w:r w:rsidRPr="00131D98">
        <w:rPr>
          <w:sz w:val="16"/>
        </w:rPr>
        <w:t xml:space="preserve">, the Food and Drug Administration (FDA) approved 38 new drugs per year from 2010 through 2019 (with a peak of 59 in 2018), which is 60 percent more than the yearly average over the previous decade. </w:t>
      </w:r>
      <w:r w:rsidRPr="00131D98">
        <w:rPr>
          <w:b/>
          <w:bCs/>
          <w:u w:val="single"/>
        </w:rPr>
        <w:t>Many of the drugs that have been approved in recent years are “specialty drugs.” Specialty drugs generally treat chronic, complex, or rare conditions, and they may also require special handling or monitoring of patients</w:t>
      </w:r>
      <w:r w:rsidRPr="00131D98">
        <w:rPr>
          <w:sz w:val="16"/>
        </w:rPr>
        <w:t xml:space="preserve">. Many specialty drugs are biologics (large-molecule drugs based on living cell lines), </w:t>
      </w:r>
      <w:r w:rsidRPr="00131D98">
        <w:rPr>
          <w:b/>
          <w:bCs/>
          <w:u w:val="single"/>
        </w:rPr>
        <w:t xml:space="preserve">which are costly to develop, hard to imitate, and frequently have high prices. </w:t>
      </w:r>
      <w:r w:rsidRPr="00131D9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131D98">
        <w:rPr>
          <w:b/>
          <w:bCs/>
          <w:u w:val="single"/>
        </w:rPr>
        <w:t xml:space="preserve">What Factors Influence Spending for R&amp;D? </w:t>
      </w:r>
      <w:r w:rsidRPr="00131D98">
        <w:rPr>
          <w:sz w:val="16"/>
        </w:rPr>
        <w:t xml:space="preserve">Drug companies’ R&amp;D spending decisions depend on three main factors: Anticipated lifetime global revenues from a new drug, </w:t>
      </w:r>
      <w:proofErr w:type="gramStart"/>
      <w:r w:rsidRPr="00131D98">
        <w:rPr>
          <w:b/>
          <w:bCs/>
          <w:u w:val="single"/>
        </w:rPr>
        <w:t>Expected</w:t>
      </w:r>
      <w:proofErr w:type="gramEnd"/>
      <w:r w:rsidRPr="00131D98">
        <w:rPr>
          <w:b/>
          <w:bCs/>
          <w:u w:val="single"/>
        </w:rPr>
        <w:t xml:space="preserve"> costs to develop a new drug</w:t>
      </w:r>
      <w:r w:rsidRPr="00131D98">
        <w:rPr>
          <w:sz w:val="16"/>
        </w:rPr>
        <w:t>,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w:t>
      </w:r>
      <w:r w:rsidRPr="00B00817">
        <w:rPr>
          <w:sz w:val="16"/>
        </w:rPr>
        <w:t xml:space="preserve">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B00817">
        <w:rPr>
          <w:b/>
          <w:bCs/>
          <w:highlight w:val="green"/>
          <w:u w:val="single"/>
        </w:rPr>
        <w:t>Developing</w:t>
      </w:r>
      <w:r w:rsidRPr="00B00817">
        <w:rPr>
          <w:b/>
          <w:bCs/>
          <w:u w:val="single"/>
        </w:rPr>
        <w:t xml:space="preserve"> new </w:t>
      </w:r>
      <w:r w:rsidRPr="00B00817">
        <w:rPr>
          <w:b/>
          <w:bCs/>
          <w:highlight w:val="green"/>
          <w:u w:val="single"/>
        </w:rPr>
        <w:t>drugs is</w:t>
      </w:r>
      <w:r w:rsidRPr="00B00817">
        <w:rPr>
          <w:b/>
          <w:bCs/>
          <w:u w:val="single"/>
        </w:rPr>
        <w:t xml:space="preserve"> a </w:t>
      </w:r>
      <w:r w:rsidRPr="00B00817">
        <w:rPr>
          <w:b/>
          <w:bCs/>
          <w:highlight w:val="green"/>
          <w:u w:val="single"/>
        </w:rPr>
        <w:t xml:space="preserve">costly </w:t>
      </w:r>
      <w:r w:rsidRPr="00131D98">
        <w:rPr>
          <w:b/>
          <w:bCs/>
          <w:u w:val="single"/>
        </w:rPr>
        <w:t>and uncertain process, and many potential drugs never</w:t>
      </w:r>
      <w:r w:rsidRPr="00B00817">
        <w:rPr>
          <w:b/>
          <w:bCs/>
          <w:u w:val="single"/>
        </w:rPr>
        <w:t xml:space="preserve"> make it to market. </w:t>
      </w:r>
      <w:r w:rsidRPr="00131D98">
        <w:rPr>
          <w:b/>
          <w:bCs/>
          <w:u w:val="single"/>
        </w:rPr>
        <w:t>Only about 12 percent of drugs entering clinical trials are ultimately approved for introduction by the FDA. In recent studies, estimates of the average R&amp;D cost per new drug range from less than $1 billion to more than $2 billion per drug</w:t>
      </w:r>
      <w:r w:rsidRPr="00131D98">
        <w:rPr>
          <w:sz w:val="16"/>
        </w:rPr>
        <w:t>. Those estimates include the costs of both laboratory research and clinical trials of successful new drugs as well as expenditures on drugs that do not make it past the laboratory-development stage, that enter clinical trials but fail in those trials or are withdrawn</w:t>
      </w:r>
      <w:r w:rsidRPr="00B00817">
        <w:rPr>
          <w:sz w:val="16"/>
        </w:rPr>
        <w:t xml:space="preserve"> by the </w:t>
      </w:r>
      <w:proofErr w:type="spellStart"/>
      <w:r w:rsidRPr="00B00817">
        <w:rPr>
          <w:sz w:val="16"/>
        </w:rPr>
        <w:t>drugmaker</w:t>
      </w:r>
      <w:proofErr w:type="spellEnd"/>
      <w:r w:rsidRPr="00B00817">
        <w:rPr>
          <w:sz w:val="16"/>
        </w:rPr>
        <w:t xml:space="preserve"> for business reasons, or that are not approved by the FDA. Those estimates also include the company’s capital costs—the value of other forgone investments—incurred </w:t>
      </w:r>
      <w:r w:rsidRPr="00B00817">
        <w:rPr>
          <w:sz w:val="16"/>
        </w:rPr>
        <w:lastRenderedPageBreak/>
        <w:t xml:space="preserve">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B00817">
        <w:rPr>
          <w:sz w:val="16"/>
        </w:rPr>
        <w:t>treatmentscof</w:t>
      </w:r>
      <w:proofErr w:type="spellEnd"/>
      <w:r w:rsidRPr="00B00817">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B00817">
        <w:rPr>
          <w:sz w:val="16"/>
        </w:rPr>
        <w:t>exclusivity, when</w:t>
      </w:r>
      <w:proofErr w:type="gramEnd"/>
      <w:r w:rsidRPr="00B00817">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B00817">
        <w:rPr>
          <w:b/>
          <w:bCs/>
          <w:u w:val="single"/>
        </w:rPr>
        <w:t xml:space="preserve">In particular, </w:t>
      </w:r>
      <w:r w:rsidRPr="00B00817">
        <w:rPr>
          <w:b/>
          <w:bCs/>
          <w:highlight w:val="green"/>
          <w:u w:val="single"/>
        </w:rPr>
        <w:t>spending</w:t>
      </w:r>
      <w:proofErr w:type="gramEnd"/>
      <w:r w:rsidRPr="00B00817">
        <w:rPr>
          <w:b/>
          <w:bCs/>
          <w:highlight w:val="green"/>
          <w:u w:val="single"/>
        </w:rPr>
        <w:t xml:space="preserve"> on</w:t>
      </w:r>
      <w:r w:rsidRPr="00B00817">
        <w:rPr>
          <w:b/>
          <w:bCs/>
          <w:u w:val="single"/>
        </w:rPr>
        <w:t xml:space="preserve"> drug </w:t>
      </w:r>
      <w:r w:rsidRPr="00B00817">
        <w:rPr>
          <w:b/>
          <w:bCs/>
          <w:highlight w:val="green"/>
          <w:u w:val="single"/>
        </w:rPr>
        <w:t>R&amp;D increased by</w:t>
      </w:r>
      <w:r w:rsidRPr="00B00817">
        <w:rPr>
          <w:b/>
          <w:bCs/>
          <w:u w:val="single"/>
        </w:rPr>
        <w:t xml:space="preserve"> nearly </w:t>
      </w:r>
      <w:r w:rsidRPr="00B00817">
        <w:rPr>
          <w:b/>
          <w:bCs/>
          <w:highlight w:val="green"/>
          <w:u w:val="single"/>
        </w:rPr>
        <w:t>50 percent</w:t>
      </w:r>
      <w:r w:rsidRPr="00B00817">
        <w:rPr>
          <w:b/>
          <w:bCs/>
          <w:u w:val="single"/>
        </w:rPr>
        <w:t xml:space="preserve"> between 2015 and 2019.</w:t>
      </w:r>
      <w:r w:rsidRPr="00B00817">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B00817">
        <w:rPr>
          <w:b/>
          <w:bCs/>
          <w:u w:val="single"/>
        </w:rPr>
        <w:t xml:space="preserve">, </w:t>
      </w:r>
      <w:r w:rsidRPr="00B00817">
        <w:rPr>
          <w:b/>
          <w:bCs/>
          <w:highlight w:val="green"/>
          <w:u w:val="single"/>
        </w:rPr>
        <w:t>private investment</w:t>
      </w:r>
      <w:r w:rsidRPr="00B00817">
        <w:rPr>
          <w:b/>
          <w:bCs/>
          <w:u w:val="single"/>
        </w:rPr>
        <w:t xml:space="preserve"> in drug R&amp;D among member firms of the Pharmaceutical Research and Manufacturers of America (PhRMA), an industry trade association, </w:t>
      </w:r>
      <w:r w:rsidRPr="00131D98">
        <w:rPr>
          <w:b/>
          <w:bCs/>
          <w:u w:val="single"/>
        </w:rPr>
        <w:t>was</w:t>
      </w:r>
      <w:r w:rsidRPr="00B00817">
        <w:rPr>
          <w:b/>
          <w:bCs/>
          <w:u w:val="single"/>
        </w:rPr>
        <w:t xml:space="preserve"> about </w:t>
      </w:r>
      <w:r w:rsidRPr="00B00817">
        <w:rPr>
          <w:b/>
          <w:bCs/>
          <w:highlight w:val="green"/>
          <w:u w:val="single"/>
        </w:rPr>
        <w:t xml:space="preserve">$83 billion </w:t>
      </w:r>
      <w:r w:rsidRPr="00B00817">
        <w:rPr>
          <w:b/>
          <w:bCs/>
          <w:u w:val="single"/>
        </w:rPr>
        <w:t xml:space="preserve">in 2019, </w:t>
      </w:r>
      <w:r w:rsidRPr="00B00817">
        <w:rPr>
          <w:b/>
          <w:bCs/>
          <w:highlight w:val="green"/>
          <w:u w:val="single"/>
        </w:rPr>
        <w:t>up from</w:t>
      </w:r>
      <w:r w:rsidRPr="00B00817">
        <w:rPr>
          <w:b/>
          <w:bCs/>
          <w:u w:val="single"/>
        </w:rPr>
        <w:t xml:space="preserve"> about </w:t>
      </w:r>
      <w:r w:rsidRPr="00B00817">
        <w:rPr>
          <w:b/>
          <w:bCs/>
          <w:highlight w:val="green"/>
          <w:u w:val="single"/>
        </w:rPr>
        <w:t>$5 billion</w:t>
      </w:r>
      <w:r w:rsidRPr="00B00817">
        <w:rPr>
          <w:b/>
          <w:bCs/>
          <w:u w:val="single"/>
        </w:rPr>
        <w:t xml:space="preserve"> in 1980 and $38 billion in 2000</w:t>
      </w:r>
      <w:r w:rsidRPr="00B00817">
        <w:rPr>
          <w:sz w:val="16"/>
        </w:rPr>
        <w:t>.1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w:t>
      </w:r>
      <w:r w:rsidRPr="00131D98">
        <w:rPr>
          <w:sz w:val="16"/>
        </w:rPr>
        <w:t xml:space="preserve">. </w:t>
      </w:r>
      <w:r w:rsidRPr="00131D98">
        <w:rPr>
          <w:b/>
          <w:bCs/>
          <w:u w:val="single"/>
        </w:rPr>
        <w:t>Small companies not in PhRMA devote a greater share of their research to developing and testing new drugs,</w:t>
      </w:r>
      <w:r w:rsidRPr="00131D98">
        <w:rPr>
          <w:sz w:val="16"/>
        </w:rPr>
        <w:t xml:space="preserve"> many</w:t>
      </w:r>
      <w:r w:rsidRPr="00B00817">
        <w:rPr>
          <w:sz w:val="16"/>
        </w:rPr>
        <w:t xml:space="preserve">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B00817">
        <w:rPr>
          <w:sz w:val="16"/>
        </w:rPr>
        <w:t>postapproval</w:t>
      </w:r>
      <w:proofErr w:type="spellEnd"/>
      <w:r w:rsidRPr="00B00817">
        <w:rPr>
          <w:sz w:val="16"/>
        </w:rPr>
        <w:t xml:space="preserve"> testing for safety-monitoring or marketing purposes.</w:t>
      </w:r>
    </w:p>
    <w:p w14:paraId="71C05F8A" w14:textId="77777777" w:rsidR="00AF19CE" w:rsidRPr="00B00817" w:rsidRDefault="00AF19CE" w:rsidP="00AF19CE"/>
    <w:p w14:paraId="7C1E2485" w14:textId="77777777" w:rsidR="00AF19CE" w:rsidRPr="00B00817" w:rsidRDefault="00AF19CE" w:rsidP="00AF19CE">
      <w:pPr>
        <w:pStyle w:val="Heading4"/>
      </w:pPr>
      <w:r w:rsidRPr="00B00817">
        <w:t xml:space="preserve">The </w:t>
      </w:r>
      <w:proofErr w:type="spellStart"/>
      <w:r w:rsidRPr="00B00817">
        <w:t>affs</w:t>
      </w:r>
      <w:proofErr w:type="spellEnd"/>
      <w:r w:rsidRPr="00B00817">
        <w:t xml:space="preserve"> </w:t>
      </w:r>
      <w:r w:rsidRPr="00B00817">
        <w:rPr>
          <w:u w:val="single"/>
        </w:rPr>
        <w:t>wholesale attack</w:t>
      </w:r>
      <w:r w:rsidRPr="00B00817">
        <w:t xml:space="preserve"> on secondary patents </w:t>
      </w:r>
      <w:r w:rsidRPr="00B00817">
        <w:rPr>
          <w:u w:val="single"/>
        </w:rPr>
        <w:t>ruins innovation</w:t>
      </w:r>
      <w:r w:rsidRPr="00B00817">
        <w:t xml:space="preserve">---prefer </w:t>
      </w:r>
      <w:r w:rsidRPr="00B00817">
        <w:rPr>
          <w:u w:val="single"/>
        </w:rPr>
        <w:t>contingencies</w:t>
      </w:r>
      <w:r w:rsidRPr="00B00817">
        <w:t xml:space="preserve"> that solve evergreening.</w:t>
      </w:r>
    </w:p>
    <w:p w14:paraId="2B6BF808" w14:textId="77777777" w:rsidR="00AF19CE" w:rsidRPr="00B00817" w:rsidRDefault="00AF19CE" w:rsidP="00AF19CE">
      <w:r w:rsidRPr="00B00817">
        <w:rPr>
          <w:rStyle w:val="Style13ptBold"/>
        </w:rPr>
        <w:t>Holman 18</w:t>
      </w:r>
      <w:r w:rsidRPr="00B00817">
        <w:t xml:space="preserve"> [Christopher; 9/21/18; Professor at the University of Missouri-Kansas City School of Law, where his primary research focus lies at the intersection of intellectual property and biotechnology; “</w:t>
      </w:r>
      <w:r w:rsidRPr="00B00817">
        <w:rPr>
          <w:i/>
          <w:iCs/>
        </w:rPr>
        <w:t>Why Follow-On Pharmaceutical Innovations Should Be Eligible For Patent Protection</w:t>
      </w:r>
      <w:r w:rsidRPr="00B00817">
        <w:t xml:space="preserve">,” Intellectual property watch, </w:t>
      </w:r>
      <w:hyperlink r:id="rId17" w:history="1">
        <w:r w:rsidRPr="00B00817">
          <w:rPr>
            <w:rStyle w:val="Hyperlink"/>
          </w:rPr>
          <w:t>https://www.ip-watch.org/2018/09/21/follow-pharmaceutical-innovations-eligible-patent-protection/</w:t>
        </w:r>
      </w:hyperlink>
      <w:r w:rsidRPr="00B00817">
        <w:t>] Justin</w:t>
      </w:r>
    </w:p>
    <w:p w14:paraId="68170C2B" w14:textId="77777777" w:rsidR="00AF19CE" w:rsidRDefault="00AF19CE" w:rsidP="00AF19CE">
      <w:pPr>
        <w:rPr>
          <w:u w:val="single"/>
        </w:rPr>
      </w:pPr>
      <w:r w:rsidRPr="00B00817">
        <w:rPr>
          <w:sz w:val="16"/>
        </w:rPr>
        <w:t xml:space="preserve">Why Protect Follow-On Innovation? </w:t>
      </w:r>
      <w:r w:rsidRPr="00B00817">
        <w:rPr>
          <w:u w:val="single"/>
        </w:rPr>
        <w:t>The attack on secondary pharmaceutical patents is based in part on the flawed premise that follow-on innovation is of marginal value at best, and thus less deserving of protection than the primary inventive act of identifying and validating a new drug active ingredient</w:t>
      </w:r>
      <w:r w:rsidRPr="00B00817">
        <w:rPr>
          <w:sz w:val="16"/>
        </w:rPr>
        <w:t xml:space="preserve">. In fact, </w:t>
      </w:r>
      <w:r w:rsidRPr="00B00817">
        <w:rPr>
          <w:highlight w:val="green"/>
          <w:u w:val="single"/>
        </w:rPr>
        <w:t>follow-on innovation</w:t>
      </w:r>
      <w:r w:rsidRPr="00B00817">
        <w:rPr>
          <w:u w:val="single"/>
        </w:rPr>
        <w:t xml:space="preserve"> can play a </w:t>
      </w:r>
      <w:r w:rsidRPr="00B00817">
        <w:rPr>
          <w:highlight w:val="green"/>
          <w:u w:val="single"/>
        </w:rPr>
        <w:t>critical</w:t>
      </w:r>
      <w:r w:rsidRPr="00B00817">
        <w:rPr>
          <w:u w:val="single"/>
        </w:rPr>
        <w:t xml:space="preserve"> role in </w:t>
      </w:r>
      <w:r w:rsidRPr="00B00817">
        <w:rPr>
          <w:highlight w:val="green"/>
          <w:u w:val="single"/>
        </w:rPr>
        <w:t>transforming</w:t>
      </w:r>
      <w:r w:rsidRPr="00B00817">
        <w:rPr>
          <w:u w:val="single"/>
        </w:rPr>
        <w:t xml:space="preserve"> an interesting </w:t>
      </w:r>
      <w:r w:rsidRPr="00B00817">
        <w:rPr>
          <w:highlight w:val="green"/>
          <w:u w:val="single"/>
        </w:rPr>
        <w:lastRenderedPageBreak/>
        <w:t>drug</w:t>
      </w:r>
      <w:r w:rsidRPr="00B00817">
        <w:rPr>
          <w:u w:val="single"/>
        </w:rPr>
        <w:t xml:space="preserve"> candidate into a safe and effective treatment option for patients</w:t>
      </w:r>
      <w:r w:rsidRPr="00B00817">
        <w:rPr>
          <w:sz w:val="16"/>
        </w:rPr>
        <w:t xml:space="preserve">. A good example can be seen in the case of </w:t>
      </w:r>
      <w:r w:rsidRPr="00B00817">
        <w:rPr>
          <w:highlight w:val="green"/>
          <w:u w:val="single"/>
        </w:rPr>
        <w:t>AZT</w:t>
      </w:r>
      <w:r w:rsidRPr="00B00817">
        <w:rPr>
          <w:sz w:val="16"/>
        </w:rPr>
        <w:t xml:space="preserve"> (zidovudine), a drug ironically described in the Guidelines as the “</w:t>
      </w:r>
      <w:r w:rsidRPr="00B00817">
        <w:rPr>
          <w:highlight w:val="green"/>
          <w:u w:val="single"/>
        </w:rPr>
        <w:t>first breakthrough</w:t>
      </w:r>
      <w:r w:rsidRPr="00B00817">
        <w:rPr>
          <w:u w:val="single"/>
        </w:rPr>
        <w:t xml:space="preserve"> in AIDS therapy</w:t>
      </w:r>
      <w:r w:rsidRPr="00B00817">
        <w:rPr>
          <w:sz w:val="16"/>
        </w:rPr>
        <w:t xml:space="preserve">.” AZT began its life as a </w:t>
      </w:r>
      <w:r w:rsidRPr="00B00817">
        <w:rPr>
          <w:highlight w:val="green"/>
          <w:u w:val="single"/>
        </w:rPr>
        <w:t>failed attempt at</w:t>
      </w:r>
      <w:r w:rsidRPr="00B00817">
        <w:rPr>
          <w:u w:val="single"/>
        </w:rPr>
        <w:t xml:space="preserve"> a </w:t>
      </w:r>
      <w:r w:rsidRPr="00B00817">
        <w:rPr>
          <w:highlight w:val="green"/>
          <w:u w:val="single"/>
        </w:rPr>
        <w:t>cancer</w:t>
      </w:r>
      <w:r w:rsidRPr="00B00817">
        <w:rPr>
          <w:u w:val="single"/>
        </w:rPr>
        <w:t xml:space="preserve"> drug, and it was only years later that its </w:t>
      </w:r>
      <w:r w:rsidRPr="00B00817">
        <w:rPr>
          <w:highlight w:val="green"/>
          <w:u w:val="single"/>
        </w:rPr>
        <w:t>potential application in</w:t>
      </w:r>
      <w:r w:rsidRPr="00B00817">
        <w:rPr>
          <w:u w:val="single"/>
        </w:rPr>
        <w:t xml:space="preserve"> the fight against </w:t>
      </w:r>
      <w:r w:rsidRPr="00B00817">
        <w:rPr>
          <w:highlight w:val="green"/>
          <w:u w:val="single"/>
        </w:rPr>
        <w:t>AIDS was realized</w:t>
      </w:r>
      <w:r w:rsidRPr="00B00817">
        <w:rPr>
          <w:u w:val="single"/>
        </w:rPr>
        <w:t>. Follow-on research resulted in a method-of-use patent directed towards the use of AZT in the treatment of AIDS, and it was this patent that incentivized the investment necessary to bridge the gap</w:t>
      </w:r>
      <w:r w:rsidRPr="00B00817">
        <w:rPr>
          <w:sz w:val="16"/>
        </w:rPr>
        <w:t xml:space="preserve"> between a promising drug candidate and a safe, effective, and FDA-approved pharmaceutical. Significantly, because of the long lag time between the first public disclosure of AZT and the discovery of its use in the treatment of AIDS, patent protection for the molecule per se was unavailable. </w:t>
      </w:r>
      <w:r w:rsidRPr="00B00817">
        <w:rPr>
          <w:u w:val="single"/>
        </w:rPr>
        <w:t xml:space="preserve">In a world where follow-on innovation is </w:t>
      </w:r>
      <w:r w:rsidRPr="00B00817">
        <w:rPr>
          <w:highlight w:val="green"/>
          <w:u w:val="single"/>
        </w:rPr>
        <w:t>unpatentable</w:t>
      </w:r>
      <w:r w:rsidRPr="00B00817">
        <w:rPr>
          <w:u w:val="single"/>
        </w:rPr>
        <w:t xml:space="preserve">, there would have been </w:t>
      </w:r>
      <w:r w:rsidRPr="00B00817">
        <w:rPr>
          <w:highlight w:val="green"/>
          <w:u w:val="single"/>
        </w:rPr>
        <w:t>no</w:t>
      </w:r>
      <w:r w:rsidRPr="00B00817">
        <w:rPr>
          <w:u w:val="single"/>
        </w:rPr>
        <w:t xml:space="preserve"> patent </w:t>
      </w:r>
      <w:r w:rsidRPr="00B00817">
        <w:rPr>
          <w:highlight w:val="green"/>
          <w:u w:val="single"/>
        </w:rPr>
        <w:t>incentive to invest</w:t>
      </w:r>
      <w:r w:rsidRPr="00B00817">
        <w:rPr>
          <w:u w:val="single"/>
        </w:rPr>
        <w:t xml:space="preserve"> in the development of the drug, and without that incentive AZT might have languished on the shelf as simply one more failed drug candidate</w:t>
      </w:r>
      <w:r w:rsidRPr="00B00817">
        <w:rPr>
          <w:sz w:val="16"/>
        </w:rPr>
        <w:t xml:space="preserve">. Other examples of important drugs that likely never would have been made available to patients without the availability of a “secondary” patent include </w:t>
      </w:r>
      <w:proofErr w:type="spellStart"/>
      <w:r w:rsidRPr="00B00817">
        <w:rPr>
          <w:highlight w:val="green"/>
          <w:u w:val="single"/>
        </w:rPr>
        <w:t>Evista</w:t>
      </w:r>
      <w:proofErr w:type="spellEnd"/>
      <w:r w:rsidRPr="00B00817">
        <w:rPr>
          <w:u w:val="single"/>
        </w:rPr>
        <w:t xml:space="preserve"> (raloxifene, used in the treatment of osteoporosis and to reduce the risk of invasive breast cancer), </w:t>
      </w:r>
      <w:r w:rsidRPr="00B00817">
        <w:rPr>
          <w:highlight w:val="green"/>
          <w:u w:val="single"/>
        </w:rPr>
        <w:t>Zyprexa</w:t>
      </w:r>
      <w:r w:rsidRPr="00B00817">
        <w:rPr>
          <w:u w:val="single"/>
        </w:rPr>
        <w:t xml:space="preserve"> (olanzapine, used in the treatment of schizophrenia), and an </w:t>
      </w:r>
      <w:proofErr w:type="gramStart"/>
      <w:r w:rsidRPr="00B00817">
        <w:rPr>
          <w:u w:val="single"/>
        </w:rPr>
        <w:t>orally-administrable</w:t>
      </w:r>
      <w:proofErr w:type="gramEnd"/>
      <w:r w:rsidRPr="00B00817">
        <w:rPr>
          <w:u w:val="single"/>
        </w:rPr>
        <w:t xml:space="preserve"> formulation of the </w:t>
      </w:r>
      <w:r w:rsidRPr="00B00817">
        <w:rPr>
          <w:highlight w:val="green"/>
          <w:u w:val="single"/>
        </w:rPr>
        <w:t>antibiotic</w:t>
      </w:r>
      <w:r w:rsidRPr="00B00817">
        <w:rPr>
          <w:u w:val="single"/>
        </w:rPr>
        <w:t xml:space="preserve"> cefuroxime</w:t>
      </w:r>
      <w:r w:rsidRPr="00B00817">
        <w:rPr>
          <w:sz w:val="16"/>
        </w:rPr>
        <w:t xml:space="preserve">. Pharmaceutical development is prolonged and unpredictable, and frequently a safe and effective drug occurs only </w:t>
      </w:r>
      <w:proofErr w:type="gramStart"/>
      <w:r w:rsidRPr="00B00817">
        <w:rPr>
          <w:sz w:val="16"/>
        </w:rPr>
        <w:t>as a result of</w:t>
      </w:r>
      <w:proofErr w:type="gramEnd"/>
      <w:r w:rsidRPr="00B00817">
        <w:rPr>
          <w:sz w:val="16"/>
        </w:rPr>
        <w:t xml:space="preserve"> follow-on innovation occurring long after the initial synthesis and characterization of a pharmaceutically interesting chemical compound. </w:t>
      </w:r>
      <w:r w:rsidRPr="00B00817">
        <w:rPr>
          <w:u w:val="single"/>
        </w:rPr>
        <w:t xml:space="preserve">The inventions protected by secondary patents can be just as </w:t>
      </w:r>
      <w:r w:rsidRPr="00B00817">
        <w:rPr>
          <w:highlight w:val="green"/>
          <w:u w:val="single"/>
        </w:rPr>
        <w:t>critical</w:t>
      </w:r>
      <w:r w:rsidRPr="00B00817">
        <w:rPr>
          <w:u w:val="single"/>
        </w:rPr>
        <w:t xml:space="preserve"> to the development of drugs as a patent on the active ingredient itsel</w:t>
      </w:r>
      <w:r w:rsidRPr="00B00817">
        <w:rPr>
          <w:sz w:val="16"/>
        </w:rPr>
        <w:t xml:space="preserve">f. The Benefits of Follow-On Innovation </w:t>
      </w:r>
      <w:r w:rsidRPr="00B00817">
        <w:rPr>
          <w:u w:val="single"/>
        </w:rPr>
        <w:t>The criticism of patents on follow-on pharmaceutical innovation rests on an assumption that follow-on innovation provides little if any benefit to patients</w:t>
      </w:r>
      <w:r w:rsidRPr="00B00817">
        <w:rPr>
          <w:sz w:val="16"/>
        </w:rPr>
        <w:t xml:space="preserve">, and merely serves as a pretense for extending patent protection on an existing drug. In fact, </w:t>
      </w:r>
      <w:r w:rsidRPr="00B00817">
        <w:rPr>
          <w:u w:val="single"/>
        </w:rPr>
        <w:t xml:space="preserve">there are many examples of </w:t>
      </w:r>
      <w:r w:rsidRPr="00B00817">
        <w:rPr>
          <w:highlight w:val="green"/>
          <w:u w:val="single"/>
        </w:rPr>
        <w:t>follow-on products</w:t>
      </w:r>
      <w:r w:rsidRPr="00B00817">
        <w:rPr>
          <w:u w:val="single"/>
        </w:rPr>
        <w:t xml:space="preserve"> that </w:t>
      </w:r>
      <w:r w:rsidRPr="00B00817">
        <w:rPr>
          <w:highlight w:val="green"/>
          <w:u w:val="single"/>
        </w:rPr>
        <w:t>represent</w:t>
      </w:r>
      <w:r w:rsidRPr="00B00817">
        <w:rPr>
          <w:u w:val="single"/>
        </w:rPr>
        <w:t xml:space="preserve"> significant </w:t>
      </w:r>
      <w:r w:rsidRPr="00B00817">
        <w:rPr>
          <w:highlight w:val="green"/>
          <w:u w:val="single"/>
        </w:rPr>
        <w:t>improvements in</w:t>
      </w:r>
      <w:r w:rsidRPr="00B00817">
        <w:rPr>
          <w:u w:val="single"/>
        </w:rPr>
        <w:t xml:space="preserve"> the </w:t>
      </w:r>
      <w:r w:rsidRPr="00B00817">
        <w:rPr>
          <w:highlight w:val="green"/>
          <w:u w:val="single"/>
        </w:rPr>
        <w:t>safety-efficacy</w:t>
      </w:r>
      <w:r w:rsidRPr="00B00817">
        <w:rPr>
          <w:u w:val="single"/>
        </w:rPr>
        <w:t xml:space="preserve"> profile. For example, the original formulation of </w:t>
      </w:r>
      <w:r w:rsidRPr="00B00817">
        <w:rPr>
          <w:highlight w:val="green"/>
          <w:u w:val="single"/>
        </w:rPr>
        <w:t>Lumigan</w:t>
      </w:r>
      <w:r w:rsidRPr="00B00817">
        <w:rPr>
          <w:u w:val="single"/>
        </w:rPr>
        <w:t xml:space="preserve"> (used to treat glaucoma) had an unfortunate tendency to cause severe hyperemia (i.e., redeye), and this adverse event often lead patients to stop using</w:t>
      </w:r>
      <w:r w:rsidRPr="00B00817">
        <w:rPr>
          <w:sz w:val="16"/>
        </w:rPr>
        <w:t xml:space="preserve"> the drug, at times resulting in blindness. </w:t>
      </w:r>
      <w:r w:rsidRPr="00B00817">
        <w:rPr>
          <w:u w:val="single"/>
        </w:rPr>
        <w:t>Subsequent research led to a new formulation which largely alleviated the problem of hyperemia</w:t>
      </w:r>
      <w:r w:rsidRPr="00B00817">
        <w:rPr>
          <w:sz w:val="16"/>
        </w:rPr>
        <w:t xml:space="preserve">,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w:t>
      </w:r>
      <w:r w:rsidRPr="00B00817">
        <w:rPr>
          <w:u w:val="single"/>
        </w:rPr>
        <w:t>Critics of secondary patents downplay the significance of extended-release formulations</w:t>
      </w:r>
      <w:r w:rsidRPr="00B00817">
        <w:rPr>
          <w:sz w:val="16"/>
        </w:rPr>
        <w:t xml:space="preserve">,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w:t>
      </w:r>
      <w:r w:rsidRPr="00B00817">
        <w:rPr>
          <w:u w:val="single"/>
        </w:rPr>
        <w:t>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w:t>
      </w:r>
      <w:r w:rsidRPr="00B00817">
        <w:rPr>
          <w:sz w:val="16"/>
        </w:rPr>
        <w:t xml:space="preserve"> (resulting in improved patient compliance), and a heat-stable formulation of a lifesaving drug used to treat HIV infection and AIDS (an important characteristic for use in developing countries with a hot climate). “</w:t>
      </w:r>
      <w:r w:rsidRPr="00B00817">
        <w:rPr>
          <w:highlight w:val="green"/>
          <w:u w:val="single"/>
        </w:rPr>
        <w:t>Evergreening</w:t>
      </w:r>
      <w:r w:rsidRPr="00B00817">
        <w:rPr>
          <w:sz w:val="16"/>
        </w:rPr>
        <w:t xml:space="preserve">” – an </w:t>
      </w:r>
      <w:r w:rsidRPr="00B00817">
        <w:rPr>
          <w:highlight w:val="green"/>
          <w:u w:val="single"/>
        </w:rPr>
        <w:t>Incoherent</w:t>
      </w:r>
      <w:r w:rsidRPr="00B00817">
        <w:rPr>
          <w:u w:val="single"/>
        </w:rPr>
        <w:t xml:space="preserve"> Concept Drug innovators are often accused of using secondary patents to “evergreen” the patent protection of existing drugs</w:t>
      </w:r>
      <w:r w:rsidRPr="00B00817">
        <w:rPr>
          <w:sz w:val="16"/>
        </w:rPr>
        <w:t xml:space="preserve">, based on an assumption that a secondary patent somehow extends the patent protection of a drug after the primary patent on the active ingredient is expired. As a general matter, </w:t>
      </w:r>
      <w:r w:rsidRPr="00B00817">
        <w:rPr>
          <w:u w:val="single"/>
        </w:rPr>
        <w:t>this is a false assumption — a patent on an improved formulation, for example, is limited to that improvement and does not extend patent protection for the original formulation.</w:t>
      </w:r>
      <w:r w:rsidRPr="00B00817">
        <w:rPr>
          <w:sz w:val="16"/>
        </w:rPr>
        <w:t xml:space="preserve"> Once the patents covering the original formulation have expired, </w:t>
      </w:r>
      <w:r w:rsidRPr="00B00817">
        <w:rPr>
          <w:u w:val="single"/>
        </w:rPr>
        <w:t>generic companies are free to market a generic version of the original product</w:t>
      </w:r>
      <w:r w:rsidRPr="00B00817">
        <w:rPr>
          <w:sz w:val="16"/>
        </w:rPr>
        <w:t xml:space="preserve">, and patients willing to forgo the benefits of the improved formulation can choose to purchase the generic product, free of any constraints imposed by the patent on the improvement. Of course, drug innovators hope </w:t>
      </w:r>
      <w:r w:rsidRPr="00B00817">
        <w:rPr>
          <w:sz w:val="16"/>
        </w:rPr>
        <w:lastRenderedPageBreak/>
        <w:t xml:space="preserve">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 For example, </w:t>
      </w:r>
      <w:r w:rsidRPr="00B00817">
        <w:rPr>
          <w:u w:val="single"/>
        </w:rPr>
        <w:t xml:space="preserve">if a </w:t>
      </w:r>
      <w:r w:rsidRPr="00B00817">
        <w:rPr>
          <w:highlight w:val="green"/>
          <w:u w:val="single"/>
        </w:rPr>
        <w:t>drug company</w:t>
      </w:r>
      <w:r w:rsidRPr="00B00817">
        <w:rPr>
          <w:u w:val="single"/>
        </w:rPr>
        <w:t xml:space="preserve"> is found to have </w:t>
      </w:r>
      <w:r w:rsidRPr="00B00817">
        <w:rPr>
          <w:highlight w:val="green"/>
          <w:u w:val="single"/>
        </w:rPr>
        <w:t>engaged in</w:t>
      </w:r>
      <w:r w:rsidRPr="00B00817">
        <w:rPr>
          <w:u w:val="single"/>
        </w:rPr>
        <w:t xml:space="preserve"> some </w:t>
      </w:r>
      <w:r w:rsidRPr="00B00817">
        <w:rPr>
          <w:highlight w:val="green"/>
          <w:u w:val="single"/>
        </w:rPr>
        <w:t>anticompetitive activity</w:t>
      </w:r>
      <w:r w:rsidRPr="00B00817">
        <w:rPr>
          <w:u w:val="single"/>
        </w:rPr>
        <w:t xml:space="preserve"> to block generic competition in the market for the original product once it has gone off patent, then </w:t>
      </w:r>
      <w:r w:rsidRPr="00B00817">
        <w:rPr>
          <w:highlight w:val="green"/>
          <w:u w:val="single"/>
        </w:rPr>
        <w:t>antitrust and competition</w:t>
      </w:r>
      <w:r w:rsidRPr="00B00817">
        <w:rPr>
          <w:u w:val="single"/>
        </w:rPr>
        <w:t xml:space="preserve"> laws should be </w:t>
      </w:r>
      <w:r w:rsidRPr="00B00817">
        <w:rPr>
          <w:highlight w:val="green"/>
          <w:u w:val="single"/>
        </w:rPr>
        <w:t>invoked</w:t>
      </w:r>
      <w:r w:rsidRPr="00B00817">
        <w:rPr>
          <w:u w:val="single"/>
        </w:rPr>
        <w:t xml:space="preserve"> to address that problem</w:t>
      </w:r>
      <w:r w:rsidRPr="00B00817">
        <w:rPr>
          <w:sz w:val="16"/>
        </w:rPr>
        <w:t xml:space="preserve">.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w:t>
      </w:r>
      <w:r w:rsidRPr="00B00817">
        <w:rPr>
          <w:u w:val="single"/>
        </w:rPr>
        <w:t>it is that misuse of the patent system which should be addressed directly, rather than through what amounts to an attack on the patent system itself.</w:t>
      </w:r>
    </w:p>
    <w:p w14:paraId="0CAEEF90" w14:textId="77777777" w:rsidR="00AF19CE" w:rsidRPr="00AF19CE" w:rsidRDefault="00AF19CE" w:rsidP="00AF19CE"/>
    <w:p w14:paraId="7B80B860" w14:textId="726E5BFA" w:rsidR="004566AA" w:rsidRDefault="00A226EB" w:rsidP="00A226EB">
      <w:pPr>
        <w:pStyle w:val="Heading2"/>
      </w:pPr>
      <w:r>
        <w:lastRenderedPageBreak/>
        <w:t>4</w:t>
      </w:r>
    </w:p>
    <w:p w14:paraId="2E188600" w14:textId="77777777" w:rsidR="00A226EB" w:rsidRPr="00C85280" w:rsidRDefault="00A226EB" w:rsidP="00A226EB">
      <w:pPr>
        <w:pStyle w:val="Heading4"/>
        <w:rPr>
          <w:rStyle w:val="Style13ptBold"/>
          <w:rFonts w:cs="Calibri"/>
          <w:b/>
          <w:bCs w:val="0"/>
        </w:rPr>
      </w:pPr>
      <w:r>
        <w:rPr>
          <w:rFonts w:cs="Calibri"/>
        </w:rPr>
        <w:t xml:space="preserve">Interpretation: </w:t>
      </w:r>
      <w:r w:rsidRPr="00C85280">
        <w:rPr>
          <w:rFonts w:cs="Calibri"/>
        </w:rPr>
        <w:t xml:space="preserve">Reduce means </w:t>
      </w:r>
      <w:r w:rsidRPr="00C85280">
        <w:rPr>
          <w:rFonts w:cs="Calibri"/>
          <w:u w:val="single"/>
        </w:rPr>
        <w:t>unconditional and permanent</w:t>
      </w:r>
    </w:p>
    <w:p w14:paraId="7DD98091" w14:textId="77777777" w:rsidR="00A226EB" w:rsidRPr="00C85280" w:rsidRDefault="00A226EB" w:rsidP="00A226EB">
      <w:pPr>
        <w:rPr>
          <w:sz w:val="24"/>
        </w:rPr>
      </w:pPr>
      <w:r w:rsidRPr="00C85280">
        <w:rPr>
          <w:rStyle w:val="verdana"/>
          <w:b/>
        </w:rPr>
        <w:t>Reynolds 59</w:t>
      </w:r>
      <w:r w:rsidRPr="00C85280">
        <w:rPr>
          <w:rStyle w:val="verdana"/>
        </w:rPr>
        <w:t xml:space="preserve"> – Judge (</w:t>
      </w:r>
      <w:r w:rsidRPr="00C85280">
        <w:t xml:space="preserve">In the Matter of Doris A. </w:t>
      </w:r>
      <w:proofErr w:type="spellStart"/>
      <w:r w:rsidRPr="00C85280">
        <w:t>Montesani</w:t>
      </w:r>
      <w:proofErr w:type="spellEnd"/>
      <w:r w:rsidRPr="00C85280">
        <w:t>, Petitioner, v. Arthur Levitt, as Comptroller of the State of New York, et al., Respondents [NO NUMBER IN ORIGINAL] Supreme Court of New York, Appellate Division, Third Department 9 A.D.2d 51; 189 N.Y.S.2d 695; 1959 N.Y. App. Div. LEXIS 7391 August 13, 1959, lexis)</w:t>
      </w:r>
    </w:p>
    <w:p w14:paraId="1C264153" w14:textId="77777777" w:rsidR="00A226EB" w:rsidRPr="00C85280" w:rsidRDefault="00A226EB" w:rsidP="00A226EB">
      <w:pPr>
        <w:rPr>
          <w:rStyle w:val="StyleUnderline"/>
        </w:rPr>
      </w:pPr>
      <w:r w:rsidRPr="00C85280">
        <w:rPr>
          <w:color w:val="000000"/>
          <w:sz w:val="16"/>
        </w:rPr>
        <w:t>Section 83</w:t>
      </w:r>
      <w:r w:rsidRPr="00C85280">
        <w:rPr>
          <w:sz w:val="16"/>
        </w:rPr>
        <w:t xml:space="preserve">'s counterpart </w:t>
      </w:r>
      <w:proofErr w:type="gramStart"/>
      <w:r w:rsidRPr="00C85280">
        <w:rPr>
          <w:sz w:val="16"/>
        </w:rPr>
        <w:t>with regard to</w:t>
      </w:r>
      <w:proofErr w:type="gramEnd"/>
      <w:r w:rsidRPr="00C85280">
        <w:rPr>
          <w:sz w:val="16"/>
        </w:rPr>
        <w:t xml:space="preserve"> </w:t>
      </w:r>
      <w:proofErr w:type="spellStart"/>
      <w:r w:rsidRPr="00C85280">
        <w:rPr>
          <w:sz w:val="16"/>
        </w:rPr>
        <w:t>nondisability</w:t>
      </w:r>
      <w:proofErr w:type="spellEnd"/>
      <w:r w:rsidRPr="00C85280">
        <w:rPr>
          <w:sz w:val="16"/>
        </w:rPr>
        <w:t xml:space="preserve"> pensioners, section 84, prescribes a reduction only if the pensioner should again take a public job. The disability pensioner is penalized if he takes </w:t>
      </w:r>
      <w:r w:rsidRPr="00C85280">
        <w:rPr>
          <w:rStyle w:val="italic"/>
          <w:sz w:val="16"/>
        </w:rPr>
        <w:t>any</w:t>
      </w:r>
      <w:r w:rsidRPr="00C85280">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C85280">
        <w:rPr>
          <w:color w:val="000000"/>
          <w:sz w:val="16"/>
        </w:rPr>
        <w:t>section 83</w:t>
      </w:r>
      <w:r w:rsidRPr="00C85280">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C85280">
        <w:rPr>
          <w:sz w:val="16"/>
        </w:rPr>
        <w:t> [***13</w:t>
      </w:r>
      <w:proofErr w:type="gramStart"/>
      <w:r w:rsidRPr="00C85280">
        <w:rPr>
          <w:sz w:val="16"/>
        </w:rPr>
        <w:t xml:space="preserve">]  </w:t>
      </w:r>
      <w:r w:rsidRPr="00C85280">
        <w:rPr>
          <w:u w:val="single"/>
        </w:rPr>
        <w:t>The</w:t>
      </w:r>
      <w:proofErr w:type="gramEnd"/>
      <w:r w:rsidRPr="00C85280">
        <w:rPr>
          <w:u w:val="single"/>
        </w:rPr>
        <w:t xml:space="preserve"> section says </w:t>
      </w:r>
      <w:r w:rsidRPr="00E73084">
        <w:rPr>
          <w:highlight w:val="yellow"/>
          <w:u w:val="single"/>
        </w:rPr>
        <w:t xml:space="preserve">"reduced", does not say </w:t>
      </w:r>
      <w:r w:rsidRPr="00D472F3">
        <w:rPr>
          <w:u w:val="single"/>
        </w:rPr>
        <w:t>that</w:t>
      </w:r>
      <w:r w:rsidRPr="00C85280">
        <w:rPr>
          <w:u w:val="single"/>
        </w:rPr>
        <w:t xml:space="preserve"> monthly payments </w:t>
      </w:r>
      <w:r w:rsidRPr="00D472F3">
        <w:rPr>
          <w:u w:val="single"/>
        </w:rPr>
        <w:t xml:space="preserve">shall be </w:t>
      </w:r>
      <w:r w:rsidRPr="00E73084">
        <w:rPr>
          <w:highlight w:val="yellow"/>
          <w:u w:val="single"/>
        </w:rPr>
        <w:t>temporarily suspended</w:t>
      </w:r>
      <w:r w:rsidRPr="00C85280">
        <w:rPr>
          <w:u w:val="single"/>
        </w:rPr>
        <w:t xml:space="preserve">; it says that the pension itself shall be reduced. </w:t>
      </w:r>
      <w:r w:rsidRPr="00E73084">
        <w:rPr>
          <w:highlight w:val="yellow"/>
          <w:u w:val="single"/>
        </w:rPr>
        <w:t xml:space="preserve">The </w:t>
      </w:r>
      <w:r w:rsidRPr="00E73084">
        <w:rPr>
          <w:rStyle w:val="Emphasis"/>
          <w:highlight w:val="yellow"/>
        </w:rPr>
        <w:t>plain dictionary meaning</w:t>
      </w:r>
      <w:r w:rsidRPr="00E73084">
        <w:rPr>
          <w:highlight w:val="yellow"/>
          <w:u w:val="single"/>
        </w:rPr>
        <w:t xml:space="preserve"> of the word is to diminish, lower or degrade.</w:t>
      </w:r>
      <w:r w:rsidRPr="00C85280">
        <w:rPr>
          <w:u w:val="single"/>
        </w:rPr>
        <w:t xml:space="preserve"> </w:t>
      </w:r>
      <w:r w:rsidRPr="00C85280">
        <w:rPr>
          <w:rStyle w:val="StyleUnderline"/>
        </w:rPr>
        <w:t xml:space="preserve">The word </w:t>
      </w:r>
      <w:r w:rsidRPr="00E73084">
        <w:rPr>
          <w:rStyle w:val="StyleUnderline"/>
          <w:highlight w:val="yellow"/>
        </w:rPr>
        <w:t>"reduce" seems</w:t>
      </w:r>
      <w:r w:rsidRPr="00C85280">
        <w:rPr>
          <w:rStyle w:val="StyleUnderline"/>
        </w:rPr>
        <w:t xml:space="preserve"> adequately </w:t>
      </w:r>
      <w:r w:rsidRPr="00E73084">
        <w:rPr>
          <w:rStyle w:val="StyleUnderline"/>
          <w:highlight w:val="yellow"/>
        </w:rPr>
        <w:t xml:space="preserve">to indicate </w:t>
      </w:r>
      <w:r w:rsidRPr="00E73084">
        <w:rPr>
          <w:rStyle w:val="Emphasis"/>
          <w:highlight w:val="yellow"/>
        </w:rPr>
        <w:t>permanency</w:t>
      </w:r>
      <w:r w:rsidRPr="00E73084">
        <w:rPr>
          <w:rStyle w:val="StyleUnderline"/>
          <w:highlight w:val="yellow"/>
        </w:rPr>
        <w:t>.</w:t>
      </w:r>
    </w:p>
    <w:p w14:paraId="02A4D05E" w14:textId="77777777" w:rsidR="00A226EB" w:rsidRPr="00AE1E4A" w:rsidRDefault="00A226EB" w:rsidP="00A226EB">
      <w:pPr>
        <w:pStyle w:val="Heading4"/>
      </w:pPr>
      <w:r>
        <w:t xml:space="preserve">Violation: </w:t>
      </w:r>
      <w:r>
        <w:rPr>
          <w:rFonts w:cs="Calibri"/>
        </w:rPr>
        <w:t xml:space="preserve">Companies can still choose exclusive patent protection and data exclusivity </w:t>
      </w:r>
    </w:p>
    <w:p w14:paraId="07DA5701" w14:textId="77777777" w:rsidR="00A226EB" w:rsidRPr="0072564D" w:rsidRDefault="00A226EB" w:rsidP="00A226EB">
      <w:r>
        <w:rPr>
          <w:rStyle w:val="Style13ptBold"/>
        </w:rPr>
        <w:t xml:space="preserve">1NC </w:t>
      </w:r>
      <w:r w:rsidRPr="0072564D">
        <w:rPr>
          <w:rStyle w:val="Style13ptBold"/>
        </w:rPr>
        <w:t>Feldman 3</w:t>
      </w:r>
      <w:r w:rsidRPr="0072564D">
        <w:t xml:space="preserve"> Robin Feldman 2-11-2019 "‘One-and-done’ for new drugs could cut patent thickets and boost generic competition" </w:t>
      </w:r>
      <w:hyperlink r:id="rId18" w:history="1">
        <w:r w:rsidRPr="0072564D">
          <w:rPr>
            <w:rStyle w:val="Hyperlink"/>
          </w:rPr>
          <w:t>https://www.statnews.com/2019/02/11/drug-patent-protection-one-done/</w:t>
        </w:r>
      </w:hyperlink>
      <w:r w:rsidRPr="0072564D">
        <w:t xml:space="preserve"> (Arthur J. Goldberg Distinguished Professor of Law, Albert Abramson ’54 Distinguished Professor of Law Chair, and Director of the Center for Innovation)//</w:t>
      </w:r>
      <w:proofErr w:type="spellStart"/>
      <w:r w:rsidRPr="0072564D">
        <w:t>SidK</w:t>
      </w:r>
      <w:proofErr w:type="spellEnd"/>
      <w:r w:rsidRPr="0072564D">
        <w:t xml:space="preserve"> + Elmer </w:t>
      </w:r>
    </w:p>
    <w:p w14:paraId="5E488553" w14:textId="77777777" w:rsidR="00A226EB" w:rsidRPr="0072564D" w:rsidRDefault="00A226EB" w:rsidP="00A226EB">
      <w:pPr>
        <w:rPr>
          <w:sz w:val="16"/>
        </w:rPr>
      </w:pPr>
      <w:r w:rsidRPr="0072564D">
        <w:rPr>
          <w:u w:val="single"/>
        </w:rPr>
        <w:t xml:space="preserve">I believe that </w:t>
      </w:r>
      <w:r w:rsidRPr="00024407">
        <w:rPr>
          <w:highlight w:val="cyan"/>
          <w:u w:val="single"/>
        </w:rPr>
        <w:t xml:space="preserve">one period of protection </w:t>
      </w:r>
      <w:r w:rsidRPr="00024407">
        <w:rPr>
          <w:b/>
          <w:bCs/>
          <w:highlight w:val="cyan"/>
          <w:u w:val="single"/>
          <w:bdr w:val="single" w:sz="4" w:space="0" w:color="auto"/>
        </w:rPr>
        <w:t>should be enough</w:t>
      </w:r>
      <w:r w:rsidRPr="0072564D">
        <w:rPr>
          <w:u w:val="single"/>
        </w:rPr>
        <w:t xml:space="preserve">. We should </w:t>
      </w:r>
      <w:r w:rsidRPr="00024407">
        <w:rPr>
          <w:highlight w:val="cyan"/>
          <w:u w:val="single"/>
        </w:rPr>
        <w:t xml:space="preserve">make </w:t>
      </w:r>
      <w:r w:rsidRPr="0072564D">
        <w:rPr>
          <w:u w:val="single"/>
        </w:rPr>
        <w:t xml:space="preserve">the </w:t>
      </w:r>
      <w:r w:rsidRPr="00024407">
        <w:rPr>
          <w:highlight w:val="cyan"/>
          <w:u w:val="single"/>
        </w:rPr>
        <w:t xml:space="preserve">legal changes </w:t>
      </w:r>
      <w:r w:rsidRPr="0072564D">
        <w:rPr>
          <w:u w:val="single"/>
        </w:rPr>
        <w:t xml:space="preserve">necessary </w:t>
      </w:r>
      <w:r w:rsidRPr="00024407">
        <w:rPr>
          <w:highlight w:val="cyan"/>
          <w:u w:val="single"/>
        </w:rPr>
        <w:t xml:space="preserve">to prevent companies </w:t>
      </w:r>
      <w:r w:rsidRPr="00024407">
        <w:rPr>
          <w:b/>
          <w:bCs/>
          <w:highlight w:val="cyan"/>
          <w:u w:val="single"/>
        </w:rPr>
        <w:t>from building patent walls</w:t>
      </w:r>
      <w:r w:rsidRPr="00024407">
        <w:rPr>
          <w:highlight w:val="cyan"/>
          <w:u w:val="single"/>
        </w:rPr>
        <w:t xml:space="preserve"> </w:t>
      </w:r>
      <w:r w:rsidRPr="0072564D">
        <w:rPr>
          <w:u w:val="single"/>
        </w:rPr>
        <w:t xml:space="preserve">and piling up mountains of rights. This could be </w:t>
      </w:r>
      <w:r w:rsidRPr="00024407">
        <w:rPr>
          <w:highlight w:val="cyan"/>
          <w:u w:val="single"/>
        </w:rPr>
        <w:t xml:space="preserve">accomplished </w:t>
      </w:r>
      <w:r w:rsidRPr="00024407">
        <w:rPr>
          <w:b/>
          <w:bCs/>
          <w:highlight w:val="cyan"/>
          <w:u w:val="single"/>
          <w:bdr w:val="single" w:sz="4" w:space="0" w:color="auto"/>
        </w:rPr>
        <w:t>by a “one-and-done” approach</w:t>
      </w:r>
      <w:r w:rsidRPr="00024407">
        <w:rPr>
          <w:highlight w:val="cyan"/>
          <w:u w:val="single"/>
        </w:rPr>
        <w:t xml:space="preserve"> </w:t>
      </w:r>
      <w:r w:rsidRPr="0072564D">
        <w:rPr>
          <w:u w:val="single"/>
        </w:rPr>
        <w:t>for patent protection. Under it, a drug would receive just one period of exclusivity, and no more</w:t>
      </w:r>
      <w:r w:rsidRPr="0072564D">
        <w:rPr>
          <w:sz w:val="16"/>
        </w:rPr>
        <w:t xml:space="preserve">. The choice of which “one” could be left entirely in the hands of the pharmaceutical company, with the election made when the FDA approves the drug. </w:t>
      </w:r>
      <w:r w:rsidRPr="0072564D">
        <w:rPr>
          <w:u w:val="single"/>
        </w:rPr>
        <w:t>Perhaps development of the drug went swiftly and smoothly, so the remaining life of one of the drug’s patents is of greatest value</w:t>
      </w:r>
      <w:r w:rsidRPr="0072564D">
        <w:rPr>
          <w:sz w:val="16"/>
        </w:rPr>
        <w:t xml:space="preserve">. Perhaps development languished, so designation as an orphan drug or some other benefit would bring greater reward. </w:t>
      </w:r>
      <w:r w:rsidRPr="0072564D">
        <w:rPr>
          <w:u w:val="single"/>
        </w:rPr>
        <w:t>The choice would be up to the company itself, based on its own calculation of the maximum benefit.</w:t>
      </w:r>
      <w:r w:rsidRPr="0072564D">
        <w:rPr>
          <w:sz w:val="16"/>
        </w:rPr>
        <w:t xml:space="preserve"> </w:t>
      </w:r>
      <w:r w:rsidRPr="00024407">
        <w:rPr>
          <w:highlight w:val="cyan"/>
          <w:u w:val="single"/>
        </w:rPr>
        <w:t>The result</w:t>
      </w:r>
      <w:r w:rsidRPr="0072564D">
        <w:rPr>
          <w:u w:val="single"/>
        </w:rPr>
        <w:t xml:space="preserve">, however, </w:t>
      </w:r>
      <w:r w:rsidRPr="00024407">
        <w:rPr>
          <w:highlight w:val="cyan"/>
          <w:u w:val="single"/>
        </w:rPr>
        <w:t xml:space="preserve">is </w:t>
      </w:r>
      <w:r w:rsidRPr="00AE1E4A">
        <w:rPr>
          <w:highlight w:val="yellow"/>
          <w:u w:val="single"/>
        </w:rPr>
        <w:t xml:space="preserve">that a pharmaceutical company chooses </w:t>
      </w:r>
      <w:r w:rsidRPr="00024407">
        <w:rPr>
          <w:highlight w:val="cyan"/>
          <w:u w:val="single"/>
        </w:rPr>
        <w:t xml:space="preserve">whether </w:t>
      </w:r>
      <w:r w:rsidRPr="0072564D">
        <w:rPr>
          <w:u w:val="single"/>
        </w:rPr>
        <w:t xml:space="preserve">its period of </w:t>
      </w:r>
      <w:r w:rsidRPr="00AE1E4A">
        <w:rPr>
          <w:highlight w:val="yellow"/>
          <w:u w:val="single"/>
        </w:rPr>
        <w:t xml:space="preserve">exclusivity </w:t>
      </w:r>
      <w:r w:rsidRPr="00024407">
        <w:rPr>
          <w:highlight w:val="cyan"/>
          <w:u w:val="single"/>
        </w:rPr>
        <w:t>would be a patent</w:t>
      </w:r>
      <w:r w:rsidRPr="0072564D">
        <w:rPr>
          <w:u w:val="single"/>
        </w:rPr>
        <w:t xml:space="preserve">, an </w:t>
      </w:r>
      <w:r w:rsidRPr="00024407">
        <w:rPr>
          <w:highlight w:val="cyan"/>
          <w:u w:val="single"/>
        </w:rPr>
        <w:t>orphan drug designation</w:t>
      </w:r>
      <w:r w:rsidRPr="0072564D">
        <w:rPr>
          <w:u w:val="single"/>
        </w:rPr>
        <w:t xml:space="preserve">, a </w:t>
      </w:r>
      <w:r w:rsidRPr="00AE1E4A">
        <w:rPr>
          <w:highlight w:val="yellow"/>
          <w:u w:val="single"/>
        </w:rPr>
        <w:t xml:space="preserve">period of data exclusivity </w:t>
      </w:r>
      <w:r w:rsidRPr="0072564D">
        <w:rPr>
          <w:u w:val="single"/>
        </w:rPr>
        <w:t xml:space="preserve">(in which no generic is allowed to use the original drug’s safety and effectiveness data), or something else — </w:t>
      </w:r>
      <w:r w:rsidRPr="00024407">
        <w:rPr>
          <w:highlight w:val="cyan"/>
          <w:u w:val="single"/>
        </w:rPr>
        <w:t xml:space="preserve">but </w:t>
      </w:r>
      <w:r w:rsidRPr="00024407">
        <w:rPr>
          <w:b/>
          <w:bCs/>
          <w:highlight w:val="cyan"/>
          <w:u w:val="single"/>
        </w:rPr>
        <w:t xml:space="preserve">not </w:t>
      </w:r>
      <w:proofErr w:type="gramStart"/>
      <w:r w:rsidRPr="00024407">
        <w:rPr>
          <w:b/>
          <w:bCs/>
          <w:highlight w:val="cyan"/>
          <w:u w:val="single"/>
        </w:rPr>
        <w:t>all of</w:t>
      </w:r>
      <w:proofErr w:type="gramEnd"/>
      <w:r w:rsidRPr="00024407">
        <w:rPr>
          <w:b/>
          <w:bCs/>
          <w:highlight w:val="cyan"/>
          <w:u w:val="single"/>
        </w:rPr>
        <w:t xml:space="preserve"> the above </w:t>
      </w:r>
      <w:r w:rsidRPr="0072564D">
        <w:rPr>
          <w:u w:val="single"/>
        </w:rPr>
        <w:t>and more</w:t>
      </w:r>
      <w:r w:rsidRPr="0072564D">
        <w:rPr>
          <w:sz w:val="16"/>
        </w:rPr>
        <w:t xml:space="preserve">. Consider Suboxone, a combination of buprenorphine and naloxone for treating opioid addiction. </w:t>
      </w:r>
      <w:r w:rsidRPr="0072564D">
        <w:rPr>
          <w:u w:val="single"/>
        </w:rPr>
        <w:t>The drug’s maker has extended its protection cliff eight times, including obtaining an orphan drug designation, which is intended for drugs that serve only a small number of patients</w:t>
      </w:r>
      <w:r w:rsidRPr="0072564D">
        <w:rPr>
          <w:sz w:val="16"/>
        </w:rPr>
        <w:t xml:space="preserve">. The drug’s first period of exclusivity ended in 2005, but with the additions its protection now lasts until 2024. </w:t>
      </w:r>
      <w:r w:rsidRPr="0072564D">
        <w:rPr>
          <w:u w:val="single"/>
        </w:rPr>
        <w:t>That makes almost two additional decades in which the public has borne the burden of monopoly pricing, and access to the medicine may have been constrained</w:t>
      </w:r>
      <w:r w:rsidRPr="0072564D">
        <w:rPr>
          <w:sz w:val="16"/>
        </w:rPr>
        <w:t xml:space="preserve">. </w:t>
      </w:r>
      <w:r w:rsidRPr="00024407">
        <w:rPr>
          <w:highlight w:val="cyan"/>
          <w:u w:val="single"/>
        </w:rPr>
        <w:t>Implementing</w:t>
      </w:r>
      <w:r w:rsidRPr="00024407">
        <w:rPr>
          <w:sz w:val="16"/>
          <w:highlight w:val="cyan"/>
        </w:rPr>
        <w:t xml:space="preserve"> </w:t>
      </w:r>
      <w:r w:rsidRPr="0072564D">
        <w:rPr>
          <w:sz w:val="16"/>
        </w:rPr>
        <w:t xml:space="preserve">a </w:t>
      </w:r>
      <w:r w:rsidRPr="00024407">
        <w:rPr>
          <w:highlight w:val="cyan"/>
          <w:u w:val="single"/>
        </w:rPr>
        <w:t>one-and-done</w:t>
      </w:r>
      <w:r w:rsidRPr="00024407">
        <w:rPr>
          <w:sz w:val="16"/>
          <w:highlight w:val="cyan"/>
        </w:rPr>
        <w:t xml:space="preserve"> </w:t>
      </w:r>
      <w:r w:rsidRPr="0072564D">
        <w:rPr>
          <w:sz w:val="16"/>
        </w:rPr>
        <w:t xml:space="preserve">approach in conjunction with FDA approval underscores the fact that these problems and </w:t>
      </w:r>
      <w:r w:rsidRPr="0072564D">
        <w:rPr>
          <w:sz w:val="16"/>
        </w:rPr>
        <w:lastRenderedPageBreak/>
        <w:t xml:space="preserve">solutions are designed for pharmaceuticals, not for all types of technologies. </w:t>
      </w:r>
      <w:r w:rsidRPr="0072564D">
        <w:rPr>
          <w:u w:val="single"/>
        </w:rPr>
        <w:t xml:space="preserve">That way, one-and-done could be implemented </w:t>
      </w:r>
      <w:r w:rsidRPr="00024407">
        <w:rPr>
          <w:highlight w:val="cyan"/>
          <w:u w:val="single"/>
        </w:rPr>
        <w:t xml:space="preserve">through </w:t>
      </w:r>
      <w:r w:rsidRPr="00024407">
        <w:rPr>
          <w:b/>
          <w:bCs/>
          <w:highlight w:val="cyan"/>
          <w:u w:val="single"/>
          <w:bdr w:val="single" w:sz="4" w:space="0" w:color="auto"/>
        </w:rPr>
        <w:t xml:space="preserve">legislative changes to the FDA’s drug approval </w:t>
      </w:r>
      <w:proofErr w:type="gramStart"/>
      <w:r w:rsidRPr="00024407">
        <w:rPr>
          <w:b/>
          <w:bCs/>
          <w:highlight w:val="cyan"/>
          <w:u w:val="single"/>
          <w:bdr w:val="single" w:sz="4" w:space="0" w:color="auto"/>
        </w:rPr>
        <w:t>system</w:t>
      </w:r>
      <w:r w:rsidRPr="0072564D">
        <w:rPr>
          <w:u w:val="single"/>
        </w:rPr>
        <w:t>, and</w:t>
      </w:r>
      <w:proofErr w:type="gramEnd"/>
      <w:r w:rsidRPr="0072564D">
        <w:rPr>
          <w:u w:val="single"/>
        </w:rPr>
        <w:t xml:space="preserve"> would apply to patents granted going forward.</w:t>
      </w:r>
      <w:r w:rsidRPr="0072564D">
        <w:rPr>
          <w:sz w:val="16"/>
        </w:rPr>
        <w:t xml:space="preserve"> One-and-done would apply to both patents and exclusivities. A more limited approach, a baby step if you will, would be to invigorate the existing patent obviousness doctrine </w:t>
      </w:r>
      <w:proofErr w:type="gramStart"/>
      <w:r w:rsidRPr="0072564D">
        <w:rPr>
          <w:sz w:val="16"/>
        </w:rPr>
        <w:t>as a way to</w:t>
      </w:r>
      <w:proofErr w:type="gramEnd"/>
      <w:r w:rsidRPr="0072564D">
        <w:rPr>
          <w:sz w:val="16"/>
        </w:rPr>
        <w:t xml:space="preserve"> cut back on patent tinkering. Obviousness, one of the five standards for patent eligibility, says that inventions that are obvious to an expert or the </w:t>
      </w:r>
      <w:proofErr w:type="gramStart"/>
      <w:r w:rsidRPr="0072564D">
        <w:rPr>
          <w:sz w:val="16"/>
        </w:rPr>
        <w:t>general public</w:t>
      </w:r>
      <w:proofErr w:type="gramEnd"/>
      <w:r w:rsidRPr="0072564D">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564D">
        <w:rPr>
          <w:u w:val="single"/>
        </w:rPr>
        <w:t>Pharmaceutical companies have become adept at maneuvering through the system of patent and non-patent rights to create mountains of rights that can be applied, one after another.</w:t>
      </w:r>
      <w:r w:rsidRPr="0072564D">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1F2FA852" w14:textId="77777777" w:rsidR="00A226EB" w:rsidRPr="00AE1E4A" w:rsidRDefault="00A226EB" w:rsidP="00A226EB"/>
    <w:p w14:paraId="025920EB" w14:textId="77777777" w:rsidR="00A226EB" w:rsidRDefault="00A226EB" w:rsidP="00A226EB">
      <w:pPr>
        <w:pStyle w:val="Heading4"/>
      </w:pPr>
      <w:r w:rsidRPr="00E82CC2">
        <w:t>Vote neg:</w:t>
      </w:r>
    </w:p>
    <w:p w14:paraId="305083A8" w14:textId="77777777" w:rsidR="00A226EB" w:rsidRPr="007A1E92" w:rsidRDefault="00A226EB" w:rsidP="00A226EB">
      <w:pPr>
        <w:pStyle w:val="Heading4"/>
      </w:pPr>
      <w:r>
        <w:t>1—</w:t>
      </w:r>
      <w:r w:rsidRPr="008F7591">
        <w:rPr>
          <w:u w:val="single"/>
        </w:rPr>
        <w:t>Limits</w:t>
      </w:r>
      <w:r>
        <w:t xml:space="preserve">—there are </w:t>
      </w:r>
      <w:r w:rsidRPr="00B7775A">
        <w:rPr>
          <w:u w:val="single"/>
        </w:rPr>
        <w:t>dozens</w:t>
      </w:r>
      <w:r>
        <w:t xml:space="preserve"> of conditions that the </w:t>
      </w:r>
      <w:proofErr w:type="spellStart"/>
      <w:r>
        <w:t>aff</w:t>
      </w:r>
      <w:proofErr w:type="spellEnd"/>
      <w:r>
        <w:t xml:space="preserve"> could use to justify offsets in expansion: manufacturing, innovation, distribution, </w:t>
      </w:r>
      <w:proofErr w:type="spellStart"/>
      <w:r>
        <w:t>etc</w:t>
      </w:r>
      <w:proofErr w:type="spellEnd"/>
      <w:r>
        <w:t>—makes NEG prep impossible.</w:t>
      </w:r>
    </w:p>
    <w:p w14:paraId="1BD784ED" w14:textId="77777777" w:rsidR="00A226EB" w:rsidRDefault="00A226EB" w:rsidP="00A226EB">
      <w:pPr>
        <w:pStyle w:val="Heading4"/>
      </w:pPr>
      <w:r w:rsidRPr="007A1E92">
        <w:t>2—</w:t>
      </w:r>
      <w:r w:rsidRPr="00E82CC2">
        <w:rPr>
          <w:u w:val="single"/>
        </w:rPr>
        <w:t>Ground</w:t>
      </w:r>
      <w:r>
        <w:t xml:space="preserve">—they </w:t>
      </w:r>
      <w:r w:rsidRPr="00CF7506">
        <w:rPr>
          <w:u w:val="single"/>
        </w:rPr>
        <w:t xml:space="preserve">don’t </w:t>
      </w:r>
      <w:r>
        <w:t xml:space="preserve">result in a </w:t>
      </w:r>
      <w:r w:rsidRPr="00CF7506">
        <w:rPr>
          <w:u w:val="single"/>
        </w:rPr>
        <w:t>tangible change</w:t>
      </w:r>
      <w:r>
        <w:t xml:space="preserve"> to a world without IP Protections, unless the conditions are triggered—wrecks DA ground predicated on IPR good</w:t>
      </w:r>
    </w:p>
    <w:p w14:paraId="361327C1" w14:textId="77777777" w:rsidR="00A226EB" w:rsidRDefault="00A226EB" w:rsidP="00A226EB"/>
    <w:p w14:paraId="17E8DEAC" w14:textId="77777777" w:rsidR="00A226EB" w:rsidRDefault="00A226EB" w:rsidP="00A226EB">
      <w:pPr>
        <w:pStyle w:val="Heading4"/>
      </w:pPr>
      <w:r>
        <w:t xml:space="preserve">No RVI’s – illogical to win for meeting the burden of being topical, and encourages unfair </w:t>
      </w:r>
      <w:proofErr w:type="spellStart"/>
      <w:r>
        <w:t>affs</w:t>
      </w:r>
      <w:proofErr w:type="spellEnd"/>
      <w:r>
        <w:t xml:space="preserve"> to bait out T arguments and go for the RVI</w:t>
      </w:r>
    </w:p>
    <w:p w14:paraId="35DBD5EC" w14:textId="013263BB" w:rsidR="00EE6751" w:rsidRPr="00EE6751" w:rsidRDefault="00A226EB" w:rsidP="002A1C0E">
      <w:pPr>
        <w:pStyle w:val="Heading4"/>
      </w:pPr>
      <w:r>
        <w:t xml:space="preserve">Competing </w:t>
      </w:r>
      <w:proofErr w:type="spellStart"/>
      <w:r>
        <w:t>Interps</w:t>
      </w:r>
      <w:proofErr w:type="spellEnd"/>
      <w:r>
        <w:t xml:space="preserve"> – reasonability is arbitrary and forces the judge to intervene to decide if </w:t>
      </w:r>
      <w:proofErr w:type="spellStart"/>
      <w:r>
        <w:t>aff</w:t>
      </w:r>
      <w:proofErr w:type="spellEnd"/>
      <w:r>
        <w:t xml:space="preserve"> defense is sufficient. If </w:t>
      </w:r>
      <w:proofErr w:type="spellStart"/>
      <w:r>
        <w:t>its</w:t>
      </w:r>
      <w:proofErr w:type="spellEnd"/>
      <w:r>
        <w:t xml:space="preserve"> not, it collapses because you compare offense vs defense which is definitionally competing </w:t>
      </w:r>
      <w:proofErr w:type="spellStart"/>
      <w:r>
        <w:t>interps</w:t>
      </w:r>
      <w:proofErr w:type="spellEnd"/>
      <w:r>
        <w:t>.</w:t>
      </w:r>
    </w:p>
    <w:sectPr w:rsidR="00EE6751" w:rsidRPr="00EE675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3C5905"/>
    <w:multiLevelType w:val="hybridMultilevel"/>
    <w:tmpl w:val="E4FE7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B96AFF"/>
    <w:multiLevelType w:val="hybridMultilevel"/>
    <w:tmpl w:val="AF62E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0F2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2A5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5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10C"/>
    <w:rsid w:val="00267EBB"/>
    <w:rsid w:val="0027023B"/>
    <w:rsid w:val="00272F3F"/>
    <w:rsid w:val="00274EDB"/>
    <w:rsid w:val="0027729E"/>
    <w:rsid w:val="002843B2"/>
    <w:rsid w:val="00284ED6"/>
    <w:rsid w:val="00290C5A"/>
    <w:rsid w:val="00290C92"/>
    <w:rsid w:val="0029647A"/>
    <w:rsid w:val="00296504"/>
    <w:rsid w:val="002A1C0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870"/>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6AA"/>
    <w:rsid w:val="00457224"/>
    <w:rsid w:val="00465A0F"/>
    <w:rsid w:val="0047482C"/>
    <w:rsid w:val="00475436"/>
    <w:rsid w:val="0048047E"/>
    <w:rsid w:val="00482AF9"/>
    <w:rsid w:val="00496BB2"/>
    <w:rsid w:val="004B37B4"/>
    <w:rsid w:val="004B580B"/>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5DD8"/>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0F2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1AF4"/>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F58"/>
    <w:rsid w:val="008E7A3E"/>
    <w:rsid w:val="008F41FD"/>
    <w:rsid w:val="008F4479"/>
    <w:rsid w:val="008F4BA0"/>
    <w:rsid w:val="00901726"/>
    <w:rsid w:val="00903E52"/>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279F"/>
    <w:rsid w:val="009B69F5"/>
    <w:rsid w:val="009C5FF7"/>
    <w:rsid w:val="009C6292"/>
    <w:rsid w:val="009D15DB"/>
    <w:rsid w:val="009D3133"/>
    <w:rsid w:val="009E160D"/>
    <w:rsid w:val="009F1CBB"/>
    <w:rsid w:val="009F3305"/>
    <w:rsid w:val="009F6FB2"/>
    <w:rsid w:val="00A071C0"/>
    <w:rsid w:val="00A22670"/>
    <w:rsid w:val="00A226EB"/>
    <w:rsid w:val="00A24B35"/>
    <w:rsid w:val="00A271BA"/>
    <w:rsid w:val="00A27F86"/>
    <w:rsid w:val="00A431C6"/>
    <w:rsid w:val="00A54315"/>
    <w:rsid w:val="00A54955"/>
    <w:rsid w:val="00A60FBC"/>
    <w:rsid w:val="00A65C0B"/>
    <w:rsid w:val="00A776BA"/>
    <w:rsid w:val="00A81FD2"/>
    <w:rsid w:val="00A8441A"/>
    <w:rsid w:val="00A8674A"/>
    <w:rsid w:val="00A96E24"/>
    <w:rsid w:val="00AA6F6E"/>
    <w:rsid w:val="00AB122B"/>
    <w:rsid w:val="00AB21B0"/>
    <w:rsid w:val="00AB48D3"/>
    <w:rsid w:val="00AC5514"/>
    <w:rsid w:val="00AE0243"/>
    <w:rsid w:val="00AE1BAD"/>
    <w:rsid w:val="00AE2124"/>
    <w:rsid w:val="00AE24BC"/>
    <w:rsid w:val="00AE3E3F"/>
    <w:rsid w:val="00AF19CE"/>
    <w:rsid w:val="00AF2516"/>
    <w:rsid w:val="00AF4760"/>
    <w:rsid w:val="00AF55D4"/>
    <w:rsid w:val="00B0505F"/>
    <w:rsid w:val="00B05C2D"/>
    <w:rsid w:val="00B12933"/>
    <w:rsid w:val="00B12B88"/>
    <w:rsid w:val="00B137E0"/>
    <w:rsid w:val="00B13BC8"/>
    <w:rsid w:val="00B24662"/>
    <w:rsid w:val="00B3569C"/>
    <w:rsid w:val="00B43676"/>
    <w:rsid w:val="00B5051F"/>
    <w:rsid w:val="00B5602D"/>
    <w:rsid w:val="00B60125"/>
    <w:rsid w:val="00B6656B"/>
    <w:rsid w:val="00B71625"/>
    <w:rsid w:val="00B739A7"/>
    <w:rsid w:val="00B75C54"/>
    <w:rsid w:val="00B8710E"/>
    <w:rsid w:val="00B92A93"/>
    <w:rsid w:val="00BA17A8"/>
    <w:rsid w:val="00BA3C33"/>
    <w:rsid w:val="00BB0878"/>
    <w:rsid w:val="00BB1879"/>
    <w:rsid w:val="00BC0ABE"/>
    <w:rsid w:val="00BC1373"/>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6EF"/>
    <w:rsid w:val="00C56DCC"/>
    <w:rsid w:val="00C57075"/>
    <w:rsid w:val="00C72AFE"/>
    <w:rsid w:val="00C81619"/>
    <w:rsid w:val="00CA013C"/>
    <w:rsid w:val="00CA6D6D"/>
    <w:rsid w:val="00CC7A4E"/>
    <w:rsid w:val="00CD1359"/>
    <w:rsid w:val="00CD4C83"/>
    <w:rsid w:val="00CF024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A05"/>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6751"/>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2FAAC1"/>
  <w14:defaultImageDpi w14:val="300"/>
  <w15:docId w15:val="{03AD29E8-DAB6-C54F-88A6-125671E52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F024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F02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F02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F02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CF024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F02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0244"/>
  </w:style>
  <w:style w:type="character" w:customStyle="1" w:styleId="Heading1Char">
    <w:name w:val="Heading 1 Char"/>
    <w:aliases w:val="Pocket Char"/>
    <w:basedOn w:val="DefaultParagraphFont"/>
    <w:link w:val="Heading1"/>
    <w:uiPriority w:val="9"/>
    <w:rsid w:val="00CF024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F024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F0244"/>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CF024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F0244"/>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S"/>
    <w:basedOn w:val="DefaultParagraphFont"/>
    <w:uiPriority w:val="1"/>
    <w:qFormat/>
    <w:rsid w:val="00CF0244"/>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CF0244"/>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CF024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CF0244"/>
    <w:rPr>
      <w:color w:val="auto"/>
      <w:u w:val="none"/>
    </w:rPr>
  </w:style>
  <w:style w:type="paragraph" w:styleId="DocumentMap">
    <w:name w:val="Document Map"/>
    <w:basedOn w:val="Normal"/>
    <w:link w:val="DocumentMapChar"/>
    <w:uiPriority w:val="99"/>
    <w:semiHidden/>
    <w:unhideWhenUsed/>
    <w:rsid w:val="00CF02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F0244"/>
    <w:rPr>
      <w:rFonts w:ascii="Lucida Grande" w:hAnsi="Lucida Grande" w:cs="Lucida Grande"/>
    </w:rPr>
  </w:style>
  <w:style w:type="paragraph" w:customStyle="1" w:styleId="textbold">
    <w:name w:val="text bold"/>
    <w:basedOn w:val="Normal"/>
    <w:link w:val="Emphasis"/>
    <w:uiPriority w:val="20"/>
    <w:qFormat/>
    <w:rsid w:val="00690F2E"/>
    <w:pPr>
      <w:ind w:left="720"/>
      <w:jc w:val="both"/>
    </w:pPr>
    <w:rPr>
      <w:b/>
      <w:iCs/>
      <w:sz w:val="26"/>
      <w:u w:val="single"/>
      <w:bdr w:val="single" w:sz="12" w:space="0" w:color="auto"/>
    </w:rPr>
  </w:style>
  <w:style w:type="paragraph" w:customStyle="1" w:styleId="Card">
    <w:name w:val="Card"/>
    <w:aliases w:val="No Spacing,card,Medium Grid 21,No Spacing111111,No Spacing31,No Spacing22,No Spacing3,tag,Dont use,No Spacing41,No Spacing111112,Note Level 2,No Spacing23,tags,nonunderlined,No Spacing1111,Tag and Cite,Very Small Text,No Spacing11211,Small Text,Tags"/>
    <w:basedOn w:val="Heading1"/>
    <w:link w:val="Hyperlink"/>
    <w:autoRedefine/>
    <w:uiPriority w:val="99"/>
    <w:qFormat/>
    <w:rsid w:val="00AF19C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EE6751"/>
    <w:pPr>
      <w:pBdr>
        <w:top w:val="single" w:sz="4" w:space="1" w:color="auto"/>
        <w:left w:val="single" w:sz="4" w:space="4" w:color="auto"/>
        <w:bottom w:val="single" w:sz="4" w:space="1" w:color="auto"/>
        <w:right w:val="single" w:sz="4" w:space="4" w:color="auto"/>
      </w:pBdr>
      <w:ind w:left="720"/>
      <w:jc w:val="both"/>
    </w:pPr>
    <w:rPr>
      <w:rFonts w:eastAsiaTheme="minorHAnsi"/>
      <w:b/>
      <w:iCs/>
      <w:sz w:val="26"/>
      <w:szCs w:val="22"/>
      <w:u w:val="single"/>
      <w:bdr w:val="single" w:sz="12" w:space="0" w:color="auto"/>
    </w:rPr>
  </w:style>
  <w:style w:type="character" w:customStyle="1" w:styleId="verdana">
    <w:name w:val="verdana"/>
    <w:rsid w:val="00A226EB"/>
  </w:style>
  <w:style w:type="character" w:customStyle="1" w:styleId="italic">
    <w:name w:val="italic"/>
    <w:rsid w:val="00A226EB"/>
  </w:style>
  <w:style w:type="paragraph" w:styleId="ListParagraph">
    <w:name w:val="List Paragraph"/>
    <w:aliases w:val="6 font"/>
    <w:basedOn w:val="Normal"/>
    <w:uiPriority w:val="99"/>
    <w:qFormat/>
    <w:rsid w:val="00555D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wakenwfu.com/2020/09/14/the-evergreen-forests-of-insulin-patents/" TargetMode="External"/><Relationship Id="rId18" Type="http://schemas.openxmlformats.org/officeDocument/2006/relationships/hyperlink" Target="https://www.statnews.com/2019/02/11/drug-patent-protection-one-don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wakenwfu.com/2020/09/14/the-evergreen-forests-of-insulin-patents/" TargetMode="External"/><Relationship Id="rId17" Type="http://schemas.openxmlformats.org/officeDocument/2006/relationships/hyperlink" Target="https://www.ip-watch.org/2018/09/21/follow-pharmaceutical-innovations-eligible-patent-protection/" TargetMode="External"/><Relationship Id="rId2" Type="http://schemas.openxmlformats.org/officeDocument/2006/relationships/customXml" Target="../customXml/item2.xml"/><Relationship Id="rId16" Type="http://schemas.openxmlformats.org/officeDocument/2006/relationships/hyperlink" Target="https://www.cbo.goc/publication/5712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wakenwfu.com/2020/09/14/the-evergreen-forests-of-insulin-patents/" TargetMode="External"/><Relationship Id="rId5" Type="http://schemas.openxmlformats.org/officeDocument/2006/relationships/numbering" Target="numbering.xml"/><Relationship Id="rId15" Type="http://schemas.openxmlformats.org/officeDocument/2006/relationships/hyperlink" Target="https://awakenwfu.com/2020/09/14/the-evergreen-forests-of-insulin-patents/" TargetMode="External"/><Relationship Id="rId10" Type="http://schemas.openxmlformats.org/officeDocument/2006/relationships/hyperlink" Target="https://awakenwfu.com/2020/09/14/the-evergreen-forests-of-insulin-patents/"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awakenwfu.com/2020/09/14/the-evergreen-forests-of-insulin-patents/" TargetMode="External"/><Relationship Id="rId14" Type="http://schemas.openxmlformats.org/officeDocument/2006/relationships/hyperlink" Target="https://awakenwfu.com/2020/09/14/the-evergreen-forests-of-insulin-paten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12</Pages>
  <Words>6394</Words>
  <Characters>36446</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42755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21</cp:revision>
  <dcterms:created xsi:type="dcterms:W3CDTF">2021-10-31T17:29:00Z</dcterms:created>
  <dcterms:modified xsi:type="dcterms:W3CDTF">2021-10-31T18:58:00Z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