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99408" w14:textId="3BFC2736" w:rsidR="00E42E4C" w:rsidRDefault="00790249" w:rsidP="00790249">
      <w:pPr>
        <w:pStyle w:val="Heading1"/>
      </w:pPr>
      <w:r>
        <w:t>1AC</w:t>
      </w:r>
    </w:p>
    <w:p w14:paraId="7C80FFA3" w14:textId="7BDC0B52" w:rsidR="00540F0B" w:rsidRDefault="00540F0B" w:rsidP="00540F0B">
      <w:pPr>
        <w:pStyle w:val="Heading2"/>
      </w:pPr>
      <w:r>
        <w:lastRenderedPageBreak/>
        <w:t>1</w:t>
      </w:r>
    </w:p>
    <w:p w14:paraId="2019F39F" w14:textId="77777777" w:rsidR="004E5FAD" w:rsidRDefault="004E5FAD" w:rsidP="004E5FAD">
      <w:pPr>
        <w:rPr>
          <w:b/>
          <w:sz w:val="26"/>
          <w:szCs w:val="26"/>
        </w:rPr>
      </w:pPr>
      <w:r>
        <w:rPr>
          <w:b/>
          <w:sz w:val="26"/>
          <w:szCs w:val="26"/>
        </w:rPr>
        <w:t xml:space="preserve">Interpretation: Just governments must be a full or flawed democracy as pertained by the 2020 democracy index. China doesn’t qualify, ss and link below. </w:t>
      </w:r>
    </w:p>
    <w:p w14:paraId="1EA3E3AB" w14:textId="77777777" w:rsidR="004E5FAD" w:rsidRDefault="004E5FAD" w:rsidP="004E5FAD">
      <w:pPr>
        <w:rPr>
          <w:b/>
          <w:sz w:val="26"/>
          <w:szCs w:val="26"/>
        </w:rPr>
      </w:pPr>
      <w:r w:rsidRPr="00ED3A3F">
        <w:rPr>
          <w:b/>
          <w:sz w:val="26"/>
          <w:szCs w:val="26"/>
        </w:rPr>
        <w:t>https://en.wikipedia.org/wiki/Democracy_Index</w:t>
      </w:r>
    </w:p>
    <w:p w14:paraId="1061E6D9" w14:textId="77777777" w:rsidR="004E5FAD" w:rsidRDefault="004E5FAD" w:rsidP="004E5FAD">
      <w:pPr>
        <w:rPr>
          <w:b/>
          <w:sz w:val="26"/>
          <w:szCs w:val="26"/>
        </w:rPr>
      </w:pPr>
    </w:p>
    <w:p w14:paraId="16E1D080" w14:textId="77777777" w:rsidR="004E5FAD" w:rsidRDefault="004E5FAD" w:rsidP="004E5FAD">
      <w:pPr>
        <w:rPr>
          <w:b/>
          <w:sz w:val="26"/>
          <w:szCs w:val="26"/>
        </w:rPr>
      </w:pPr>
      <w:r>
        <w:rPr>
          <w:b/>
          <w:sz w:val="26"/>
          <w:szCs w:val="26"/>
        </w:rPr>
        <w:t>Just gov is a democracy – prefer because its from a legal dictionary</w:t>
      </w:r>
    </w:p>
    <w:p w14:paraId="700884C8" w14:textId="77777777" w:rsidR="004E5FAD" w:rsidRDefault="004E5FAD" w:rsidP="004E5FAD">
      <w:pPr>
        <w:widowControl w:val="0"/>
      </w:pPr>
      <w:r>
        <w:rPr>
          <w:b/>
          <w:sz w:val="26"/>
          <w:szCs w:val="26"/>
        </w:rPr>
        <w:t>The Free Dictionary</w:t>
      </w:r>
      <w:r>
        <w:t xml:space="preserve">, "Declaration of Independence," TheFreeDictionary, </w:t>
      </w:r>
      <w:hyperlink r:id="rId11">
        <w:r>
          <w:rPr>
            <w:color w:val="1155CC"/>
            <w:u w:val="single"/>
          </w:rPr>
          <w:t>https://legal-dictionary.thefreedictionary.com/Declaration+of+Independence</w:t>
        </w:r>
      </w:hyperlink>
      <w:r>
        <w:t xml:space="preserve"> //SR</w:t>
      </w:r>
    </w:p>
    <w:p w14:paraId="11DAD509" w14:textId="77777777" w:rsidR="004E5FAD" w:rsidRDefault="004E5FAD" w:rsidP="004E5FAD">
      <w:pPr>
        <w:widowControl w:val="0"/>
      </w:pPr>
      <w:r>
        <w:rPr>
          <w:sz w:val="16"/>
          <w:szCs w:val="16"/>
        </w:rPr>
        <w:t xml:space="preserve">Scholars have long debated the relative importance of the different sources Jefferson used for his ideas in the Declaration. Most agree that the natural rights philosophy of English philosopher John Locke greatly influenced Jefferson's composition of the Declaration. In particular, Locke advanced the ideas that </w:t>
      </w:r>
      <w:r>
        <w:rPr>
          <w:highlight w:val="cyan"/>
          <w:u w:val="single"/>
        </w:rPr>
        <w:t>a just government derives</w:t>
      </w:r>
      <w:r>
        <w:rPr>
          <w:u w:val="single"/>
        </w:rPr>
        <w:t xml:space="preserve"> its </w:t>
      </w:r>
      <w:r>
        <w:rPr>
          <w:highlight w:val="cyan"/>
          <w:u w:val="single"/>
        </w:rPr>
        <w:t>legitimacy</w:t>
      </w:r>
      <w:r>
        <w:rPr>
          <w:u w:val="single"/>
        </w:rPr>
        <w:t xml:space="preserve"> and power </w:t>
      </w:r>
      <w:r>
        <w:rPr>
          <w:highlight w:val="cyan"/>
          <w:u w:val="single"/>
        </w:rPr>
        <w:t>from</w:t>
      </w:r>
      <w:r>
        <w:rPr>
          <w:u w:val="single"/>
        </w:rPr>
        <w:t xml:space="preserve"> the </w:t>
      </w:r>
      <w:r>
        <w:rPr>
          <w:highlight w:val="cyan"/>
          <w:u w:val="single"/>
        </w:rPr>
        <w:t>consent of the governed</w:t>
      </w:r>
      <w:r>
        <w:rPr>
          <w:sz w:val="16"/>
          <w:szCs w:val="16"/>
        </w:rPr>
        <w:t xml:space="preserve">, that </w:t>
      </w:r>
      <w:r>
        <w:rPr>
          <w:highlight w:val="cyan"/>
          <w:u w:val="single"/>
        </w:rPr>
        <w:t xml:space="preserve">people possess inalienable rights that no </w:t>
      </w:r>
      <w:r>
        <w:rPr>
          <w:u w:val="single"/>
        </w:rPr>
        <w:t xml:space="preserve">legitimate </w:t>
      </w:r>
      <w:r>
        <w:rPr>
          <w:highlight w:val="cyan"/>
          <w:u w:val="single"/>
        </w:rPr>
        <w:t>government may take away</w:t>
      </w:r>
      <w:r>
        <w:rPr>
          <w:sz w:val="16"/>
          <w:szCs w:val="16"/>
        </w:rPr>
        <w:t xml:space="preserve">, and that </w:t>
      </w:r>
      <w:r>
        <w:rPr>
          <w:u w:val="single"/>
        </w:rPr>
        <w:t>the people have the right and duty to overthrow a government that violates their rights</w:t>
      </w:r>
      <w:r>
        <w:rPr>
          <w:sz w:val="16"/>
          <w:szCs w:val="16"/>
        </w:rPr>
        <w:t>. Jefferson also paralleled Locke in his identification of three major rights—the rights to "Life, Liberty and the pursuit of Happiness"—though the last of his three is a change from Locke's right to "property."</w:t>
      </w:r>
    </w:p>
    <w:p w14:paraId="132B6ECC" w14:textId="77777777" w:rsidR="004E5FAD" w:rsidRDefault="004E5FAD" w:rsidP="004E5FAD">
      <w:pPr>
        <w:rPr>
          <w:b/>
          <w:sz w:val="26"/>
          <w:szCs w:val="26"/>
        </w:rPr>
      </w:pPr>
    </w:p>
    <w:p w14:paraId="04464841" w14:textId="77777777" w:rsidR="004E5FAD" w:rsidRDefault="004E5FAD" w:rsidP="004E5FAD">
      <w:pPr>
        <w:rPr>
          <w:b/>
          <w:sz w:val="26"/>
          <w:szCs w:val="26"/>
        </w:rPr>
      </w:pPr>
      <w:r>
        <w:rPr>
          <w:b/>
          <w:sz w:val="26"/>
          <w:szCs w:val="26"/>
        </w:rPr>
        <w:t>China violates - check screenshots its an authoritarian regime</w:t>
      </w:r>
    </w:p>
    <w:p w14:paraId="174E8550" w14:textId="77777777" w:rsidR="004E5FAD" w:rsidRDefault="004E5FAD" w:rsidP="004E5FAD">
      <w:pPr>
        <w:rPr>
          <w:b/>
          <w:sz w:val="26"/>
          <w:szCs w:val="26"/>
        </w:rPr>
      </w:pPr>
      <w:r>
        <w:rPr>
          <w:b/>
          <w:noProof/>
          <w:sz w:val="26"/>
          <w:szCs w:val="26"/>
        </w:rPr>
        <w:drawing>
          <wp:inline distT="114300" distB="114300" distL="114300" distR="114300" wp14:anchorId="64B993FF" wp14:editId="3E6F82B7">
            <wp:extent cx="4227867" cy="3767138"/>
            <wp:effectExtent l="0" t="0" r="0" b="0"/>
            <wp:docPr id="3" name="image2.png" descr="Tabl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2.png" descr="Table&#10;&#10;Description automatically generated"/>
                    <pic:cNvPicPr preferRelativeResize="0"/>
                  </pic:nvPicPr>
                  <pic:blipFill>
                    <a:blip r:embed="rId12"/>
                    <a:srcRect/>
                    <a:stretch>
                      <a:fillRect/>
                    </a:stretch>
                  </pic:blipFill>
                  <pic:spPr>
                    <a:xfrm>
                      <a:off x="0" y="0"/>
                      <a:ext cx="4227867" cy="3767138"/>
                    </a:xfrm>
                    <a:prstGeom prst="rect">
                      <a:avLst/>
                    </a:prstGeom>
                    <a:ln/>
                  </pic:spPr>
                </pic:pic>
              </a:graphicData>
            </a:graphic>
          </wp:inline>
        </w:drawing>
      </w:r>
    </w:p>
    <w:p w14:paraId="3A5CFB2C" w14:textId="77777777" w:rsidR="004E5FAD" w:rsidRDefault="004E5FAD" w:rsidP="004E5FAD">
      <w:pPr>
        <w:rPr>
          <w:b/>
          <w:sz w:val="26"/>
          <w:szCs w:val="26"/>
        </w:rPr>
      </w:pPr>
      <w:r>
        <w:rPr>
          <w:b/>
          <w:noProof/>
          <w:sz w:val="26"/>
          <w:szCs w:val="26"/>
        </w:rPr>
        <w:lastRenderedPageBreak/>
        <w:drawing>
          <wp:inline distT="114300" distB="114300" distL="114300" distR="114300" wp14:anchorId="56F68198" wp14:editId="49D67943">
            <wp:extent cx="4433888" cy="3957245"/>
            <wp:effectExtent l="0" t="0" r="0" b="0"/>
            <wp:docPr id="1" name="image1.png" descr="Tabl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Table&#10;&#10;Description automatically generated"/>
                    <pic:cNvPicPr preferRelativeResize="0"/>
                  </pic:nvPicPr>
                  <pic:blipFill>
                    <a:blip r:embed="rId13"/>
                    <a:srcRect/>
                    <a:stretch>
                      <a:fillRect/>
                    </a:stretch>
                  </pic:blipFill>
                  <pic:spPr>
                    <a:xfrm>
                      <a:off x="0" y="0"/>
                      <a:ext cx="4433888" cy="3957245"/>
                    </a:xfrm>
                    <a:prstGeom prst="rect">
                      <a:avLst/>
                    </a:prstGeom>
                    <a:ln/>
                  </pic:spPr>
                </pic:pic>
              </a:graphicData>
            </a:graphic>
          </wp:inline>
        </w:drawing>
      </w:r>
    </w:p>
    <w:p w14:paraId="1C1C87CD" w14:textId="77777777" w:rsidR="004E5FAD" w:rsidRDefault="004E5FAD" w:rsidP="004E5FAD">
      <w:pPr>
        <w:pStyle w:val="NormalWeb"/>
        <w:shd w:val="clear" w:color="auto" w:fill="FFFFFF"/>
        <w:rPr>
          <w:rFonts w:ascii="Lucida Sans Unicode" w:hAnsi="Lucida Sans Unicode" w:cs="Lucida Sans Unicode"/>
          <w:color w:val="666666"/>
          <w:sz w:val="31"/>
          <w:szCs w:val="31"/>
        </w:rPr>
      </w:pPr>
    </w:p>
    <w:p w14:paraId="0D927B86" w14:textId="77777777" w:rsidR="004E5FAD" w:rsidRDefault="004E5FAD" w:rsidP="004E5FAD"/>
    <w:p w14:paraId="4799720F" w14:textId="77777777" w:rsidR="004E5FAD" w:rsidRDefault="004E5FAD" w:rsidP="004E5FAD">
      <w:pPr>
        <w:rPr>
          <w:b/>
          <w:sz w:val="26"/>
          <w:szCs w:val="26"/>
        </w:rPr>
      </w:pPr>
      <w:r>
        <w:rPr>
          <w:b/>
          <w:sz w:val="26"/>
          <w:szCs w:val="26"/>
        </w:rPr>
        <w:t>Vote neg for limits and ground - they can literally pick any government not grounded in the resolution making it impossible for us to predict and arbitrarily prepare specific political scenarios that we can never possibly expect. Especially true for authoritarian governments who have a lot worse conditions than democracies which means uniqueness will ALWAYS flip aff and their affs are objectively more likely to be true and unturnable. Our interp solves - just pick a full or flawed democracy which is still 75 different affs. C/a the ! to limits and precision</w:t>
      </w:r>
    </w:p>
    <w:p w14:paraId="4EBDC9FF" w14:textId="77777777" w:rsidR="00C94EBA" w:rsidRDefault="00C94EBA" w:rsidP="00C94EBA">
      <w:pPr>
        <w:pStyle w:val="Heading4"/>
      </w:pPr>
      <w:r>
        <w:t>Drop the debater bc you can’t drop the arg on their advocacy</w:t>
      </w:r>
    </w:p>
    <w:p w14:paraId="61FB22F6" w14:textId="4D939825" w:rsidR="00C94EBA" w:rsidRDefault="00C94EBA" w:rsidP="00C94EBA">
      <w:pPr>
        <w:pStyle w:val="Heading4"/>
      </w:pPr>
      <w:r>
        <w:t>No rvis – they can dump on theory in the 1ar, chilling us from checking abuse</w:t>
      </w:r>
      <w:r w:rsidR="004E5FAD">
        <w:t xml:space="preserve"> and bad for topic ed .</w:t>
      </w:r>
    </w:p>
    <w:p w14:paraId="7A7923B6" w14:textId="77777777" w:rsidR="00C94EBA" w:rsidRDefault="00C94EBA" w:rsidP="00C94EBA">
      <w:pPr>
        <w:pStyle w:val="Heading4"/>
      </w:pPr>
      <w:r>
        <w:t xml:space="preserve">Competing interps – reasonability is arbtirary and causes race to the bottom </w:t>
      </w:r>
    </w:p>
    <w:p w14:paraId="2901EDC0" w14:textId="487081A4" w:rsidR="006B4B1F" w:rsidRDefault="006B4B1F" w:rsidP="006B4B1F">
      <w:pPr>
        <w:pStyle w:val="Heading4"/>
      </w:pPr>
    </w:p>
    <w:p w14:paraId="1F2A5AE7" w14:textId="44BDD27C" w:rsidR="00161B4E" w:rsidRDefault="00161B4E" w:rsidP="00161B4E">
      <w:r>
        <w:t>Fairness</w:t>
      </w:r>
    </w:p>
    <w:p w14:paraId="4140AFE5" w14:textId="7B9F6C61" w:rsidR="00E1323B" w:rsidRPr="00161B4E" w:rsidRDefault="00E1323B" w:rsidP="00161B4E">
      <w:r>
        <w:lastRenderedPageBreak/>
        <w:t>Reason to vote neg on presumption, presumption negates</w:t>
      </w:r>
    </w:p>
    <w:p w14:paraId="2DB35FDF" w14:textId="3C258B97" w:rsidR="00A27AC1" w:rsidRDefault="00F846D5" w:rsidP="00F846D5">
      <w:pPr>
        <w:pStyle w:val="Heading2"/>
      </w:pPr>
      <w:r>
        <w:lastRenderedPageBreak/>
        <w:t>2</w:t>
      </w:r>
    </w:p>
    <w:p w14:paraId="62486770" w14:textId="77777777" w:rsidR="00F846D5" w:rsidRDefault="00F846D5" w:rsidP="00F846D5">
      <w:pPr>
        <w:pStyle w:val="Heading4"/>
      </w:pPr>
      <w:r>
        <w:t xml:space="preserve">Restraining strikes is key to </w:t>
      </w:r>
      <w:r w:rsidRPr="00736466">
        <w:rPr>
          <w:u w:val="single"/>
        </w:rPr>
        <w:t>CCP stability</w:t>
      </w:r>
      <w:r>
        <w:t xml:space="preserve">- </w:t>
      </w:r>
      <w:r w:rsidRPr="00736466">
        <w:rPr>
          <w:u w:val="single"/>
        </w:rPr>
        <w:t>history proves</w:t>
      </w:r>
    </w:p>
    <w:p w14:paraId="0EB51193" w14:textId="77777777" w:rsidR="00F846D5" w:rsidRDefault="00F846D5" w:rsidP="00F846D5">
      <w:r w:rsidRPr="006E7017">
        <w:rPr>
          <w:rStyle w:val="Style13ptBold"/>
        </w:rPr>
        <w:t>Griffiths, 16</w:t>
      </w:r>
      <w:r w:rsidRPr="006E7017">
        <w:t xml:space="preserve"> </w:t>
      </w:r>
      <w:r>
        <w:t>–</w:t>
      </w:r>
      <w:r w:rsidRPr="00736466">
        <w:t xml:space="preserve"> CNN International</w:t>
      </w:r>
      <w:r>
        <w:t xml:space="preserve"> </w:t>
      </w:r>
      <w:r w:rsidRPr="00736466">
        <w:t>senior producer</w:t>
      </w:r>
    </w:p>
    <w:p w14:paraId="536FFEBB" w14:textId="77777777" w:rsidR="00F846D5" w:rsidRDefault="00F846D5" w:rsidP="00F846D5">
      <w:r w:rsidRPr="006E7017">
        <w:t>[James Griffiths, "China on Strike</w:t>
      </w:r>
      <w:r>
        <w:t xml:space="preserve">,” </w:t>
      </w:r>
      <w:r w:rsidRPr="006E7017">
        <w:t>CNN, 3-29-2016, https://www.cnn.com/2016/03/28/asia/china-strike-worker-protest-trade-union/index.html, accessed 10-10-2021]</w:t>
      </w:r>
    </w:p>
    <w:p w14:paraId="0A8C2CF8" w14:textId="77777777" w:rsidR="00F846D5" w:rsidRPr="006E7017" w:rsidRDefault="00F846D5" w:rsidP="00F846D5"/>
    <w:p w14:paraId="3EA5E230" w14:textId="77777777" w:rsidR="00F846D5" w:rsidRPr="00736466" w:rsidRDefault="00F846D5" w:rsidP="00F846D5">
      <w:pPr>
        <w:rPr>
          <w:sz w:val="16"/>
        </w:rPr>
      </w:pPr>
      <w:r w:rsidRPr="00736466">
        <w:rPr>
          <w:rStyle w:val="StyleUnderline"/>
          <w:highlight w:val="yellow"/>
        </w:rPr>
        <w:t xml:space="preserve">While </w:t>
      </w:r>
      <w:r w:rsidRPr="006E7017">
        <w:rPr>
          <w:rStyle w:val="StyleUnderline"/>
        </w:rPr>
        <w:t xml:space="preserve">unrest in Xinjiang, Tibet and </w:t>
      </w:r>
      <w:r w:rsidRPr="00736466">
        <w:rPr>
          <w:rStyle w:val="StyleUnderline"/>
          <w:highlight w:val="yellow"/>
        </w:rPr>
        <w:t>Hong Kong gains the most attention overseas</w:t>
      </w:r>
      <w:r w:rsidRPr="00736466">
        <w:rPr>
          <w:sz w:val="16"/>
        </w:rPr>
        <w:t xml:space="preserve">, "in terms of actual number of disputes, </w:t>
      </w:r>
      <w:r w:rsidRPr="00736466">
        <w:rPr>
          <w:rStyle w:val="StyleUnderline"/>
          <w:highlight w:val="yellow"/>
        </w:rPr>
        <w:t>labor is</w:t>
      </w:r>
      <w:r w:rsidRPr="00736466">
        <w:rPr>
          <w:sz w:val="16"/>
          <w:highlight w:val="yellow"/>
        </w:rPr>
        <w:t xml:space="preserve"> </w:t>
      </w:r>
      <w:r w:rsidRPr="00736466">
        <w:rPr>
          <w:sz w:val="16"/>
        </w:rPr>
        <w:t xml:space="preserve">almost certainly </w:t>
      </w:r>
      <w:r w:rsidRPr="00736466">
        <w:rPr>
          <w:rStyle w:val="StyleUnderline"/>
          <w:highlight w:val="yellow"/>
        </w:rPr>
        <w:t>the biggest source of conflict</w:t>
      </w:r>
      <w:r w:rsidRPr="00736466">
        <w:rPr>
          <w:sz w:val="16"/>
        </w:rPr>
        <w:t>," Freidman adds.</w:t>
      </w:r>
    </w:p>
    <w:p w14:paraId="7CE318D6" w14:textId="77777777" w:rsidR="00F846D5" w:rsidRPr="00736466" w:rsidRDefault="00F846D5" w:rsidP="00F846D5">
      <w:pPr>
        <w:rPr>
          <w:sz w:val="16"/>
        </w:rPr>
      </w:pPr>
      <w:r w:rsidRPr="00736466">
        <w:rPr>
          <w:sz w:val="16"/>
        </w:rPr>
        <w:t>"</w:t>
      </w:r>
      <w:r w:rsidRPr="006E7017">
        <w:rPr>
          <w:rStyle w:val="StyleUnderline"/>
        </w:rPr>
        <w:t xml:space="preserve">The authorities are concerned that </w:t>
      </w:r>
      <w:r w:rsidRPr="00736466">
        <w:rPr>
          <w:rStyle w:val="StyleUnderline"/>
        </w:rPr>
        <w:t>this could cohere into a political force</w:t>
      </w:r>
      <w:r w:rsidRPr="00736466">
        <w:rPr>
          <w:sz w:val="16"/>
        </w:rPr>
        <w:t>."</w:t>
      </w:r>
    </w:p>
    <w:p w14:paraId="2F3CBBEF" w14:textId="77777777" w:rsidR="00F846D5" w:rsidRPr="00736466" w:rsidRDefault="00F846D5" w:rsidP="00F846D5">
      <w:pPr>
        <w:rPr>
          <w:sz w:val="16"/>
        </w:rPr>
      </w:pPr>
      <w:r w:rsidRPr="00736466">
        <w:rPr>
          <w:sz w:val="16"/>
        </w:rPr>
        <w:t>Signs of such resistance were on view in March, as coal workers in Heilongjiang province took to the streets to protest plans by state-run Longmay Mining Group to lay off more than 100,000 employees.</w:t>
      </w:r>
    </w:p>
    <w:p w14:paraId="480292C5" w14:textId="77777777" w:rsidR="00F846D5" w:rsidRPr="00736466" w:rsidRDefault="00F846D5" w:rsidP="00F846D5">
      <w:pPr>
        <w:rPr>
          <w:sz w:val="16"/>
        </w:rPr>
      </w:pPr>
      <w:r w:rsidRPr="00736466">
        <w:rPr>
          <w:sz w:val="16"/>
        </w:rPr>
        <w:t>The protests forced an embarrassing reversal by governor Lu Hao, who had previously held Longmay up as an example of how Xi Jinping's push for restructuring of the state sector could be carried out.</w:t>
      </w:r>
    </w:p>
    <w:p w14:paraId="25C56C54" w14:textId="77777777" w:rsidR="00F846D5" w:rsidRPr="00736466" w:rsidRDefault="00F846D5" w:rsidP="00F846D5">
      <w:pPr>
        <w:rPr>
          <w:sz w:val="16"/>
        </w:rPr>
      </w:pPr>
      <w:r w:rsidRPr="00736466">
        <w:rPr>
          <w:sz w:val="16"/>
        </w:rPr>
        <w:t>Following the protests, Lu issued a statement vowing to "financially support" the firm to ensure that workers received unpaid wages, blaming managers at the company for withholding information.</w:t>
      </w:r>
    </w:p>
    <w:p w14:paraId="21D9A769" w14:textId="77777777" w:rsidR="00F846D5" w:rsidRPr="00736466" w:rsidRDefault="00F846D5" w:rsidP="00F846D5">
      <w:pPr>
        <w:rPr>
          <w:sz w:val="16"/>
        </w:rPr>
      </w:pPr>
      <w:r w:rsidRPr="00736466">
        <w:rPr>
          <w:sz w:val="16"/>
        </w:rPr>
        <w:t>"I had known that above ground workers had wages in arrears, but it's also true that workers down shafts are also in arrears, and I spoke wrongly about that," Lu told state media, which did not mention the protests.</w:t>
      </w:r>
    </w:p>
    <w:p w14:paraId="35F83944" w14:textId="77777777" w:rsidR="00F846D5" w:rsidRPr="00736466" w:rsidRDefault="00F846D5" w:rsidP="00F846D5">
      <w:pPr>
        <w:rPr>
          <w:sz w:val="16"/>
        </w:rPr>
      </w:pPr>
      <w:r w:rsidRPr="00736466">
        <w:rPr>
          <w:sz w:val="16"/>
        </w:rPr>
        <w:t>Longmay Mining Group did not immediately respond to a request for comment.</w:t>
      </w:r>
    </w:p>
    <w:p w14:paraId="0EB9C28B" w14:textId="77777777" w:rsidR="00F846D5" w:rsidRPr="00736466" w:rsidRDefault="00F846D5" w:rsidP="00F846D5">
      <w:pPr>
        <w:rPr>
          <w:sz w:val="16"/>
        </w:rPr>
      </w:pPr>
      <w:r w:rsidRPr="006E7017">
        <w:rPr>
          <w:rStyle w:val="StyleUnderline"/>
        </w:rPr>
        <w:t>Beijing is worried</w:t>
      </w:r>
      <w:r w:rsidRPr="00736466">
        <w:rPr>
          <w:sz w:val="16"/>
        </w:rPr>
        <w:t xml:space="preserve"> that any kind of </w:t>
      </w:r>
      <w:r w:rsidRPr="00736466">
        <w:rPr>
          <w:rStyle w:val="StyleUnderline"/>
          <w:highlight w:val="yellow"/>
        </w:rPr>
        <w:t xml:space="preserve">greater political consciousness among workers </w:t>
      </w:r>
      <w:r w:rsidRPr="00F31E73">
        <w:rPr>
          <w:rStyle w:val="StyleUnderline"/>
        </w:rPr>
        <w:t xml:space="preserve">"would lead to a bigger movement" that </w:t>
      </w:r>
      <w:r w:rsidRPr="00736466">
        <w:rPr>
          <w:rStyle w:val="StyleUnderline"/>
          <w:highlight w:val="yellow"/>
        </w:rPr>
        <w:t xml:space="preserve">could </w:t>
      </w:r>
      <w:r w:rsidRPr="00736466">
        <w:rPr>
          <w:rStyle w:val="Emphasis"/>
          <w:highlight w:val="yellow"/>
        </w:rPr>
        <w:t xml:space="preserve">threaten </w:t>
      </w:r>
      <w:r w:rsidRPr="006F6147">
        <w:rPr>
          <w:rStyle w:val="Emphasis"/>
        </w:rPr>
        <w:t>their</w:t>
      </w:r>
      <w:r w:rsidRPr="00736466">
        <w:rPr>
          <w:rStyle w:val="Emphasis"/>
          <w:highlight w:val="yellow"/>
        </w:rPr>
        <w:t xml:space="preserve"> hold on power</w:t>
      </w:r>
      <w:r w:rsidRPr="00736466">
        <w:rPr>
          <w:sz w:val="16"/>
        </w:rPr>
        <w:t>, Wang says.</w:t>
      </w:r>
    </w:p>
    <w:p w14:paraId="07690400" w14:textId="77777777" w:rsidR="00F846D5" w:rsidRPr="00736466" w:rsidRDefault="00F846D5" w:rsidP="00F846D5">
      <w:pPr>
        <w:rPr>
          <w:sz w:val="16"/>
        </w:rPr>
      </w:pPr>
      <w:r w:rsidRPr="00736466">
        <w:rPr>
          <w:sz w:val="16"/>
        </w:rPr>
        <w:t xml:space="preserve">"If you look at the </w:t>
      </w:r>
      <w:r w:rsidRPr="00736466">
        <w:rPr>
          <w:rStyle w:val="StyleUnderline"/>
          <w:highlight w:val="yellow"/>
        </w:rPr>
        <w:t>crackdown</w:t>
      </w:r>
      <w:r w:rsidRPr="00736466">
        <w:rPr>
          <w:sz w:val="16"/>
        </w:rPr>
        <w:t xml:space="preserve">, it </w:t>
      </w:r>
      <w:r w:rsidRPr="00736466">
        <w:rPr>
          <w:rStyle w:val="StyleUnderline"/>
          <w:highlight w:val="yellow"/>
        </w:rPr>
        <w:t xml:space="preserve">is </w:t>
      </w:r>
      <w:r w:rsidRPr="006E7017">
        <w:rPr>
          <w:rStyle w:val="StyleUnderline"/>
        </w:rPr>
        <w:t xml:space="preserve">specifically </w:t>
      </w:r>
      <w:r w:rsidRPr="00736466">
        <w:rPr>
          <w:rStyle w:val="StyleUnderline"/>
          <w:highlight w:val="yellow"/>
        </w:rPr>
        <w:t xml:space="preserve">aimed at the pillars of civil society that have been </w:t>
      </w:r>
      <w:r w:rsidRPr="00736466">
        <w:rPr>
          <w:rStyle w:val="Emphasis"/>
          <w:highlight w:val="yellow"/>
        </w:rPr>
        <w:t>most effective</w:t>
      </w:r>
      <w:r w:rsidRPr="00736466">
        <w:rPr>
          <w:sz w:val="16"/>
          <w:highlight w:val="yellow"/>
        </w:rPr>
        <w:t xml:space="preserve"> </w:t>
      </w:r>
      <w:r w:rsidRPr="00736466">
        <w:rPr>
          <w:sz w:val="16"/>
        </w:rPr>
        <w:t>in pushing the government to do things."</w:t>
      </w:r>
    </w:p>
    <w:p w14:paraId="62CB1BA3" w14:textId="77777777" w:rsidR="00F846D5" w:rsidRPr="00736466" w:rsidRDefault="00F846D5" w:rsidP="00F846D5">
      <w:pPr>
        <w:rPr>
          <w:sz w:val="16"/>
        </w:rPr>
      </w:pPr>
      <w:r w:rsidRPr="00736466">
        <w:rPr>
          <w:rStyle w:val="StyleUnderline"/>
          <w:highlight w:val="yellow"/>
        </w:rPr>
        <w:t>This</w:t>
      </w:r>
      <w:r w:rsidRPr="00736466">
        <w:rPr>
          <w:sz w:val="16"/>
          <w:highlight w:val="yellow"/>
        </w:rPr>
        <w:t xml:space="preserve"> </w:t>
      </w:r>
      <w:r w:rsidRPr="00736466">
        <w:rPr>
          <w:sz w:val="16"/>
        </w:rPr>
        <w:t xml:space="preserve">thinking </w:t>
      </w:r>
      <w:r w:rsidRPr="00736466">
        <w:rPr>
          <w:rStyle w:val="StyleUnderline"/>
          <w:highlight w:val="yellow"/>
        </w:rPr>
        <w:t xml:space="preserve">is heavily influenced by the </w:t>
      </w:r>
      <w:r w:rsidRPr="00736466">
        <w:rPr>
          <w:rStyle w:val="Emphasis"/>
          <w:highlight w:val="yellow"/>
        </w:rPr>
        <w:t>experiences of other Communist regimes</w:t>
      </w:r>
      <w:r w:rsidRPr="00736466">
        <w:rPr>
          <w:sz w:val="16"/>
        </w:rPr>
        <w:t>, says Friedman.</w:t>
      </w:r>
    </w:p>
    <w:p w14:paraId="24F0196D" w14:textId="77777777" w:rsidR="00F846D5" w:rsidRPr="00736466" w:rsidRDefault="00F846D5" w:rsidP="00F846D5">
      <w:pPr>
        <w:rPr>
          <w:sz w:val="16"/>
          <w:highlight w:val="yellow"/>
        </w:rPr>
      </w:pPr>
      <w:r w:rsidRPr="00736466">
        <w:rPr>
          <w:rStyle w:val="StyleUnderline"/>
          <w:highlight w:val="yellow"/>
        </w:rPr>
        <w:t xml:space="preserve">The decision by the Polish </w:t>
      </w:r>
      <w:r w:rsidRPr="006E7017">
        <w:rPr>
          <w:rStyle w:val="StyleUnderline"/>
        </w:rPr>
        <w:t xml:space="preserve">government </w:t>
      </w:r>
      <w:r w:rsidRPr="00736466">
        <w:rPr>
          <w:rStyle w:val="StyleUnderline"/>
          <w:highlight w:val="yellow"/>
        </w:rPr>
        <w:t>to allow workers greater freedoms after</w:t>
      </w:r>
      <w:r w:rsidRPr="00736466">
        <w:rPr>
          <w:sz w:val="16"/>
          <w:highlight w:val="yellow"/>
        </w:rPr>
        <w:t xml:space="preserve"> </w:t>
      </w:r>
      <w:r w:rsidRPr="00736466">
        <w:rPr>
          <w:sz w:val="16"/>
        </w:rPr>
        <w:t xml:space="preserve">a series of huge </w:t>
      </w:r>
      <w:r w:rsidRPr="00736466">
        <w:rPr>
          <w:rStyle w:val="StyleUnderline"/>
          <w:highlight w:val="yellow"/>
        </w:rPr>
        <w:t xml:space="preserve">strikes </w:t>
      </w:r>
      <w:r w:rsidRPr="006E7017">
        <w:rPr>
          <w:rStyle w:val="StyleUnderline"/>
        </w:rPr>
        <w:t xml:space="preserve">in 1980 </w:t>
      </w:r>
      <w:r w:rsidRPr="00736466">
        <w:rPr>
          <w:rStyle w:val="StyleUnderline"/>
          <w:highlight w:val="yellow"/>
        </w:rPr>
        <w:t xml:space="preserve">led to </w:t>
      </w:r>
      <w:r w:rsidRPr="00736466">
        <w:rPr>
          <w:rStyle w:val="StyleUnderline"/>
        </w:rPr>
        <w:t>the rise of the Solidarity Union -- the first non-Communist controlled labor organization</w:t>
      </w:r>
      <w:r w:rsidRPr="00736466">
        <w:rPr>
          <w:sz w:val="16"/>
        </w:rPr>
        <w:t xml:space="preserve"> in a Warsaw Pact country -- </w:t>
      </w:r>
      <w:r w:rsidRPr="00736466">
        <w:rPr>
          <w:rStyle w:val="StyleUnderline"/>
        </w:rPr>
        <w:t xml:space="preserve">and </w:t>
      </w:r>
      <w:r w:rsidRPr="00736466">
        <w:rPr>
          <w:rStyle w:val="StyleUnderline"/>
          <w:highlight w:val="yellow"/>
        </w:rPr>
        <w:t>the</w:t>
      </w:r>
      <w:r w:rsidRPr="00736466">
        <w:rPr>
          <w:sz w:val="16"/>
          <w:highlight w:val="yellow"/>
        </w:rPr>
        <w:t xml:space="preserve"> </w:t>
      </w:r>
      <w:r w:rsidRPr="00736466">
        <w:rPr>
          <w:sz w:val="16"/>
        </w:rPr>
        <w:t xml:space="preserve">eventual </w:t>
      </w:r>
      <w:r w:rsidRPr="00736466">
        <w:rPr>
          <w:rStyle w:val="StyleUnderline"/>
          <w:highlight w:val="yellow"/>
        </w:rPr>
        <w:t>end of one-party rule</w:t>
      </w:r>
      <w:r w:rsidRPr="00736466">
        <w:rPr>
          <w:sz w:val="16"/>
          <w:highlight w:val="yellow"/>
        </w:rPr>
        <w:t>.</w:t>
      </w:r>
    </w:p>
    <w:p w14:paraId="2A0C42F1" w14:textId="77777777" w:rsidR="00F846D5" w:rsidRDefault="00F846D5" w:rsidP="00F846D5">
      <w:pPr>
        <w:rPr>
          <w:sz w:val="16"/>
        </w:rPr>
      </w:pPr>
      <w:r w:rsidRPr="00736466">
        <w:rPr>
          <w:sz w:val="16"/>
        </w:rPr>
        <w:t>"</w:t>
      </w:r>
      <w:r w:rsidRPr="00736466">
        <w:rPr>
          <w:rStyle w:val="StyleUnderline"/>
          <w:highlight w:val="yellow"/>
        </w:rPr>
        <w:t xml:space="preserve">Solidarity played </w:t>
      </w:r>
      <w:r w:rsidRPr="00F31E73">
        <w:rPr>
          <w:rStyle w:val="StyleUnderline"/>
        </w:rPr>
        <w:t xml:space="preserve">an </w:t>
      </w:r>
      <w:r w:rsidRPr="00F31E73">
        <w:rPr>
          <w:rStyle w:val="Emphasis"/>
        </w:rPr>
        <w:t xml:space="preserve">absolutely </w:t>
      </w:r>
      <w:r w:rsidRPr="00736466">
        <w:rPr>
          <w:rStyle w:val="Emphasis"/>
          <w:highlight w:val="yellow"/>
        </w:rPr>
        <w:t>decisive</w:t>
      </w:r>
      <w:r w:rsidRPr="00736466">
        <w:rPr>
          <w:rStyle w:val="StyleUnderline"/>
          <w:highlight w:val="yellow"/>
        </w:rPr>
        <w:t xml:space="preserve"> role in ending Communist </w:t>
      </w:r>
      <w:r w:rsidRPr="006E7017">
        <w:rPr>
          <w:rStyle w:val="StyleUnderline"/>
        </w:rPr>
        <w:t xml:space="preserve">Party </w:t>
      </w:r>
      <w:r w:rsidRPr="00736466">
        <w:rPr>
          <w:rStyle w:val="StyleUnderline"/>
          <w:highlight w:val="yellow"/>
        </w:rPr>
        <w:t>rule in Poland</w:t>
      </w:r>
      <w:r w:rsidRPr="00736466">
        <w:rPr>
          <w:sz w:val="16"/>
        </w:rPr>
        <w:t>," Friedman says.</w:t>
      </w:r>
    </w:p>
    <w:p w14:paraId="3370D0F2" w14:textId="77777777" w:rsidR="00F846D5" w:rsidRDefault="00F846D5" w:rsidP="00F846D5">
      <w:pPr>
        <w:pStyle w:val="Heading4"/>
      </w:pPr>
      <w:r>
        <w:t xml:space="preserve">Loss of stability causes the CCP to escalate tensions and lash out – uniquely threatens Taiwan. </w:t>
      </w:r>
    </w:p>
    <w:p w14:paraId="0A0CB300" w14:textId="77777777" w:rsidR="00F846D5" w:rsidRPr="0056753E" w:rsidRDefault="00F846D5" w:rsidP="00F846D5">
      <w:pPr>
        <w:pStyle w:val="NormalWeb"/>
        <w:shd w:val="clear" w:color="auto" w:fill="FFFFFF"/>
        <w:spacing w:before="0" w:beforeAutospacing="0" w:after="0" w:afterAutospacing="0"/>
        <w:textAlignment w:val="baseline"/>
        <w:rPr>
          <w:rFonts w:asciiTheme="majorHAnsi" w:hAnsiTheme="majorHAnsi" w:cstheme="majorHAnsi"/>
          <w:color w:val="000000"/>
          <w:sz w:val="12"/>
          <w:szCs w:val="12"/>
        </w:rPr>
      </w:pPr>
      <w:r w:rsidRPr="0056753E">
        <w:rPr>
          <w:rStyle w:val="Style13ptBold"/>
        </w:rPr>
        <w:t>Blumenthal and Urda 9/28</w:t>
      </w:r>
      <w:r>
        <w:rPr>
          <w:rFonts w:asciiTheme="majorHAnsi" w:hAnsiTheme="majorHAnsi" w:cstheme="majorHAnsi"/>
          <w:szCs w:val="22"/>
        </w:rPr>
        <w:t xml:space="preserve"> </w:t>
      </w:r>
      <w:r w:rsidRPr="0056753E">
        <w:rPr>
          <w:rFonts w:asciiTheme="majorHAnsi" w:hAnsiTheme="majorHAnsi" w:cstheme="majorHAnsi"/>
          <w:sz w:val="12"/>
          <w:szCs w:val="12"/>
        </w:rPr>
        <w:t xml:space="preserve">[09-28-20, Dan Blumenthal, Jakob Urda, The National Interest, “China’s aggressive tactics aim to bolster the Communist Party’s legitimacy”, </w:t>
      </w:r>
      <w:r w:rsidRPr="00AA60B2">
        <w:rPr>
          <w:rFonts w:asciiTheme="majorHAnsi" w:hAnsiTheme="majorHAnsi" w:cstheme="majorHAnsi"/>
          <w:sz w:val="12"/>
          <w:szCs w:val="12"/>
        </w:rPr>
        <w:t>https://www.aei.org/articles/chinas-aggressive-tactics-aim-to-bolster-the-communist-partys-legitimacy/</w:t>
      </w:r>
      <w:r w:rsidRPr="0056753E">
        <w:rPr>
          <w:rFonts w:asciiTheme="majorHAnsi" w:hAnsiTheme="majorHAnsi" w:cstheme="majorHAnsi"/>
          <w:sz w:val="12"/>
          <w:szCs w:val="12"/>
        </w:rPr>
        <w:t xml:space="preserve">, </w:t>
      </w:r>
      <w:r w:rsidRPr="0056753E">
        <w:rPr>
          <w:rFonts w:asciiTheme="majorHAnsi" w:hAnsiTheme="majorHAnsi" w:cstheme="majorHAnsi"/>
          <w:color w:val="000000"/>
          <w:sz w:val="12"/>
          <w:szCs w:val="12"/>
          <w:bdr w:val="none" w:sz="0" w:space="0" w:color="auto" w:frame="1"/>
        </w:rPr>
        <w:t>Jakob Urda is a Masters Student at Georgetown University and research specialist at a technology consultancy. He has previously worked at the Chicago Project on Security and Threats and studied in the Institute for the Study of War’s War Studies Program.</w:t>
      </w:r>
      <w:r>
        <w:rPr>
          <w:rFonts w:asciiTheme="majorHAnsi" w:hAnsiTheme="majorHAnsi" w:cstheme="majorHAnsi"/>
          <w:color w:val="000000"/>
          <w:sz w:val="12"/>
          <w:szCs w:val="12"/>
          <w:bdr w:val="none" w:sz="0" w:space="0" w:color="auto" w:frame="1"/>
        </w:rPr>
        <w:t xml:space="preserve"> </w:t>
      </w:r>
      <w:r w:rsidRPr="0056753E">
        <w:rPr>
          <w:rFonts w:asciiTheme="majorHAnsi" w:hAnsiTheme="majorHAnsi" w:cstheme="majorHAnsi"/>
          <w:color w:val="000000"/>
          <w:sz w:val="12"/>
          <w:szCs w:val="12"/>
          <w:bdr w:val="none" w:sz="0" w:space="0" w:color="auto" w:frame="1"/>
        </w:rPr>
        <w:t>Dan Blumenthal is the director of Asian Studies at the American Enterprise Institute and the author of the forthcoming book </w:t>
      </w:r>
      <w:r w:rsidRPr="0056753E">
        <w:rPr>
          <w:rFonts w:asciiTheme="majorHAnsi" w:hAnsiTheme="majorHAnsi" w:cstheme="majorHAnsi"/>
          <w:color w:val="000000"/>
          <w:sz w:val="12"/>
          <w:szCs w:val="12"/>
        </w:rPr>
        <w:t>The China Nightmare: the Grand Ambitions of a Decaying State</w:t>
      </w:r>
      <w:r w:rsidRPr="0056753E">
        <w:rPr>
          <w:rFonts w:asciiTheme="majorHAnsi" w:hAnsiTheme="majorHAnsi" w:cstheme="majorHAnsi"/>
          <w:color w:val="000000"/>
          <w:sz w:val="12"/>
          <w:szCs w:val="12"/>
          <w:bdr w:val="none" w:sz="0" w:space="0" w:color="auto" w:frame="1"/>
        </w:rPr>
        <w:t xml:space="preserve"> (AEI Press, November 17, 2020] </w:t>
      </w:r>
      <w:r>
        <w:rPr>
          <w:rFonts w:asciiTheme="majorHAnsi" w:hAnsiTheme="majorHAnsi" w:cstheme="majorHAnsi"/>
          <w:color w:val="000000"/>
          <w:sz w:val="12"/>
          <w:szCs w:val="12"/>
          <w:bdr w:val="none" w:sz="0" w:space="0" w:color="auto" w:frame="1"/>
        </w:rPr>
        <w:t>//Lex AKu</w:t>
      </w:r>
    </w:p>
    <w:p w14:paraId="243BCDBC" w14:textId="77777777" w:rsidR="00F846D5" w:rsidRPr="00FD245E" w:rsidRDefault="00F846D5" w:rsidP="00F846D5"/>
    <w:p w14:paraId="25506AC2" w14:textId="77777777" w:rsidR="00F846D5" w:rsidRPr="0026100E" w:rsidRDefault="00F846D5" w:rsidP="00F846D5">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26100E">
        <w:rPr>
          <w:rStyle w:val="Emphasis"/>
          <w:highlight w:val="green"/>
        </w:rPr>
        <w:t>for</w:t>
      </w:r>
      <w:r w:rsidRPr="008D14F6">
        <w:rPr>
          <w:rStyle w:val="Emphasis"/>
        </w:rPr>
        <w:t xml:space="preserve"> the </w:t>
      </w:r>
      <w:r w:rsidRPr="0026100E">
        <w:rPr>
          <w:rStyle w:val="Emphasis"/>
          <w:highlight w:val="green"/>
        </w:rPr>
        <w:t>CCP</w:t>
      </w:r>
      <w:r w:rsidRPr="008D14F6">
        <w:rPr>
          <w:rStyle w:val="Emphasis"/>
        </w:rPr>
        <w:t xml:space="preserve">, </w:t>
      </w:r>
      <w:r w:rsidRPr="00382897">
        <w:rPr>
          <w:rStyle w:val="Emphasis"/>
        </w:rPr>
        <w:t>external</w:t>
      </w:r>
      <w:r w:rsidRPr="0026100E">
        <w:rPr>
          <w:rStyle w:val="Emphasis"/>
          <w:highlight w:val="green"/>
        </w:rPr>
        <w:t xml:space="preserve"> aggression is</w:t>
      </w:r>
      <w:r w:rsidRPr="008D14F6">
        <w:rPr>
          <w:rStyle w:val="Emphasis"/>
        </w:rPr>
        <w:t xml:space="preserve"> a </w:t>
      </w:r>
      <w:r w:rsidRPr="0026100E">
        <w:rPr>
          <w:rStyle w:val="Emphasis"/>
          <w:highlight w:val="green"/>
        </w:rPr>
        <w:t>necessary</w:t>
      </w:r>
      <w:r w:rsidRPr="008D14F6">
        <w:rPr>
          <w:rStyle w:val="Emphasis"/>
        </w:rPr>
        <w:t xml:space="preserve"> tool </w:t>
      </w:r>
      <w:r w:rsidRPr="0026100E">
        <w:rPr>
          <w:rStyle w:val="Emphasis"/>
          <w:highlight w:val="green"/>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26100E">
        <w:rPr>
          <w:rStyle w:val="Emphasis"/>
          <w:highlight w:val="green"/>
        </w:rPr>
        <w:t>act</w:t>
      </w:r>
      <w:r w:rsidRPr="00382897">
        <w:rPr>
          <w:rStyle w:val="Emphasis"/>
        </w:rPr>
        <w:t xml:space="preserve"> more </w:t>
      </w:r>
      <w:r w:rsidRPr="0026100E">
        <w:rPr>
          <w:rStyle w:val="Emphasis"/>
          <w:highlight w:val="green"/>
        </w:rPr>
        <w:t>aggressively abroad</w:t>
      </w:r>
      <w:r w:rsidRPr="008D14F6">
        <w:rPr>
          <w:rStyle w:val="Emphasis"/>
        </w:rPr>
        <w:t>.</w:t>
      </w:r>
      <w:r w:rsidRPr="0026100E">
        <w:rPr>
          <w:rFonts w:ascii="Arial" w:hAnsi="Arial" w:cs="Arial"/>
          <w:color w:val="000000"/>
          <w:sz w:val="12"/>
          <w:szCs w:val="30"/>
        </w:rPr>
        <w:t xml:space="preserve"> </w:t>
      </w:r>
      <w:r w:rsidRPr="00382897">
        <w:rPr>
          <w:rStyle w:val="Emphasis"/>
        </w:rPr>
        <w:t xml:space="preserve">Beijing uses </w:t>
      </w:r>
      <w:r w:rsidRPr="0026100E">
        <w:rPr>
          <w:rStyle w:val="Emphasis"/>
          <w:highlight w:val="green"/>
        </w:rPr>
        <w:t>external aggression to fan</w:t>
      </w:r>
      <w:r w:rsidRPr="008D14F6">
        <w:rPr>
          <w:rStyle w:val="Emphasis"/>
        </w:rPr>
        <w:t xml:space="preserve"> Chinese </w:t>
      </w:r>
      <w:r w:rsidRPr="0026100E">
        <w:rPr>
          <w:rStyle w:val="Emphasis"/>
          <w:highlight w:val="green"/>
        </w:rPr>
        <w:t>nationalism and cast</w:t>
      </w:r>
      <w:r w:rsidRPr="008D14F6">
        <w:rPr>
          <w:rStyle w:val="Emphasis"/>
        </w:rPr>
        <w:t xml:space="preserve"> the </w:t>
      </w:r>
      <w:r w:rsidRPr="0026100E">
        <w:rPr>
          <w:rStyle w:val="Emphasis"/>
          <w:highlight w:val="green"/>
        </w:rPr>
        <w:t>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26100E">
        <w:rPr>
          <w:rStyle w:val="Emphasis"/>
          <w:highlight w:val="green"/>
        </w:rPr>
        <w:t>response to</w:t>
      </w:r>
      <w:r w:rsidRPr="00400A57">
        <w:rPr>
          <w:rStyle w:val="Emphasis"/>
        </w:rPr>
        <w:t xml:space="preserve"> the </w:t>
      </w:r>
      <w:r w:rsidRPr="0026100E">
        <w:rPr>
          <w:rStyle w:val="Emphasis"/>
          <w:highlight w:val="green"/>
        </w:rPr>
        <w:t>tumult caused by</w:t>
      </w:r>
      <w:r w:rsidRPr="00400A57">
        <w:rPr>
          <w:rStyle w:val="Emphasis"/>
        </w:rPr>
        <w:t xml:space="preserve"> the </w:t>
      </w:r>
      <w:r w:rsidRPr="0026100E">
        <w:rPr>
          <w:rStyle w:val="Emphasis"/>
          <w:highlight w:val="green"/>
        </w:rPr>
        <w:t>corona</w:t>
      </w:r>
      <w:r w:rsidRPr="00400A57">
        <w:rPr>
          <w:rStyle w:val="Emphasis"/>
        </w:rPr>
        <w:t xml:space="preserve">virus crisis, the </w:t>
      </w:r>
      <w:r w:rsidRPr="0026100E">
        <w:rPr>
          <w:rStyle w:val="Emphasis"/>
          <w:highlight w:val="green"/>
        </w:rPr>
        <w:t>CCP</w:t>
      </w:r>
      <w:r w:rsidRPr="00D8248B">
        <w:rPr>
          <w:rStyle w:val="Emphasis"/>
        </w:rPr>
        <w:t xml:space="preserve"> mobilized popular support by </w:t>
      </w:r>
      <w:r w:rsidRPr="0026100E">
        <w:rPr>
          <w:rStyle w:val="Emphasis"/>
          <w:highlight w:val="green"/>
        </w:rPr>
        <w:t>reigniting conflicts with</w:t>
      </w:r>
      <w:r w:rsidRPr="00400A57">
        <w:rPr>
          <w:rStyle w:val="Emphasis"/>
        </w:rPr>
        <w:t xml:space="preserve"> its </w:t>
      </w:r>
      <w:r w:rsidRPr="0026100E">
        <w:rPr>
          <w:rStyle w:val="Emphasis"/>
          <w:highlight w:val="green"/>
        </w:rPr>
        <w:t>neighbors</w:t>
      </w:r>
      <w:r w:rsidRPr="0026100E">
        <w:rPr>
          <w:rFonts w:ascii="Arial" w:hAnsi="Arial" w:cs="Arial"/>
          <w:color w:val="000000"/>
          <w:sz w:val="12"/>
          <w:szCs w:val="30"/>
        </w:rPr>
        <w:t xml:space="preserve">. On April 2, during the peak of the coronavirus, </w:t>
      </w:r>
      <w:r w:rsidRPr="00400A57">
        <w:rPr>
          <w:rStyle w:val="Emphasis"/>
        </w:rPr>
        <w:t>a Chinese maritime security vessel</w:t>
      </w:r>
      <w:r>
        <w:rPr>
          <w:rStyle w:val="Emphasis"/>
        </w:rPr>
        <w:t xml:space="preserve"> </w:t>
      </w:r>
      <w:r w:rsidRPr="0026100E">
        <w:rPr>
          <w:rStyle w:val="Emphasis"/>
          <w:highlight w:val="green"/>
        </w:rPr>
        <w:t>sank</w:t>
      </w:r>
      <w:r w:rsidRPr="00D8248B">
        <w:rPr>
          <w:rStyle w:val="Emphasis"/>
        </w:rPr>
        <w:t xml:space="preserve"> a</w:t>
      </w:r>
      <w:r w:rsidRPr="0026100E">
        <w:rPr>
          <w:rStyle w:val="Emphasis"/>
          <w:highlight w:val="green"/>
        </w:rPr>
        <w:t xml:space="preserve"> Vietnamese</w:t>
      </w:r>
      <w:r w:rsidRPr="00400A57">
        <w:rPr>
          <w:rStyle w:val="Emphasis"/>
        </w:rPr>
        <w:t xml:space="preserve"> fishing </w:t>
      </w:r>
      <w:r w:rsidRPr="0026100E">
        <w:rPr>
          <w:rStyle w:val="Emphasis"/>
          <w:highlight w:val="green"/>
        </w:rPr>
        <w:t>boat</w:t>
      </w:r>
      <w:r>
        <w:rPr>
          <w:rStyle w:val="Emphasis"/>
        </w:rPr>
        <w:t xml:space="preserve"> </w:t>
      </w:r>
      <w:r w:rsidRPr="00400A57">
        <w:rPr>
          <w:rStyle w:val="Emphasis"/>
        </w:rPr>
        <w:t>near the Parcel islands.</w:t>
      </w:r>
      <w:r w:rsidRPr="0026100E">
        <w:rPr>
          <w:rFonts w:ascii="Arial" w:hAnsi="Arial" w:cs="Arial"/>
          <w:color w:val="000000"/>
          <w:sz w:val="12"/>
          <w:szCs w:val="30"/>
        </w:rPr>
        <w:t xml:space="preserve"> Just two weeks later on April 16, </w:t>
      </w:r>
      <w:r w:rsidRPr="00400A57">
        <w:rPr>
          <w:rStyle w:val="Emphasis"/>
        </w:rPr>
        <w:t xml:space="preserve">China </w:t>
      </w:r>
      <w:r w:rsidRPr="0026100E">
        <w:rPr>
          <w:rStyle w:val="Emphasis"/>
          <w:highlight w:val="green"/>
        </w:rPr>
        <w:t>escalated</w:t>
      </w:r>
      <w:r w:rsidRPr="00602139">
        <w:rPr>
          <w:rStyle w:val="Emphasis"/>
        </w:rPr>
        <w:t xml:space="preserve"> a month’s long </w:t>
      </w:r>
      <w:r w:rsidRPr="0026100E">
        <w:rPr>
          <w:rStyle w:val="Emphasis"/>
          <w:highlight w:val="green"/>
        </w:rPr>
        <w:t>standoff with Malaysia</w:t>
      </w:r>
      <w:r w:rsidRPr="00400A57">
        <w:rPr>
          <w:rStyle w:val="Emphasis"/>
        </w:rPr>
        <w:t xml:space="preserve"> by deploying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26100E">
        <w:rPr>
          <w:rStyle w:val="Emphasis"/>
          <w:highlight w:val="green"/>
        </w:rPr>
        <w:t>stepped up</w:t>
      </w:r>
      <w:r w:rsidRPr="00400A57">
        <w:rPr>
          <w:rStyle w:val="Emphasis"/>
        </w:rPr>
        <w:t xml:space="preserve"> its </w:t>
      </w:r>
      <w:r w:rsidRPr="0026100E">
        <w:rPr>
          <w:rStyle w:val="Emphasis"/>
          <w:highlight w:val="green"/>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26100E">
        <w:rPr>
          <w:rStyle w:val="Emphasis"/>
          <w:highlight w:val="green"/>
        </w:rPr>
        <w:t>three incursions in a</w:t>
      </w:r>
      <w:r w:rsidRPr="00400A57">
        <w:rPr>
          <w:rStyle w:val="Emphasis"/>
        </w:rPr>
        <w:t xml:space="preserve"> single </w:t>
      </w:r>
      <w:r w:rsidRPr="0026100E">
        <w:rPr>
          <w:rStyle w:val="Emphasis"/>
          <w:highlight w:val="green"/>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community, but greeted with nationalist revelry at home. </w:t>
      </w:r>
      <w:r w:rsidRPr="00400A57">
        <w:rPr>
          <w:rStyle w:val="Emphasis"/>
        </w:rPr>
        <w:t xml:space="preserve">The </w:t>
      </w:r>
      <w:r w:rsidRPr="0026100E">
        <w:rPr>
          <w:rStyle w:val="Emphasis"/>
          <w:highlight w:val="green"/>
        </w:rPr>
        <w:t>need to project strength</w:t>
      </w:r>
      <w:r w:rsidRPr="00400A57">
        <w:rPr>
          <w:rStyle w:val="Emphasis"/>
        </w:rPr>
        <w:t xml:space="preserve"> and unity domestically </w:t>
      </w:r>
      <w:r w:rsidRPr="0026100E">
        <w:rPr>
          <w:rStyle w:val="Emphasis"/>
          <w:highlight w:val="green"/>
        </w:rPr>
        <w:t>explains</w:t>
      </w:r>
      <w:r w:rsidRPr="00400A57">
        <w:rPr>
          <w:rStyle w:val="Emphasis"/>
        </w:rPr>
        <w:t xml:space="preserve"> the </w:t>
      </w:r>
      <w:r w:rsidRPr="0026100E">
        <w:rPr>
          <w:rStyle w:val="Emphasis"/>
          <w:highlight w:val="green"/>
        </w:rPr>
        <w:t>timing of China’s border dispute with India</w:t>
      </w:r>
      <w:r w:rsidRPr="00400A57">
        <w:rPr>
          <w:rStyle w:val="Emphasis"/>
        </w:rPr>
        <w:t>.</w:t>
      </w:r>
      <w:r w:rsidRPr="0026100E">
        <w:rPr>
          <w:rFonts w:ascii="Arial" w:hAnsi="Arial" w:cs="Arial"/>
          <w:color w:val="000000"/>
          <w:sz w:val="12"/>
          <w:szCs w:val="30"/>
        </w:rPr>
        <w:t xml:space="preserve"> </w:t>
      </w:r>
      <w:r w:rsidRPr="00400A57">
        <w:rPr>
          <w:rStyle w:val="Emphasis"/>
        </w:rPr>
        <w:t>In May, violent brawls broke out between Chinese and Indian soldiers near Sikkim. On June 15, the Indian government reported that twenty Indian soldiers were killed by Chinese soldiers in the Galwan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a Xi Jinping phenomenon: China’s modern history shows that domestic crises are often followed by belligerence. A </w:t>
      </w:r>
      <w:r w:rsidRPr="005317C8">
        <w:rPr>
          <w:rStyle w:val="Emphasis"/>
        </w:rPr>
        <w:t>study that pre-dated Xi’s rule, with a dataset of over three thousand interactions between the United States and China, found that the CCP was twice as likely to initiate disputes when the Shanghai Stock Exchange (SSE) 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w:t>
      </w:r>
      <w:r w:rsidRPr="0026100E">
        <w:rPr>
          <w:rFonts w:ascii="Arial" w:hAnsi="Arial" w:cs="Arial"/>
          <w:color w:val="000000"/>
          <w:sz w:val="12"/>
          <w:szCs w:val="30"/>
        </w:rPr>
        <w:lastRenderedPageBreak/>
        <w:t xml:space="preserve">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26100E">
        <w:rPr>
          <w:rStyle w:val="Emphasis"/>
          <w:highlight w:val="green"/>
        </w:rPr>
        <w:t xml:space="preserve">Taiwan may be in </w:t>
      </w:r>
      <w:r w:rsidRPr="00D8248B">
        <w:rPr>
          <w:rStyle w:val="Emphasis"/>
        </w:rPr>
        <w:t xml:space="preserve">particular </w:t>
      </w:r>
      <w:r w:rsidRPr="0026100E">
        <w:rPr>
          <w:rStyle w:val="Emphasis"/>
          <w:highlight w:val="green"/>
        </w:rPr>
        <w:t>danger from</w:t>
      </w:r>
      <w:r w:rsidRPr="00BB4F81">
        <w:rPr>
          <w:rStyle w:val="Emphasis"/>
        </w:rPr>
        <w:t xml:space="preserve"> China’s </w:t>
      </w:r>
      <w:r w:rsidRPr="0026100E">
        <w:rPr>
          <w:rStyle w:val="Emphasis"/>
          <w:highlight w:val="green"/>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26100E">
        <w:rPr>
          <w:rStyle w:val="Emphasis"/>
          <w:highlight w:val="green"/>
        </w:rPr>
        <w:t xml:space="preserve"> conflict with Taiwan</w:t>
      </w:r>
      <w:r w:rsidRPr="00BB4F81">
        <w:rPr>
          <w:rStyle w:val="Emphasis"/>
        </w:rPr>
        <w:t xml:space="preserve"> would </w:t>
      </w:r>
      <w:r w:rsidRPr="0026100E">
        <w:rPr>
          <w:rStyle w:val="Emphasis"/>
          <w:highlight w:val="green"/>
        </w:rPr>
        <w:t>bolster</w:t>
      </w:r>
      <w:r w:rsidRPr="00D8248B">
        <w:rPr>
          <w:rStyle w:val="Emphasis"/>
        </w:rPr>
        <w:t xml:space="preserve"> the CCP’s </w:t>
      </w:r>
      <w:r w:rsidRPr="0026100E">
        <w:rPr>
          <w:rStyle w:val="Emphasis"/>
          <w:highlight w:val="green"/>
        </w:rPr>
        <w:t>legitimacy align</w:t>
      </w:r>
      <w:r w:rsidRPr="00D8248B">
        <w:rPr>
          <w:rStyle w:val="Emphasis"/>
        </w:rPr>
        <w:t xml:space="preserve"> more closely</w:t>
      </w:r>
      <w:r w:rsidRPr="00BB4F81">
        <w:rPr>
          <w:rStyle w:val="Emphasis"/>
        </w:rPr>
        <w:t xml:space="preserve"> </w:t>
      </w:r>
      <w:r w:rsidRPr="0026100E">
        <w:rPr>
          <w:rStyle w:val="Emphasis"/>
          <w:highlight w:val="green"/>
        </w:rPr>
        <w:t>with</w:t>
      </w:r>
      <w:r w:rsidRPr="00D8248B">
        <w:rPr>
          <w:rStyle w:val="Emphasis"/>
        </w:rPr>
        <w:t xml:space="preserve"> more </w:t>
      </w:r>
      <w:r w:rsidRPr="0026100E">
        <w:rPr>
          <w:rStyle w:val="Emphasis"/>
          <w:highlight w:val="green"/>
        </w:rPr>
        <w:t>violent coercion</w:t>
      </w:r>
      <w:r w:rsidRPr="0026100E">
        <w:rPr>
          <w:rFonts w:ascii="Arial" w:hAnsi="Arial" w:cs="Arial"/>
          <w:color w:val="000000"/>
          <w:sz w:val="12"/>
          <w:szCs w:val="30"/>
        </w:rPr>
        <w:t>—</w:t>
      </w:r>
      <w:r w:rsidRPr="0026100E">
        <w:rPr>
          <w:rStyle w:val="Emphasis"/>
          <w:highlight w:val="green"/>
        </w:rPr>
        <w:t>reunification</w:t>
      </w:r>
      <w:r w:rsidRPr="00D8248B">
        <w:rPr>
          <w:rStyle w:val="Emphasis"/>
        </w:rPr>
        <w:t xml:space="preserve"> is a </w:t>
      </w:r>
      <w:r w:rsidRPr="0026100E">
        <w:rPr>
          <w:rStyle w:val="Emphasis"/>
          <w:highlight w:val="green"/>
        </w:rPr>
        <w:t>core element of</w:t>
      </w:r>
      <w:r w:rsidRPr="00BB4F81">
        <w:rPr>
          <w:rStyle w:val="Emphasis"/>
        </w:rPr>
        <w:t xml:space="preserve"> the </w:t>
      </w:r>
      <w:r w:rsidRPr="0026100E">
        <w:rPr>
          <w:rStyle w:val="Emphasis"/>
          <w:highlight w:val="green"/>
        </w:rPr>
        <w:t>CCP’s platform and Taiwan</w:t>
      </w:r>
      <w:r w:rsidRPr="00BB4F81">
        <w:rPr>
          <w:rStyle w:val="Emphasis"/>
        </w:rPr>
        <w:t xml:space="preserve">’s clear </w:t>
      </w:r>
      <w:r w:rsidRPr="0026100E">
        <w:rPr>
          <w:rStyle w:val="Emphasis"/>
          <w:highlight w:val="green"/>
        </w:rPr>
        <w:t>success fighting</w:t>
      </w:r>
      <w:r w:rsidRPr="00BB4F81">
        <w:rPr>
          <w:rStyle w:val="Emphasis"/>
        </w:rPr>
        <w:t xml:space="preserve"> the </w:t>
      </w:r>
      <w:r w:rsidRPr="0026100E">
        <w:rPr>
          <w:rStyle w:val="Emphasis"/>
          <w:highlight w:val="green"/>
        </w:rPr>
        <w:t>corona</w:t>
      </w:r>
      <w:r w:rsidRPr="00BB4F81">
        <w:rPr>
          <w:rStyle w:val="Emphasis"/>
        </w:rPr>
        <w:t xml:space="preserve">virus </w:t>
      </w:r>
      <w:r w:rsidRPr="0026100E">
        <w:rPr>
          <w:rStyle w:val="Emphasis"/>
          <w:highlight w:val="green"/>
        </w:rPr>
        <w:t>is a major blow to</w:t>
      </w:r>
      <w:r w:rsidRPr="00BB4F81">
        <w:rPr>
          <w:rStyle w:val="Emphasis"/>
        </w:rPr>
        <w:t xml:space="preserve"> Beijing’s </w:t>
      </w:r>
      <w:r w:rsidRPr="0026100E">
        <w:rPr>
          <w:rStyle w:val="Emphasis"/>
          <w:highlight w:val="green"/>
        </w:rPr>
        <w:t>legitimacy</w:t>
      </w:r>
      <w:r w:rsidRPr="00BB4F81">
        <w:rPr>
          <w:rStyle w:val="Emphasis"/>
        </w:rPr>
        <w:t>.</w:t>
      </w:r>
      <w:r w:rsidRPr="0026100E">
        <w:rPr>
          <w:rFonts w:ascii="Arial" w:hAnsi="Arial" w:cs="Arial"/>
          <w:color w:val="000000"/>
          <w:sz w:val="12"/>
          <w:szCs w:val="30"/>
        </w:rPr>
        <w:t xml:space="preserve"> </w:t>
      </w:r>
      <w:r w:rsidRPr="00D8248B">
        <w:rPr>
          <w:rFonts w:ascii="Arial" w:hAnsi="Arial" w:cs="Arial"/>
          <w:color w:val="000000"/>
          <w:sz w:val="12"/>
          <w:szCs w:val="30"/>
        </w:rPr>
        <w:t xml:space="preserve">Because </w:t>
      </w:r>
      <w:r w:rsidRPr="00D8248B">
        <w:rPr>
          <w:rStyle w:val="Emphasis"/>
        </w:rPr>
        <w:t>Taiwan’s “threat” to the CCP stems from its mere existence, it is</w:t>
      </w:r>
      <w:r w:rsidRPr="00BB4F81">
        <w:rPr>
          <w:rStyle w:val="Emphasis"/>
        </w:rPr>
        <w:t xml:space="preserve"> particularly vulnerable to reactionary aggression</w:t>
      </w:r>
      <w:r w:rsidRPr="0026100E">
        <w:rPr>
          <w:rFonts w:ascii="Arial" w:hAnsi="Arial" w:cs="Arial"/>
          <w:color w:val="000000"/>
          <w:sz w:val="12"/>
          <w:szCs w:val="30"/>
        </w:rPr>
        <w:t xml:space="preserve">. </w:t>
      </w:r>
      <w:r w:rsidRPr="005317C8">
        <w:rPr>
          <w:rStyle w:val="Emphasis"/>
          <w:highlight w:val="green"/>
        </w:rPr>
        <w:t>Xi is a</w:t>
      </w:r>
      <w:r w:rsidRPr="0026100E">
        <w:rPr>
          <w:rStyle w:val="Emphasis"/>
        </w:rPr>
        <w:t xml:space="preserve"> self-proclaimed </w:t>
      </w:r>
      <w:r w:rsidRPr="005317C8">
        <w:rPr>
          <w:rStyle w:val="Emphasis"/>
          <w:highlight w:val="green"/>
        </w:rPr>
        <w:t>follower of Mao</w:t>
      </w:r>
      <w:r w:rsidRPr="0026100E">
        <w:rPr>
          <w:rFonts w:ascii="Arial" w:hAnsi="Arial" w:cs="Arial"/>
          <w:color w:val="000000"/>
          <w:sz w:val="12"/>
          <w:szCs w:val="30"/>
        </w:rPr>
        <w:t xml:space="preserve">. So, </w:t>
      </w:r>
      <w:r w:rsidRPr="0026100E">
        <w:rPr>
          <w:rStyle w:val="Emphasis"/>
        </w:rPr>
        <w:t xml:space="preserve">the </w:t>
      </w:r>
      <w:r w:rsidRPr="005317C8">
        <w:rPr>
          <w:rStyle w:val="Emphasis"/>
          <w:highlight w:val="green"/>
        </w:rPr>
        <w:t>1958 Taiwan Strait Crisis</w:t>
      </w:r>
      <w:r>
        <w:rPr>
          <w:rStyle w:val="Emphasis"/>
        </w:rPr>
        <w:t xml:space="preserve"> </w:t>
      </w:r>
      <w:r w:rsidRPr="0026100E">
        <w:rPr>
          <w:rStyle w:val="Emphasis"/>
        </w:rPr>
        <w:t>is a powerful example;</w:t>
      </w:r>
      <w:r>
        <w:rPr>
          <w:rStyle w:val="Emphasis"/>
        </w:rPr>
        <w:t xml:space="preserve"> </w:t>
      </w:r>
      <w:r w:rsidRPr="005317C8">
        <w:rPr>
          <w:rStyle w:val="Emphasis"/>
          <w:highlight w:val="green"/>
        </w:rPr>
        <w:t>Mao needed to</w:t>
      </w:r>
      <w:r w:rsidRPr="005317C8">
        <w:rPr>
          <w:rStyle w:val="Emphasis"/>
        </w:rPr>
        <w:t xml:space="preserve"> generate support for the great leap forward and </w:t>
      </w:r>
      <w:r w:rsidRPr="005317C8">
        <w:rPr>
          <w:rStyle w:val="Emphasis"/>
          <w:highlight w:val="green"/>
        </w:rPr>
        <w:t>deflect criticism</w:t>
      </w:r>
      <w:r w:rsidRPr="0026100E">
        <w:rPr>
          <w:rStyle w:val="Emphasis"/>
        </w:rPr>
        <w:t xml:space="preserve"> from poor economic growth.</w:t>
      </w:r>
      <w:r w:rsidRPr="0026100E">
        <w:rPr>
          <w:rFonts w:ascii="Arial" w:hAnsi="Arial" w:cs="Arial"/>
          <w:color w:val="000000"/>
          <w:sz w:val="12"/>
          <w:szCs w:val="30"/>
        </w:rPr>
        <w:t xml:space="preserve"> To stir the nation, </w:t>
      </w:r>
      <w:r w:rsidRPr="005317C8">
        <w:rPr>
          <w:rStyle w:val="Emphasis"/>
          <w:highlight w:val="green"/>
        </w:rPr>
        <w:t>Mao seized islands controlled by Taiwan</w:t>
      </w:r>
      <w:r>
        <w:rPr>
          <w:rStyle w:val="Emphasis"/>
        </w:rPr>
        <w:t xml:space="preserve"> </w:t>
      </w:r>
      <w:r w:rsidRPr="0026100E">
        <w:rPr>
          <w:rStyle w:val="Emphasis"/>
        </w:rPr>
        <w:t>and threatened an invasion of the country until restrained by American nuclear brinksmanship.</w:t>
      </w:r>
      <w:r>
        <w:rPr>
          <w:rStyle w:val="Emphasis"/>
        </w:rPr>
        <w:t xml:space="preserve"> </w:t>
      </w:r>
      <w:r w:rsidRPr="0026100E">
        <w:rPr>
          <w:rFonts w:ascii="Arial" w:hAnsi="Arial" w:cs="Arial"/>
          <w:color w:val="000000"/>
          <w:sz w:val="12"/>
          <w:szCs w:val="30"/>
        </w:rPr>
        <w:t xml:space="preserve">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AA60B2">
        <w:rPr>
          <w:rFonts w:ascii="inherit" w:hAnsi="inherit" w:cs="Arial"/>
          <w:sz w:val="12"/>
          <w:szCs w:val="30"/>
          <w:bdr w:val="none" w:sz="0" w:space="0" w:color="auto" w:frame="1"/>
        </w:rPr>
        <w:t>hiding the extent of damages and censoring criticism</w:t>
      </w:r>
      <w:r w:rsidRPr="0026100E">
        <w:rPr>
          <w:rFonts w:ascii="Arial" w:hAnsi="Arial" w:cs="Arial"/>
          <w:color w:val="000000"/>
          <w:sz w:val="12"/>
          <w:szCs w:val="30"/>
        </w:rPr>
        <w:t xml:space="preserve">. One political commentator in Beijing even </w:t>
      </w:r>
      <w:r w:rsidRPr="00AA60B2">
        <w:rPr>
          <w:rFonts w:ascii="inherit" w:hAnsi="inherit" w:cs="Arial"/>
          <w:sz w:val="12"/>
          <w:szCs w:val="30"/>
          <w:bdr w:val="none" w:sz="0" w:space="0" w:color="auto" w:frame="1"/>
        </w:rPr>
        <w:t>predicted that</w:t>
      </w:r>
      <w:r w:rsidRPr="0026100E">
        <w:rPr>
          <w:rFonts w:ascii="Arial" w:hAnsi="Arial" w:cs="Arial"/>
          <w:color w:val="000000"/>
          <w:sz w:val="12"/>
          <w:szCs w:val="3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C20087">
        <w:rPr>
          <w:rStyle w:val="Emphasis"/>
          <w:highlight w:val="green"/>
        </w:rPr>
        <w:t>U</w:t>
      </w:r>
      <w:r w:rsidRPr="0026100E">
        <w:rPr>
          <w:rStyle w:val="Emphasis"/>
        </w:rPr>
        <w:t xml:space="preserve">nited </w:t>
      </w:r>
      <w:r w:rsidRPr="00C20087">
        <w:rPr>
          <w:rStyle w:val="Emphasis"/>
          <w:highlight w:val="green"/>
        </w:rPr>
        <w:t>St</w:t>
      </w:r>
      <w:r w:rsidRPr="0026100E">
        <w:rPr>
          <w:rStyle w:val="Emphasis"/>
        </w:rPr>
        <w:t xml:space="preserve">ates </w:t>
      </w:r>
      <w:r w:rsidRPr="00C20087">
        <w:rPr>
          <w:rStyle w:val="Emphasis"/>
          <w:highlight w:val="green"/>
        </w:rPr>
        <w:t>should brace itself for</w:t>
      </w:r>
      <w:r w:rsidRPr="0026100E">
        <w:rPr>
          <w:rStyle w:val="Emphasis"/>
        </w:rPr>
        <w:t xml:space="preserve"> the </w:t>
      </w:r>
      <w:r w:rsidRPr="00C20087">
        <w:rPr>
          <w:rStyle w:val="Emphasis"/>
          <w:highlight w:val="green"/>
        </w:rPr>
        <w:t>possibility of 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Taiwan may be an appealing target; it has been spared from flooding and has been visible in assisting neighboring countries like Japan with post-flood reconstruction</w:t>
      </w:r>
      <w:r w:rsidRPr="0026100E">
        <w:rPr>
          <w:rFonts w:ascii="Arial" w:hAnsi="Arial" w:cs="Arial"/>
          <w:color w:val="000000"/>
          <w:sz w:val="12"/>
          <w:szCs w:val="30"/>
        </w:rPr>
        <w:t>. Already, China has begun live-fire sea-crossing drills near Taiwan.</w:t>
      </w:r>
    </w:p>
    <w:p w14:paraId="191C5691" w14:textId="77777777" w:rsidR="00F846D5" w:rsidRDefault="00F846D5" w:rsidP="00F846D5"/>
    <w:p w14:paraId="6F31B417" w14:textId="77777777" w:rsidR="00F846D5" w:rsidRDefault="00F846D5" w:rsidP="00F846D5"/>
    <w:p w14:paraId="60D6D821" w14:textId="77777777" w:rsidR="00F846D5" w:rsidRDefault="00F846D5" w:rsidP="00F846D5">
      <w:pPr>
        <w:pStyle w:val="Heading4"/>
      </w:pPr>
      <w:r>
        <w:t>Attempts at Taiwan cause US draw in, even during decline</w:t>
      </w:r>
    </w:p>
    <w:p w14:paraId="2D2E5AE8" w14:textId="77777777" w:rsidR="00F846D5" w:rsidRDefault="00F846D5" w:rsidP="00F846D5">
      <w:r w:rsidRPr="006421A6">
        <w:rPr>
          <w:rStyle w:val="Style13ptBold"/>
        </w:rPr>
        <w:t>Bernstein 20</w:t>
      </w:r>
      <w:r>
        <w:t xml:space="preserve"> </w:t>
      </w:r>
      <w:r w:rsidRPr="006421A6">
        <w:t xml:space="preserve">Richard Bernstein,, 8-17-2020, "The Scary War Game Over Taiwan That the U.S. Loses Again and Again," No Publication, </w:t>
      </w:r>
      <w:r w:rsidRPr="00AA60B2">
        <w:t>https://www.realclearinvestigations.com/articles/2020/08/17/the_scary_war_game_over_taiwan_that_the_us_loses_again_and_again_124836.html</w:t>
      </w:r>
      <w:r>
        <w:t xml:space="preserve"> mvp</w:t>
      </w:r>
    </w:p>
    <w:p w14:paraId="666245DA" w14:textId="77777777" w:rsidR="00F846D5" w:rsidRPr="00834B18" w:rsidRDefault="00F846D5" w:rsidP="00F846D5">
      <w:pPr>
        <w:rPr>
          <w:rStyle w:val="StyleUnderline"/>
        </w:rPr>
      </w:pPr>
      <w:r w:rsidRPr="006421A6">
        <w:t xml:space="preserve">But as </w:t>
      </w:r>
      <w:r w:rsidRPr="00834B18">
        <w:rPr>
          <w:rStyle w:val="StyleUnderline"/>
          <w:highlight w:val="green"/>
        </w:rPr>
        <w:t>the U.S. seeks a closer alliance with Taiwan</w:t>
      </w:r>
      <w:r w:rsidRPr="00834B18">
        <w:rPr>
          <w:rStyle w:val="StyleUnderline"/>
        </w:rPr>
        <w:t xml:space="preserve"> – illustrated by </w:t>
      </w:r>
      <w:r w:rsidRPr="00834B18">
        <w:rPr>
          <w:rStyle w:val="StyleUnderline"/>
          <w:highlight w:val="green"/>
        </w:rPr>
        <w:t>the visit</w:t>
      </w:r>
      <w:r w:rsidRPr="00834B18">
        <w:rPr>
          <w:rStyle w:val="StyleUnderline"/>
        </w:rPr>
        <w:t xml:space="preserve"> of Health and Human Services Secretary Alex Azar there </w:t>
      </w:r>
      <w:r w:rsidRPr="00834B18">
        <w:rPr>
          <w:rStyle w:val="StyleUnderline"/>
          <w:highlight w:val="green"/>
        </w:rPr>
        <w:t>last week, the highest-level official U.S. delegation</w:t>
      </w:r>
      <w:r w:rsidRPr="00834B18">
        <w:rPr>
          <w:rStyle w:val="StyleUnderline"/>
        </w:rPr>
        <w:t xml:space="preserve"> to the island </w:t>
      </w:r>
      <w:r w:rsidRPr="00834B18">
        <w:rPr>
          <w:rStyle w:val="StyleUnderline"/>
          <w:highlight w:val="green"/>
        </w:rPr>
        <w:t>in 40 years</w:t>
      </w:r>
      <w:r w:rsidRPr="00834B18">
        <w:rPr>
          <w:rStyle w:val="StyleUnderline"/>
        </w:rPr>
        <w:t xml:space="preserve"> – the possibility of war between the two superpowers may be more than theoretical: A bill now before both houses of Congress, </w:t>
      </w:r>
      <w:r w:rsidRPr="00834B18">
        <w:rPr>
          <w:rStyle w:val="StyleUnderline"/>
          <w:highlight w:val="green"/>
        </w:rPr>
        <w:t>the Taiwan Defense Act, would end</w:t>
      </w:r>
      <w:r w:rsidRPr="00834B18">
        <w:rPr>
          <w:rStyle w:val="StyleUnderline"/>
        </w:rPr>
        <w:t xml:space="preserve"> the long-held American policy of </w:t>
      </w:r>
      <w:r w:rsidRPr="00834B18">
        <w:rPr>
          <w:rStyle w:val="StyleUnderline"/>
          <w:highlight w:val="green"/>
        </w:rPr>
        <w:t>“strategic ambiguity”</w:t>
      </w:r>
      <w:r w:rsidRPr="00834B18">
        <w:rPr>
          <w:rStyle w:val="StyleUnderline"/>
        </w:rPr>
        <w:t xml:space="preserve"> –</w:t>
      </w:r>
      <w:r w:rsidRPr="006421A6">
        <w:t xml:space="preserve"> which aims to keep China guessing as to the U.S. response to any attempt to take Taiwan by force – </w:t>
      </w:r>
      <w:r w:rsidRPr="00834B18">
        <w:rPr>
          <w:rStyle w:val="StyleUnderline"/>
        </w:rPr>
        <w:t xml:space="preserve">and </w:t>
      </w:r>
      <w:r w:rsidRPr="0025390E">
        <w:rPr>
          <w:rStyle w:val="StyleUnderline"/>
          <w:highlight w:val="green"/>
        </w:rPr>
        <w:t xml:space="preserve">require the U.S. </w:t>
      </w:r>
      <w:r w:rsidRPr="0025390E">
        <w:rPr>
          <w:rStyle w:val="StyleUnderline"/>
          <w:highlight w:val="green"/>
        </w:rPr>
        <w:lastRenderedPageBreak/>
        <w:t>“to</w:t>
      </w:r>
      <w:r w:rsidRPr="00834B18">
        <w:rPr>
          <w:rStyle w:val="StyleUnderline"/>
        </w:rPr>
        <w:t xml:space="preserve"> delay, degrade, and ultimately </w:t>
      </w:r>
      <w:r w:rsidRPr="0025390E">
        <w:rPr>
          <w:rStyle w:val="StyleUnderline"/>
          <w:highlight w:val="green"/>
        </w:rPr>
        <w:t>defeat</w:t>
      </w:r>
      <w:r w:rsidRPr="00834B18">
        <w:rPr>
          <w:rStyle w:val="StyleUnderline"/>
        </w:rPr>
        <w:t xml:space="preserve">” an </w:t>
      </w:r>
      <w:r w:rsidRPr="0025390E">
        <w:rPr>
          <w:rStyle w:val="StyleUnderline"/>
          <w:highlight w:val="green"/>
        </w:rPr>
        <w:t>attempt by China “to</w:t>
      </w:r>
      <w:r w:rsidRPr="00834B18">
        <w:rPr>
          <w:rStyle w:val="StyleUnderline"/>
        </w:rPr>
        <w:t xml:space="preserve"> use military force to </w:t>
      </w:r>
      <w:r w:rsidRPr="0025390E">
        <w:rPr>
          <w:rStyle w:val="StyleUnderline"/>
          <w:highlight w:val="green"/>
        </w:rPr>
        <w:t>seize</w:t>
      </w:r>
      <w:r w:rsidRPr="00834B18">
        <w:rPr>
          <w:rStyle w:val="StyleUnderline"/>
        </w:rPr>
        <w:t xml:space="preserve"> control of </w:t>
      </w:r>
      <w:r w:rsidRPr="0025390E">
        <w:rPr>
          <w:rStyle w:val="StyleUnderline"/>
          <w:highlight w:val="green"/>
        </w:rPr>
        <w:t>Taiwan</w:t>
      </w:r>
      <w:r w:rsidRPr="00834B18">
        <w:rPr>
          <w:rStyle w:val="StyleUnderline"/>
        </w:rPr>
        <w:t>.”</w:t>
      </w:r>
    </w:p>
    <w:p w14:paraId="631EB8A6" w14:textId="77777777" w:rsidR="00F846D5" w:rsidRDefault="00F846D5" w:rsidP="00F846D5"/>
    <w:p w14:paraId="2C9EAD32" w14:textId="77777777" w:rsidR="00F846D5" w:rsidRPr="00D16984" w:rsidRDefault="00F846D5" w:rsidP="00F846D5">
      <w:pPr>
        <w:pStyle w:val="Heading4"/>
      </w:pPr>
      <w:r>
        <w:t>US-China war g</w:t>
      </w:r>
      <w:r w:rsidRPr="00D16984">
        <w:t>oes nuclear</w:t>
      </w:r>
    </w:p>
    <w:p w14:paraId="5E67186D" w14:textId="77777777" w:rsidR="00F846D5" w:rsidRPr="00D16984" w:rsidRDefault="00F846D5" w:rsidP="00F846D5">
      <w:r w:rsidRPr="00D16984">
        <w:rPr>
          <w:rStyle w:val="StyleUnderline"/>
        </w:rPr>
        <w:t>Talmadge 18</w:t>
      </w:r>
      <w:r w:rsidRPr="00BA3D5D">
        <w:t>,</w:t>
      </w:r>
      <w:r w:rsidRPr="00D16984">
        <w:t xml:space="preserve"> Caitlin </w:t>
      </w:r>
      <w:r>
        <w:t>[</w:t>
      </w:r>
      <w:r w:rsidRPr="00614097">
        <w:rPr>
          <w:b/>
          <w:bCs/>
        </w:rPr>
        <w:t>PoliSci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r w:rsidRPr="00AA60B2">
        <w:t>https://www.foreignaffairs.com/articles/china/2018-10-15/beijings-nuclear-option</w:t>
      </w:r>
      <w:r>
        <w:t xml:space="preserve"> TG</w:t>
      </w:r>
    </w:p>
    <w:p w14:paraId="3420EF74" w14:textId="77777777" w:rsidR="00F846D5" w:rsidRPr="00614097" w:rsidRDefault="00F846D5" w:rsidP="00F846D5">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6E8F1785" w14:textId="77777777" w:rsidR="00F846D5" w:rsidRDefault="00F846D5" w:rsidP="00F846D5">
      <w:pPr>
        <w:rPr>
          <w:szCs w:val="26"/>
        </w:rPr>
      </w:pP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14:paraId="0286361E" w14:textId="77777777" w:rsidR="00F846D5" w:rsidRDefault="00F846D5" w:rsidP="00F846D5">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71D6C67B" w14:textId="77777777" w:rsidR="00F846D5" w:rsidRDefault="00F846D5" w:rsidP="00F846D5">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5789559E" w14:textId="77777777" w:rsidR="00F846D5" w:rsidRPr="009330E5" w:rsidRDefault="00F846D5" w:rsidP="00F846D5">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 xml:space="preserve">while they were still able to. </w:t>
      </w:r>
    </w:p>
    <w:p w14:paraId="4AA685C2" w14:textId="77777777" w:rsidR="00F846D5" w:rsidRPr="00D16984" w:rsidRDefault="00F846D5" w:rsidP="00F846D5">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t>
      </w:r>
      <w:r w:rsidRPr="009330E5">
        <w:rPr>
          <w:rStyle w:val="StyleUnderline"/>
          <w:szCs w:val="26"/>
        </w:rPr>
        <w:lastRenderedPageBreak/>
        <w:t>would be devastating</w:t>
      </w:r>
      <w:r w:rsidRPr="009330E5">
        <w:t>. As long as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07690097" w14:textId="71664AE0" w:rsidR="00F846D5" w:rsidRDefault="00F846D5" w:rsidP="00F846D5"/>
    <w:p w14:paraId="7C5366B0" w14:textId="17CE4AD5" w:rsidR="00F846D5" w:rsidRDefault="00F846D5" w:rsidP="00F846D5">
      <w:pPr>
        <w:pStyle w:val="Heading2"/>
      </w:pPr>
      <w:r>
        <w:lastRenderedPageBreak/>
        <w:t>3</w:t>
      </w:r>
    </w:p>
    <w:p w14:paraId="62D9424F" w14:textId="666373DE" w:rsidR="00F846D5" w:rsidRDefault="00F846D5" w:rsidP="00F846D5">
      <w:pPr>
        <w:pStyle w:val="Heading4"/>
      </w:pPr>
      <w:r>
        <w:t xml:space="preserve">CP: A just government should recognize an unconditional right to strike except for military workers in the United States. </w:t>
      </w:r>
    </w:p>
    <w:p w14:paraId="43D1B8A0" w14:textId="77777777" w:rsidR="00F846D5" w:rsidRPr="00F56E07" w:rsidRDefault="00F846D5" w:rsidP="00F846D5"/>
    <w:p w14:paraId="5FA4A97D" w14:textId="77777777" w:rsidR="00F846D5" w:rsidRDefault="00F846D5" w:rsidP="00F846D5">
      <w:pPr>
        <w:pStyle w:val="Heading4"/>
      </w:pPr>
      <w:r>
        <w:t>Armed forces can’t strike now</w:t>
      </w:r>
    </w:p>
    <w:p w14:paraId="4B0718AB" w14:textId="77777777" w:rsidR="00F846D5" w:rsidRDefault="00F846D5" w:rsidP="00F846D5">
      <w:r w:rsidRPr="0055120B">
        <w:rPr>
          <w:rStyle w:val="Heading4Char"/>
        </w:rPr>
        <w:t>LII 6</w:t>
      </w:r>
      <w:r>
        <w:t xml:space="preserve"> [Cornell Legal Information Institute, 2006, "10 U.S. Code § 976," Cornell Legal Information Institute, https://www.law.cornell.edu/uscode/text/10/976]/Kankee</w:t>
      </w:r>
    </w:p>
    <w:p w14:paraId="6A4A466A" w14:textId="77777777" w:rsidR="00F846D5" w:rsidRDefault="00F846D5" w:rsidP="00F846D5">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2352A1">
        <w:rPr>
          <w:rStyle w:val="StyleUnderline"/>
          <w:highlight w:val="cyan"/>
        </w:rPr>
        <w:t xml:space="preserve">It shall be </w:t>
      </w:r>
      <w:r w:rsidRPr="002352A1">
        <w:rPr>
          <w:rStyle w:val="Emphasis"/>
          <w:highlight w:val="cyan"/>
        </w:rPr>
        <w:t>unlawful</w:t>
      </w:r>
      <w:r w:rsidRPr="002352A1">
        <w:rPr>
          <w:rStyle w:val="StyleUnderline"/>
          <w:highlight w:val="cyan"/>
        </w:rPr>
        <w:t xml:space="preserve"> for a member of the </w:t>
      </w:r>
      <w:r w:rsidRPr="002352A1">
        <w:rPr>
          <w:rStyle w:val="Emphasis"/>
          <w:highlight w:val="cya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2352A1">
        <w:rPr>
          <w:rStyle w:val="StyleUnderline"/>
          <w:highlight w:val="cyan"/>
        </w:rPr>
        <w:t xml:space="preserve">to </w:t>
      </w:r>
      <w:r w:rsidRPr="002352A1">
        <w:rPr>
          <w:rStyle w:val="Emphasis"/>
          <w:highlight w:val="cyan"/>
        </w:rPr>
        <w:t>organize</w:t>
      </w:r>
      <w:r w:rsidRPr="00F5654F">
        <w:rPr>
          <w:rStyle w:val="StyleUnderline"/>
        </w:rPr>
        <w:t xml:space="preserve"> or attempt to organize, </w:t>
      </w:r>
      <w:r w:rsidRPr="002352A1">
        <w:rPr>
          <w:rStyle w:val="StyleUnderline"/>
          <w:highlight w:val="cyan"/>
        </w:rPr>
        <w:t>or</w:t>
      </w:r>
      <w:r w:rsidRPr="00F5654F">
        <w:rPr>
          <w:rStyle w:val="StyleUnderline"/>
        </w:rPr>
        <w:t xml:space="preserve"> </w:t>
      </w:r>
      <w:r w:rsidRPr="002352A1">
        <w:rPr>
          <w:rStyle w:val="Emphasis"/>
          <w:highlight w:val="cyan"/>
        </w:rPr>
        <w:t>participate</w:t>
      </w:r>
      <w:r w:rsidRPr="002352A1">
        <w:rPr>
          <w:rStyle w:val="StyleUnderline"/>
          <w:highlight w:val="cyan"/>
        </w:rPr>
        <w:t xml:space="preserve"> in,</w:t>
      </w:r>
      <w:r w:rsidRPr="00F5654F">
        <w:rPr>
          <w:rStyle w:val="StyleUnderline"/>
        </w:rPr>
        <w:t xml:space="preserve"> </w:t>
      </w:r>
      <w:r w:rsidRPr="002352A1">
        <w:rPr>
          <w:rStyle w:val="Emphasis"/>
          <w:highlight w:val="cyan"/>
        </w:rPr>
        <w:t>any strike</w:t>
      </w:r>
      <w:r w:rsidRPr="0055120B">
        <w:rPr>
          <w:sz w:val="16"/>
        </w:rPr>
        <w:t xml:space="preserve">, picketing, march, demonstration, </w:t>
      </w:r>
      <w:r w:rsidRPr="002352A1">
        <w:rPr>
          <w:rStyle w:val="StyleUnderline"/>
          <w:highlight w:val="cyan"/>
        </w:rPr>
        <w:t>or</w:t>
      </w:r>
      <w:r w:rsidRPr="0055120B">
        <w:rPr>
          <w:sz w:val="16"/>
        </w:rPr>
        <w:t xml:space="preserve"> other similar form of </w:t>
      </w:r>
      <w:r w:rsidRPr="002352A1">
        <w:rPr>
          <w:rStyle w:val="Emphasis"/>
          <w:highlight w:val="cyan"/>
        </w:rPr>
        <w:t>concerted action</w:t>
      </w:r>
      <w:r w:rsidRPr="002352A1">
        <w:rPr>
          <w:rStyle w:val="StyleUnderline"/>
          <w:highlight w:val="cyan"/>
        </w:rPr>
        <w:t xml:space="preserve"> involving members</w:t>
      </w:r>
      <w:r w:rsidRPr="00F5654F">
        <w:rPr>
          <w:rStyle w:val="StyleUnderline"/>
        </w:rPr>
        <w:t xml:space="preserve"> </w:t>
      </w:r>
      <w:r w:rsidRPr="002352A1">
        <w:rPr>
          <w:rStyle w:val="StyleUnderline"/>
          <w:highlight w:val="cyan"/>
        </w:rPr>
        <w:t>of the armed forces</w:t>
      </w:r>
      <w:r w:rsidRPr="00F5654F">
        <w:rPr>
          <w:rStyle w:val="StyleUnderline"/>
        </w:rPr>
        <w:t xml:space="preserve"> that is </w:t>
      </w:r>
      <w:r w:rsidRPr="002352A1">
        <w:rPr>
          <w:rStyle w:val="Emphasis"/>
          <w:highlight w:val="cyan"/>
        </w:rPr>
        <w:t>directed</w:t>
      </w:r>
      <w:r w:rsidRPr="002352A1">
        <w:rPr>
          <w:rStyle w:val="StyleUnderline"/>
          <w:highlight w:val="cyan"/>
        </w:rPr>
        <w:t xml:space="preserve"> </w:t>
      </w:r>
      <w:r w:rsidRPr="002352A1">
        <w:rPr>
          <w:rStyle w:val="Emphasis"/>
          <w:highlight w:val="cyan"/>
        </w:rPr>
        <w:t>against</w:t>
      </w:r>
      <w:r w:rsidRPr="002352A1">
        <w:rPr>
          <w:rStyle w:val="StyleUnderline"/>
          <w:highlight w:val="cyan"/>
        </w:rPr>
        <w:t xml:space="preserve"> the</w:t>
      </w:r>
      <w:r w:rsidRPr="00F5654F">
        <w:rPr>
          <w:rStyle w:val="StyleUnderline"/>
        </w:rPr>
        <w:t xml:space="preserve"> Government of the </w:t>
      </w:r>
      <w:r w:rsidRPr="002352A1">
        <w:rPr>
          <w:rStyle w:val="StyleUnderline"/>
          <w:highlight w:val="cyan"/>
        </w:rPr>
        <w:t>U</w:t>
      </w:r>
      <w:r w:rsidRPr="00F5654F">
        <w:rPr>
          <w:rStyle w:val="StyleUnderline"/>
        </w:rPr>
        <w:t xml:space="preserve">nited </w:t>
      </w:r>
      <w:r w:rsidRPr="002352A1">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w:t>
      </w:r>
      <w:r w:rsidRPr="0055120B">
        <w:rPr>
          <w:sz w:val="16"/>
        </w:rPr>
        <w:lastRenderedPageBreak/>
        <w:t>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3E7C38BC" w14:textId="755EBFC1" w:rsidR="00F846D5" w:rsidRDefault="00F846D5" w:rsidP="00F846D5">
      <w:pPr>
        <w:rPr>
          <w:sz w:val="16"/>
        </w:rPr>
      </w:pPr>
      <w:r w:rsidRPr="00F56E07">
        <w:rPr>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2352A1">
        <w:rPr>
          <w:rStyle w:val="Emphasis"/>
          <w:highlight w:val="cyan"/>
        </w:rPr>
        <w:t>obedience</w:t>
      </w:r>
      <w:r w:rsidRPr="002352A1">
        <w:rPr>
          <w:rStyle w:val="StyleUnderline"/>
          <w:highlight w:val="cyan"/>
        </w:rPr>
        <w:t xml:space="preserve"> to</w:t>
      </w:r>
      <w:r w:rsidRPr="00F56E07">
        <w:rPr>
          <w:rStyle w:val="StyleUnderline"/>
        </w:rPr>
        <w:t xml:space="preserve"> lawful </w:t>
      </w:r>
      <w:r w:rsidRPr="002352A1">
        <w:rPr>
          <w:rStyle w:val="StyleUnderline"/>
          <w:highlight w:val="cyan"/>
        </w:rPr>
        <w:t>orders</w:t>
      </w:r>
      <w:r w:rsidRPr="00F56E07">
        <w:rPr>
          <w:rStyle w:val="StyleUnderline"/>
        </w:rPr>
        <w:t xml:space="preserve"> of superior officers </w:t>
      </w:r>
      <w:r w:rsidRPr="002352A1">
        <w:rPr>
          <w:rStyle w:val="StyleUnderline"/>
          <w:highlight w:val="cyan"/>
        </w:rPr>
        <w:t xml:space="preserve">are </w:t>
      </w:r>
      <w:r w:rsidRPr="002352A1">
        <w:rPr>
          <w:rStyle w:val="Emphasis"/>
          <w:highlight w:val="cyan"/>
        </w:rPr>
        <w:t>essential</w:t>
      </w:r>
      <w:r w:rsidRPr="00F56E07">
        <w:rPr>
          <w:sz w:val="16"/>
        </w:rPr>
        <w:t xml:space="preserve"> and time-honored </w:t>
      </w:r>
      <w:r w:rsidRPr="002352A1">
        <w:rPr>
          <w:rStyle w:val="Emphasis"/>
          <w:highlight w:val="cyan"/>
        </w:rPr>
        <w:t>elements</w:t>
      </w:r>
      <w:r w:rsidRPr="002352A1">
        <w:rPr>
          <w:rStyle w:val="StyleUnderline"/>
          <w:highlight w:val="cyan"/>
        </w:rPr>
        <w:t xml:space="preserve"> of</w:t>
      </w:r>
      <w:r w:rsidRPr="002352A1">
        <w:rPr>
          <w:sz w:val="16"/>
          <w:highlight w:val="cyan"/>
        </w:rPr>
        <w:t xml:space="preserve"> </w:t>
      </w:r>
      <w:r w:rsidRPr="002352A1">
        <w:rPr>
          <w:rStyle w:val="StyleUnderline"/>
          <w:highlight w:val="cyan"/>
        </w:rPr>
        <w:t>the</w:t>
      </w:r>
      <w:r w:rsidRPr="00F56E07">
        <w:rPr>
          <w:sz w:val="16"/>
        </w:rPr>
        <w:t xml:space="preserve"> </w:t>
      </w:r>
      <w:r w:rsidRPr="002352A1">
        <w:rPr>
          <w:rStyle w:val="StyleUnderline"/>
          <w:highlight w:val="cyan"/>
        </w:rPr>
        <w:t xml:space="preserve">American </w:t>
      </w:r>
      <w:r w:rsidRPr="002352A1">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2352A1">
        <w:rPr>
          <w:rStyle w:val="StyleUnderline"/>
          <w:highlight w:val="cyan"/>
        </w:rPr>
        <w:t>Unionization</w:t>
      </w:r>
      <w:r w:rsidRPr="00F56E07">
        <w:rPr>
          <w:sz w:val="16"/>
        </w:rPr>
        <w:t xml:space="preserve"> of the armed forces </w:t>
      </w:r>
      <w:r w:rsidRPr="002352A1">
        <w:rPr>
          <w:rStyle w:val="StyleUnderline"/>
          <w:highlight w:val="cyan"/>
        </w:rPr>
        <w:t xml:space="preserve">would be </w:t>
      </w:r>
      <w:r w:rsidRPr="002352A1">
        <w:rPr>
          <w:rStyle w:val="Emphasis"/>
          <w:highlight w:val="cyan"/>
        </w:rPr>
        <w:t>incompatible</w:t>
      </w:r>
      <w:r w:rsidRPr="00F56E07">
        <w:rPr>
          <w:rStyle w:val="StyleUnderline"/>
        </w:rPr>
        <w:t xml:space="preserve"> </w:t>
      </w:r>
      <w:r w:rsidRPr="002352A1">
        <w:rPr>
          <w:rStyle w:val="StyleUnderline"/>
          <w:highlight w:val="cyan"/>
        </w:rPr>
        <w:t>with the</w:t>
      </w:r>
      <w:r w:rsidRPr="00F56E07">
        <w:rPr>
          <w:rStyle w:val="StyleUnderline"/>
        </w:rPr>
        <w:t xml:space="preserve"> military </w:t>
      </w:r>
      <w:r w:rsidRPr="002352A1">
        <w:rPr>
          <w:rStyle w:val="Emphasis"/>
          <w:highlight w:val="cyan"/>
        </w:rPr>
        <w:t>chain of command</w:t>
      </w:r>
      <w:r w:rsidRPr="00F56E07">
        <w:rPr>
          <w:rStyle w:val="StyleUnderline"/>
        </w:rPr>
        <w:t xml:space="preserve">, </w:t>
      </w:r>
      <w:r w:rsidRPr="002352A1">
        <w:rPr>
          <w:rStyle w:val="StyleUnderline"/>
          <w:highlight w:val="cyan"/>
        </w:rPr>
        <w:t xml:space="preserve">would </w:t>
      </w:r>
      <w:r w:rsidRPr="002352A1">
        <w:rPr>
          <w:rStyle w:val="Emphasis"/>
          <w:highlight w:val="cyan"/>
        </w:rPr>
        <w:t>undermine</w:t>
      </w:r>
      <w:r w:rsidRPr="002352A1">
        <w:rPr>
          <w:rStyle w:val="StyleUnderline"/>
          <w:highlight w:val="cyan"/>
        </w:rPr>
        <w:t xml:space="preserve"> the</w:t>
      </w:r>
      <w:r w:rsidRPr="00F56E07">
        <w:rPr>
          <w:rStyle w:val="StyleUnderline"/>
        </w:rPr>
        <w:t xml:space="preserve"> </w:t>
      </w:r>
      <w:r w:rsidRPr="002352A1">
        <w:rPr>
          <w:rStyle w:val="StyleUnderline"/>
          <w:highlight w:val="cyan"/>
        </w:rPr>
        <w:t>role</w:t>
      </w:r>
      <w:r w:rsidRPr="00F56E07">
        <w:rPr>
          <w:rStyle w:val="StyleUnderline"/>
        </w:rPr>
        <w:t xml:space="preserve">, </w:t>
      </w:r>
      <w:r w:rsidRPr="002352A1">
        <w:rPr>
          <w:rStyle w:val="StyleUnderline"/>
          <w:highlight w:val="cyan"/>
        </w:rPr>
        <w:t>authority</w:t>
      </w:r>
      <w:r w:rsidRPr="00F56E07">
        <w:rPr>
          <w:rStyle w:val="StyleUnderline"/>
        </w:rPr>
        <w:t xml:space="preserve">, </w:t>
      </w:r>
      <w:r w:rsidRPr="002352A1">
        <w:rPr>
          <w:rStyle w:val="StyleUnderline"/>
          <w:highlight w:val="cyan"/>
        </w:rPr>
        <w:t>and position of the commander</w:t>
      </w:r>
      <w:r w:rsidRPr="00F56E07">
        <w:rPr>
          <w:rStyle w:val="StyleUnderline"/>
        </w:rPr>
        <w:t xml:space="preserve">, </w:t>
      </w:r>
      <w:r w:rsidRPr="002352A1">
        <w:rPr>
          <w:rStyle w:val="StyleUnderline"/>
          <w:highlight w:val="cyan"/>
        </w:rPr>
        <w:t>and</w:t>
      </w:r>
      <w:r w:rsidRPr="00F56E07">
        <w:rPr>
          <w:rStyle w:val="StyleUnderline"/>
        </w:rPr>
        <w:t xml:space="preserve"> would </w:t>
      </w:r>
      <w:r w:rsidRPr="002352A1">
        <w:rPr>
          <w:rStyle w:val="Emphasis"/>
          <w:highlight w:val="cyan"/>
        </w:rPr>
        <w:t>impair</w:t>
      </w:r>
      <w:r w:rsidRPr="00F56E07">
        <w:rPr>
          <w:rStyle w:val="StyleUnderline"/>
        </w:rPr>
        <w:t xml:space="preserve"> the morale and </w:t>
      </w:r>
      <w:r w:rsidRPr="002352A1">
        <w:rPr>
          <w:rStyle w:val="Emphasis"/>
          <w:highlight w:val="cya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4EEF39A9" w14:textId="4A83ED9F" w:rsidR="00112EEA" w:rsidRDefault="00112EEA" w:rsidP="00F846D5">
      <w:pPr>
        <w:rPr>
          <w:sz w:val="16"/>
        </w:rPr>
      </w:pPr>
    </w:p>
    <w:p w14:paraId="3E99512C" w14:textId="77777777" w:rsidR="00F846D5" w:rsidRPr="00C6671E" w:rsidRDefault="00F846D5" w:rsidP="00F846D5">
      <w:pPr>
        <w:pStyle w:val="Heading4"/>
      </w:pPr>
      <w:r>
        <w:t>Military unions wreck civilian military relations and US hegemony – extinction</w:t>
      </w:r>
    </w:p>
    <w:p w14:paraId="1ACBECC3" w14:textId="77777777" w:rsidR="00F846D5" w:rsidRPr="001E7CAE" w:rsidRDefault="00F846D5" w:rsidP="00F846D5">
      <w:r w:rsidRPr="00ED75C2">
        <w:rPr>
          <w:rStyle w:val="Heading4Char"/>
        </w:rPr>
        <w:t>Caforio 18</w:t>
      </w:r>
      <w:r>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https://link.springer.com/chapter/10.1007/978-3-319-71602-2_19]/Kankee</w:t>
      </w:r>
    </w:p>
    <w:p w14:paraId="1C46BE46" w14:textId="77777777" w:rsidR="00F846D5" w:rsidRPr="001E7CAE" w:rsidRDefault="00F846D5" w:rsidP="00F846D5">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w:t>
      </w:r>
      <w:r w:rsidRPr="001E7CAE">
        <w:rPr>
          <w:sz w:val="16"/>
        </w:rPr>
        <w:lastRenderedPageBreak/>
        <w:t xml:space="preserve">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w:t>
      </w:r>
      <w:r w:rsidRPr="001E7CAE">
        <w:rPr>
          <w:sz w:val="16"/>
        </w:rPr>
        <w:lastRenderedPageBreak/>
        <w:t xml:space="preserve">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60198460" w14:textId="17483851" w:rsidR="00F846D5" w:rsidRDefault="00F846D5" w:rsidP="00F846D5"/>
    <w:p w14:paraId="045B6D37" w14:textId="77777777" w:rsidR="00F846D5" w:rsidRPr="0050070E" w:rsidRDefault="00F846D5" w:rsidP="00F846D5">
      <w:pPr>
        <w:pStyle w:val="Heading4"/>
      </w:pPr>
      <w:r w:rsidRPr="0050070E">
        <w:t xml:space="preserve">Heg solves </w:t>
      </w:r>
      <w:r w:rsidRPr="0050070E">
        <w:rPr>
          <w:u w:val="single"/>
        </w:rPr>
        <w:t>arms races</w:t>
      </w:r>
      <w:r w:rsidRPr="0050070E">
        <w:t xml:space="preserve">, </w:t>
      </w:r>
      <w:r w:rsidRPr="0050070E">
        <w:rPr>
          <w:u w:val="single"/>
        </w:rPr>
        <w:t>land grabs</w:t>
      </w:r>
      <w:r w:rsidRPr="0050070E">
        <w:t xml:space="preserve">, </w:t>
      </w:r>
      <w:r w:rsidRPr="0050070E">
        <w:rPr>
          <w:u w:val="single"/>
        </w:rPr>
        <w:t>rogue states</w:t>
      </w:r>
      <w:r w:rsidRPr="0050070E">
        <w:t xml:space="preserve">, and </w:t>
      </w:r>
      <w:r w:rsidRPr="0050070E">
        <w:rPr>
          <w:u w:val="single"/>
        </w:rPr>
        <w:t>great power war</w:t>
      </w:r>
      <w:r w:rsidRPr="001F1317">
        <w:t xml:space="preserve">. </w:t>
      </w:r>
    </w:p>
    <w:p w14:paraId="42799013" w14:textId="77777777" w:rsidR="00F846D5" w:rsidRPr="0050070E" w:rsidRDefault="00F846D5" w:rsidP="00F846D5">
      <w:r w:rsidRPr="0050070E">
        <w:rPr>
          <w:rStyle w:val="Style13ptBold"/>
        </w:rPr>
        <w:t>Brands 18</w:t>
      </w:r>
      <w:r w:rsidRPr="0050070E">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4C99127A" w14:textId="77777777" w:rsidR="00F846D5" w:rsidRPr="0050070E" w:rsidRDefault="00F846D5" w:rsidP="00F846D5">
      <w:r w:rsidRPr="0050070E">
        <w:rPr>
          <w:rStyle w:val="StyleUnderline"/>
        </w:rPr>
        <w:t xml:space="preserve">Since World War II, the United States has had a military </w:t>
      </w:r>
      <w:r w:rsidRPr="0050070E">
        <w:rPr>
          <w:rStyle w:val="Emphasis"/>
        </w:rPr>
        <w:t>second to none</w:t>
      </w:r>
      <w:r w:rsidRPr="0050070E">
        <w:t xml:space="preserve">. Since the Cold War, </w:t>
      </w:r>
      <w:r w:rsidRPr="0050070E">
        <w:rPr>
          <w:rStyle w:val="StyleUnderline"/>
        </w:rPr>
        <w:t xml:space="preserve">America has </w:t>
      </w:r>
      <w:r w:rsidRPr="0050070E">
        <w:rPr>
          <w:rStyle w:val="Emphasis"/>
        </w:rPr>
        <w:t>committed</w:t>
      </w:r>
      <w:r w:rsidRPr="0050070E">
        <w:rPr>
          <w:rStyle w:val="StyleUnderline"/>
        </w:rPr>
        <w:t xml:space="preserve"> to having</w:t>
      </w:r>
      <w:r w:rsidRPr="0050070E">
        <w:t xml:space="preserve"> </w:t>
      </w:r>
      <w:r w:rsidRPr="0050070E">
        <w:rPr>
          <w:rStyle w:val="Emphasis"/>
        </w:rPr>
        <w:t>overwhelming military primacy</w:t>
      </w:r>
      <w:r w:rsidRPr="0050070E">
        <w:t xml:space="preserve">. The idea, as George W. Bush declared in 2002, that America must possess “strengths beyond challenge” has featured in every major U.S. strategy document for a quarter century; it has also been reflected in concrete terms.6 </w:t>
      </w:r>
    </w:p>
    <w:p w14:paraId="2766A98A" w14:textId="77777777" w:rsidR="00F846D5" w:rsidRPr="00A40443" w:rsidRDefault="00F846D5" w:rsidP="00F846D5">
      <w:pPr>
        <w:rPr>
          <w:rStyle w:val="Emphasis"/>
        </w:rPr>
      </w:pPr>
      <w:r w:rsidRPr="0050070E">
        <w:t xml:space="preserve">From the early 1990s, for example, the </w:t>
      </w:r>
      <w:r w:rsidRPr="00327804">
        <w:rPr>
          <w:rStyle w:val="Emphasis"/>
          <w:highlight w:val="cyan"/>
        </w:rPr>
        <w:t>U</w:t>
      </w:r>
      <w:r w:rsidRPr="0050070E">
        <w:rPr>
          <w:rStyle w:val="StyleUnderline"/>
        </w:rPr>
        <w:t>nited</w:t>
      </w:r>
      <w:r w:rsidRPr="00327804">
        <w:rPr>
          <w:rStyle w:val="StyleUnderline"/>
          <w:highlight w:val="cyan"/>
        </w:rPr>
        <w:t xml:space="preserve"> </w:t>
      </w:r>
      <w:r w:rsidRPr="00327804">
        <w:rPr>
          <w:rStyle w:val="Emphasis"/>
          <w:highlight w:val="cyan"/>
        </w:rPr>
        <w:t>S</w:t>
      </w:r>
      <w:r w:rsidRPr="0050070E">
        <w:rPr>
          <w:rStyle w:val="StyleUnderline"/>
        </w:rPr>
        <w:t xml:space="preserve">tates consistently accounted for around 35 to 45 percent of world defense spending and </w:t>
      </w:r>
      <w:r w:rsidRPr="00327804">
        <w:rPr>
          <w:rStyle w:val="StyleUnderline"/>
          <w:highlight w:val="cyan"/>
        </w:rPr>
        <w:t xml:space="preserve">maintained </w:t>
      </w:r>
      <w:r w:rsidRPr="00327804">
        <w:rPr>
          <w:rStyle w:val="Emphasis"/>
          <w:highlight w:val="cyan"/>
        </w:rPr>
        <w:t xml:space="preserve">peerless </w:t>
      </w:r>
      <w:r w:rsidRPr="0050070E">
        <w:rPr>
          <w:rStyle w:val="Emphasis"/>
        </w:rPr>
        <w:t xml:space="preserve">global </w:t>
      </w:r>
      <w:r w:rsidRPr="00327804">
        <w:rPr>
          <w:rStyle w:val="Emphasis"/>
          <w:highlight w:val="cyan"/>
        </w:rPr>
        <w:t>power-projection</w:t>
      </w:r>
      <w:r w:rsidRPr="0050070E">
        <w:rPr>
          <w:rStyle w:val="Emphasis"/>
        </w:rPr>
        <w:t xml:space="preserve"> capabilities</w:t>
      </w:r>
      <w:r w:rsidRPr="0050070E">
        <w:t xml:space="preserve">.7 Perhaps more important, U.S. </w:t>
      </w:r>
      <w:r w:rsidRPr="0050070E">
        <w:rPr>
          <w:rStyle w:val="StyleUnderline"/>
        </w:rPr>
        <w:t xml:space="preserve">primacy was also </w:t>
      </w:r>
      <w:r w:rsidRPr="00327804">
        <w:rPr>
          <w:rStyle w:val="StyleUnderline"/>
          <w:highlight w:val="cyan"/>
        </w:rPr>
        <w:t>unrivaled in key</w:t>
      </w:r>
      <w:r w:rsidRPr="0050070E">
        <w:rPr>
          <w:rStyle w:val="StyleUnderline"/>
        </w:rPr>
        <w:t xml:space="preserve"> overseas </w:t>
      </w:r>
      <w:r w:rsidRPr="0050070E">
        <w:rPr>
          <w:rStyle w:val="Emphasis"/>
        </w:rPr>
        <w:t xml:space="preserve">strategic </w:t>
      </w:r>
      <w:r w:rsidRPr="00327804">
        <w:rPr>
          <w:rStyle w:val="Emphasis"/>
          <w:highlight w:val="cyan"/>
        </w:rPr>
        <w:t>regions</w:t>
      </w:r>
      <w:r w:rsidRPr="0050070E">
        <w:t>—</w:t>
      </w:r>
      <w:r w:rsidRPr="0050070E">
        <w:rPr>
          <w:rStyle w:val="Emphasis"/>
        </w:rPr>
        <w:t>Europe, East Asia, the Middle East</w:t>
      </w:r>
      <w:r w:rsidRPr="0050070E">
        <w:t xml:space="preserve">. </w:t>
      </w:r>
      <w:r w:rsidRPr="0050070E">
        <w:rPr>
          <w:rStyle w:val="StyleUnderline"/>
        </w:rPr>
        <w:t xml:space="preserve">From </w:t>
      </w:r>
      <w:r w:rsidRPr="0050070E">
        <w:rPr>
          <w:rStyle w:val="Emphasis"/>
        </w:rPr>
        <w:t>thrashing Saddam</w:t>
      </w:r>
      <w:r w:rsidRPr="0050070E">
        <w:t xml:space="preserve"> Hussein’s million-man Iraqi military </w:t>
      </w:r>
      <w:r w:rsidRPr="0050070E">
        <w:rPr>
          <w:rStyle w:val="StyleUnderline"/>
        </w:rPr>
        <w:t xml:space="preserve">during Operation Desert Storm, to deploying—with impunity—two carrier strike groups off Taiwan during the China-Taiwan crisis of 1995– 96, </w:t>
      </w:r>
      <w:r w:rsidRPr="0050070E">
        <w:rPr>
          <w:rStyle w:val="StyleUnderline"/>
        </w:rPr>
        <w:lastRenderedPageBreak/>
        <w:t xml:space="preserve">Washington has been able to project military power </w:t>
      </w:r>
      <w:r w:rsidRPr="0050070E">
        <w:rPr>
          <w:rStyle w:val="Emphasis"/>
        </w:rPr>
        <w:t>superior</w:t>
      </w:r>
      <w:r w:rsidRPr="0050070E">
        <w:rPr>
          <w:rStyle w:val="StyleUnderline"/>
        </w:rPr>
        <w:t xml:space="preserve"> to anything a </w:t>
      </w:r>
      <w:r w:rsidRPr="00A40443">
        <w:rPr>
          <w:rStyle w:val="Emphasis"/>
        </w:rPr>
        <w:t xml:space="preserve">regional rival </w:t>
      </w:r>
      <w:r w:rsidRPr="00A40443">
        <w:rPr>
          <w:rStyle w:val="StyleUnderline"/>
        </w:rPr>
        <w:t xml:space="preserve">could employ even </w:t>
      </w:r>
      <w:r w:rsidRPr="00A40443">
        <w:rPr>
          <w:rStyle w:val="Emphasis"/>
        </w:rPr>
        <w:t>on its own geopolitical doorstep.</w:t>
      </w:r>
    </w:p>
    <w:p w14:paraId="2882D718" w14:textId="77777777" w:rsidR="00F846D5" w:rsidRPr="0050070E" w:rsidRDefault="00F846D5" w:rsidP="00F846D5">
      <w:r w:rsidRPr="00A40443">
        <w:t xml:space="preserve">This </w:t>
      </w:r>
      <w:r w:rsidRPr="00A40443">
        <w:rPr>
          <w:rStyle w:val="Emphasis"/>
        </w:rPr>
        <w:t>military dominance</w:t>
      </w:r>
      <w:r w:rsidRPr="00A40443">
        <w:t xml:space="preserve"> </w:t>
      </w:r>
      <w:r w:rsidRPr="00A40443">
        <w:rPr>
          <w:rStyle w:val="StyleUnderline"/>
        </w:rPr>
        <w:t>has</w:t>
      </w:r>
      <w:r w:rsidRPr="0050070E">
        <w:rPr>
          <w:rStyle w:val="StyleUnderline"/>
        </w:rPr>
        <w:t xml:space="preserve"> constituted the</w:t>
      </w:r>
      <w:r w:rsidRPr="0050070E">
        <w:t xml:space="preserve"> </w:t>
      </w:r>
      <w:r w:rsidRPr="0050070E">
        <w:rPr>
          <w:rStyle w:val="Emphasis"/>
        </w:rPr>
        <w:t xml:space="preserve">hard-power backbone </w:t>
      </w:r>
      <w:r w:rsidRPr="0050070E">
        <w:rPr>
          <w:rStyle w:val="StyleUnderline"/>
        </w:rPr>
        <w:t xml:space="preserve">of an ambitious global strategy. </w:t>
      </w:r>
      <w:r w:rsidRPr="0050070E">
        <w:t>After the Cold War, U.S.</w:t>
      </w:r>
      <w:r w:rsidRPr="0050070E">
        <w:rPr>
          <w:rStyle w:val="StyleUnderline"/>
        </w:rPr>
        <w:t xml:space="preserve"> policymakers committed to averting a return to the </w:t>
      </w:r>
      <w:r w:rsidRPr="0050070E">
        <w:rPr>
          <w:rStyle w:val="Emphasis"/>
        </w:rPr>
        <w:t>unstable multipolarity</w:t>
      </w:r>
      <w:r w:rsidRPr="0050070E">
        <w:rPr>
          <w:rStyle w:val="StyleUnderline"/>
        </w:rPr>
        <w:t xml:space="preserve"> of earlier eras, and to perpetuating the more favorable unipolar order.</w:t>
      </w:r>
      <w:r w:rsidRPr="0050070E">
        <w:t xml:space="preserve"> </w:t>
      </w:r>
      <w:r w:rsidRPr="0050070E">
        <w:rPr>
          <w:rStyle w:val="StyleUnderline"/>
        </w:rPr>
        <w:t xml:space="preserve">They committed to building on the successes of the postwar era by further advancing </w:t>
      </w:r>
      <w:r w:rsidRPr="0050070E">
        <w:rPr>
          <w:rStyle w:val="Emphasis"/>
        </w:rPr>
        <w:t>liberal political values</w:t>
      </w:r>
      <w:r w:rsidRPr="0050070E">
        <w:rPr>
          <w:rStyle w:val="StyleUnderline"/>
        </w:rPr>
        <w:t xml:space="preserve"> and an open international </w:t>
      </w:r>
      <w:r w:rsidRPr="0050070E">
        <w:rPr>
          <w:rStyle w:val="Emphasis"/>
        </w:rPr>
        <w:t>economy</w:t>
      </w:r>
      <w:r w:rsidRPr="0050070E">
        <w:rPr>
          <w:rStyle w:val="StyleUnderline"/>
        </w:rPr>
        <w:t xml:space="preserve">, and to </w:t>
      </w:r>
      <w:r w:rsidRPr="00327804">
        <w:rPr>
          <w:rStyle w:val="Emphasis"/>
          <w:highlight w:val="cyan"/>
        </w:rPr>
        <w:t>suppressing</w:t>
      </w:r>
      <w:r w:rsidRPr="0050070E">
        <w:rPr>
          <w:rStyle w:val="StyleUnderline"/>
        </w:rPr>
        <w:t xml:space="preserve"> international scourges such as </w:t>
      </w:r>
      <w:r w:rsidRPr="0050070E">
        <w:rPr>
          <w:rStyle w:val="Emphasis"/>
        </w:rPr>
        <w:t xml:space="preserve">rogue </w:t>
      </w:r>
      <w:r w:rsidRPr="00327804">
        <w:rPr>
          <w:rStyle w:val="Emphasis"/>
          <w:highlight w:val="cyan"/>
        </w:rPr>
        <w:t>states</w:t>
      </w:r>
      <w:r w:rsidRPr="00327804">
        <w:rPr>
          <w:rStyle w:val="StyleUnderline"/>
          <w:highlight w:val="cyan"/>
        </w:rPr>
        <w:t xml:space="preserve">, </w:t>
      </w:r>
      <w:r w:rsidRPr="00327804">
        <w:rPr>
          <w:rStyle w:val="Emphasis"/>
          <w:highlight w:val="cyan"/>
        </w:rPr>
        <w:t>nuclear proliferation</w:t>
      </w:r>
      <w:r w:rsidRPr="00327804">
        <w:rPr>
          <w:rStyle w:val="StyleUnderline"/>
          <w:highlight w:val="cyan"/>
        </w:rPr>
        <w:t xml:space="preserve">, and catastrophic </w:t>
      </w:r>
      <w:r w:rsidRPr="00327804">
        <w:rPr>
          <w:rStyle w:val="Emphasis"/>
          <w:highlight w:val="cyan"/>
        </w:rPr>
        <w:t>terrorism</w:t>
      </w:r>
      <w:r w:rsidRPr="0050070E">
        <w:rPr>
          <w:rStyle w:val="StyleUnderline"/>
        </w:rPr>
        <w:t xml:space="preserve">. </w:t>
      </w:r>
      <w:r w:rsidRPr="0050070E">
        <w:t xml:space="preserve">And because they recognized that military force remained the ultima ratio regum, </w:t>
      </w:r>
      <w:r w:rsidRPr="0050070E">
        <w:rPr>
          <w:rStyle w:val="StyleUnderline"/>
        </w:rPr>
        <w:t>they understood the</w:t>
      </w:r>
      <w:r w:rsidRPr="0050070E">
        <w:t xml:space="preserve"> </w:t>
      </w:r>
      <w:r w:rsidRPr="0050070E">
        <w:rPr>
          <w:rStyle w:val="Emphasis"/>
        </w:rPr>
        <w:t>centrality</w:t>
      </w:r>
      <w:r w:rsidRPr="0050070E">
        <w:t xml:space="preserve"> </w:t>
      </w:r>
      <w:r w:rsidRPr="0050070E">
        <w:rPr>
          <w:rStyle w:val="StyleUnderline"/>
        </w:rPr>
        <w:t>of military preponderance</w:t>
      </w:r>
      <w:r w:rsidRPr="0050070E">
        <w:t xml:space="preserve">. </w:t>
      </w:r>
    </w:p>
    <w:p w14:paraId="3E8283E4" w14:textId="77777777" w:rsidR="00F846D5" w:rsidRPr="0050070E" w:rsidRDefault="00F846D5" w:rsidP="00F846D5">
      <w:pPr>
        <w:rPr>
          <w:rStyle w:val="StyleUnderline"/>
        </w:rPr>
      </w:pPr>
      <w:r w:rsidRPr="00327804">
        <w:rPr>
          <w:rStyle w:val="StyleUnderline"/>
          <w:highlight w:val="cyan"/>
        </w:rPr>
        <w:t xml:space="preserve">Washington would </w:t>
      </w:r>
      <w:r w:rsidRPr="00327804">
        <w:rPr>
          <w:rStyle w:val="Emphasis"/>
          <w:highlight w:val="cyan"/>
        </w:rPr>
        <w:t>need</w:t>
      </w:r>
      <w:r w:rsidRPr="00327804">
        <w:rPr>
          <w:rStyle w:val="StyleUnderline"/>
          <w:highlight w:val="cyan"/>
        </w:rPr>
        <w:t xml:space="preserve"> the </w:t>
      </w:r>
      <w:r w:rsidRPr="00327804">
        <w:rPr>
          <w:rStyle w:val="Emphasis"/>
          <w:highlight w:val="cyan"/>
        </w:rPr>
        <w:t>military power</w:t>
      </w:r>
      <w:r w:rsidRPr="0050070E">
        <w:t xml:space="preserve"> </w:t>
      </w:r>
      <w:r w:rsidRPr="0050070E">
        <w:rPr>
          <w:rStyle w:val="StyleUnderline"/>
        </w:rPr>
        <w:t xml:space="preserve">necessary </w:t>
      </w:r>
      <w:r w:rsidRPr="00327804">
        <w:rPr>
          <w:rStyle w:val="StyleUnderline"/>
          <w:highlight w:val="cyan"/>
        </w:rPr>
        <w:t xml:space="preserve">to </w:t>
      </w:r>
      <w:r w:rsidRPr="00327804">
        <w:rPr>
          <w:rStyle w:val="Emphasis"/>
          <w:highlight w:val="cyan"/>
        </w:rPr>
        <w:t>underwrite</w:t>
      </w:r>
      <w:r w:rsidRPr="0050070E">
        <w:rPr>
          <w:rStyle w:val="StyleUnderline"/>
        </w:rPr>
        <w:t xml:space="preserve"> worldwide </w:t>
      </w:r>
      <w:r w:rsidRPr="00327804">
        <w:rPr>
          <w:rStyle w:val="Emphasis"/>
          <w:highlight w:val="cyan"/>
        </w:rPr>
        <w:t>alliance commitments</w:t>
      </w:r>
      <w:r w:rsidRPr="0050070E">
        <w:rPr>
          <w:rStyle w:val="StyleUnderline"/>
        </w:rPr>
        <w:t xml:space="preserve">. </w:t>
      </w:r>
      <w:r w:rsidRPr="00327804">
        <w:rPr>
          <w:rStyle w:val="StyleUnderline"/>
          <w:highlight w:val="cyan"/>
        </w:rPr>
        <w:t xml:space="preserve">It would have to preserve </w:t>
      </w:r>
      <w:r w:rsidRPr="00327804">
        <w:rPr>
          <w:rStyle w:val="Emphasis"/>
          <w:highlight w:val="cyan"/>
        </w:rPr>
        <w:t>substantial overmatch</w:t>
      </w:r>
      <w:r w:rsidRPr="00327804">
        <w:rPr>
          <w:highlight w:val="cyan"/>
        </w:rPr>
        <w:t xml:space="preserve"> </w:t>
      </w:r>
      <w:r w:rsidRPr="0050070E">
        <w:rPr>
          <w:rStyle w:val="StyleUnderline"/>
        </w:rPr>
        <w:t>versus any potential</w:t>
      </w:r>
      <w:r w:rsidRPr="0050070E">
        <w:t xml:space="preserve"> </w:t>
      </w:r>
      <w:r w:rsidRPr="0050070E">
        <w:rPr>
          <w:rStyle w:val="Emphasis"/>
        </w:rPr>
        <w:t xml:space="preserve">great-power rival. </w:t>
      </w:r>
      <w:r w:rsidRPr="0050070E">
        <w:t xml:space="preserve">It must be able to answer the sharpest challenges to the international system, such as Saddam’s invasion of Kuwait in 1990 or jihadist extremism after 9/11. Finally, </w:t>
      </w:r>
      <w:r w:rsidRPr="0050070E">
        <w:rPr>
          <w:rStyle w:val="StyleUnderline"/>
        </w:rPr>
        <w:t xml:space="preserve">because prevailing global </w:t>
      </w:r>
      <w:r w:rsidRPr="0050070E">
        <w:rPr>
          <w:rStyle w:val="Emphasis"/>
        </w:rPr>
        <w:t>norms</w:t>
      </w:r>
      <w:r w:rsidRPr="0050070E">
        <w:rPr>
          <w:rStyle w:val="StyleUnderline"/>
        </w:rPr>
        <w:t xml:space="preserve"> generally reflect </w:t>
      </w:r>
      <w:r w:rsidRPr="0050070E">
        <w:rPr>
          <w:rStyle w:val="Emphasis"/>
        </w:rPr>
        <w:t>hard-power realities</w:t>
      </w:r>
      <w:r w:rsidRPr="0050070E">
        <w:rPr>
          <w:rStyle w:val="StyleUnderline"/>
        </w:rPr>
        <w:t xml:space="preserve">, America would need the superiority to assure that its own </w:t>
      </w:r>
      <w:r w:rsidRPr="0050070E">
        <w:rPr>
          <w:rStyle w:val="Emphasis"/>
        </w:rPr>
        <w:t>values remained ascendant</w:t>
      </w:r>
      <w:r w:rsidRPr="0050070E">
        <w:rPr>
          <w:rStyle w:val="StyleUnderline"/>
        </w:rPr>
        <w:t>. It was impolitic to say that U.S.</w:t>
      </w:r>
      <w:r w:rsidRPr="00327804">
        <w:rPr>
          <w:rStyle w:val="StyleUnderline"/>
          <w:highlight w:val="cyan"/>
        </w:rPr>
        <w:t xml:space="preserve"> strategy</w:t>
      </w:r>
      <w:r w:rsidRPr="0050070E">
        <w:rPr>
          <w:rStyle w:val="StyleUnderline"/>
        </w:rPr>
        <w:t xml:space="preserve"> and the international order </w:t>
      </w:r>
      <w:r w:rsidRPr="00327804">
        <w:rPr>
          <w:rStyle w:val="StyleUnderline"/>
          <w:highlight w:val="cyan"/>
        </w:rPr>
        <w:t>required</w:t>
      </w:r>
      <w:r w:rsidRPr="0050070E">
        <w:rPr>
          <w:rStyle w:val="StyleUnderline"/>
        </w:rPr>
        <w:t xml:space="preserve"> “</w:t>
      </w:r>
      <w:r w:rsidRPr="00327804">
        <w:rPr>
          <w:rStyle w:val="Emphasis"/>
          <w:highlight w:val="cyan"/>
        </w:rPr>
        <w:t>strengths beyond challenge</w:t>
      </w:r>
      <w:r w:rsidRPr="0050070E">
        <w:rPr>
          <w:rStyle w:val="StyleUnderline"/>
        </w:rPr>
        <w:t>,” but it was not at all inaccurate.</w:t>
      </w:r>
    </w:p>
    <w:p w14:paraId="300AA94E" w14:textId="77777777" w:rsidR="00F846D5" w:rsidRPr="0050070E" w:rsidRDefault="00F846D5" w:rsidP="00F846D5">
      <w:r w:rsidRPr="0050070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40DE942" w14:textId="77777777" w:rsidR="00F846D5" w:rsidRPr="0050070E" w:rsidRDefault="00F846D5" w:rsidP="00F846D5">
      <w:pPr>
        <w:rPr>
          <w:rStyle w:val="StyleUnderline"/>
        </w:rPr>
      </w:pPr>
      <w:r w:rsidRPr="0050070E">
        <w:t xml:space="preserve">Yet U.S. strategy also heeded, at least until recently, </w:t>
      </w:r>
      <w:r w:rsidRPr="0050070E">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0070E">
        <w:t xml:space="preserve">. </w:t>
      </w:r>
      <w:r w:rsidRPr="00327804">
        <w:rPr>
          <w:rStyle w:val="Emphasis"/>
          <w:highlight w:val="cyan"/>
        </w:rPr>
        <w:t>Alliances</w:t>
      </w:r>
      <w:r w:rsidRPr="00327804">
        <w:rPr>
          <w:highlight w:val="cyan"/>
        </w:rPr>
        <w:t xml:space="preserve"> </w:t>
      </w:r>
      <w:r w:rsidRPr="00327804">
        <w:rPr>
          <w:rStyle w:val="StyleUnderline"/>
          <w:highlight w:val="cyan"/>
        </w:rPr>
        <w:t>would</w:t>
      </w:r>
      <w:r w:rsidRPr="00327804">
        <w:rPr>
          <w:highlight w:val="cyan"/>
        </w:rPr>
        <w:t xml:space="preserve"> </w:t>
      </w:r>
      <w:r w:rsidRPr="00327804">
        <w:rPr>
          <w:rStyle w:val="Emphasis"/>
          <w:highlight w:val="cyan"/>
        </w:rPr>
        <w:t>lose credibility</w:t>
      </w:r>
      <w:r w:rsidRPr="0050070E">
        <w:t xml:space="preserve">; </w:t>
      </w:r>
      <w:r w:rsidRPr="0050070E">
        <w:rPr>
          <w:rStyle w:val="StyleUnderline"/>
        </w:rPr>
        <w:t>the</w:t>
      </w:r>
      <w:r w:rsidRPr="0050070E">
        <w:t xml:space="preserve"> </w:t>
      </w:r>
      <w:r w:rsidRPr="00327804">
        <w:rPr>
          <w:rStyle w:val="StyleUnderline"/>
          <w:highlight w:val="cyan"/>
        </w:rPr>
        <w:t>stability</w:t>
      </w:r>
      <w:r w:rsidRPr="0050070E">
        <w:rPr>
          <w:rStyle w:val="StyleUnderline"/>
        </w:rPr>
        <w:t xml:space="preserve"> of key </w:t>
      </w:r>
      <w:r w:rsidRPr="0050070E">
        <w:rPr>
          <w:rStyle w:val="Emphasis"/>
        </w:rPr>
        <w:t>regions</w:t>
      </w:r>
      <w:r w:rsidRPr="0050070E">
        <w:rPr>
          <w:rStyle w:val="StyleUnderline"/>
        </w:rPr>
        <w:t xml:space="preserve"> </w:t>
      </w:r>
      <w:r w:rsidRPr="00327804">
        <w:rPr>
          <w:rStyle w:val="StyleUnderline"/>
          <w:highlight w:val="cyan"/>
        </w:rPr>
        <w:t xml:space="preserve">would be </w:t>
      </w:r>
      <w:r w:rsidRPr="00327804">
        <w:rPr>
          <w:rStyle w:val="Emphasis"/>
          <w:highlight w:val="cyan"/>
        </w:rPr>
        <w:t>eroded</w:t>
      </w:r>
      <w:r w:rsidRPr="00327804">
        <w:rPr>
          <w:highlight w:val="cyan"/>
        </w:rPr>
        <w:t xml:space="preserve">; </w:t>
      </w:r>
      <w:r w:rsidRPr="00327804">
        <w:rPr>
          <w:rStyle w:val="Emphasis"/>
          <w:highlight w:val="cyan"/>
        </w:rPr>
        <w:t>rivals would be emboldened</w:t>
      </w:r>
      <w:r w:rsidRPr="0050070E">
        <w:t xml:space="preserve">; </w:t>
      </w:r>
      <w:r w:rsidRPr="0050070E">
        <w:rPr>
          <w:rStyle w:val="Emphasis"/>
        </w:rPr>
        <w:t xml:space="preserve">international </w:t>
      </w:r>
      <w:r w:rsidRPr="00327804">
        <w:rPr>
          <w:rStyle w:val="Emphasis"/>
          <w:highlight w:val="cyan"/>
        </w:rPr>
        <w:t>crises would go unaddressed</w:t>
      </w:r>
      <w:r w:rsidRPr="0050070E">
        <w:t xml:space="preserve">. American </w:t>
      </w:r>
      <w:r w:rsidRPr="0050070E">
        <w:rPr>
          <w:rStyle w:val="StyleUnderline"/>
        </w:rPr>
        <w:t xml:space="preserve">primacy was thus like a </w:t>
      </w:r>
      <w:r w:rsidRPr="0050070E">
        <w:rPr>
          <w:rStyle w:val="Emphasis"/>
        </w:rPr>
        <w:t>reasonably priced insurance policy</w:t>
      </w:r>
      <w:r w:rsidRPr="0050070E">
        <w:t xml:space="preserve">. </w:t>
      </w:r>
      <w:r w:rsidRPr="0050070E">
        <w:rPr>
          <w:rStyle w:val="StyleUnderline"/>
        </w:rPr>
        <w:t>It required nontrivial expenditures, but protected against far costlier outcomes.</w:t>
      </w:r>
      <w:r w:rsidRPr="0050070E">
        <w:t>9 Washington paid its insurance premiums for two decades after the Cold War. But more</w:t>
      </w:r>
      <w:r w:rsidRPr="0050070E">
        <w:rPr>
          <w:rStyle w:val="StyleUnderline"/>
        </w:rPr>
        <w:t xml:space="preserve"> recently American primacy and strategic solvency have been imperiled.</w:t>
      </w:r>
    </w:p>
    <w:p w14:paraId="44BA4D3C" w14:textId="77777777" w:rsidR="00F846D5" w:rsidRPr="0050070E" w:rsidRDefault="00F846D5" w:rsidP="00F846D5">
      <w:r w:rsidRPr="0050070E">
        <w:t xml:space="preserve">THE DARKENING HORIZON For most of the post–Cold War era, the international system was— by historical standards—remarkably benign. Dangers existed, and as the terrorist attacks of </w:t>
      </w:r>
      <w:r w:rsidRPr="0050070E">
        <w:lastRenderedPageBreak/>
        <w:t xml:space="preserve">September 11, 2001, demonstrated, they could manifest with horrific effect. But for </w:t>
      </w:r>
      <w:r w:rsidRPr="0050070E">
        <w:rPr>
          <w:rStyle w:val="StyleUnderline"/>
        </w:rPr>
        <w:t xml:space="preserve">two decades after the Soviet collapse, the world was characterized by </w:t>
      </w:r>
      <w:r w:rsidRPr="0050070E">
        <w:rPr>
          <w:rStyle w:val="Emphasis"/>
        </w:rPr>
        <w:t xml:space="preserve">remarkably low levels of great-power competition, </w:t>
      </w:r>
      <w:r w:rsidRPr="0050070E">
        <w:rPr>
          <w:rStyle w:val="StyleUnderline"/>
        </w:rPr>
        <w:t xml:space="preserve">high levels of </w:t>
      </w:r>
      <w:r w:rsidRPr="0050070E">
        <w:rPr>
          <w:rStyle w:val="Emphasis"/>
        </w:rPr>
        <w:t>security</w:t>
      </w:r>
      <w:r w:rsidRPr="0050070E">
        <w:rPr>
          <w:rStyle w:val="StyleUnderline"/>
        </w:rPr>
        <w:t xml:space="preserve"> in key theaters such as </w:t>
      </w:r>
      <w:r w:rsidRPr="0050070E">
        <w:rPr>
          <w:rStyle w:val="Emphasis"/>
        </w:rPr>
        <w:t>Europe</w:t>
      </w:r>
      <w:r w:rsidRPr="0050070E">
        <w:rPr>
          <w:rStyle w:val="StyleUnderline"/>
        </w:rPr>
        <w:t xml:space="preserve"> and </w:t>
      </w:r>
      <w:r w:rsidRPr="0050070E">
        <w:rPr>
          <w:rStyle w:val="Emphasis"/>
        </w:rPr>
        <w:t>East Asia</w:t>
      </w:r>
      <w:r w:rsidRPr="0050070E">
        <w:rPr>
          <w:rStyle w:val="StyleUnderline"/>
        </w:rPr>
        <w:t xml:space="preserve">, and the </w:t>
      </w:r>
      <w:r w:rsidRPr="0050070E">
        <w:rPr>
          <w:rStyle w:val="Emphasis"/>
        </w:rPr>
        <w:t>comparative weakness</w:t>
      </w:r>
      <w:r w:rsidRPr="0050070E">
        <w:rPr>
          <w:rStyle w:val="StyleUnderline"/>
        </w:rPr>
        <w:t xml:space="preserve"> of those “</w:t>
      </w:r>
      <w:r w:rsidRPr="0050070E">
        <w:rPr>
          <w:rStyle w:val="Emphasis"/>
        </w:rPr>
        <w:t>rogue” actors</w:t>
      </w:r>
      <w:r w:rsidRPr="0050070E">
        <w:rPr>
          <w:rStyle w:val="StyleUnderline"/>
        </w:rPr>
        <w:t>—Iran, Iraq, North Korea, al-Qaeda—who most aggressively challenged American power.</w:t>
      </w:r>
      <w:r w:rsidRPr="0050070E">
        <w:t xml:space="preserve"> During the 1990s, some observers even spoke of a “strategic pause,” the idea being that the end of the Cold War had afforded the United States a respite from normal levels of geopolitical danger and competition. Now, however, </w:t>
      </w:r>
      <w:r w:rsidRPr="0050070E">
        <w:rPr>
          <w:rStyle w:val="Emphasis"/>
        </w:rPr>
        <w:t>the strategic horizon is darkening</w:t>
      </w:r>
      <w:r w:rsidRPr="0050070E">
        <w:t>, due to four factors.</w:t>
      </w:r>
    </w:p>
    <w:p w14:paraId="3A31E2D8" w14:textId="77777777" w:rsidR="00F846D5" w:rsidRPr="0050070E" w:rsidRDefault="00F846D5" w:rsidP="00F846D5">
      <w:pPr>
        <w:rPr>
          <w:rStyle w:val="Emphasis"/>
        </w:rPr>
      </w:pPr>
      <w:r w:rsidRPr="00A40443">
        <w:t xml:space="preserve">First, </w:t>
      </w:r>
      <w:r w:rsidRPr="00A40443">
        <w:rPr>
          <w:rStyle w:val="Emphasis"/>
        </w:rPr>
        <w:t>great-power military competition is back</w:t>
      </w:r>
      <w:r w:rsidRPr="0050070E">
        <w:t xml:space="preserve">. </w:t>
      </w:r>
      <w:r w:rsidRPr="0050070E">
        <w:rPr>
          <w:rStyle w:val="StyleUnderline"/>
        </w:rPr>
        <w:t>The world’s two leading authoritarian powers</w:t>
      </w:r>
      <w:r w:rsidRPr="0050070E">
        <w:t>—</w:t>
      </w:r>
      <w:r w:rsidRPr="00327804">
        <w:rPr>
          <w:rStyle w:val="Emphasis"/>
          <w:highlight w:val="cyan"/>
        </w:rPr>
        <w:t>China</w:t>
      </w:r>
      <w:r w:rsidRPr="00327804">
        <w:rPr>
          <w:highlight w:val="cyan"/>
        </w:rPr>
        <w:t xml:space="preserve"> </w:t>
      </w:r>
      <w:r w:rsidRPr="00327804">
        <w:rPr>
          <w:rStyle w:val="StyleUnderline"/>
          <w:highlight w:val="cyan"/>
        </w:rPr>
        <w:t>and</w:t>
      </w:r>
      <w:r w:rsidRPr="00327804">
        <w:rPr>
          <w:highlight w:val="cyan"/>
        </w:rPr>
        <w:t xml:space="preserve"> </w:t>
      </w:r>
      <w:r w:rsidRPr="00327804">
        <w:rPr>
          <w:rStyle w:val="Emphasis"/>
          <w:highlight w:val="cyan"/>
        </w:rPr>
        <w:t>Russia</w:t>
      </w:r>
      <w:r w:rsidRPr="00327804">
        <w:rPr>
          <w:highlight w:val="cyan"/>
        </w:rPr>
        <w:t>—</w:t>
      </w:r>
      <w:r w:rsidRPr="00327804">
        <w:rPr>
          <w:rStyle w:val="StyleUnderline"/>
          <w:highlight w:val="cyan"/>
        </w:rPr>
        <w:t xml:space="preserve">are seeking </w:t>
      </w:r>
      <w:r w:rsidRPr="00327804">
        <w:rPr>
          <w:rStyle w:val="Emphasis"/>
          <w:highlight w:val="cyan"/>
        </w:rPr>
        <w:t>regional heg</w:t>
      </w:r>
      <w:r w:rsidRPr="00A40443">
        <w:rPr>
          <w:rStyle w:val="Emphasis"/>
        </w:rPr>
        <w:t>emony</w:t>
      </w:r>
      <w:r w:rsidRPr="00A40443">
        <w:t>,</w:t>
      </w:r>
      <w:r w:rsidRPr="0050070E">
        <w:t xml:space="preserve"> </w:t>
      </w:r>
      <w:r w:rsidRPr="0050070E">
        <w:rPr>
          <w:rStyle w:val="StyleUnderline"/>
        </w:rPr>
        <w:t xml:space="preserve">contesting global norms such as nonaggression and freedom of navigation, </w:t>
      </w:r>
      <w:r w:rsidRPr="00327804">
        <w:rPr>
          <w:rStyle w:val="StyleUnderline"/>
          <w:highlight w:val="cyan"/>
        </w:rPr>
        <w:t xml:space="preserve">and developing </w:t>
      </w:r>
      <w:r w:rsidRPr="00A40443">
        <w:rPr>
          <w:rStyle w:val="StyleUnderline"/>
        </w:rPr>
        <w:t xml:space="preserve">the </w:t>
      </w:r>
      <w:r w:rsidRPr="00A40443">
        <w:rPr>
          <w:rStyle w:val="Emphasis"/>
        </w:rPr>
        <w:t>military punch</w:t>
      </w:r>
      <w:r w:rsidRPr="00A40443">
        <w:rPr>
          <w:rStyle w:val="StyleUnderline"/>
        </w:rPr>
        <w:t xml:space="preserve"> to</w:t>
      </w:r>
      <w:r w:rsidRPr="0050070E">
        <w:rPr>
          <w:rStyle w:val="StyleUnderline"/>
        </w:rPr>
        <w:t xml:space="preserve"> underwrite these ambitions</w:t>
      </w:r>
      <w:r w:rsidRPr="0050070E">
        <w:t>. Notwithstanding severe economic and demographic problems</w:t>
      </w:r>
      <w:r w:rsidRPr="00A40443">
        <w:rPr>
          <w:rStyle w:val="StyleUnderline"/>
        </w:rPr>
        <w:t>, Russia has</w:t>
      </w:r>
      <w:r w:rsidRPr="0050070E">
        <w:rPr>
          <w:rStyle w:val="StyleUnderline"/>
        </w:rPr>
        <w:t xml:space="preserve"> </w:t>
      </w:r>
      <w:r w:rsidRPr="00A40443">
        <w:rPr>
          <w:rStyle w:val="StyleUnderline"/>
        </w:rPr>
        <w:t>conducted a major military</w:t>
      </w:r>
      <w:r w:rsidRPr="0050070E">
        <w:rPr>
          <w:rStyle w:val="StyleUnderline"/>
        </w:rPr>
        <w:t xml:space="preserve"> </w:t>
      </w:r>
      <w:r w:rsidRPr="00327804">
        <w:rPr>
          <w:rStyle w:val="Emphasis"/>
          <w:highlight w:val="cyan"/>
        </w:rPr>
        <w:t>modernization</w:t>
      </w:r>
      <w:r w:rsidRPr="00327804">
        <w:rPr>
          <w:rStyle w:val="StyleUnderline"/>
          <w:highlight w:val="cyan"/>
        </w:rPr>
        <w:t xml:space="preserve"> emphasizing </w:t>
      </w:r>
      <w:r w:rsidRPr="00327804">
        <w:rPr>
          <w:rStyle w:val="Emphasis"/>
          <w:highlight w:val="cyan"/>
        </w:rPr>
        <w:t>nuclear weapons</w:t>
      </w:r>
      <w:r w:rsidRPr="0050070E">
        <w:rPr>
          <w:rStyle w:val="StyleUnderline"/>
        </w:rPr>
        <w:t>, high-end conventional capabilities, and rapid-deployment and special operations forces— and utilized many of these capabilities in conflicts in Ukraine and Syr</w:t>
      </w:r>
      <w:r w:rsidRPr="00A40443">
        <w:rPr>
          <w:rStyle w:val="StyleUnderline"/>
        </w:rPr>
        <w:t>ia</w:t>
      </w:r>
      <w:r w:rsidRPr="00A40443">
        <w:t xml:space="preserve">.10 </w:t>
      </w:r>
      <w:r w:rsidRPr="00A40443">
        <w:rPr>
          <w:rStyle w:val="StyleUnderline"/>
        </w:rPr>
        <w:t>China</w:t>
      </w:r>
      <w:r w:rsidRPr="00A40443">
        <w:t>, meanwhile</w:t>
      </w:r>
      <w:r w:rsidRPr="0050070E">
        <w:t xml:space="preserve">, </w:t>
      </w:r>
      <w:r w:rsidRPr="0050070E">
        <w:rPr>
          <w:rStyle w:val="StyleUnderline"/>
        </w:rPr>
        <w:t xml:space="preserve">has </w:t>
      </w:r>
      <w:r w:rsidRPr="00327804">
        <w:rPr>
          <w:rStyle w:val="StyleUnderline"/>
          <w:highlight w:val="cyan"/>
        </w:rPr>
        <w:t xml:space="preserve">carried out a </w:t>
      </w:r>
      <w:r w:rsidRPr="00327804">
        <w:rPr>
          <w:rStyle w:val="Emphasis"/>
          <w:highlight w:val="cyan"/>
        </w:rPr>
        <w:t>buildup of historic proportions,</w:t>
      </w:r>
      <w:r w:rsidRPr="0050070E">
        <w:t xml:space="preserve"> with constant-dollar defense outlays rising from US$26 billion in 1995 to US$226 billion in 2016.11 Ominously, </w:t>
      </w:r>
      <w:r w:rsidRPr="0050070E">
        <w:rPr>
          <w:rStyle w:val="StyleUnderline"/>
        </w:rPr>
        <w:t xml:space="preserve">these </w:t>
      </w:r>
      <w:r w:rsidRPr="00327804">
        <w:rPr>
          <w:rStyle w:val="StyleUnderline"/>
          <w:highlight w:val="cyan"/>
        </w:rPr>
        <w:t>expenditures</w:t>
      </w:r>
      <w:r w:rsidRPr="0050070E">
        <w:rPr>
          <w:rStyle w:val="StyleUnderline"/>
        </w:rPr>
        <w:t xml:space="preserve"> have </w:t>
      </w:r>
      <w:r w:rsidRPr="00327804">
        <w:rPr>
          <w:rStyle w:val="StyleUnderline"/>
          <w:highlight w:val="cyan"/>
        </w:rPr>
        <w:t>funded</w:t>
      </w:r>
      <w:r w:rsidRPr="0050070E">
        <w:rPr>
          <w:rStyle w:val="StyleUnderline"/>
        </w:rPr>
        <w:t xml:space="preserve"> development of </w:t>
      </w:r>
      <w:r w:rsidRPr="00327804">
        <w:rPr>
          <w:rStyle w:val="Emphasis"/>
          <w:highlight w:val="cyan"/>
        </w:rPr>
        <w:t>power-projection</w:t>
      </w:r>
      <w:r w:rsidRPr="00327804">
        <w:rPr>
          <w:rStyle w:val="StyleUnderline"/>
          <w:highlight w:val="cyan"/>
        </w:rPr>
        <w:t xml:space="preserve"> and</w:t>
      </w:r>
      <w:r w:rsidRPr="0050070E">
        <w:rPr>
          <w:rStyle w:val="StyleUnderline"/>
        </w:rPr>
        <w:t xml:space="preserve"> antiaccess/area denial</w:t>
      </w:r>
      <w:r w:rsidRPr="0050070E">
        <w:t xml:space="preserve"> </w:t>
      </w:r>
      <w:r w:rsidRPr="00327804">
        <w:rPr>
          <w:highlight w:val="cyan"/>
        </w:rPr>
        <w:t>(</w:t>
      </w:r>
      <w:r w:rsidRPr="00327804">
        <w:rPr>
          <w:rStyle w:val="Emphasis"/>
          <w:highlight w:val="cyan"/>
        </w:rPr>
        <w:t xml:space="preserve">A2/AD) </w:t>
      </w:r>
      <w:r w:rsidRPr="0050070E">
        <w:rPr>
          <w:rStyle w:val="Emphasis"/>
        </w:rPr>
        <w:t>tools</w:t>
      </w:r>
      <w:r w:rsidRPr="0050070E">
        <w:t xml:space="preserve"> </w:t>
      </w:r>
      <w:r w:rsidRPr="0050070E">
        <w:rPr>
          <w:rStyle w:val="StyleUnderline"/>
        </w:rPr>
        <w:t>necessary to threaten China’s neighbors and complicate U.S. intervention on their behalf</w:t>
      </w:r>
      <w:r w:rsidRPr="0050070E">
        <w:t xml:space="preserve">. Washington has grown accustomed to having a generational military lead; </w:t>
      </w:r>
      <w:r w:rsidRPr="0050070E">
        <w:rPr>
          <w:rStyle w:val="StyleUnderline"/>
        </w:rPr>
        <w:t xml:space="preserve">Russian and Chinese modernization efforts are now creating a </w:t>
      </w:r>
      <w:r w:rsidRPr="0050070E">
        <w:rPr>
          <w:rStyle w:val="Emphasis"/>
        </w:rPr>
        <w:t xml:space="preserve">far more competitive environment. </w:t>
      </w:r>
    </w:p>
    <w:p w14:paraId="26D84F76" w14:textId="77777777" w:rsidR="00F846D5" w:rsidRPr="0050070E" w:rsidRDefault="00F846D5" w:rsidP="00F846D5">
      <w:pPr>
        <w:rPr>
          <w:rStyle w:val="StyleUnderline"/>
        </w:rPr>
      </w:pPr>
      <w:r w:rsidRPr="0050070E">
        <w:t xml:space="preserve">Second, the </w:t>
      </w:r>
      <w:r w:rsidRPr="0050070E">
        <w:rPr>
          <w:rStyle w:val="Emphasis"/>
        </w:rPr>
        <w:t>international outlaws</w:t>
      </w:r>
      <w:r w:rsidRPr="0050070E">
        <w:rPr>
          <w:rStyle w:val="StyleUnderline"/>
        </w:rPr>
        <w:t xml:space="preserve"> are no longer so </w:t>
      </w:r>
      <w:r w:rsidRPr="0050070E">
        <w:rPr>
          <w:rStyle w:val="Emphasis"/>
        </w:rPr>
        <w:t>weak</w:t>
      </w:r>
      <w:r w:rsidRPr="0050070E">
        <w:rPr>
          <w:rStyle w:val="StyleUnderline"/>
        </w:rPr>
        <w:t>.</w:t>
      </w:r>
      <w:r w:rsidRPr="0050070E">
        <w:t xml:space="preserve"> </w:t>
      </w:r>
      <w:r w:rsidRPr="00327804">
        <w:rPr>
          <w:rStyle w:val="Emphasis"/>
          <w:highlight w:val="cyan"/>
        </w:rPr>
        <w:t>North Korea</w:t>
      </w:r>
      <w:r w:rsidRPr="0050070E">
        <w:rPr>
          <w:rStyle w:val="Emphasis"/>
        </w:rPr>
        <w:t>’s</w:t>
      </w:r>
      <w:r w:rsidRPr="0050070E">
        <w:t xml:space="preserve"> </w:t>
      </w:r>
      <w:r w:rsidRPr="0050070E">
        <w:rPr>
          <w:rStyle w:val="StyleUnderline"/>
        </w:rPr>
        <w:t xml:space="preserve">conventional forces have atrophied, but it has </w:t>
      </w:r>
      <w:r w:rsidRPr="00327804">
        <w:rPr>
          <w:rStyle w:val="StyleUnderline"/>
          <w:highlight w:val="cyan"/>
        </w:rPr>
        <w:t xml:space="preserve">amassed a </w:t>
      </w:r>
      <w:r w:rsidRPr="0050070E">
        <w:rPr>
          <w:rStyle w:val="StyleUnderline"/>
        </w:rPr>
        <w:t xml:space="preserve">growing </w:t>
      </w:r>
      <w:r w:rsidRPr="00327804">
        <w:rPr>
          <w:rStyle w:val="Emphasis"/>
          <w:highlight w:val="cyan"/>
        </w:rPr>
        <w:t>nuclear arsenal</w:t>
      </w:r>
      <w:r w:rsidRPr="0050070E">
        <w:t xml:space="preserve"> </w:t>
      </w:r>
      <w:r w:rsidRPr="0050070E">
        <w:rPr>
          <w:rStyle w:val="StyleUnderline"/>
        </w:rPr>
        <w:t xml:space="preserve">and is developing an intercontinental delivery capability that will soon allow it to threaten not just America’s regional allies but also the </w:t>
      </w:r>
      <w:r w:rsidRPr="0050070E">
        <w:rPr>
          <w:rStyle w:val="Emphasis"/>
        </w:rPr>
        <w:t>continental United States</w:t>
      </w:r>
      <w:r w:rsidRPr="0050070E">
        <w:t xml:space="preserve">.12 </w:t>
      </w:r>
      <w:r w:rsidRPr="0050070E">
        <w:rPr>
          <w:rStyle w:val="Emphasis"/>
        </w:rPr>
        <w:t>Iran</w:t>
      </w:r>
      <w:r w:rsidRPr="0050070E">
        <w:t xml:space="preserve"> </w:t>
      </w:r>
      <w:r w:rsidRPr="0050070E">
        <w:rPr>
          <w:rStyle w:val="StyleUnderline"/>
        </w:rPr>
        <w:t>remains a</w:t>
      </w:r>
      <w:r w:rsidRPr="0050070E">
        <w:t xml:space="preserve"> </w:t>
      </w:r>
      <w:r w:rsidRPr="0050070E">
        <w:rPr>
          <w:rStyle w:val="Emphasis"/>
        </w:rPr>
        <w:t>nuclear threshold state,</w:t>
      </w:r>
      <w:r w:rsidRPr="0050070E">
        <w:t xml:space="preserve"> one </w:t>
      </w:r>
      <w:r w:rsidRPr="0050070E">
        <w:rPr>
          <w:rStyle w:val="StyleUnderline"/>
        </w:rPr>
        <w:t xml:space="preserve">that continues to develop ballistic missiles and A2/AD capabilities while employing </w:t>
      </w:r>
      <w:r w:rsidRPr="0050070E">
        <w:rPr>
          <w:rStyle w:val="Emphasis"/>
        </w:rPr>
        <w:t>sectarian</w:t>
      </w:r>
      <w:r w:rsidRPr="0050070E">
        <w:rPr>
          <w:rStyle w:val="StyleUnderline"/>
        </w:rPr>
        <w:t xml:space="preserve"> and </w:t>
      </w:r>
      <w:r w:rsidRPr="0050070E">
        <w:rPr>
          <w:rStyle w:val="Emphasis"/>
        </w:rPr>
        <w:t>proxy forces</w:t>
      </w:r>
      <w:r w:rsidRPr="0050070E">
        <w:rPr>
          <w:rStyle w:val="StyleUnderline"/>
        </w:rPr>
        <w:t xml:space="preserve"> across the Middle East</w:t>
      </w:r>
      <w:r w:rsidRPr="0050070E">
        <w:t xml:space="preserve">. </w:t>
      </w:r>
      <w:r w:rsidRPr="0050070E">
        <w:rPr>
          <w:rStyle w:val="StyleUnderline"/>
        </w:rPr>
        <w:t>The Islamic State</w:t>
      </w:r>
      <w:r w:rsidRPr="0050070E">
        <w:t xml:space="preserve">, for its part, </w:t>
      </w:r>
      <w:r w:rsidRPr="0050070E">
        <w:rPr>
          <w:rStyle w:val="StyleUnderline"/>
        </w:rPr>
        <w:t>is headed for defeat, but has displayed</w:t>
      </w:r>
      <w:r w:rsidRPr="0050070E">
        <w:t xml:space="preserve"> </w:t>
      </w:r>
      <w:r w:rsidRPr="0050070E">
        <w:rPr>
          <w:rStyle w:val="StyleUnderline"/>
        </w:rPr>
        <w:t xml:space="preserve">military capabilities </w:t>
      </w:r>
      <w:r w:rsidRPr="0050070E">
        <w:rPr>
          <w:rStyle w:val="Emphasis"/>
        </w:rPr>
        <w:t>unprecedented</w:t>
      </w:r>
      <w:r w:rsidRPr="0050070E">
        <w:t xml:space="preserve"> </w:t>
      </w:r>
      <w:r w:rsidRPr="0050070E">
        <w:rPr>
          <w:rStyle w:val="StyleUnderline"/>
        </w:rPr>
        <w:t xml:space="preserve">for any </w:t>
      </w:r>
      <w:r w:rsidRPr="0050070E">
        <w:rPr>
          <w:rStyle w:val="Emphasis"/>
        </w:rPr>
        <w:t>terrorist group</w:t>
      </w:r>
      <w:r w:rsidRPr="0050070E">
        <w:rPr>
          <w:rStyle w:val="StyleUnderline"/>
        </w:rPr>
        <w:t>,</w:t>
      </w:r>
      <w:r w:rsidRPr="0050070E">
        <w:t xml:space="preserve"> </w:t>
      </w:r>
      <w:r w:rsidRPr="0050070E">
        <w:rPr>
          <w:rStyle w:val="StyleUnderline"/>
        </w:rPr>
        <w:t>and shown that</w:t>
      </w:r>
      <w:r w:rsidRPr="0050070E">
        <w:t xml:space="preserve"> </w:t>
      </w:r>
      <w:r w:rsidRPr="0050070E">
        <w:rPr>
          <w:rStyle w:val="Emphasis"/>
        </w:rPr>
        <w:t>counterterrorism</w:t>
      </w:r>
      <w:r w:rsidRPr="0050070E">
        <w:t xml:space="preserve"> </w:t>
      </w:r>
      <w:r w:rsidRPr="0050070E">
        <w:rPr>
          <w:rStyle w:val="StyleUnderline"/>
        </w:rPr>
        <w:t xml:space="preserve">will continue to place </w:t>
      </w:r>
      <w:r w:rsidRPr="0050070E">
        <w:rPr>
          <w:rStyle w:val="Emphasis"/>
        </w:rPr>
        <w:t>significant operational demands</w:t>
      </w:r>
      <w:r w:rsidRPr="0050070E">
        <w:rPr>
          <w:rStyle w:val="StyleUnderline"/>
        </w:rPr>
        <w:t xml:space="preserve"> on U.S. forces whether in this context or in others. </w:t>
      </w:r>
      <w:r w:rsidRPr="0050070E">
        <w:t>Rogue actors have long preoccupied American planners, but</w:t>
      </w:r>
      <w:r w:rsidRPr="0050070E">
        <w:rPr>
          <w:rStyle w:val="StyleUnderline"/>
        </w:rPr>
        <w:t xml:space="preserve"> </w:t>
      </w:r>
      <w:r w:rsidRPr="0050070E">
        <w:rPr>
          <w:rStyle w:val="Emphasis"/>
        </w:rPr>
        <w:t>the rogues are now more capable</w:t>
      </w:r>
      <w:r w:rsidRPr="0050070E">
        <w:rPr>
          <w:rStyle w:val="StyleUnderline"/>
        </w:rPr>
        <w:t xml:space="preserve"> than at any time in decades.</w:t>
      </w:r>
    </w:p>
    <w:p w14:paraId="536D3749" w14:textId="77777777" w:rsidR="00F846D5" w:rsidRPr="0050070E" w:rsidRDefault="00F846D5" w:rsidP="00F846D5">
      <w:r w:rsidRPr="0050070E">
        <w:t xml:space="preserve">Third, </w:t>
      </w:r>
      <w:r w:rsidRPr="0050070E">
        <w:rPr>
          <w:rStyle w:val="StyleUnderline"/>
        </w:rPr>
        <w:t>the</w:t>
      </w:r>
      <w:r w:rsidRPr="0050070E">
        <w:t xml:space="preserve"> </w:t>
      </w:r>
      <w:r w:rsidRPr="0050070E">
        <w:rPr>
          <w:rStyle w:val="Emphasis"/>
        </w:rPr>
        <w:t>democratization of technology</w:t>
      </w:r>
      <w:r w:rsidRPr="0050070E">
        <w:t xml:space="preserve"> </w:t>
      </w:r>
      <w:r w:rsidRPr="0050070E">
        <w:rPr>
          <w:rStyle w:val="StyleUnderline"/>
        </w:rPr>
        <w:t xml:space="preserve">has allowed more actors to </w:t>
      </w:r>
      <w:r w:rsidRPr="0050070E">
        <w:rPr>
          <w:rStyle w:val="Emphasis"/>
        </w:rPr>
        <w:t>contest American superiority</w:t>
      </w:r>
      <w:r w:rsidRPr="0050070E">
        <w:rPr>
          <w:rStyle w:val="StyleUnderline"/>
        </w:rPr>
        <w:t xml:space="preserve"> in dangerous ways</w:t>
      </w:r>
      <w:r w:rsidRPr="0050070E">
        <w:t xml:space="preserve">. The spread of </w:t>
      </w:r>
      <w:r w:rsidRPr="0050070E">
        <w:rPr>
          <w:rStyle w:val="Emphasis"/>
        </w:rPr>
        <w:t>antisatellite</w:t>
      </w:r>
      <w:r w:rsidRPr="0050070E">
        <w:t xml:space="preserve"> </w:t>
      </w:r>
      <w:r w:rsidRPr="0050070E">
        <w:rPr>
          <w:rStyle w:val="StyleUnderline"/>
        </w:rPr>
        <w:t>and</w:t>
      </w:r>
      <w:r w:rsidRPr="0050070E">
        <w:t xml:space="preserve"> </w:t>
      </w:r>
      <w:r w:rsidRPr="0050070E">
        <w:rPr>
          <w:rStyle w:val="Emphasis"/>
        </w:rPr>
        <w:lastRenderedPageBreak/>
        <w:t>cyberwarfare</w:t>
      </w:r>
      <w:r w:rsidRPr="0050070E">
        <w:t xml:space="preserve"> </w:t>
      </w:r>
      <w:r w:rsidRPr="0050070E">
        <w:rPr>
          <w:rStyle w:val="StyleUnderline"/>
        </w:rPr>
        <w:t>capabilities</w:t>
      </w:r>
      <w:r w:rsidRPr="0050070E">
        <w:t xml:space="preserve">; </w:t>
      </w:r>
      <w:r w:rsidRPr="0050070E">
        <w:rPr>
          <w:rStyle w:val="StyleUnderline"/>
        </w:rPr>
        <w:t xml:space="preserve">the proliferation of man-portable air defense systems and ballistic missiles; the increasing availability of key elements of the precision-strike complex— these phenomena have had a </w:t>
      </w:r>
      <w:r w:rsidRPr="0050070E">
        <w:rPr>
          <w:rStyle w:val="Emphasis"/>
        </w:rPr>
        <w:t>military leveling effect</w:t>
      </w:r>
      <w:r w:rsidRPr="0050070E">
        <w:rPr>
          <w:rStyle w:val="StyleUnderline"/>
        </w:rPr>
        <w:t xml:space="preserve"> by giving weaker actors </w:t>
      </w:r>
      <w:r w:rsidRPr="0050070E">
        <w:rPr>
          <w:rStyle w:val="Emphasis"/>
        </w:rPr>
        <w:t>capabilities</w:t>
      </w:r>
      <w:r w:rsidRPr="0050070E">
        <w:rPr>
          <w:rStyle w:val="StyleUnderline"/>
        </w:rPr>
        <w:t xml:space="preserve"> which were </w:t>
      </w:r>
      <w:r w:rsidRPr="0050070E">
        <w:rPr>
          <w:rStyle w:val="Emphasis"/>
        </w:rPr>
        <w:t>formerly unique</w:t>
      </w:r>
      <w:r w:rsidRPr="0050070E">
        <w:rPr>
          <w:rStyle w:val="StyleUnderline"/>
        </w:rPr>
        <w:t xml:space="preserve"> to technologically advanced states</w:t>
      </w:r>
      <w:r w:rsidRPr="0050070E">
        <w:t xml:space="preserve">. </w:t>
      </w:r>
      <w:r w:rsidRPr="0050070E">
        <w:rPr>
          <w:rStyle w:val="StyleUnderline"/>
        </w:rPr>
        <w:t>As such technologies</w:t>
      </w:r>
      <w:r w:rsidRPr="0050070E">
        <w:t xml:space="preserve"> “</w:t>
      </w:r>
      <w:r w:rsidRPr="0050070E">
        <w:rPr>
          <w:rStyle w:val="Emphasis"/>
        </w:rPr>
        <w:t>proliferate worldwide</w:t>
      </w:r>
      <w:r w:rsidRPr="0050070E">
        <w:t>,” Air Force Chief of Staff General David Goldfein commented in 2016, “</w:t>
      </w:r>
      <w:r w:rsidRPr="0050070E">
        <w:rPr>
          <w:rStyle w:val="StyleUnderline"/>
        </w:rPr>
        <w:t>the</w:t>
      </w:r>
      <w:r w:rsidRPr="0050070E">
        <w:t xml:space="preserve"> </w:t>
      </w:r>
      <w:r w:rsidRPr="0050070E">
        <w:rPr>
          <w:rStyle w:val="Emphasis"/>
        </w:rPr>
        <w:t>technology</w:t>
      </w:r>
      <w:r w:rsidRPr="0050070E">
        <w:t xml:space="preserve"> </w:t>
      </w:r>
      <w:r w:rsidRPr="0050070E">
        <w:rPr>
          <w:rStyle w:val="StyleUnderline"/>
        </w:rPr>
        <w:t>and</w:t>
      </w:r>
      <w:r w:rsidRPr="0050070E">
        <w:t xml:space="preserve"> </w:t>
      </w:r>
      <w:r w:rsidRPr="0050070E">
        <w:rPr>
          <w:rStyle w:val="Emphasis"/>
        </w:rPr>
        <w:t>capability gaps</w:t>
      </w:r>
      <w:r w:rsidRPr="0050070E">
        <w:t xml:space="preserve"> </w:t>
      </w:r>
      <w:r w:rsidRPr="0050070E">
        <w:rPr>
          <w:rStyle w:val="StyleUnderline"/>
        </w:rPr>
        <w:t xml:space="preserve">between America and our adversaries are </w:t>
      </w:r>
      <w:r w:rsidRPr="0050070E">
        <w:rPr>
          <w:rStyle w:val="Emphasis"/>
        </w:rPr>
        <w:t>closing dangerously fast</w:t>
      </w:r>
      <w:r w:rsidRPr="0050070E">
        <w:t xml:space="preserve">.”13 Indeed, as these capabilities spread, </w:t>
      </w:r>
      <w:r w:rsidRPr="0050070E">
        <w:rPr>
          <w:rStyle w:val="StyleUnderline"/>
        </w:rPr>
        <w:t>fourth-generation systems</w:t>
      </w:r>
      <w:r w:rsidRPr="0050070E">
        <w:t xml:space="preserve"> (such as F-15s and F-16s) </w:t>
      </w:r>
      <w:r w:rsidRPr="0050070E">
        <w:rPr>
          <w:rStyle w:val="StyleUnderline"/>
        </w:rPr>
        <w:t xml:space="preserve">may provide </w:t>
      </w:r>
      <w:r w:rsidRPr="0050070E">
        <w:rPr>
          <w:rStyle w:val="Emphasis"/>
        </w:rPr>
        <w:t>decreasing utility</w:t>
      </w:r>
      <w:r w:rsidRPr="0050070E">
        <w:t xml:space="preserve"> </w:t>
      </w:r>
      <w:r w:rsidRPr="0050070E">
        <w:rPr>
          <w:rStyle w:val="StyleUnderline"/>
        </w:rPr>
        <w:t xml:space="preserve">against even </w:t>
      </w:r>
      <w:r w:rsidRPr="0050070E">
        <w:rPr>
          <w:rStyle w:val="Emphasis"/>
        </w:rPr>
        <w:t>non-great-power competitors</w:t>
      </w:r>
      <w:r w:rsidRPr="0050070E">
        <w:t xml:space="preserve">, </w:t>
      </w:r>
      <w:r w:rsidRPr="0050070E">
        <w:rPr>
          <w:rStyle w:val="StyleUnderline"/>
        </w:rPr>
        <w:t xml:space="preserve">and </w:t>
      </w:r>
      <w:r w:rsidRPr="0050070E">
        <w:rPr>
          <w:rStyle w:val="Emphasis"/>
        </w:rPr>
        <w:t>far more fifth-generation capabilities may be needed to perpetuate American overmatch</w:t>
      </w:r>
      <w:r w:rsidRPr="0050070E">
        <w:t>.</w:t>
      </w:r>
    </w:p>
    <w:p w14:paraId="1FEEC80F" w14:textId="77777777" w:rsidR="00F846D5" w:rsidRDefault="00F846D5" w:rsidP="00F846D5">
      <w:pPr>
        <w:rPr>
          <w:rStyle w:val="StyleUnderline"/>
        </w:rPr>
      </w:pPr>
      <w:r w:rsidRPr="0050070E">
        <w:t xml:space="preserve">Finally, </w:t>
      </w:r>
      <w:r w:rsidRPr="0050070E">
        <w:rPr>
          <w:rStyle w:val="StyleUnderline"/>
        </w:rPr>
        <w:t xml:space="preserve">the number of </w:t>
      </w:r>
      <w:r w:rsidRPr="00327804">
        <w:rPr>
          <w:rStyle w:val="StyleUnderline"/>
          <w:highlight w:val="cyan"/>
        </w:rPr>
        <w:t xml:space="preserve">challenges </w:t>
      </w:r>
      <w:r w:rsidRPr="0050070E">
        <w:rPr>
          <w:rStyle w:val="StyleUnderline"/>
        </w:rPr>
        <w:t xml:space="preserve">has </w:t>
      </w:r>
      <w:r w:rsidRPr="00327804">
        <w:rPr>
          <w:rStyle w:val="Emphasis"/>
          <w:highlight w:val="cyan"/>
        </w:rPr>
        <w:t>multiplied</w:t>
      </w:r>
      <w:r w:rsidRPr="0050070E">
        <w:t xml:space="preserve">. </w:t>
      </w:r>
      <w:r w:rsidRPr="0050070E">
        <w:rPr>
          <w:rStyle w:val="StyleUnderline"/>
        </w:rPr>
        <w:t>During the 1990s and early 2000s, Washington faced rogue states and jihadist extremism—but not intense great-power rivalry</w:t>
      </w:r>
      <w:r w:rsidRPr="0050070E">
        <w:t xml:space="preserve">. America faced conflicts in the Middle East—but East Asia and Europe were comparatively secure. Now, </w:t>
      </w:r>
      <w:r w:rsidRPr="0050070E">
        <w:rPr>
          <w:rStyle w:val="StyleUnderline"/>
        </w:rPr>
        <w:t xml:space="preserve">the old threats still exist—but the more </w:t>
      </w:r>
      <w:r w:rsidRPr="00327804">
        <w:rPr>
          <w:rStyle w:val="Emphasis"/>
          <w:highlight w:val="cyan"/>
        </w:rPr>
        <w:t>permissive conditions</w:t>
      </w:r>
      <w:r w:rsidRPr="00327804">
        <w:rPr>
          <w:rStyle w:val="StyleUnderline"/>
          <w:highlight w:val="cyan"/>
        </w:rPr>
        <w:t xml:space="preserve"> </w:t>
      </w:r>
      <w:r w:rsidRPr="0050070E">
        <w:rPr>
          <w:rStyle w:val="StyleUnderline"/>
        </w:rPr>
        <w:t xml:space="preserve">have </w:t>
      </w:r>
      <w:r w:rsidRPr="00327804">
        <w:rPr>
          <w:rStyle w:val="Emphasis"/>
          <w:highlight w:val="cyan"/>
        </w:rPr>
        <w:t>vanished</w:t>
      </w:r>
      <w:r w:rsidRPr="0050070E">
        <w:t xml:space="preserve">. </w:t>
      </w:r>
      <w:r w:rsidRPr="0050070E">
        <w:rPr>
          <w:rStyle w:val="StyleUnderline"/>
        </w:rPr>
        <w:t xml:space="preserve">The </w:t>
      </w:r>
      <w:r w:rsidRPr="00327804">
        <w:rPr>
          <w:rStyle w:val="Emphasis"/>
          <w:highlight w:val="cyan"/>
        </w:rPr>
        <w:t>U</w:t>
      </w:r>
      <w:r w:rsidRPr="0050070E">
        <w:rPr>
          <w:rStyle w:val="StyleUnderline"/>
        </w:rPr>
        <w:t>nited</w:t>
      </w:r>
      <w:r w:rsidRPr="00327804">
        <w:rPr>
          <w:rStyle w:val="StyleUnderline"/>
          <w:highlight w:val="cyan"/>
        </w:rPr>
        <w:t xml:space="preserve"> </w:t>
      </w:r>
      <w:r w:rsidRPr="00327804">
        <w:rPr>
          <w:rStyle w:val="Emphasis"/>
          <w:highlight w:val="cyan"/>
        </w:rPr>
        <w:t>S</w:t>
      </w:r>
      <w:r w:rsidRPr="0050070E">
        <w:rPr>
          <w:rStyle w:val="StyleUnderline"/>
        </w:rPr>
        <w:t>tates</w:t>
      </w:r>
      <w:r w:rsidRPr="00327804">
        <w:rPr>
          <w:rStyle w:val="StyleUnderline"/>
          <w:highlight w:val="cyan"/>
        </w:rPr>
        <w:t xml:space="preserve"> confronts </w:t>
      </w:r>
      <w:r w:rsidRPr="00327804">
        <w:rPr>
          <w:rStyle w:val="Emphasis"/>
          <w:highlight w:val="cyan"/>
        </w:rPr>
        <w:t>rogue states</w:t>
      </w:r>
      <w:r w:rsidRPr="00327804">
        <w:rPr>
          <w:rStyle w:val="StyleUnderline"/>
          <w:highlight w:val="cyan"/>
        </w:rPr>
        <w:t xml:space="preserve">, </w:t>
      </w:r>
      <w:r w:rsidRPr="0050070E">
        <w:rPr>
          <w:rStyle w:val="StyleUnderline"/>
        </w:rPr>
        <w:t xml:space="preserve">lethal </w:t>
      </w:r>
      <w:r w:rsidRPr="00327804">
        <w:rPr>
          <w:rStyle w:val="Emphasis"/>
          <w:highlight w:val="cyan"/>
        </w:rPr>
        <w:t>jihadist organizations</w:t>
      </w:r>
      <w:r w:rsidRPr="00327804">
        <w:rPr>
          <w:rStyle w:val="StyleUnderline"/>
          <w:highlight w:val="cyan"/>
        </w:rPr>
        <w:t xml:space="preserve">, and </w:t>
      </w:r>
      <w:r w:rsidRPr="00327804">
        <w:rPr>
          <w:rStyle w:val="Emphasis"/>
          <w:highlight w:val="cyan"/>
        </w:rPr>
        <w:t>great-power competition</w:t>
      </w:r>
      <w:r w:rsidRPr="0050070E">
        <w:rPr>
          <w:rStyle w:val="StyleUnderline"/>
        </w:rPr>
        <w:t xml:space="preserve">; there are severe challenges in all </w:t>
      </w:r>
      <w:r w:rsidRPr="0050070E">
        <w:rPr>
          <w:rStyle w:val="Emphasis"/>
        </w:rPr>
        <w:t>three Eurasian theaters</w:t>
      </w:r>
      <w:r w:rsidRPr="0050070E">
        <w:rPr>
          <w:rStyle w:val="StyleUnderline"/>
        </w:rPr>
        <w:t xml:space="preserve">. “I don’t </w:t>
      </w:r>
      <w:r w:rsidRPr="0050070E">
        <w:rPr>
          <w:rStyle w:val="Emphasis"/>
        </w:rPr>
        <w:t>recall a time</w:t>
      </w:r>
      <w:r w:rsidRPr="0050070E">
        <w:rPr>
          <w:rStyle w:val="StyleUnderline"/>
        </w:rPr>
        <w:t xml:space="preserve"> when we have been confronted with a </w:t>
      </w:r>
      <w:r w:rsidRPr="0050070E">
        <w:rPr>
          <w:rStyle w:val="Emphasis"/>
        </w:rPr>
        <w:t>more diverse array of threats</w:t>
      </w:r>
      <w:r w:rsidRPr="0050070E">
        <w:rPr>
          <w:rStyle w:val="StyleUnderline"/>
        </w:rPr>
        <w:t xml:space="preserve">, whether it’s the nation state threats posed by </w:t>
      </w:r>
      <w:r w:rsidRPr="0050070E">
        <w:rPr>
          <w:rStyle w:val="Emphasis"/>
        </w:rPr>
        <w:t>Russia</w:t>
      </w:r>
      <w:r w:rsidRPr="0050070E">
        <w:t xml:space="preserve"> </w:t>
      </w:r>
      <w:r w:rsidRPr="0050070E">
        <w:rPr>
          <w:rStyle w:val="StyleUnderline"/>
        </w:rPr>
        <w:t>and</w:t>
      </w:r>
      <w:r w:rsidRPr="0050070E">
        <w:t xml:space="preserve"> </w:t>
      </w:r>
      <w:r w:rsidRPr="0050070E">
        <w:rPr>
          <w:rStyle w:val="Emphasis"/>
        </w:rPr>
        <w:t>China</w:t>
      </w:r>
      <w:r w:rsidRPr="0050070E">
        <w:t xml:space="preserve"> </w:t>
      </w:r>
      <w:r w:rsidRPr="0050070E">
        <w:rPr>
          <w:rStyle w:val="StyleUnderline"/>
        </w:rPr>
        <w:t>and particularly their substantial nuclear capabilities, or non-nation states of the likes of ISIL, Al Qaida, etc</w:t>
      </w:r>
      <w:r w:rsidRPr="0050070E">
        <w:t xml:space="preserve">.,” Director of National Intelligence James Clapper commented in 2016. </w:t>
      </w:r>
      <w:r w:rsidRPr="00327804">
        <w:rPr>
          <w:rStyle w:val="StyleUnderline"/>
          <w:highlight w:val="cyan"/>
        </w:rPr>
        <w:t>Trends</w:t>
      </w:r>
      <w:r w:rsidRPr="0050070E">
        <w:rPr>
          <w:rStyle w:val="StyleUnderline"/>
        </w:rPr>
        <w:t xml:space="preserve"> in the strategic landscape </w:t>
      </w:r>
      <w:r w:rsidRPr="00327804">
        <w:rPr>
          <w:rStyle w:val="StyleUnderline"/>
          <w:highlight w:val="cyan"/>
        </w:rPr>
        <w:t xml:space="preserve">constituted </w:t>
      </w:r>
      <w:r w:rsidRPr="0050070E">
        <w:rPr>
          <w:rStyle w:val="StyleUnderline"/>
        </w:rPr>
        <w:t>a veritable “</w:t>
      </w:r>
      <w:r w:rsidRPr="00327804">
        <w:rPr>
          <w:rStyle w:val="Emphasis"/>
          <w:highlight w:val="cyan"/>
        </w:rPr>
        <w:t>litany of doom</w:t>
      </w:r>
      <w:r w:rsidRPr="0050070E">
        <w:t xml:space="preserve">.”14 The </w:t>
      </w:r>
      <w:r w:rsidRPr="0050070E">
        <w:rPr>
          <w:rStyle w:val="StyleUnderline"/>
        </w:rPr>
        <w:t xml:space="preserve">United States thus faces not just more significant, but also more numerous, challenges to its </w:t>
      </w:r>
      <w:r w:rsidRPr="0050070E">
        <w:rPr>
          <w:rStyle w:val="Emphasis"/>
        </w:rPr>
        <w:t>military dominance</w:t>
      </w:r>
      <w:r w:rsidRPr="0050070E">
        <w:rPr>
          <w:rStyle w:val="StyleUnderline"/>
        </w:rPr>
        <w:t xml:space="preserve"> than it has for at least a </w:t>
      </w:r>
      <w:r w:rsidRPr="0050070E">
        <w:rPr>
          <w:rStyle w:val="Emphasis"/>
        </w:rPr>
        <w:t>quarter century</w:t>
      </w:r>
      <w:r w:rsidRPr="0050070E">
        <w:rPr>
          <w:rStyle w:val="StyleUnderline"/>
        </w:rPr>
        <w:t>.</w:t>
      </w:r>
    </w:p>
    <w:p w14:paraId="656E3DD7" w14:textId="4715ED4F" w:rsidR="004856D6" w:rsidRPr="004856D6" w:rsidRDefault="004856D6" w:rsidP="004856D6"/>
    <w:sectPr w:rsidR="004856D6" w:rsidRPr="004856D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80394" w14:textId="77777777" w:rsidR="00CF5512" w:rsidRDefault="00CF5512" w:rsidP="00C56BCD">
      <w:pPr>
        <w:spacing w:after="0" w:line="240" w:lineRule="auto"/>
      </w:pPr>
      <w:r>
        <w:separator/>
      </w:r>
    </w:p>
  </w:endnote>
  <w:endnote w:type="continuationSeparator" w:id="0">
    <w:p w14:paraId="05888A7C" w14:textId="77777777" w:rsidR="00CF5512" w:rsidRDefault="00CF5512" w:rsidP="00C56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inheri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C7E6D" w14:textId="77777777" w:rsidR="00CF5512" w:rsidRDefault="00CF5512" w:rsidP="00C56BCD">
      <w:pPr>
        <w:spacing w:after="0" w:line="240" w:lineRule="auto"/>
      </w:pPr>
      <w:r>
        <w:separator/>
      </w:r>
    </w:p>
  </w:footnote>
  <w:footnote w:type="continuationSeparator" w:id="0">
    <w:p w14:paraId="24FEC8FF" w14:textId="77777777" w:rsidR="00CF5512" w:rsidRDefault="00CF5512" w:rsidP="00C56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02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DCA"/>
    <w:rsid w:val="0008785F"/>
    <w:rsid w:val="00090CBE"/>
    <w:rsid w:val="00094DEC"/>
    <w:rsid w:val="000A2D8A"/>
    <w:rsid w:val="000D26A6"/>
    <w:rsid w:val="000D2B90"/>
    <w:rsid w:val="000D6ED8"/>
    <w:rsid w:val="000D717B"/>
    <w:rsid w:val="00100B28"/>
    <w:rsid w:val="00112EEA"/>
    <w:rsid w:val="00117316"/>
    <w:rsid w:val="001209B4"/>
    <w:rsid w:val="00125882"/>
    <w:rsid w:val="00161B4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F82"/>
    <w:rsid w:val="003F7DF0"/>
    <w:rsid w:val="004039AF"/>
    <w:rsid w:val="00407AFF"/>
    <w:rsid w:val="0041155D"/>
    <w:rsid w:val="004170BF"/>
    <w:rsid w:val="0042169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D6"/>
    <w:rsid w:val="00496BB2"/>
    <w:rsid w:val="004B37B4"/>
    <w:rsid w:val="004B580B"/>
    <w:rsid w:val="004B72B4"/>
    <w:rsid w:val="004C0314"/>
    <w:rsid w:val="004C0D3D"/>
    <w:rsid w:val="004C213E"/>
    <w:rsid w:val="004C376C"/>
    <w:rsid w:val="004C657F"/>
    <w:rsid w:val="004D17D8"/>
    <w:rsid w:val="004D52D8"/>
    <w:rsid w:val="004E355B"/>
    <w:rsid w:val="004E5FAD"/>
    <w:rsid w:val="005028E5"/>
    <w:rsid w:val="00503735"/>
    <w:rsid w:val="00516A88"/>
    <w:rsid w:val="00522065"/>
    <w:rsid w:val="005224F2"/>
    <w:rsid w:val="00533F1C"/>
    <w:rsid w:val="00536D8B"/>
    <w:rsid w:val="005379C3"/>
    <w:rsid w:val="00540F0B"/>
    <w:rsid w:val="005519C2"/>
    <w:rsid w:val="005523E0"/>
    <w:rsid w:val="0055320F"/>
    <w:rsid w:val="0055699B"/>
    <w:rsid w:val="0056020A"/>
    <w:rsid w:val="00563D3D"/>
    <w:rsid w:val="005659AA"/>
    <w:rsid w:val="005676E8"/>
    <w:rsid w:val="00577C12"/>
    <w:rsid w:val="00580BFC"/>
    <w:rsid w:val="00581048"/>
    <w:rsid w:val="00581203"/>
    <w:rsid w:val="0058349C"/>
    <w:rsid w:val="00584AFC"/>
    <w:rsid w:val="00585FBE"/>
    <w:rsid w:val="005870E8"/>
    <w:rsid w:val="0058789C"/>
    <w:rsid w:val="005A4D4E"/>
    <w:rsid w:val="005A7237"/>
    <w:rsid w:val="005A7B91"/>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D0D"/>
    <w:rsid w:val="00654695"/>
    <w:rsid w:val="0065500A"/>
    <w:rsid w:val="00655217"/>
    <w:rsid w:val="0065727C"/>
    <w:rsid w:val="00674A78"/>
    <w:rsid w:val="00696A16"/>
    <w:rsid w:val="006A4840"/>
    <w:rsid w:val="006A52A0"/>
    <w:rsid w:val="006A7E1D"/>
    <w:rsid w:val="006B4B1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24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35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316"/>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BC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9C6"/>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AC1"/>
    <w:rsid w:val="00A27F86"/>
    <w:rsid w:val="00A431C6"/>
    <w:rsid w:val="00A54315"/>
    <w:rsid w:val="00A60FBC"/>
    <w:rsid w:val="00A65C0B"/>
    <w:rsid w:val="00A776BA"/>
    <w:rsid w:val="00A81FD2"/>
    <w:rsid w:val="00A8441A"/>
    <w:rsid w:val="00A8674A"/>
    <w:rsid w:val="00A96E24"/>
    <w:rsid w:val="00AA1433"/>
    <w:rsid w:val="00AA6F6E"/>
    <w:rsid w:val="00AB122B"/>
    <w:rsid w:val="00AB21B0"/>
    <w:rsid w:val="00AB374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9A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BCD"/>
    <w:rsid w:val="00C56DCC"/>
    <w:rsid w:val="00C57075"/>
    <w:rsid w:val="00C72AFE"/>
    <w:rsid w:val="00C81619"/>
    <w:rsid w:val="00C94EBA"/>
    <w:rsid w:val="00CA013C"/>
    <w:rsid w:val="00CA6D6D"/>
    <w:rsid w:val="00CC7A4E"/>
    <w:rsid w:val="00CD1359"/>
    <w:rsid w:val="00CD4C83"/>
    <w:rsid w:val="00CF5512"/>
    <w:rsid w:val="00D01EDC"/>
    <w:rsid w:val="00D078AA"/>
    <w:rsid w:val="00D10058"/>
    <w:rsid w:val="00D11978"/>
    <w:rsid w:val="00D15E30"/>
    <w:rsid w:val="00D16129"/>
    <w:rsid w:val="00D215B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48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23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6D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5EC0FC"/>
  <w14:defaultImageDpi w14:val="300"/>
  <w15:docId w15:val="{B86079D1-D8E2-EB46-B7A1-125A0A535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6B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6B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6B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6B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C56B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6B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6BCD"/>
  </w:style>
  <w:style w:type="character" w:customStyle="1" w:styleId="Heading1Char">
    <w:name w:val="Heading 1 Char"/>
    <w:aliases w:val="Pocket Char"/>
    <w:basedOn w:val="DefaultParagraphFont"/>
    <w:link w:val="Heading1"/>
    <w:uiPriority w:val="9"/>
    <w:rsid w:val="00C56B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6B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6BC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C56B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6BC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
    <w:basedOn w:val="DefaultParagraphFont"/>
    <w:uiPriority w:val="1"/>
    <w:qFormat/>
    <w:rsid w:val="00C56BCD"/>
    <w:rPr>
      <w:b/>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Debate,s"/>
    <w:basedOn w:val="DefaultParagraphFont"/>
    <w:link w:val="textbold"/>
    <w:uiPriority w:val="20"/>
    <w:qFormat/>
    <w:rsid w:val="00C56BC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56BC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56BCD"/>
    <w:rPr>
      <w:color w:val="auto"/>
      <w:u w:val="none"/>
    </w:rPr>
  </w:style>
  <w:style w:type="paragraph" w:styleId="DocumentMap">
    <w:name w:val="Document Map"/>
    <w:basedOn w:val="Normal"/>
    <w:link w:val="DocumentMapChar"/>
    <w:uiPriority w:val="99"/>
    <w:semiHidden/>
    <w:unhideWhenUsed/>
    <w:rsid w:val="00C56B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6BCD"/>
    <w:rPr>
      <w:rFonts w:ascii="Lucida Grande" w:hAnsi="Lucida Grande" w:cs="Lucida Grande"/>
    </w:rPr>
  </w:style>
  <w:style w:type="paragraph" w:styleId="NormalWeb">
    <w:name w:val="Normal (Web)"/>
    <w:basedOn w:val="Normal"/>
    <w:uiPriority w:val="99"/>
    <w:unhideWhenUsed/>
    <w:rsid w:val="00790249"/>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Card,No Spacing3"/>
    <w:basedOn w:val="Heading1"/>
    <w:link w:val="Hyperlink"/>
    <w:autoRedefine/>
    <w:uiPriority w:val="99"/>
    <w:qFormat/>
    <w:rsid w:val="007902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90249"/>
    <w:pPr>
      <w:ind w:left="720"/>
      <w:jc w:val="both"/>
    </w:pPr>
    <w:rPr>
      <w:b/>
      <w:iCs/>
      <w:sz w:val="26"/>
      <w:u w:val="single"/>
      <w:bdr w:val="single" w:sz="12" w:space="0" w:color="auto"/>
    </w:rPr>
  </w:style>
  <w:style w:type="paragraph" w:customStyle="1" w:styleId="Emphasis1">
    <w:name w:val="Emphasis1"/>
    <w:basedOn w:val="Normal"/>
    <w:autoRedefine/>
    <w:uiPriority w:val="20"/>
    <w:qFormat/>
    <w:rsid w:val="006B4B1F"/>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bdr w:val="single" w:sz="12" w:space="0" w:color="auto"/>
    </w:rPr>
  </w:style>
  <w:style w:type="paragraph" w:customStyle="1" w:styleId="cardtext">
    <w:name w:val="card text"/>
    <w:basedOn w:val="Normal"/>
    <w:link w:val="cardtextChar"/>
    <w:qFormat/>
    <w:rsid w:val="00952BC9"/>
    <w:pPr>
      <w:ind w:left="288" w:right="288"/>
    </w:pPr>
    <w:rPr>
      <w:rFonts w:eastAsiaTheme="minorHAnsi"/>
      <w:szCs w:val="22"/>
    </w:rPr>
  </w:style>
  <w:style w:type="character" w:customStyle="1" w:styleId="cardtextChar">
    <w:name w:val="card text Char"/>
    <w:basedOn w:val="DefaultParagraphFont"/>
    <w:link w:val="cardtext"/>
    <w:rsid w:val="00952BC9"/>
    <w:rPr>
      <w:rFonts w:ascii="Calibri" w:eastAsiaTheme="minorHAnsi" w:hAnsi="Calibri" w:cs="Calibri"/>
      <w:sz w:val="22"/>
      <w:szCs w:val="22"/>
    </w:rPr>
  </w:style>
  <w:style w:type="paragraph" w:styleId="Header">
    <w:name w:val="header"/>
    <w:basedOn w:val="Normal"/>
    <w:link w:val="HeaderChar"/>
    <w:uiPriority w:val="99"/>
    <w:unhideWhenUsed/>
    <w:rsid w:val="00C56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BCD"/>
    <w:rPr>
      <w:rFonts w:ascii="Calibri" w:hAnsi="Calibri" w:cs="Calibri"/>
      <w:sz w:val="22"/>
    </w:rPr>
  </w:style>
  <w:style w:type="paragraph" w:styleId="Footer">
    <w:name w:val="footer"/>
    <w:basedOn w:val="Normal"/>
    <w:link w:val="FooterChar"/>
    <w:uiPriority w:val="99"/>
    <w:unhideWhenUsed/>
    <w:rsid w:val="00C56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BCD"/>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al-dictionary.thefreedictionary.com/Declaration+of+Independen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16</Pages>
  <Words>6934</Words>
  <Characters>36895</Characters>
  <Application>Microsoft Office Word</Application>
  <DocSecurity>0</DocSecurity>
  <Lines>550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34</cp:revision>
  <dcterms:created xsi:type="dcterms:W3CDTF">2021-11-21T00:19:00Z</dcterms:created>
  <dcterms:modified xsi:type="dcterms:W3CDTF">2021-11-21T01:25:00Z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