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6318" w14:textId="77777777" w:rsidR="00775C70" w:rsidRDefault="00775C70" w:rsidP="00775C70">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59F984C1" w14:textId="77777777" w:rsidR="00775C70" w:rsidRPr="00472885" w:rsidRDefault="00775C70" w:rsidP="00775C70">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5466D5AD" w14:textId="77777777" w:rsidR="00775C70" w:rsidRDefault="00775C70" w:rsidP="00775C70">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08202777" w14:textId="77777777" w:rsidR="00775C70" w:rsidRDefault="00775C70" w:rsidP="00775C70"/>
    <w:p w14:paraId="5496BCFF" w14:textId="77777777" w:rsidR="00775C70" w:rsidRDefault="00775C70" w:rsidP="00775C70">
      <w:pPr>
        <w:pStyle w:val="Heading4"/>
      </w:pPr>
      <w:r>
        <w:t>The existence of extrinsic goodness requires unconditional human worth—that means we must treat others as ends in themselves.</w:t>
      </w:r>
    </w:p>
    <w:p w14:paraId="35DD6864" w14:textId="77777777" w:rsidR="00775C70" w:rsidRPr="005627B7" w:rsidRDefault="00775C70" w:rsidP="00775C70">
      <w:r w:rsidRPr="005627B7">
        <w:rPr>
          <w:rStyle w:val="Style13ptBold"/>
        </w:rPr>
        <w:t>Korsgaard ’83</w:t>
      </w:r>
      <w:r>
        <w:t xml:space="preserve"> (Christine M., “Two Distinctions in Goodness,” The Philosophical Review Vol. 92, No. 2 (Apr., 1983), pp. 169-195, JSTOR) OS/Recut Lex AKu *brackets for gendered language</w:t>
      </w:r>
    </w:p>
    <w:p w14:paraId="09FA916F" w14:textId="77777777" w:rsidR="00775C70" w:rsidRDefault="00775C70" w:rsidP="00775C70">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w:t>
      </w:r>
      <w:r w:rsidRPr="00DC3E99">
        <w:rPr>
          <w:rStyle w:val="Emphasis"/>
        </w:rPr>
        <w:lastRenderedPageBreak/>
        <w:t>rational being has a reason to promote or realize them</w:t>
      </w:r>
      <w:r w:rsidRPr="00844F19">
        <w:rPr>
          <w:sz w:val="14"/>
        </w:rPr>
        <w:t>. For this reason it is our duty to promote the happiness of others-the ends that they choose-and, in general, to make the highest good our end.</w:t>
      </w:r>
    </w:p>
    <w:p w14:paraId="6CA9FF47" w14:textId="77777777" w:rsidR="00775C70" w:rsidRDefault="00775C70" w:rsidP="00775C70"/>
    <w:p w14:paraId="50B32A39" w14:textId="77777777" w:rsidR="00775C70" w:rsidRDefault="00775C70" w:rsidP="00775C70"/>
    <w:p w14:paraId="0467A80C" w14:textId="76C52ED1" w:rsidR="00775C70" w:rsidRDefault="00775C70" w:rsidP="00775C70">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17A697F3" w14:textId="77777777" w:rsidR="00775C70" w:rsidRDefault="00775C70" w:rsidP="00775C70">
      <w:r>
        <w:t xml:space="preserve"> </w:t>
      </w:r>
    </w:p>
    <w:p w14:paraId="6D1FF29B" w14:textId="77777777" w:rsidR="00775C70" w:rsidRDefault="00775C70" w:rsidP="00775C70">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r w:rsidRPr="000A5608">
        <w:rPr>
          <w:color w:val="000000" w:themeColor="text1"/>
        </w:rPr>
        <w:t>[B] any non-universalizable norm justifies someone’s ability to impede on your ends i.e. if I want to eat ice cream, I must recognize that others may affect my pursuit of that end and demand the value of my end be recognized by others</w:t>
      </w:r>
      <w:r>
        <w:rPr>
          <w:color w:val="000000" w:themeColor="text1"/>
        </w:rPr>
        <w:t>.</w:t>
      </w:r>
    </w:p>
    <w:p w14:paraId="7DAB2063" w14:textId="77777777" w:rsidR="00775C70" w:rsidRPr="00830FBE" w:rsidRDefault="00775C70" w:rsidP="00775C70"/>
    <w:p w14:paraId="36F3238B" w14:textId="29066E60" w:rsidR="00775C70" w:rsidRDefault="00775C70" w:rsidP="00775C70">
      <w:pPr>
        <w:pStyle w:val="Heading4"/>
      </w:pPr>
      <w:r>
        <w:t xml:space="preserve">This the </w:t>
      </w:r>
      <w:r w:rsidRPr="009954F0">
        <w:t>standard is consistency with the categorical imperative</w:t>
      </w:r>
    </w:p>
    <w:p w14:paraId="397CDF31" w14:textId="77777777" w:rsidR="00775C70" w:rsidRDefault="00775C70" w:rsidP="003722D8">
      <w:pPr>
        <w:pStyle w:val="Heading4"/>
      </w:pPr>
    </w:p>
    <w:p w14:paraId="5CBA7622" w14:textId="77777777" w:rsidR="00FF4CFA" w:rsidRPr="0052771E" w:rsidRDefault="00FF4CFA" w:rsidP="00FF4CFA">
      <w:pPr>
        <w:pStyle w:val="Heading4"/>
        <w:rPr>
          <w:sz w:val="14"/>
        </w:rPr>
      </w:pPr>
      <w:r>
        <w:t>Other frameworks collapse—they contain conditional obligations which derive their authority from the categorical imperative.</w:t>
      </w:r>
    </w:p>
    <w:p w14:paraId="7852F102" w14:textId="77777777" w:rsidR="00FF4CFA" w:rsidRPr="0068420B" w:rsidRDefault="00FF4CFA" w:rsidP="00FF4CFA">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20F4C0D5" w14:textId="77777777" w:rsidR="00FF4CFA" w:rsidRDefault="00FF4CFA" w:rsidP="00FF4CFA">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w:t>
      </w:r>
      <w:r w:rsidRPr="008251D2">
        <w:rPr>
          <w:rStyle w:val="Emphasis"/>
        </w:rPr>
        <w:lastRenderedPageBreak/>
        <w:t xml:space="preserve">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21FFB0D3" w14:textId="68965C74" w:rsidR="00775C70" w:rsidRDefault="00775C70" w:rsidP="003722D8">
      <w:pPr>
        <w:pStyle w:val="Heading4"/>
      </w:pPr>
    </w:p>
    <w:p w14:paraId="05A122A7" w14:textId="77777777" w:rsidR="00FF4CFA" w:rsidRDefault="00FF4CFA" w:rsidP="00FF4CFA">
      <w:pPr>
        <w:pStyle w:val="Heading4"/>
      </w:pPr>
      <w:r>
        <w:t>A</w:t>
      </w:r>
      <w:r w:rsidRPr="00911797">
        <w:t xml:space="preserve">ctor specificity – governments use Kantian conceptions of the state when implementing policies. </w:t>
      </w:r>
    </w:p>
    <w:p w14:paraId="11BB2442" w14:textId="77777777" w:rsidR="00FF4CFA" w:rsidRDefault="00FF4CFA" w:rsidP="00FF4CFA">
      <w:pPr>
        <w:pStyle w:val="Heading4"/>
      </w:pPr>
      <w:r>
        <w:t>RIPSTEIN 15</w:t>
      </w:r>
    </w:p>
    <w:p w14:paraId="536AA54F" w14:textId="77777777" w:rsidR="00FF4CFA" w:rsidRPr="00642B9F" w:rsidRDefault="00FF4CFA" w:rsidP="00FF4CFA">
      <w:pPr>
        <w:pStyle w:val="Heading4"/>
      </w:pPr>
      <w:r w:rsidRPr="00911797">
        <w:rPr>
          <w:rFonts w:cs="Tahoma"/>
          <w:sz w:val="18"/>
        </w:rPr>
        <w:t>Arthur Ripstein (Professor of Law and Philosophy at the University of Toronto). “Just War, Regular War, and Perpetual Peace” (2015). AS 7/16/15</w:t>
      </w:r>
    </w:p>
    <w:p w14:paraId="3D549D6B" w14:textId="77777777" w:rsidR="00FF4CFA" w:rsidRDefault="00FF4CFA" w:rsidP="00FF4CFA">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6B65CD5E" w14:textId="3B847953" w:rsidR="00FF4CFA" w:rsidRDefault="00FF4CFA" w:rsidP="00FF4CFA"/>
    <w:p w14:paraId="642F2776" w14:textId="77777777" w:rsidR="00FF4CFA" w:rsidRPr="00FF4CFA" w:rsidRDefault="00FF4CFA" w:rsidP="00FF4CFA"/>
    <w:p w14:paraId="02CA3530" w14:textId="068B1DB7" w:rsidR="003722D8" w:rsidRPr="001E51E3" w:rsidRDefault="003722D8" w:rsidP="003722D8">
      <w:pPr>
        <w:pStyle w:val="Heading4"/>
        <w:rPr>
          <w:rStyle w:val="StyleUnderline"/>
          <w:rFonts w:asciiTheme="majorHAnsi" w:hAnsiTheme="majorHAnsi" w:cstheme="majorHAnsi"/>
        </w:rPr>
      </w:pPr>
      <w:r>
        <w:t>Plan</w:t>
      </w:r>
      <w:r w:rsidRPr="001E51E3">
        <w:t xml:space="preserve">: </w:t>
      </w:r>
      <w:r>
        <w:t>The appropriation of outer space by private entities is unjust.</w:t>
      </w:r>
    </w:p>
    <w:p w14:paraId="2267144F" w14:textId="77777777" w:rsidR="003722D8" w:rsidRDefault="003722D8" w:rsidP="003722D8">
      <w:pPr>
        <w:pStyle w:val="Heading4"/>
      </w:pPr>
      <w:r>
        <w:t>Enforcement through banning constellations in the LEO by claiming they violate Article II of the OST, Johnson 20</w:t>
      </w:r>
    </w:p>
    <w:p w14:paraId="6782D212" w14:textId="77777777" w:rsidR="003722D8" w:rsidRPr="00B25E96" w:rsidRDefault="003722D8" w:rsidP="003722D8">
      <w:r w:rsidRPr="00B25E96">
        <w:t>[Christopher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14:paraId="20C1F64D" w14:textId="1DBA1C25" w:rsidR="003722D8" w:rsidRDefault="003722D8" w:rsidP="003722D8">
      <w:pPr>
        <w:rPr>
          <w:sz w:val="14"/>
        </w:rPr>
      </w:pPr>
      <w:r w:rsidRPr="00D81563">
        <w:rPr>
          <w:rStyle w:val="StyleUnderline"/>
        </w:rPr>
        <w:lastRenderedPageBreak/>
        <w:t>Are Constellations Appropriation? The astronomy community has already voiced concerns about the impact that constellations will have on astronomy</w:t>
      </w:r>
      <w:r w:rsidRPr="00D81563">
        <w:rPr>
          <w:sz w:val="14"/>
        </w:rPr>
        <w:t xml:space="preserve"> (AstronomyNow 2019). </w:t>
      </w:r>
      <w:r w:rsidRPr="006F7D64">
        <w:rPr>
          <w:rStyle w:val="StyleUnderline"/>
          <w:highlight w:val="yellow"/>
        </w:rPr>
        <w:t>Constellations</w:t>
      </w:r>
      <w:r w:rsidRPr="00D81563">
        <w:rPr>
          <w:rStyle w:val="StyleUnderline"/>
        </w:rPr>
        <w:t xml:space="preserve"> also </w:t>
      </w:r>
      <w:r w:rsidRPr="006F7D64">
        <w:rPr>
          <w:rStyle w:val="StyleUnderline"/>
          <w:highlight w:val="yellow"/>
        </w:rPr>
        <w:t>bring</w:t>
      </w:r>
      <w:r w:rsidRPr="00D81563">
        <w:rPr>
          <w:rStyle w:val="StyleUnderline"/>
        </w:rPr>
        <w:t xml:space="preserve"> potential risks from </w:t>
      </w:r>
      <w:r w:rsidRPr="006F7D64">
        <w:rPr>
          <w:rStyle w:val="StyleUnderline"/>
          <w:highlight w:val="yellow"/>
        </w:rPr>
        <w:t>space debris</w:t>
      </w:r>
      <w:r w:rsidRPr="00D81563">
        <w:rPr>
          <w:rStyle w:val="StyleUnderline"/>
        </w:rPr>
        <w:t xml:space="preserve"> and radiofrequency interference, both of which will have an effect on space sustainability</w:t>
      </w:r>
      <w:r w:rsidRPr="00D81563">
        <w:rPr>
          <w:sz w:val="14"/>
        </w:rPr>
        <w:t xml:space="preserve">. Starlink’s 1584 satellites </w:t>
      </w:r>
      <w:r w:rsidRPr="006F7D64">
        <w:rPr>
          <w:highlight w:val="yellow"/>
          <w:u w:val="single"/>
        </w:rPr>
        <w:t>in</w:t>
      </w:r>
      <w:r w:rsidRPr="00D81563">
        <w:rPr>
          <w:sz w:val="14"/>
        </w:rPr>
        <w:t xml:space="preserve"> the 550 km region would effectively triple the number of satellites in the 400–600 km region, for example. Leaving these important concerns aside, </w:t>
      </w:r>
      <w:r w:rsidRPr="005C3DA5">
        <w:rPr>
          <w:rStyle w:val="StyleUnderline"/>
        </w:rPr>
        <w:t>constellations</w:t>
      </w:r>
      <w:r w:rsidRPr="00D81563">
        <w:rPr>
          <w:rStyle w:val="StyleUnderline"/>
        </w:rPr>
        <w:t xml:space="preserve"> should also be considered in the context of their general legal status – and specifically whether large swaths of </w:t>
      </w:r>
      <w:r w:rsidRPr="006F7D64">
        <w:rPr>
          <w:rStyle w:val="StyleUnderline"/>
          <w:highlight w:val="yellow"/>
        </w:rPr>
        <w:t>L</w:t>
      </w:r>
      <w:r w:rsidRPr="00D81563">
        <w:rPr>
          <w:rStyle w:val="StyleUnderline"/>
        </w:rPr>
        <w:t xml:space="preserve">ow </w:t>
      </w:r>
      <w:r w:rsidRPr="006F7D64">
        <w:rPr>
          <w:rStyle w:val="StyleUnderline"/>
          <w:highlight w:val="yellow"/>
        </w:rPr>
        <w:t>E</w:t>
      </w:r>
      <w:r w:rsidRPr="00D81563">
        <w:rPr>
          <w:rStyle w:val="StyleUnderline"/>
        </w:rPr>
        <w:t xml:space="preserve">arth </w:t>
      </w:r>
      <w:r w:rsidRPr="006F7D64">
        <w:rPr>
          <w:rStyle w:val="StyleUnderline"/>
          <w:highlight w:val="yellow"/>
        </w:rPr>
        <w:t>O</w:t>
      </w:r>
      <w:r w:rsidRPr="00D81563">
        <w:rPr>
          <w:rStyle w:val="StyleUnderline"/>
        </w:rPr>
        <w:t xml:space="preserve">rbit </w:t>
      </w:r>
      <w:r w:rsidRPr="005C3DA5">
        <w:rPr>
          <w:rStyle w:val="StyleUnderline"/>
        </w:rPr>
        <w:t>are</w:t>
      </w:r>
      <w:r w:rsidRPr="00D81563">
        <w:rPr>
          <w:rStyle w:val="StyleUnderline"/>
        </w:rPr>
        <w:t xml:space="preserve"> being impermissibly claimed and possessed by individual actors</w:t>
      </w:r>
      <w:r w:rsidRPr="00D81563">
        <w:rPr>
          <w:sz w:val="14"/>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RPr="00D81563">
        <w:rPr>
          <w:rStyle w:val="StyleUnderline"/>
        </w:rPr>
        <w:t xml:space="preserve">This Is </w:t>
      </w:r>
      <w:r w:rsidRPr="005C3DA5">
        <w:rPr>
          <w:rStyle w:val="StyleUnderline"/>
        </w:rPr>
        <w:t>Impermissible Appropriation Article II of the Outer Space Treaty</w:t>
      </w:r>
      <w:r w:rsidRPr="005C3DA5">
        <w:rPr>
          <w:sz w:val="14"/>
        </w:rPr>
        <w:t xml:space="preserve">, discussed above, </w:t>
      </w:r>
      <w:r w:rsidRPr="005C3DA5">
        <w:rPr>
          <w:rStyle w:val="StyleUnderline"/>
        </w:rPr>
        <w:t>is clear on the point that the appropriation of outer space</w:t>
      </w:r>
      <w:r w:rsidRPr="00D81563">
        <w:rPr>
          <w:rStyle w:val="StyleUnderline"/>
        </w:rPr>
        <w:t>, including the appropriation of either void space or of celestial bodies,</w:t>
      </w:r>
      <w:r w:rsidRPr="00D81563">
        <w:rPr>
          <w:sz w:val="14"/>
        </w:rPr>
        <w:t xml:space="preserve"> is an impermissible and prohibited action under international law. No means or methods of possession of outer space will legitimize the appropriation or ownership of outer space, or subsections thereof. Excludes Others </w:t>
      </w:r>
      <w:r w:rsidRPr="00D81563">
        <w:rPr>
          <w:rStyle w:val="StyleUnderline"/>
        </w:rPr>
        <w:t xml:space="preserve">The </w:t>
      </w:r>
      <w:r w:rsidRPr="005C3DA5">
        <w:rPr>
          <w:rStyle w:val="StyleUnderline"/>
        </w:rPr>
        <w:t>constellations</w:t>
      </w:r>
      <w:r w:rsidRPr="00D81563">
        <w:rPr>
          <w:rStyle w:val="StyleUnderline"/>
        </w:rPr>
        <w:t xml:space="preserve"> above, because they seem to so </w:t>
      </w:r>
      <w:r w:rsidRPr="006F7D64">
        <w:rPr>
          <w:rStyle w:val="StyleUnderline"/>
          <w:highlight w:val="yellow"/>
        </w:rPr>
        <w:t xml:space="preserve">overwhelmingly possess </w:t>
      </w:r>
      <w:r w:rsidRPr="005C3DA5">
        <w:rPr>
          <w:rStyle w:val="StyleUnderline"/>
        </w:rPr>
        <w:t xml:space="preserve">particular </w:t>
      </w:r>
      <w:r w:rsidRPr="006F7D64">
        <w:rPr>
          <w:rStyle w:val="StyleUnderline"/>
          <w:highlight w:val="yellow"/>
        </w:rPr>
        <w:t>orbits</w:t>
      </w:r>
      <w:r w:rsidRPr="00D81563">
        <w:rPr>
          <w:rStyle w:val="StyleUnderline"/>
        </w:rPr>
        <w:t xml:space="preserve"> through the use of multiple satellites to occupy orbital planes, and in a manner that precludes other actors from using those exact planes, constitute an appropriation of those orbits.</w:t>
      </w:r>
      <w:r w:rsidRPr="00D81563">
        <w:rPr>
          <w:sz w:val="14"/>
        </w:rPr>
        <w:t xml:space="preserve"> </w:t>
      </w:r>
      <w:r w:rsidRPr="006F7D64">
        <w:rPr>
          <w:rStyle w:val="StyleUnderline"/>
          <w:highlight w:val="yellow"/>
        </w:rPr>
        <w:t>While</w:t>
      </w:r>
      <w:r w:rsidRPr="00D81563">
        <w:rPr>
          <w:rStyle w:val="StyleUnderline"/>
        </w:rPr>
        <w:t xml:space="preserve"> the </w:t>
      </w:r>
      <w:r w:rsidRPr="006F7D64">
        <w:rPr>
          <w:rStyle w:val="StyleUnderline"/>
          <w:highlight w:val="yellow"/>
        </w:rPr>
        <w:t>access to</w:t>
      </w:r>
      <w:r w:rsidRPr="00D81563">
        <w:rPr>
          <w:rStyle w:val="StyleUnderline"/>
        </w:rPr>
        <w:t xml:space="preserve"> outer </w:t>
      </w:r>
      <w:r w:rsidRPr="006F7D64">
        <w:rPr>
          <w:rStyle w:val="StyleUnderline"/>
          <w:highlight w:val="yellow"/>
        </w:rPr>
        <w:t>space is nonrivalrous</w:t>
      </w:r>
      <w:r w:rsidRPr="00D81563">
        <w:rPr>
          <w:sz w:val="14"/>
        </w:rPr>
        <w:t xml:space="preserve"> – in the sense that anyone with the technological capacity to launch space objects can therefore explore space – it is also true that </w:t>
      </w:r>
      <w:r w:rsidRPr="006F7D64">
        <w:rPr>
          <w:rStyle w:val="StyleUnderline"/>
          <w:highlight w:val="yellow"/>
        </w:rPr>
        <w:t>orbits close</w:t>
      </w:r>
      <w:r w:rsidRPr="00D81563">
        <w:rPr>
          <w:rStyle w:val="StyleUnderline"/>
        </w:rPr>
        <w:t xml:space="preserve">r </w:t>
      </w:r>
      <w:r w:rsidRPr="006F7D64">
        <w:rPr>
          <w:rStyle w:val="StyleUnderline"/>
          <w:highlight w:val="yellow"/>
        </w:rPr>
        <w:t>to Earth are unique</w:t>
      </w:r>
      <w:r w:rsidRPr="00D81563">
        <w:rPr>
          <w:rStyle w:val="StyleUnderline"/>
        </w:rPr>
        <w:t xml:space="preserve">, and </w:t>
      </w:r>
      <w:r w:rsidRPr="006F7D64">
        <w:rPr>
          <w:rStyle w:val="StyleUnderline"/>
          <w:highlight w:val="yellow"/>
        </w:rPr>
        <w:t>when any actor utilizes that orbit</w:t>
      </w:r>
      <w:r w:rsidRPr="00D81563">
        <w:rPr>
          <w:rStyle w:val="StyleUnderline"/>
        </w:rPr>
        <w:t xml:space="preserve"> to such an extent to these proposed constellations will, it means that </w:t>
      </w:r>
      <w:r w:rsidRPr="006F7D64">
        <w:rPr>
          <w:rStyle w:val="StyleUnderline"/>
          <w:highlight w:val="yellow"/>
        </w:rPr>
        <w:t>other actors</w:t>
      </w:r>
      <w:r w:rsidRPr="00D81563">
        <w:rPr>
          <w:rStyle w:val="StyleUnderline"/>
        </w:rPr>
        <w:t xml:space="preserve"> simply </w:t>
      </w:r>
      <w:r w:rsidRPr="006F7D64">
        <w:rPr>
          <w:rStyle w:val="StyleUnderline"/>
          <w:highlight w:val="yellow"/>
        </w:rPr>
        <w:t>cannot go there</w:t>
      </w:r>
      <w:r w:rsidRPr="00D81563">
        <w:rPr>
          <w:rStyle w:val="StyleUnderline"/>
        </w:rPr>
        <w:t>.</w:t>
      </w:r>
      <w:r w:rsidRPr="00D81563">
        <w:rPr>
          <w:sz w:val="14"/>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RPr="00D81563">
        <w:rPr>
          <w:rStyle w:val="StyleUnderline"/>
        </w:rPr>
        <w:t>megaconstellations are doing so without any real international conversation or agreement, which is especially egregious and transgressive of the norms of outer space</w:t>
      </w:r>
      <w:r w:rsidRPr="00D81563">
        <w:rPr>
          <w:sz w:val="14"/>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RPr="006F7D64">
        <w:rPr>
          <w:rStyle w:val="StyleUnderline"/>
          <w:highlight w:val="yellow"/>
        </w:rPr>
        <w:t>Article VI of the O</w:t>
      </w:r>
      <w:r w:rsidRPr="00D81563">
        <w:rPr>
          <w:rStyle w:val="StyleUnderline"/>
        </w:rPr>
        <w:t xml:space="preserve">uter </w:t>
      </w:r>
      <w:r w:rsidRPr="006F7D64">
        <w:rPr>
          <w:rStyle w:val="StyleUnderline"/>
          <w:highlight w:val="yellow"/>
        </w:rPr>
        <w:t>S</w:t>
      </w:r>
      <w:r w:rsidRPr="00D81563">
        <w:rPr>
          <w:rStyle w:val="StyleUnderline"/>
        </w:rPr>
        <w:t xml:space="preserve">pace </w:t>
      </w:r>
      <w:r w:rsidRPr="006F7D64">
        <w:rPr>
          <w:rStyle w:val="StyleUnderline"/>
          <w:highlight w:val="yellow"/>
        </w:rPr>
        <w:t>T</w:t>
      </w:r>
      <w:r w:rsidRPr="00D81563">
        <w:rPr>
          <w:rStyle w:val="StyleUnderline"/>
        </w:rPr>
        <w:t xml:space="preserve">reaty </w:t>
      </w:r>
      <w:r w:rsidRPr="006F7D64">
        <w:rPr>
          <w:rStyle w:val="StyleUnderline"/>
          <w:highlight w:val="yellow"/>
        </w:rPr>
        <w:t>requires</w:t>
      </w:r>
      <w:r w:rsidRPr="00D81563">
        <w:rPr>
          <w:rStyle w:val="StyleUnderline"/>
        </w:rPr>
        <w:t xml:space="preserve"> that at least one </w:t>
      </w:r>
      <w:r w:rsidRPr="006F7D64">
        <w:rPr>
          <w:rStyle w:val="StyleUnderline"/>
          <w:highlight w:val="yellow"/>
        </w:rPr>
        <w:t>State</w:t>
      </w:r>
      <w:r w:rsidRPr="00D81563">
        <w:rPr>
          <w:rStyle w:val="StyleUnderline"/>
        </w:rPr>
        <w:t xml:space="preserve"> authorize and </w:t>
      </w:r>
      <w:r w:rsidRPr="006F7D64">
        <w:rPr>
          <w:rStyle w:val="StyleUnderline"/>
          <w:highlight w:val="yellow"/>
        </w:rPr>
        <w:t>supervise its nongovernmental entities and assure</w:t>
      </w:r>
      <w:r w:rsidRPr="00D81563">
        <w:rPr>
          <w:rStyle w:val="StyleUnderline"/>
        </w:rPr>
        <w:t xml:space="preserve"> their continuing </w:t>
      </w:r>
      <w:r w:rsidRPr="006F7D64">
        <w:rPr>
          <w:rStyle w:val="StyleUnderline"/>
          <w:highlight w:val="yellow"/>
        </w:rPr>
        <w:t>compliance with</w:t>
      </w:r>
      <w:r w:rsidRPr="00D81563">
        <w:rPr>
          <w:rStyle w:val="StyleUnderline"/>
        </w:rPr>
        <w:t xml:space="preserve"> </w:t>
      </w:r>
      <w:r w:rsidRPr="006F7D64">
        <w:rPr>
          <w:rStyle w:val="StyleUnderline"/>
          <w:highlight w:val="yellow"/>
        </w:rPr>
        <w:t>i</w:t>
      </w:r>
      <w:r w:rsidRPr="00D81563">
        <w:rPr>
          <w:rStyle w:val="StyleUnderline"/>
        </w:rPr>
        <w:t xml:space="preserve">nternational </w:t>
      </w:r>
      <w:r w:rsidRPr="006F7D64">
        <w:rPr>
          <w:rStyle w:val="StyleUnderline"/>
          <w:highlight w:val="yellow"/>
        </w:rPr>
        <w:t>law</w:t>
      </w:r>
      <w:r w:rsidRPr="00D81563">
        <w:rPr>
          <w:rStyle w:val="StyleUnderline"/>
        </w:rPr>
        <w:t xml:space="preserve">. </w:t>
      </w:r>
      <w:r w:rsidRPr="006F7D64">
        <w:rPr>
          <w:rStyle w:val="StyleUnderline"/>
          <w:highlight w:val="yellow"/>
        </w:rPr>
        <w:t>As such</w:t>
      </w:r>
      <w:r w:rsidRPr="00D81563">
        <w:rPr>
          <w:sz w:val="14"/>
        </w:rPr>
        <w:t xml:space="preserve">, the prohibition on </w:t>
      </w:r>
      <w:r w:rsidRPr="006F7D64">
        <w:rPr>
          <w:rStyle w:val="StyleUnderline"/>
          <w:highlight w:val="yellow"/>
        </w:rPr>
        <w:t>nonappropriation</w:t>
      </w:r>
      <w:r w:rsidRPr="00D81563">
        <w:rPr>
          <w:sz w:val="14"/>
        </w:rPr>
        <w:t xml:space="preserve"> imposed upon States </w:t>
      </w:r>
      <w:r w:rsidRPr="006F7D64">
        <w:rPr>
          <w:highlight w:val="yellow"/>
          <w:u w:val="single"/>
        </w:rPr>
        <w:t>under Article II of the O</w:t>
      </w:r>
      <w:r w:rsidRPr="005C3DA5">
        <w:rPr>
          <w:u w:val="single"/>
        </w:rPr>
        <w:t xml:space="preserve">uter </w:t>
      </w:r>
      <w:r w:rsidRPr="006F7D64">
        <w:rPr>
          <w:highlight w:val="yellow"/>
          <w:u w:val="single"/>
        </w:rPr>
        <w:t>S</w:t>
      </w:r>
      <w:r w:rsidRPr="005C3DA5">
        <w:rPr>
          <w:u w:val="single"/>
        </w:rPr>
        <w:t>pace</w:t>
      </w:r>
      <w:r w:rsidRPr="006F7D64">
        <w:rPr>
          <w:highlight w:val="yellow"/>
          <w:u w:val="single"/>
        </w:rPr>
        <w:t xml:space="preserve"> T</w:t>
      </w:r>
      <w:r w:rsidRPr="005C3DA5">
        <w:rPr>
          <w:u w:val="single"/>
        </w:rPr>
        <w:t>reaty</w:t>
      </w:r>
      <w:r w:rsidRPr="00D81563">
        <w:rPr>
          <w:sz w:val="14"/>
        </w:rPr>
        <w:t xml:space="preserve"> </w:t>
      </w:r>
      <w:r w:rsidRPr="006F7D64">
        <w:rPr>
          <w:rStyle w:val="StyleUnderline"/>
          <w:highlight w:val="yellow"/>
        </w:rPr>
        <w:t>applies</w:t>
      </w:r>
      <w:r w:rsidRPr="00D81563">
        <w:rPr>
          <w:rStyle w:val="StyleUnderline"/>
        </w:rPr>
        <w:t xml:space="preserve"> equally </w:t>
      </w:r>
      <w:r w:rsidRPr="006F7D64">
        <w:rPr>
          <w:rStyle w:val="StyleUnderline"/>
          <w:highlight w:val="yellow"/>
        </w:rPr>
        <w:t>to</w:t>
      </w:r>
      <w:r w:rsidRPr="00D81563">
        <w:rPr>
          <w:rStyle w:val="StyleUnderline"/>
        </w:rPr>
        <w:t xml:space="preserve"> nongovernmental </w:t>
      </w:r>
      <w:r w:rsidRPr="006F7D64">
        <w:rPr>
          <w:rStyle w:val="StyleUnderline"/>
          <w:highlight w:val="yellow"/>
        </w:rPr>
        <w:t>private entities</w:t>
      </w:r>
      <w:r w:rsidRPr="00D81563">
        <w:rPr>
          <w:sz w:val="14"/>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w:t>
      </w:r>
    </w:p>
    <w:p w14:paraId="07D67C9B" w14:textId="2EDDCAAD" w:rsidR="00BB391A" w:rsidRDefault="00BB391A" w:rsidP="003722D8">
      <w:pPr>
        <w:rPr>
          <w:sz w:val="14"/>
        </w:rPr>
      </w:pPr>
    </w:p>
    <w:p w14:paraId="7AAD10AF" w14:textId="77777777" w:rsidR="009B7DE5" w:rsidRDefault="009B7DE5" w:rsidP="009B7DE5">
      <w:pPr>
        <w:pStyle w:val="Heading4"/>
      </w:pPr>
      <w:r>
        <w:t xml:space="preserve">Exemptions destroy the </w:t>
      </w:r>
      <w:r>
        <w:rPr>
          <w:u w:val="single"/>
        </w:rPr>
        <w:t>coercive power of legal regimes</w:t>
      </w:r>
      <w:r>
        <w:t xml:space="preserve"> – causes circumvention </w:t>
      </w:r>
      <w:r>
        <w:rPr>
          <w:u w:val="single"/>
        </w:rPr>
        <w:t>across the board</w:t>
      </w:r>
      <w:r>
        <w:t>.</w:t>
      </w:r>
    </w:p>
    <w:p w14:paraId="5C65F984" w14:textId="77777777" w:rsidR="009B7DE5" w:rsidRDefault="009B7DE5" w:rsidP="009B7DE5">
      <w:r>
        <w:rPr>
          <w:rStyle w:val="Style13ptBold"/>
        </w:rPr>
        <w:t>Hickman and Dolman 2</w:t>
      </w:r>
      <w:r>
        <w:t xml:space="preserve"> – John and Everett, 2002, Associate professor in the Department of Government and International Studies at Berry College in Mt. Berry, [“Resurrecting the Space Age: A State–Centered Commentary on the Outer Space Regime,” Volume 21 Number 1, </w:t>
      </w:r>
      <w:hyperlink r:id="rId11" w:history="1">
        <w:r>
          <w:rPr>
            <w:rStyle w:val="Hyperlink"/>
            <w:color w:val="000000"/>
            <w:u w:val="single"/>
          </w:rPr>
          <w:t>https://doi.org/10.1080/014959302317350855</w:t>
        </w:r>
      </w:hyperlink>
      <w:r>
        <w:t>] Elmer Recut Justin</w:t>
      </w:r>
    </w:p>
    <w:p w14:paraId="4F22252E" w14:textId="77777777" w:rsidR="009B7DE5" w:rsidRDefault="009B7DE5" w:rsidP="009B7DE5">
      <w:pPr>
        <w:rPr>
          <w:u w:val="single"/>
        </w:rPr>
      </w:pPr>
      <w:r>
        <w:rPr>
          <w:sz w:val="16"/>
        </w:rPr>
        <w:lastRenderedPageBreak/>
        <w:t xml:space="preserve">Thus a state party need merely announce its intention to withdraw and then wait one year. </w:t>
      </w:r>
      <w:r w:rsidRPr="006F7D64">
        <w:rPr>
          <w:rStyle w:val="Emphasis"/>
          <w:highlight w:val="yellow"/>
        </w:rPr>
        <w:t>Withdrawal</w:t>
      </w:r>
      <w:r w:rsidRPr="006F7D64">
        <w:rPr>
          <w:highlight w:val="yellow"/>
          <w:u w:val="single"/>
        </w:rPr>
        <w:t xml:space="preserve"> of a </w:t>
      </w:r>
      <w:r w:rsidRPr="006F7D64">
        <w:rPr>
          <w:rStyle w:val="Emphasis"/>
          <w:highlight w:val="yellow"/>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sidRPr="006F7D64">
        <w:rPr>
          <w:highlight w:val="yellow"/>
          <w:u w:val="single"/>
        </w:rPr>
        <w:t xml:space="preserve">endangers the </w:t>
      </w:r>
      <w:r>
        <w:rPr>
          <w:rStyle w:val="Emphasis"/>
        </w:rPr>
        <w:t xml:space="preserve">entire </w:t>
      </w:r>
      <w:r w:rsidRPr="006F7D64">
        <w:rPr>
          <w:rStyle w:val="Emphasis"/>
          <w:highlight w:val="yellow"/>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6F7D64">
        <w:rPr>
          <w:highlight w:val="yellow"/>
          <w:u w:val="single"/>
        </w:rPr>
        <w:t>For</w:t>
      </w:r>
      <w:r>
        <w:rPr>
          <w:u w:val="single"/>
        </w:rPr>
        <w:t xml:space="preserve"> the </w:t>
      </w:r>
      <w:r w:rsidRPr="006F7D64">
        <w:rPr>
          <w:highlight w:val="yellow"/>
          <w:u w:val="single"/>
        </w:rPr>
        <w:t xml:space="preserve">OST to remain </w:t>
      </w:r>
      <w:r w:rsidRPr="009522DB">
        <w:rPr>
          <w:rStyle w:val="Emphasis"/>
          <w:highlight w:val="yellow"/>
        </w:rPr>
        <w:t>good i</w:t>
      </w:r>
      <w:r>
        <w:rPr>
          <w:rStyle w:val="Emphasis"/>
        </w:rPr>
        <w:t xml:space="preserve">nternational </w:t>
      </w:r>
      <w:r w:rsidRPr="006F7D64">
        <w:rPr>
          <w:rStyle w:val="Emphasis"/>
          <w:highlight w:val="yellow"/>
        </w:rPr>
        <w:t>law</w:t>
      </w:r>
      <w:r w:rsidRPr="006F7D64">
        <w:rPr>
          <w:highlight w:val="yellow"/>
          <w:u w:val="single"/>
        </w:rPr>
        <w:t>, it must be accepted</w:t>
      </w:r>
      <w:r>
        <w:rPr>
          <w:u w:val="single"/>
        </w:rPr>
        <w:t xml:space="preserve"> as such </w:t>
      </w:r>
      <w:r w:rsidRPr="006F7D64">
        <w:rPr>
          <w:highlight w:val="yellow"/>
          <w:u w:val="single"/>
        </w:rPr>
        <w:t xml:space="preserve">by </w:t>
      </w:r>
      <w:r>
        <w:rPr>
          <w:u w:val="single"/>
        </w:rPr>
        <w:t xml:space="preserve">the </w:t>
      </w:r>
      <w:r>
        <w:rPr>
          <w:rStyle w:val="Emphasis"/>
        </w:rPr>
        <w:t xml:space="preserve">major space faring </w:t>
      </w:r>
      <w:r w:rsidRPr="006F7D64">
        <w:rPr>
          <w:rStyle w:val="Emphasis"/>
          <w:highlight w:val="yellow"/>
        </w:rPr>
        <w:t>states</w:t>
      </w:r>
      <w:r>
        <w:rPr>
          <w:rStyle w:val="Emphasis"/>
        </w:rPr>
        <w:t xml:space="preserve"> of the 21st Century</w:t>
      </w:r>
      <w:r>
        <w:rPr>
          <w:sz w:val="16"/>
        </w:rPr>
        <w:t xml:space="preserve">: the United States, Russia, the European Union, Japan, and China. </w:t>
      </w:r>
      <w:r w:rsidRPr="006F7D64">
        <w:rPr>
          <w:rStyle w:val="Emphasis"/>
          <w:highlight w:val="yellow"/>
        </w:rPr>
        <w:t>One defection</w:t>
      </w:r>
      <w:r w:rsidRPr="006F7D64">
        <w:rPr>
          <w:highlight w:val="yellow"/>
          <w:u w:val="single"/>
        </w:rPr>
        <w:t xml:space="preserve"> </w:t>
      </w:r>
      <w:r>
        <w:rPr>
          <w:u w:val="single"/>
        </w:rPr>
        <w:t xml:space="preserve">from the regime by a member of this group </w:t>
      </w:r>
      <w:r w:rsidRPr="006F7D64">
        <w:rPr>
          <w:highlight w:val="yellow"/>
          <w:u w:val="single"/>
        </w:rPr>
        <w:t xml:space="preserve">would </w:t>
      </w:r>
      <w:r>
        <w:rPr>
          <w:u w:val="single"/>
        </w:rPr>
        <w:t xml:space="preserve">no doubt </w:t>
      </w:r>
      <w:r w:rsidRPr="006F7D64">
        <w:rPr>
          <w:highlight w:val="yellow"/>
          <w:u w:val="single"/>
        </w:rPr>
        <w:t>lead to its</w:t>
      </w:r>
      <w:r>
        <w:rPr>
          <w:u w:val="single"/>
        </w:rPr>
        <w:t xml:space="preserve"> </w:t>
      </w:r>
      <w:r>
        <w:rPr>
          <w:rStyle w:val="Emphasis"/>
        </w:rPr>
        <w:t xml:space="preserve">effective </w:t>
      </w:r>
      <w:r w:rsidRPr="006F7D64">
        <w:rPr>
          <w:rStyle w:val="Emphasis"/>
          <w:highlight w:val="yellow"/>
        </w:rPr>
        <w:t>collapse</w:t>
      </w:r>
      <w:r w:rsidRPr="006F7D64">
        <w:rPr>
          <w:sz w:val="16"/>
          <w:highlight w:val="yellow"/>
        </w:rPr>
        <w:t xml:space="preserve">, </w:t>
      </w:r>
      <w:r w:rsidRPr="006F7D64">
        <w:rPr>
          <w:highlight w:val="yellow"/>
          <w:u w:val="single"/>
        </w:rPr>
        <w:t xml:space="preserve">as </w:t>
      </w:r>
      <w:r>
        <w:rPr>
          <w:u w:val="single"/>
        </w:rPr>
        <w:t xml:space="preserve">the </w:t>
      </w:r>
      <w:r w:rsidRPr="006F7D64">
        <w:rPr>
          <w:highlight w:val="yellow"/>
          <w:u w:val="single"/>
        </w:rPr>
        <w:t>remaining</w:t>
      </w:r>
      <w:r>
        <w:rPr>
          <w:u w:val="single"/>
        </w:rPr>
        <w:t xml:space="preserve"> space faring </w:t>
      </w:r>
      <w:r w:rsidRPr="006F7D64">
        <w:rPr>
          <w:highlight w:val="yellow"/>
          <w:u w:val="single"/>
        </w:rPr>
        <w:t xml:space="preserve">states are </w:t>
      </w:r>
      <w:r w:rsidRPr="006F7D64">
        <w:rPr>
          <w:rStyle w:val="Emphasis"/>
          <w:highlight w:val="yellow"/>
        </w:rPr>
        <w:t xml:space="preserve">unlikely to use </w:t>
      </w:r>
      <w:r>
        <w:rPr>
          <w:rStyle w:val="Emphasis"/>
        </w:rPr>
        <w:t xml:space="preserve">the kind of </w:t>
      </w:r>
      <w:r w:rsidRPr="006F7D64">
        <w:rPr>
          <w:rStyle w:val="Emphasis"/>
          <w:highlight w:val="yellow"/>
        </w:rPr>
        <w:t xml:space="preserve">coercion </w:t>
      </w:r>
      <w:r>
        <w:rPr>
          <w:rStyle w:val="Emphasis"/>
        </w:rPr>
        <w:t xml:space="preserve">necessary </w:t>
      </w:r>
      <w:r w:rsidRPr="006F7D64">
        <w:rPr>
          <w:rStyle w:val="Emphasis"/>
          <w:highlight w:val="yellow"/>
        </w:rPr>
        <w:t>to enforce the regime</w:t>
      </w:r>
      <w:r w:rsidRPr="006F7D64">
        <w:rPr>
          <w:highlight w:val="yellow"/>
          <w:u w:val="single"/>
        </w:rPr>
        <w:t>. A</w:t>
      </w:r>
      <w:r>
        <w:rPr>
          <w:u w:val="single"/>
        </w:rPr>
        <w:t xml:space="preserve"> more </w:t>
      </w:r>
      <w:r w:rsidRPr="006F7D64">
        <w:rPr>
          <w:highlight w:val="yellow"/>
          <w:u w:val="single"/>
        </w:rPr>
        <w:t>likely response to</w:t>
      </w:r>
      <w:r>
        <w:rPr>
          <w:u w:val="single"/>
        </w:rPr>
        <w:t xml:space="preserve"> such </w:t>
      </w:r>
      <w:r w:rsidRPr="006F7D64">
        <w:rPr>
          <w:highlight w:val="yellow"/>
          <w:u w:val="single"/>
        </w:rPr>
        <w:t>a defection is a scramble to make</w:t>
      </w:r>
      <w:r>
        <w:rPr>
          <w:u w:val="single"/>
        </w:rPr>
        <w:t xml:space="preserve"> similar </w:t>
      </w:r>
      <w:r w:rsidRPr="006F7D64">
        <w:rPr>
          <w:rStyle w:val="Emphasis"/>
          <w:highlight w:val="yellow"/>
        </w:rPr>
        <w:t>claims to sovereignty</w:t>
      </w:r>
      <w:r>
        <w:rPr>
          <w:sz w:val="16"/>
        </w:rPr>
        <w:t xml:space="preserve">, </w:t>
      </w:r>
      <w:r w:rsidRPr="006F7D64">
        <w:rPr>
          <w:highlight w:val="yellow"/>
          <w:u w:val="single"/>
        </w:rPr>
        <w:t>based on</w:t>
      </w:r>
      <w:r>
        <w:rPr>
          <w:u w:val="single"/>
        </w:rPr>
        <w:t xml:space="preserve"> </w:t>
      </w:r>
      <w:r>
        <w:rPr>
          <w:rStyle w:val="Emphasis"/>
        </w:rPr>
        <w:t xml:space="preserve">historical </w:t>
      </w:r>
      <w:r w:rsidRPr="006F7D64">
        <w:rPr>
          <w:rStyle w:val="Emphasis"/>
          <w:highlight w:val="yellow"/>
        </w:rPr>
        <w:t>precedent</w:t>
      </w:r>
      <w:r w:rsidRPr="006F7D64">
        <w:rPr>
          <w:highlight w:val="yellow"/>
          <w:u w:val="single"/>
        </w:rPr>
        <w:t xml:space="preserve"> and effective </w:t>
      </w:r>
      <w:r w:rsidRPr="006F7D64">
        <w:rPr>
          <w:rStyle w:val="Emphasis"/>
          <w:highlight w:val="yellow"/>
        </w:rPr>
        <w:t>occupation</w:t>
      </w:r>
      <w:r>
        <w:rPr>
          <w:sz w:val="16"/>
        </w:rPr>
        <w:t xml:space="preserve">. Similar </w:t>
      </w:r>
      <w:r>
        <w:rPr>
          <w:u w:val="single"/>
        </w:rPr>
        <w:t>rushes to stake claims for territory sovereignty in other celestial bodies might follow.</w:t>
      </w:r>
    </w:p>
    <w:p w14:paraId="0DB52DDC" w14:textId="77777777" w:rsidR="009B7DE5" w:rsidRDefault="009B7DE5" w:rsidP="003722D8">
      <w:pPr>
        <w:rPr>
          <w:sz w:val="14"/>
        </w:rPr>
      </w:pPr>
    </w:p>
    <w:p w14:paraId="383453D3" w14:textId="77777777" w:rsidR="009B7DE5" w:rsidRDefault="009B7DE5" w:rsidP="009B7DE5">
      <w:pPr>
        <w:pStyle w:val="Heading4"/>
      </w:pPr>
      <w:r>
        <w:t xml:space="preserve">Private entities are </w:t>
      </w:r>
      <w:r w:rsidRPr="00B265A4">
        <w:rPr>
          <w:u w:val="single"/>
        </w:rPr>
        <w:t>non-governmental</w:t>
      </w:r>
      <w:r>
        <w:t>.</w:t>
      </w:r>
    </w:p>
    <w:p w14:paraId="4A808ABC" w14:textId="77777777" w:rsidR="009B7DE5" w:rsidRPr="00B83284" w:rsidRDefault="009B7DE5" w:rsidP="009B7DE5">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40573A45" w14:textId="77777777" w:rsidR="009B7DE5" w:rsidRDefault="009B7DE5" w:rsidP="009B7DE5">
      <w:pPr>
        <w:rPr>
          <w:sz w:val="16"/>
        </w:rPr>
      </w:pPr>
      <w:r w:rsidRPr="00B83284">
        <w:rPr>
          <w:sz w:val="16"/>
        </w:rPr>
        <w:t xml:space="preserve">4. </w:t>
      </w:r>
      <w:r w:rsidRPr="006F7D64">
        <w:rPr>
          <w:highlight w:val="yellow"/>
          <w:u w:val="single"/>
        </w:rPr>
        <w:t>Interpreting</w:t>
      </w:r>
      <w:r w:rsidRPr="00B83284">
        <w:rPr>
          <w:u w:val="single"/>
        </w:rPr>
        <w:t xml:space="preserve"> Article VI of </w:t>
      </w:r>
      <w:r w:rsidRPr="006F7D64">
        <w:rPr>
          <w:highlight w:val="yellow"/>
          <w:u w:val="single"/>
        </w:rPr>
        <w:t xml:space="preserve">the </w:t>
      </w:r>
      <w:r w:rsidRPr="006F7D64">
        <w:rPr>
          <w:rStyle w:val="Emphasis"/>
          <w:highlight w:val="yellow"/>
        </w:rPr>
        <w:t>Outer</w:t>
      </w:r>
      <w:r w:rsidRPr="006F7D64">
        <w:rPr>
          <w:highlight w:val="yellow"/>
          <w:u w:val="single"/>
        </w:rPr>
        <w:t xml:space="preserve"> </w:t>
      </w:r>
      <w:r w:rsidRPr="006F7D64">
        <w:rPr>
          <w:rStyle w:val="Emphasis"/>
          <w:highlight w:val="yellow"/>
        </w:rPr>
        <w:t>Space</w:t>
      </w:r>
      <w:r w:rsidRPr="006F7D64">
        <w:rPr>
          <w:highlight w:val="yellow"/>
          <w:u w:val="single"/>
        </w:rPr>
        <w:t xml:space="preserve"> </w:t>
      </w:r>
      <w:r w:rsidRPr="006F7D64">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6F7D64">
        <w:rPr>
          <w:rStyle w:val="Emphasis"/>
          <w:highlight w:val="yellow"/>
        </w:rPr>
        <w:t>private actors</w:t>
      </w:r>
      <w:r w:rsidRPr="00B83284">
        <w:rPr>
          <w:rStyle w:val="Emphasis"/>
        </w:rPr>
        <w:t xml:space="preserve"> (. . . “or by </w:t>
      </w:r>
      <w:r w:rsidRPr="006F7D64">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D633916" w14:textId="77777777" w:rsidR="009B7DE5" w:rsidRDefault="009B7DE5" w:rsidP="009B7DE5">
      <w:pPr>
        <w:pStyle w:val="Heading4"/>
      </w:pPr>
      <w:r>
        <w:t>Outer space is, Betz 21</w:t>
      </w:r>
    </w:p>
    <w:p w14:paraId="129200E6" w14:textId="77777777" w:rsidR="009B7DE5" w:rsidRDefault="009B7DE5" w:rsidP="009B7DE5">
      <w:r w:rsidRPr="000C3D7E">
        <w:t>[Eric Betz, 3-5-2021, "The Kármán Line: Where does space begin?", Astronomy, https://astronomy.com/news/2021/03/the-krmn-line-where-does-space-begin, date accessed 1-22-2022] //Lex AT</w:t>
      </w:r>
    </w:p>
    <w:p w14:paraId="06392D6F" w14:textId="77777777" w:rsidR="009B7DE5" w:rsidRPr="000C3D7E" w:rsidRDefault="009B7DE5" w:rsidP="009B7DE5">
      <w:pPr>
        <w:rPr>
          <w:sz w:val="14"/>
        </w:rPr>
      </w:pPr>
      <w:r w:rsidRPr="000C3D7E">
        <w:rPr>
          <w:sz w:val="14"/>
        </w:rPr>
        <w:t>These days, spacecraft are venturing into the final frontier at a record pace. And a deluge of </w:t>
      </w:r>
      <w:hyperlink r:id="rId12" w:tgtFrame="_blank" w:history="1">
        <w:r w:rsidRPr="000C3D7E">
          <w:rPr>
            <w:rStyle w:val="Hyperlink"/>
            <w:sz w:val="14"/>
          </w:rPr>
          <w:t>paying space tourists</w:t>
        </w:r>
      </w:hyperlink>
      <w:r w:rsidRPr="000C3D7E">
        <w:rPr>
          <w:sz w:val="14"/>
        </w:rPr>
        <w:t xml:space="preserve"> should soon follow. But to earn their astronaut wings, high-flying civilians will have to make it past the so-called </w:t>
      </w:r>
      <w:r w:rsidRPr="006F7D64">
        <w:rPr>
          <w:highlight w:val="yellow"/>
          <w:u w:val="single"/>
        </w:rPr>
        <w:t>Kármán line</w:t>
      </w:r>
      <w:r w:rsidRPr="000C3D7E">
        <w:rPr>
          <w:u w:val="single"/>
        </w:rPr>
        <w:t xml:space="preserve">. This boundary </w:t>
      </w:r>
      <w:r w:rsidRPr="006F7D64">
        <w:rPr>
          <w:highlight w:val="yellow"/>
          <w:u w:val="single"/>
        </w:rPr>
        <w:t>sits</w:t>
      </w:r>
      <w:r w:rsidRPr="000C3D7E">
        <w:rPr>
          <w:u w:val="single"/>
        </w:rPr>
        <w:t xml:space="preserve"> some </w:t>
      </w:r>
      <w:r w:rsidRPr="006F7D64">
        <w:rPr>
          <w:highlight w:val="yellow"/>
          <w:u w:val="single"/>
        </w:rPr>
        <w:t>62 miles</w:t>
      </w:r>
      <w:r w:rsidRPr="000C3D7E">
        <w:rPr>
          <w:u w:val="single"/>
        </w:rPr>
        <w:t xml:space="preserve"> (100 kilometers</w:t>
      </w:r>
      <w:r w:rsidRPr="000C3D7E">
        <w:rPr>
          <w:sz w:val="14"/>
        </w:rPr>
        <w:t xml:space="preserve">) </w:t>
      </w:r>
      <w:r w:rsidRPr="006F7D64">
        <w:rPr>
          <w:highlight w:val="yellow"/>
          <w:u w:val="single"/>
        </w:rPr>
        <w:t>above Earth</w:t>
      </w:r>
      <w:r w:rsidRPr="000C3D7E">
        <w:rPr>
          <w:u w:val="single"/>
        </w:rPr>
        <w:t>'s surface</w:t>
      </w:r>
      <w:r w:rsidRPr="000C3D7E">
        <w:rPr>
          <w:sz w:val="14"/>
        </w:rPr>
        <w:t xml:space="preserve">, and it's generally accepted as the place where Earth ends and outer space begins. From a cosmic perspective, 100 km is a stone's throw; it's only one-sixth the driving distance between San Francisco and Los Angelas. It’s also well within the clutches of Earth's overpowering gravitational pull and expansive atmosphere. So, </w:t>
      </w:r>
      <w:r w:rsidRPr="00FD16CF">
        <w:rPr>
          <w:u w:val="single"/>
        </w:rPr>
        <w:t>how did humans come to accept this relatively nearby location as the defining line between Earth and space?</w:t>
      </w:r>
      <w:r>
        <w:rPr>
          <w:u w:val="single"/>
        </w:rPr>
        <w:t xml:space="preserve"> </w:t>
      </w:r>
      <w:r w:rsidRPr="000C3D7E">
        <w:rPr>
          <w:sz w:val="14"/>
        </w:rPr>
        <w:t xml:space="preserve">The answer is partly based on physical reality and partly based on an arbitrary human construct. That's why the exact altitude where space begins is something scientists have been debating since before we even sent the first spacecraft into orbit. What is the Kármán Line? </w:t>
      </w:r>
      <w:hyperlink r:id="rId13" w:tgtFrame="_blank" w:history="1">
        <w:r w:rsidRPr="000C3D7E">
          <w:rPr>
            <w:rStyle w:val="Hyperlink"/>
            <w:sz w:val="14"/>
          </w:rPr>
          <w:t>Experts have suggested</w:t>
        </w:r>
      </w:hyperlink>
      <w:r w:rsidRPr="000C3D7E">
        <w:rPr>
          <w:sz w:val="14"/>
        </w:rPr>
        <w:t xml:space="preserve"> the actual boundary between Earth and space lies anywhere from a mere 18.5 miles (30km) above the surface to more than a million miles (1.6 million km) away. However, for well over </w:t>
      </w:r>
      <w:r w:rsidRPr="000C3D7E">
        <w:rPr>
          <w:sz w:val="14"/>
        </w:rPr>
        <w:lastRenderedPageBreak/>
        <w:t xml:space="preserve">half a century, </w:t>
      </w:r>
      <w:r w:rsidRPr="006F7D64">
        <w:rPr>
          <w:highlight w:val="yellow"/>
          <w:u w:val="single"/>
        </w:rPr>
        <w:t>most</w:t>
      </w:r>
      <w:r w:rsidRPr="000C3D7E">
        <w:rPr>
          <w:u w:val="single"/>
        </w:rPr>
        <w:t xml:space="preserve"> — including </w:t>
      </w:r>
      <w:r w:rsidRPr="006F7D64">
        <w:rPr>
          <w:highlight w:val="yellow"/>
          <w:u w:val="single"/>
        </w:rPr>
        <w:t>regulatory bodies</w:t>
      </w:r>
      <w:r w:rsidRPr="000C3D7E">
        <w:rPr>
          <w:u w:val="single"/>
        </w:rPr>
        <w:t xml:space="preserve"> — have </w:t>
      </w:r>
      <w:r w:rsidRPr="006F7D64">
        <w:rPr>
          <w:highlight w:val="yellow"/>
          <w:u w:val="single"/>
        </w:rPr>
        <w:t>accept</w:t>
      </w:r>
      <w:r w:rsidRPr="000C3D7E">
        <w:rPr>
          <w:u w:val="single"/>
        </w:rPr>
        <w:t xml:space="preserve">ed something close to our current definition of </w:t>
      </w:r>
      <w:r w:rsidRPr="006F7D64">
        <w:rPr>
          <w:highlight w:val="yellow"/>
          <w:u w:val="single"/>
        </w:rPr>
        <w:t>the Kármán Line</w:t>
      </w:r>
      <w:r w:rsidRPr="000C3D7E">
        <w:rPr>
          <w:u w:val="single"/>
        </w:rPr>
        <w:t>.</w:t>
      </w:r>
      <w:r>
        <w:rPr>
          <w:u w:val="single"/>
        </w:rPr>
        <w:t xml:space="preserve"> </w:t>
      </w:r>
      <w:r w:rsidRPr="000C3D7E">
        <w:rPr>
          <w:sz w:val="14"/>
        </w:rPr>
        <w:t xml:space="preserve">The Kármán line is based on physical reality in the sense that it roughly marks the altitude where traditional aircraft can no longer effectively fly. Anything traveling above the Kármán line needs a propulsion system that doesn’t rely on lift generated by Earth’s atmosphere — the air is simply too thin that high up. In other words, </w:t>
      </w:r>
      <w:r w:rsidRPr="00FD16CF">
        <w:rPr>
          <w:u w:val="single"/>
        </w:rPr>
        <w:t>the Kármán line is</w:t>
      </w:r>
      <w:r w:rsidRPr="006F7D64">
        <w:rPr>
          <w:highlight w:val="yellow"/>
          <w:u w:val="single"/>
        </w:rPr>
        <w:t xml:space="preserve"> where the physical laws governing a craft's ability to fly shift</w:t>
      </w:r>
      <w:r w:rsidRPr="000C3D7E">
        <w:rPr>
          <w:u w:val="single"/>
        </w:rPr>
        <w:t>.</w:t>
      </w:r>
      <w:r>
        <w:rPr>
          <w:u w:val="single"/>
        </w:rPr>
        <w:t xml:space="preserve"> </w:t>
      </w:r>
      <w:r w:rsidRPr="000C3D7E">
        <w:rPr>
          <w:sz w:val="14"/>
        </w:rPr>
        <w:t>However, the Kármán line is also where the human laws governing aircraft and spacecraft diverge. There are no national borders that extend to outer space; it’s governed more like international waters. So, settling on a boundary for space is about much more than the semantics of who gets to be called an astronaut. The United Nations has historically accepted the Kármán line as the boundary of space. And while the U.S. government has been reticent to agree to a specific height, people who fly above an altitude of 60 miles (100 km) typically earn astronaut wings from the Federal Aviation Administration. Even the Ansari X-prize chose the Kármán line as the benchmark height required to win its $10 million prize, which was claimed when Burt Rutan’s SpaceShipOne became the first privately-built spacecraft to carry a crew back in 2004.</w:t>
      </w:r>
    </w:p>
    <w:p w14:paraId="4F5C9C95" w14:textId="2EEFDA0B" w:rsidR="00BB391A" w:rsidRDefault="00BB391A" w:rsidP="003722D8">
      <w:pPr>
        <w:rPr>
          <w:sz w:val="14"/>
        </w:rPr>
      </w:pPr>
    </w:p>
    <w:p w14:paraId="428CB0A3" w14:textId="77777777" w:rsidR="00BB391A" w:rsidRPr="00D81563" w:rsidRDefault="00BB391A" w:rsidP="003722D8">
      <w:pPr>
        <w:rPr>
          <w:sz w:val="14"/>
        </w:rPr>
      </w:pPr>
    </w:p>
    <w:p w14:paraId="4C12A1D1" w14:textId="77777777" w:rsidR="003722D8" w:rsidRPr="00D15BD9" w:rsidRDefault="003722D8" w:rsidP="003722D8">
      <w:pPr>
        <w:pStyle w:val="Heading3"/>
      </w:pPr>
      <w:r>
        <w:lastRenderedPageBreak/>
        <w:t>Offense</w:t>
      </w:r>
    </w:p>
    <w:p w14:paraId="01D6B176" w14:textId="77777777" w:rsidR="003722D8" w:rsidRDefault="003722D8" w:rsidP="003722D8">
      <w:pPr>
        <w:pStyle w:val="Heading4"/>
      </w:pPr>
      <w:r>
        <w:t>1] Appropriation of mineral resources in outer space constitutes property rights</w:t>
      </w:r>
    </w:p>
    <w:p w14:paraId="2462A9E0" w14:textId="77777777" w:rsidR="003722D8" w:rsidRPr="00C62263" w:rsidRDefault="003722D8" w:rsidP="003722D8">
      <w:pPr>
        <w:spacing w:before="240"/>
      </w:pPr>
      <w:r>
        <w:t xml:space="preserve">Amanda M. </w:t>
      </w:r>
      <w:r w:rsidRPr="00C62263">
        <w:rPr>
          <w:rStyle w:val="Style13ptBold"/>
        </w:rPr>
        <w:t>Leon</w:t>
      </w:r>
      <w:r>
        <w:t xml:space="preserve">, Associate*, Caplin &amp; Drysdale, Chtd., </w:t>
      </w:r>
      <w:r w:rsidRPr="00C62263">
        <w:rPr>
          <w:rStyle w:val="Style13ptBold"/>
        </w:rPr>
        <w:t>’18</w:t>
      </w:r>
      <w:r>
        <w:t xml:space="preserve">, Virginia Law Review [“MINING FOR MEANING: AN EXAMINATION OF THE LEGALITY OF PROPERTY RIGHTS IN SPACE RESOURCES” Vol. 104:497 2018] </w:t>
      </w:r>
    </w:p>
    <w:p w14:paraId="781BBE15" w14:textId="77777777" w:rsidR="003722D8" w:rsidRPr="005C49E8" w:rsidRDefault="003722D8" w:rsidP="003722D8">
      <w:pPr>
        <w:rPr>
          <w:rStyle w:val="StyleUnderline"/>
        </w:rPr>
      </w:pPr>
      <w:r>
        <w:t xml:space="preserve">Furthermore, </w:t>
      </w:r>
      <w:r w:rsidRPr="005C49E8">
        <w:rPr>
          <w:rStyle w:val="Emphasis"/>
        </w:rPr>
        <w:t>state practice</w:t>
      </w:r>
      <w:r>
        <w:t xml:space="preserve"> </w:t>
      </w:r>
      <w:r w:rsidRPr="005C49E8">
        <w:rPr>
          <w:rStyle w:val="StyleUnderline"/>
        </w:rPr>
        <w:t>relevant to the question of property rights under the OST goes beyond these examples and analogies of ownership</w:t>
      </w:r>
      <w:r>
        <w:t xml:space="preserve"> of resources taken from commons. State practice regarding property rights in general must be considered. For example, Professor Fabio </w:t>
      </w:r>
      <w:r w:rsidRPr="005C49E8">
        <w:rPr>
          <w:rStyle w:val="StyleUnderline"/>
        </w:rPr>
        <w:t>Tronchetti disagrees with the oft-cited notion that state practice affirms the SREU Act.</w:t>
      </w:r>
    </w:p>
    <w:p w14:paraId="5B5815F3" w14:textId="77777777" w:rsidR="003722D8" w:rsidRPr="00B90EC6" w:rsidRDefault="003722D8" w:rsidP="003722D8">
      <w:r>
        <w:t>214 According to the professor, “</w:t>
      </w:r>
      <w:r w:rsidRPr="005C49E8">
        <w:rPr>
          <w:rStyle w:val="StyleUnderline"/>
        </w:rPr>
        <w:t>under international law</w:t>
      </w:r>
      <w:r w:rsidRPr="00D874DE">
        <w:rPr>
          <w:rStyle w:val="StyleUnderline"/>
        </w:rPr>
        <w:t>, property rights</w:t>
      </w:r>
      <w:r w:rsidRPr="005C49E8">
        <w:rPr>
          <w:rStyle w:val="StyleUnderline"/>
        </w:rPr>
        <w:t xml:space="preserve"> require a superior authority, a State, entitled to attribute and enforce them</w:t>
      </w:r>
      <w:r>
        <w:t xml:space="preserve">.”215 </w:t>
      </w:r>
      <w:r w:rsidRPr="005C49E8">
        <w:rPr>
          <w:rStyle w:val="StyleUnderline"/>
        </w:rPr>
        <w:t xml:space="preserve">By </w:t>
      </w:r>
      <w:r w:rsidRPr="00D874DE">
        <w:rPr>
          <w:rStyle w:val="StyleUnderline"/>
        </w:rPr>
        <w:t>granting</w:t>
      </w:r>
      <w:r w:rsidRPr="00D874DE">
        <w:rPr>
          <w:rStyle w:val="StyleUnderline"/>
          <w:highlight w:val="green"/>
        </w:rPr>
        <w:t xml:space="preserve"> property rights</w:t>
      </w:r>
      <w:r>
        <w:t xml:space="preserve"> in the SREU Act, </w:t>
      </w:r>
      <w:r w:rsidRPr="005C49E8">
        <w:rPr>
          <w:rStyle w:val="StyleUnderline"/>
        </w:rPr>
        <w:t xml:space="preserve">the United </w:t>
      </w:r>
      <w:r w:rsidRPr="00D874DE">
        <w:rPr>
          <w:rStyle w:val="StyleUnderline"/>
        </w:rPr>
        <w:t xml:space="preserve">States </w:t>
      </w:r>
      <w:r w:rsidRPr="00D874DE">
        <w:rPr>
          <w:rStyle w:val="Emphasis"/>
        </w:rPr>
        <w:t>impliedly claims</w:t>
      </w:r>
      <w:r w:rsidRPr="00D874DE">
        <w:rPr>
          <w:rStyle w:val="StyleUnderline"/>
        </w:rPr>
        <w:t xml:space="preserve"> that it has the authority to confer property rights over space resources</w:t>
      </w:r>
      <w:r w:rsidRPr="00D874DE">
        <w:t xml:space="preserve">—an authority traditionally reserved for the owner of a resource. </w:t>
      </w:r>
      <w:r w:rsidRPr="00D874DE">
        <w:rPr>
          <w:rStyle w:val="StyleUnderline"/>
        </w:rPr>
        <w:t>This</w:t>
      </w:r>
      <w:r w:rsidRPr="005C49E8">
        <w:rPr>
          <w:rStyle w:val="StyleUnderline"/>
        </w:rPr>
        <w:t xml:space="preserve"> notion </w:t>
      </w:r>
      <w:r w:rsidRPr="00D874DE">
        <w:rPr>
          <w:rStyle w:val="StyleUnderline"/>
          <w:highlight w:val="green"/>
        </w:rPr>
        <w:t>clashes with the nonappropriation principle</w:t>
      </w:r>
      <w:r w:rsidRPr="00D874DE">
        <w:rPr>
          <w:rStyle w:val="StyleUnderline"/>
        </w:rPr>
        <w:t>s</w:t>
      </w:r>
      <w:r w:rsidRPr="005C49E8">
        <w:rPr>
          <w:rStyle w:val="StyleUnderline"/>
        </w:rPr>
        <w:t xml:space="preserve"> of the OST.</w:t>
      </w:r>
      <w:r>
        <w:t xml:space="preserve"> Though there is no consensus regarding whether the nonappropriation principle prohibits claims of sovereignty over resources, </w:t>
      </w:r>
      <w:r w:rsidRPr="005C49E8">
        <w:rPr>
          <w:rStyle w:val="StyleUnderline"/>
        </w:rPr>
        <w:t>a strong consensus at least exists that the principle prohibits states from claiming sovereignty over real property in space</w:t>
      </w:r>
      <w:r>
        <w:t xml:space="preserve">.216 </w:t>
      </w:r>
      <w:r w:rsidRPr="005C49E8">
        <w:rPr>
          <w:rStyle w:val="StyleUnderline"/>
        </w:rPr>
        <w:t>In</w:t>
      </w:r>
      <w:r>
        <w:t xml:space="preserve"> some </w:t>
      </w:r>
      <w:r w:rsidRPr="005C49E8">
        <w:rPr>
          <w:rStyle w:val="StyleUnderline"/>
        </w:rPr>
        <w:t xml:space="preserve">traditional </w:t>
      </w:r>
      <w:r w:rsidRPr="00D874DE">
        <w:rPr>
          <w:rStyle w:val="StyleUnderline"/>
          <w:highlight w:val="green"/>
        </w:rPr>
        <w:t>systems of mineral ownership</w:t>
      </w:r>
      <w:r>
        <w:t xml:space="preserve">, however, </w:t>
      </w:r>
      <w:r w:rsidRPr="005C49E8">
        <w:rPr>
          <w:rStyle w:val="StyleUnderline"/>
        </w:rPr>
        <w:t xml:space="preserve">ownership over resources </w:t>
      </w:r>
      <w:r w:rsidRPr="00D874DE">
        <w:rPr>
          <w:rStyle w:val="StyleUnderline"/>
          <w:highlight w:val="green"/>
        </w:rPr>
        <w:t>ran with ownership over land</w:t>
      </w:r>
      <w:r>
        <w:t xml:space="preserve">.217 For example, </w:t>
      </w:r>
      <w:r w:rsidRPr="005C49E8">
        <w:rPr>
          <w:rStyle w:val="StyleUnderline"/>
        </w:rPr>
        <w:t>under Roman law, property rights over subsurface minerals belonged to the landowner</w:t>
      </w:r>
      <w:r>
        <w:t xml:space="preserve">.218 Thus, </w:t>
      </w:r>
      <w:r w:rsidRPr="00D874DE">
        <w:rPr>
          <w:rStyle w:val="Emphasis"/>
          <w:highlight w:val="green"/>
        </w:rPr>
        <w:t>if the U</w:t>
      </w:r>
      <w:r w:rsidRPr="005C49E8">
        <w:rPr>
          <w:rStyle w:val="Emphasis"/>
        </w:rPr>
        <w:t xml:space="preserve">nited </w:t>
      </w:r>
      <w:r w:rsidRPr="00D874DE">
        <w:rPr>
          <w:rStyle w:val="Emphasis"/>
          <w:highlight w:val="green"/>
        </w:rPr>
        <w:t>S</w:t>
      </w:r>
      <w:r w:rsidRPr="005C49E8">
        <w:rPr>
          <w:rStyle w:val="Emphasis"/>
        </w:rPr>
        <w:t xml:space="preserve">tates </w:t>
      </w:r>
      <w:r w:rsidRPr="00D874DE">
        <w:rPr>
          <w:rStyle w:val="Emphasis"/>
          <w:highlight w:val="green"/>
        </w:rPr>
        <w:t>cannot have</w:t>
      </w:r>
      <w:r w:rsidRPr="005C49E8">
        <w:rPr>
          <w:rStyle w:val="Emphasis"/>
        </w:rPr>
        <w:t xml:space="preserve"> title in </w:t>
      </w:r>
      <w:r w:rsidRPr="00D874DE">
        <w:rPr>
          <w:rStyle w:val="Emphasis"/>
          <w:highlight w:val="green"/>
        </w:rPr>
        <w:t>space lands under</w:t>
      </w:r>
      <w:r w:rsidRPr="005C49E8">
        <w:rPr>
          <w:rStyle w:val="Emphasis"/>
        </w:rPr>
        <w:t xml:space="preserve"> the </w:t>
      </w:r>
      <w:r w:rsidRPr="00B90EC6">
        <w:rPr>
          <w:rStyle w:val="Emphasis"/>
          <w:highlight w:val="green"/>
        </w:rPr>
        <w:t>non</w:t>
      </w:r>
      <w:r w:rsidRPr="00D874DE">
        <w:rPr>
          <w:rStyle w:val="Emphasis"/>
          <w:highlight w:val="green"/>
        </w:rPr>
        <w:t>appropriation</w:t>
      </w:r>
      <w:r w:rsidRPr="005C49E8">
        <w:rPr>
          <w:rStyle w:val="Emphasis"/>
        </w:rPr>
        <w:t xml:space="preserve"> principle, </w:t>
      </w:r>
      <w:r w:rsidRPr="00D874DE">
        <w:rPr>
          <w:rStyle w:val="Emphasis"/>
          <w:highlight w:val="green"/>
        </w:rPr>
        <w:t>it cannot have</w:t>
      </w:r>
      <w:r w:rsidRPr="005C49E8">
        <w:rPr>
          <w:rStyle w:val="Emphasis"/>
        </w:rPr>
        <w:t xml:space="preserve"> title to the space </w:t>
      </w:r>
      <w:r w:rsidRPr="00D874DE">
        <w:rPr>
          <w:rStyle w:val="Emphasis"/>
          <w:highlight w:val="green"/>
        </w:rPr>
        <w:t>resources in those lands</w:t>
      </w:r>
      <w:r w:rsidRPr="005C49E8">
        <w:rPr>
          <w:rStyle w:val="Emphasis"/>
        </w:rPr>
        <w:t xml:space="preserve"> either.</w:t>
      </w:r>
      <w:r>
        <w:t xml:space="preserve"> </w:t>
      </w:r>
      <w:r w:rsidRPr="005C49E8">
        <w:rPr>
          <w:rStyle w:val="StyleUnderline"/>
        </w:rPr>
        <w:t>Without title to the resources, the United States cannot bestow such title to its citizens</w:t>
      </w:r>
      <w:r>
        <w:t xml:space="preserve"> under traditional international property law; by claiming that it can bestow such title, the United States is abrogating Article II of the OST. One could also argue that </w:t>
      </w:r>
      <w:r w:rsidRPr="005C49E8">
        <w:rPr>
          <w:rStyle w:val="StyleUnderline"/>
        </w:rPr>
        <w:t>the in situ resources the Act grants rights in are actually still part of the celestial bodies; thus, the resources are real property prior to their removal, and are off limits</w:t>
      </w:r>
      <w:r>
        <w:t xml:space="preserve"> under the Treaty.219 Given the limited import of the cited examples of state practice (limited quantity and scientific versus large-scale and commercial), the </w:t>
      </w:r>
      <w:r w:rsidRPr="005C49E8">
        <w:rPr>
          <w:rStyle w:val="StyleUnderline"/>
        </w:rPr>
        <w:t xml:space="preserve">traditional practice of property rights being conferred from a sovereign to a citizen become incredibly compelling and suggest </w:t>
      </w:r>
      <w:r w:rsidRPr="005C49E8">
        <w:rPr>
          <w:rStyle w:val="Emphasis"/>
        </w:rPr>
        <w:t>the SREU Act may abrogate the United States’ treaty obligations.</w:t>
      </w:r>
    </w:p>
    <w:p w14:paraId="5D4F01E3" w14:textId="77777777" w:rsidR="003722D8" w:rsidRDefault="003722D8" w:rsidP="003722D8">
      <w:pPr>
        <w:pStyle w:val="Heading4"/>
      </w:pPr>
      <w:r w:rsidRPr="008F5337">
        <w:t>Property rights assume a government to enforce them which means original acquisition in space is unjust, and cosmopolitan rights trump acquired rights like property.</w:t>
      </w:r>
    </w:p>
    <w:p w14:paraId="3B084FE9" w14:textId="77777777" w:rsidR="003722D8" w:rsidRPr="00BC4B22" w:rsidRDefault="003722D8" w:rsidP="003722D8">
      <w:pPr>
        <w:rPr>
          <w:sz w:val="16"/>
          <w:szCs w:val="16"/>
        </w:rPr>
      </w:pPr>
      <w:r w:rsidRPr="00BC4B22">
        <w:rPr>
          <w:sz w:val="16"/>
          <w:szCs w:val="16"/>
        </w:rPr>
        <w:t>Notes</w:t>
      </w:r>
    </w:p>
    <w:p w14:paraId="48EE6D71" w14:textId="77777777" w:rsidR="003722D8" w:rsidRDefault="003722D8" w:rsidP="003722D8">
      <w:pPr>
        <w:rPr>
          <w:sz w:val="16"/>
          <w:szCs w:val="16"/>
        </w:rPr>
      </w:pPr>
      <w:r w:rsidRPr="00BC4B22">
        <w:rPr>
          <w:sz w:val="16"/>
          <w:szCs w:val="16"/>
        </w:rPr>
        <w:t xml:space="preserve">** only way to understand ethics is through an Omnilateral will to resolve unilateral wills – outer space lacks any sort of govnt then any claim to outer space that came in a form of property rights would be unjust </w:t>
      </w:r>
    </w:p>
    <w:p w14:paraId="7DE9730C" w14:textId="77777777" w:rsidR="003722D8" w:rsidRPr="00007B7E" w:rsidRDefault="003722D8" w:rsidP="003722D8">
      <w:pPr>
        <w:rPr>
          <w:sz w:val="16"/>
          <w:szCs w:val="16"/>
        </w:rPr>
      </w:pPr>
      <w:r>
        <w:rPr>
          <w:sz w:val="16"/>
          <w:szCs w:val="16"/>
        </w:rPr>
        <w:t xml:space="preserve">** Common owner ship of the earth - </w:t>
      </w:r>
    </w:p>
    <w:p w14:paraId="7FEF7BE1" w14:textId="77777777" w:rsidR="003722D8" w:rsidRPr="008F5337" w:rsidRDefault="003722D8" w:rsidP="003722D8">
      <w:r w:rsidRPr="008F5337">
        <w:rPr>
          <w:rStyle w:val="StyleUnderline"/>
        </w:rPr>
        <w:lastRenderedPageBreak/>
        <w:t>Walla 16</w:t>
      </w:r>
      <w:r w:rsidRPr="008F5337">
        <w:t xml:space="preserve"> [(Alice Pinheiro, Department of Philosophy at Trinity College Dublin) “Common Possession of the Earth and Cosmopolitan Right” Kant-Studien Volume 107 Issue 1, 2016] TDI</w:t>
      </w:r>
    </w:p>
    <w:p w14:paraId="217075EE" w14:textId="77777777" w:rsidR="003722D8" w:rsidRPr="008F5337" w:rsidRDefault="003722D8" w:rsidP="003722D8">
      <w:r w:rsidRPr="008F5337">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8F5337">
        <w:rPr>
          <w:rStyle w:val="StyleUnderline"/>
        </w:rPr>
        <w:t xml:space="preserve">Kant’s argument for </w:t>
      </w:r>
      <w:r w:rsidRPr="002C4B91">
        <w:rPr>
          <w:rStyle w:val="StyleUnderline"/>
          <w:highlight w:val="green"/>
        </w:rPr>
        <w:t>the inclusion of</w:t>
      </w:r>
      <w:r w:rsidRPr="008F5337">
        <w:rPr>
          <w:rStyle w:val="StyleUnderline"/>
        </w:rPr>
        <w:t xml:space="preserve"> external </w:t>
      </w:r>
      <w:r w:rsidRPr="002C4B91">
        <w:rPr>
          <w:rStyle w:val="StyleUnderline"/>
          <w:highlight w:val="green"/>
        </w:rPr>
        <w:t>objects</w:t>
      </w:r>
      <w:r w:rsidRPr="008F5337">
        <w:rPr>
          <w:rStyle w:val="StyleUnderline"/>
        </w:rPr>
        <w:t xml:space="preserve"> under the notion of right is that we </w:t>
      </w:r>
      <w:r w:rsidRPr="002C4B91">
        <w:rPr>
          <w:rStyle w:val="StyleUnderline"/>
          <w:highlight w:val="green"/>
        </w:rPr>
        <w:t>must assume a</w:t>
      </w:r>
      <w:r w:rsidRPr="008F5337">
        <w:rPr>
          <w:rStyle w:val="StyleUnderline"/>
        </w:rPr>
        <w:t xml:space="preserve"> legal </w:t>
      </w:r>
      <w:r w:rsidRPr="002C4B91">
        <w:rPr>
          <w:rStyle w:val="StyleUnderline"/>
          <w:highlight w:val="green"/>
        </w:rPr>
        <w:t>capacity to become owners</w:t>
      </w:r>
      <w:r w:rsidRPr="008F5337">
        <w:rPr>
          <w:rStyle w:val="StyleUnderline"/>
        </w:rPr>
        <w:t xml:space="preserve"> of objects, in order </w:t>
      </w:r>
      <w:r w:rsidRPr="002C4B91">
        <w:rPr>
          <w:rStyle w:val="StyleUnderline"/>
          <w:highlight w:val="green"/>
        </w:rPr>
        <w:t>to avoid</w:t>
      </w:r>
      <w:r w:rsidRPr="008F5337">
        <w:rPr>
          <w:rStyle w:val="StyleUnderline"/>
        </w:rPr>
        <w:t xml:space="preserve"> a </w:t>
      </w:r>
      <w:r w:rsidRPr="002C4B91">
        <w:rPr>
          <w:rStyle w:val="StyleUnderline"/>
          <w:highlight w:val="green"/>
        </w:rPr>
        <w:t>contradiction</w:t>
      </w:r>
      <w:r w:rsidRPr="008F5337">
        <w:rPr>
          <w:rStyle w:val="StyleUnderline"/>
        </w:rPr>
        <w:t xml:space="preserve">. External freedom </w:t>
      </w:r>
      <w:r w:rsidRPr="00DC18F4">
        <w:rPr>
          <w:rStyle w:val="StyleUnderline"/>
          <w:highlight w:val="green"/>
        </w:rPr>
        <w:t>(and with it pure practical</w:t>
      </w:r>
      <w:r w:rsidRPr="008F5337">
        <w:rPr>
          <w:rStyle w:val="StyleUnderline"/>
        </w:rPr>
        <w:t xml:space="preserve"> reason) would be depriving itself of the possibility of using objects of choice and thus contradicting itself</w:t>
      </w:r>
      <w:r w:rsidRPr="008F5337">
        <w:t xml:space="preserve"> (ein Widerspruch der äußeren Freiheit mit sich selbst). We must thus introduce a postulate of practical reason, assuming the possibility of becoming legal owners of objects. </w:t>
      </w:r>
    </w:p>
    <w:p w14:paraId="7268E36E" w14:textId="77777777" w:rsidR="003722D8" w:rsidRPr="008F5337" w:rsidRDefault="003722D8" w:rsidP="003722D8">
      <w:r w:rsidRPr="008F5337">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8F5337">
        <w:t xml:space="preserve"> Acquisition is the empirical deed through which an external object is incorporated into a person’s suum. </w:t>
      </w:r>
      <w:r w:rsidRPr="008F5337">
        <w:rPr>
          <w:rStyle w:val="StyleUnderline"/>
        </w:rPr>
        <w:t xml:space="preserve">First or original </w:t>
      </w:r>
      <w:r w:rsidRPr="00B70016">
        <w:rPr>
          <w:rStyle w:val="StyleUnderline"/>
          <w:highlight w:val="green"/>
        </w:rPr>
        <w:t>acquisition</w:t>
      </w:r>
      <w:r w:rsidRPr="008F5337">
        <w:rPr>
          <w:rStyle w:val="StyleUnderline"/>
        </w:rPr>
        <w:t xml:space="preserve"> is </w:t>
      </w:r>
      <w:r w:rsidRPr="00B70016">
        <w:rPr>
          <w:rStyle w:val="StyleUnderline"/>
          <w:highlight w:val="green"/>
        </w:rPr>
        <w:t>when an object becomes</w:t>
      </w:r>
      <w:r w:rsidRPr="008F5337">
        <w:rPr>
          <w:rStyle w:val="StyleUnderline"/>
        </w:rPr>
        <w:t xml:space="preserve"> for the </w:t>
      </w:r>
      <w:r w:rsidRPr="00B70016">
        <w:rPr>
          <w:rStyle w:val="StyleUnderline"/>
          <w:highlight w:val="green"/>
        </w:rPr>
        <w:t>first</w:t>
      </w:r>
      <w:r w:rsidRPr="008F5337">
        <w:rPr>
          <w:rStyle w:val="StyleUnderline"/>
        </w:rPr>
        <w:t xml:space="preserve"> time the </w:t>
      </w:r>
      <w:r w:rsidRPr="00B70016">
        <w:rPr>
          <w:rStyle w:val="StyleUnderline"/>
          <w:highlight w:val="green"/>
        </w:rPr>
        <w:t>possession</w:t>
      </w:r>
      <w:r w:rsidRPr="008F5337">
        <w:rPr>
          <w:rStyle w:val="StyleUnderline"/>
        </w:rPr>
        <w:t xml:space="preserve"> of someone. Explaining the possibility of original acquisition is extremely important since all further acts of acquisition are derived from it.</w:t>
      </w:r>
      <w:r w:rsidRPr="008F5337">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3CE9E71A" w14:textId="77777777" w:rsidR="003722D8" w:rsidRPr="008F5337" w:rsidRDefault="003722D8" w:rsidP="003722D8">
      <w:r w:rsidRPr="008F5337">
        <w:lastRenderedPageBreak/>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4515E8">
        <w:rPr>
          <w:rStyle w:val="StyleUnderline"/>
        </w:rPr>
        <w:t>Acquisition of land</w:t>
      </w:r>
      <w:r w:rsidRPr="008F5337">
        <w:rPr>
          <w:rStyle w:val="StyleUnderline"/>
        </w:rPr>
        <w:t xml:space="preserve"> must be understood as normatively </w:t>
      </w:r>
      <w:r w:rsidRPr="004515E8">
        <w:rPr>
          <w:rStyle w:val="StyleUnderline"/>
        </w:rPr>
        <w:t>prior to</w:t>
      </w:r>
      <w:r w:rsidRPr="008F5337">
        <w:rPr>
          <w:rStyle w:val="StyleUnderline"/>
        </w:rPr>
        <w:t xml:space="preserve"> acquisition of </w:t>
      </w:r>
      <w:r w:rsidRPr="004515E8">
        <w:rPr>
          <w:rStyle w:val="StyleUnderline"/>
        </w:rPr>
        <w:t>objects</w:t>
      </w:r>
      <w:r w:rsidRPr="008F5337">
        <w:rPr>
          <w:rStyle w:val="StyleUnderline"/>
        </w:rPr>
        <w:t xml:space="preserve">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8F5337">
        <w:t xml:space="preserve"> The limited dimension of the planet (which also defines the limits of human expansion) renders the interaction and the possibility of impact on the mutual exercise of external freedom inevitable. </w:t>
      </w:r>
      <w:r w:rsidRPr="008F5337">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8F5337">
        <w:t>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14:paraId="745398E6" w14:textId="77777777" w:rsidR="003722D8" w:rsidRPr="008F5337" w:rsidRDefault="003722D8" w:rsidP="003722D8">
      <w:r w:rsidRPr="008F5337">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461DA232" w14:textId="77777777" w:rsidR="003722D8" w:rsidRPr="008F5337" w:rsidRDefault="003722D8" w:rsidP="003722D8">
      <w:r w:rsidRPr="008F5337">
        <w:rPr>
          <w:rStyle w:val="StyleUnderline"/>
        </w:rPr>
        <w:t xml:space="preserve">Acquiring land for the first time must be regarded as a realization or “particularization” of innate right.  But this is the beginning of another problem. First </w:t>
      </w:r>
      <w:r w:rsidRPr="004515E8">
        <w:rPr>
          <w:rStyle w:val="StyleUnderline"/>
          <w:highlight w:val="green"/>
        </w:rPr>
        <w:t>acquisition of</w:t>
      </w:r>
      <w:r w:rsidRPr="008F5337">
        <w:rPr>
          <w:rStyle w:val="StyleUnderline"/>
        </w:rPr>
        <w:t xml:space="preserve"> a piece of </w:t>
      </w:r>
      <w:r w:rsidRPr="004515E8">
        <w:rPr>
          <w:rStyle w:val="StyleUnderline"/>
          <w:highlight w:val="green"/>
        </w:rPr>
        <w:t>land involves both singling</w:t>
      </w:r>
      <w:r w:rsidRPr="004515E8">
        <w:rPr>
          <w:rStyle w:val="StyleUnderline"/>
        </w:rPr>
        <w:t xml:space="preserve"> out</w:t>
      </w:r>
      <w:r w:rsidRPr="008F5337">
        <w:rPr>
          <w:rStyle w:val="StyleUnderline"/>
        </w:rPr>
        <w:t xml:space="preserve"> a specific part of land as </w:t>
      </w:r>
      <w:r w:rsidRPr="004515E8">
        <w:rPr>
          <w:rStyle w:val="StyleUnderline"/>
          <w:highlight w:val="green"/>
        </w:rPr>
        <w:t>my “dominion” and excluding others from</w:t>
      </w:r>
      <w:r w:rsidRPr="008F5337">
        <w:rPr>
          <w:rStyle w:val="StyleUnderline"/>
        </w:rPr>
        <w:t xml:space="preserve"> access to </w:t>
      </w:r>
      <w:r w:rsidRPr="004515E8">
        <w:rPr>
          <w:rStyle w:val="StyleUnderline"/>
          <w:highlight w:val="green"/>
        </w:rPr>
        <w:t>it</w:t>
      </w:r>
      <w:r w:rsidRPr="008F5337">
        <w:rPr>
          <w:rStyle w:val="StyleUnderline"/>
        </w:rPr>
        <w:t xml:space="preserve">. </w:t>
      </w:r>
      <w:r w:rsidRPr="008F5337">
        <w:t xml:space="preserve">However, Kant’s legal theory does not assign a right conferring function to empirical acts. If acquisition is to have a legal quality, its lawfulness cannot be grounded on an empirical act.  </w:t>
      </w:r>
      <w:r w:rsidRPr="008F5337">
        <w:rPr>
          <w:rStyle w:val="StyleUnderline"/>
        </w:rPr>
        <w:t xml:space="preserve">Further, if empirical acquisition justified possession, we would have to regard possession </w:t>
      </w:r>
      <w:r w:rsidRPr="008F5337">
        <w:rPr>
          <w:rStyle w:val="StyleUnderline"/>
        </w:rPr>
        <w:lastRenderedPageBreak/>
        <w:t>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8F5337">
        <w:t xml:space="preserve"> (Rechtsgrund, titulus possessionis) </w:t>
      </w:r>
      <w:r w:rsidRPr="008F5337">
        <w:rPr>
          <w:rStyle w:val="StyleUnderline"/>
        </w:rPr>
        <w:t xml:space="preserve">enabling the acquisition of land must be understood as follows: it must precede the empirical act of acquisition and is not created by it; is a relation between persons in regard to external objects, and finally </w:t>
      </w:r>
      <w:r w:rsidRPr="007173D0">
        <w:rPr>
          <w:rStyle w:val="StyleUnderline"/>
          <w:highlight w:val="green"/>
        </w:rPr>
        <w:t>it is able to impose an obligation on all others to respect one’s acquisition</w:t>
      </w:r>
      <w:r w:rsidRPr="008F5337">
        <w:rPr>
          <w:rStyle w:val="StyleUnderline"/>
        </w:rPr>
        <w:t>. The idea of the original community of the earth is what constitutes this Rechtsgrund</w:t>
      </w:r>
      <w:r w:rsidRPr="008F5337">
        <w:t>:</w:t>
      </w:r>
    </w:p>
    <w:p w14:paraId="79E42EB4" w14:textId="77777777" w:rsidR="003722D8" w:rsidRPr="008F5337" w:rsidRDefault="003722D8" w:rsidP="003722D8">
      <w:r w:rsidRPr="008F5337">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41E0A7BA" w14:textId="77777777" w:rsidR="003722D8" w:rsidRPr="008F5337" w:rsidRDefault="003722D8" w:rsidP="003722D8">
      <w:r w:rsidRPr="008F5337">
        <w:rPr>
          <w:rStyle w:val="StyleUnderline"/>
        </w:rPr>
        <w:t xml:space="preserve">A </w:t>
      </w:r>
      <w:r w:rsidRPr="002819B5">
        <w:rPr>
          <w:rStyle w:val="StyleUnderline"/>
          <w:highlight w:val="green"/>
        </w:rPr>
        <w:t>unilateral will cannot impose an obligation</w:t>
      </w:r>
      <w:r w:rsidRPr="008F5337">
        <w:rPr>
          <w:rStyle w:val="StyleUnderline"/>
        </w:rPr>
        <w:t xml:space="preserve"> on others. </w:t>
      </w:r>
      <w:r w:rsidRPr="00BE3B21">
        <w:rPr>
          <w:rStyle w:val="StyleUnderline"/>
        </w:rPr>
        <w:t xml:space="preserve">It </w:t>
      </w:r>
      <w:r w:rsidRPr="007173D0">
        <w:rPr>
          <w:rStyle w:val="StyleUnderline"/>
          <w:highlight w:val="green"/>
        </w:rPr>
        <w:t>is a contingent exercise of freedom</w:t>
      </w:r>
      <w:r w:rsidRPr="008F5337">
        <w:rPr>
          <w:rStyle w:val="StyleUnderline"/>
        </w:rPr>
        <w:t xml:space="preserve"> and has no authority to impose an obligation. For this, we would </w:t>
      </w:r>
      <w:r w:rsidRPr="00BE3B21">
        <w:rPr>
          <w:rStyle w:val="StyleUnderline"/>
          <w:highlight w:val="green"/>
        </w:rPr>
        <w:t>need</w:t>
      </w:r>
      <w:r w:rsidRPr="008F5337">
        <w:rPr>
          <w:rStyle w:val="StyleUnderline"/>
        </w:rPr>
        <w:t xml:space="preserve"> the </w:t>
      </w:r>
      <w:r w:rsidRPr="00BE3B21">
        <w:rPr>
          <w:rStyle w:val="StyleUnderline"/>
          <w:highlight w:val="green"/>
        </w:rPr>
        <w:t xml:space="preserve">consent of all </w:t>
      </w:r>
      <w:r w:rsidRPr="002819B5">
        <w:rPr>
          <w:rStyle w:val="StyleUnderline"/>
          <w:highlight w:val="green"/>
        </w:rPr>
        <w:t>others whose</w:t>
      </w:r>
      <w:r w:rsidRPr="008F5337">
        <w:rPr>
          <w:rStyle w:val="StyleUnderline"/>
        </w:rPr>
        <w:t xml:space="preserve"> exercise of </w:t>
      </w:r>
      <w:r w:rsidRPr="002819B5">
        <w:rPr>
          <w:rStyle w:val="StyleUnderline"/>
          <w:highlight w:val="green"/>
        </w:rPr>
        <w:t>freedom is restricted</w:t>
      </w:r>
      <w:r w:rsidRPr="008F5337">
        <w:rPr>
          <w:rStyle w:val="StyleUnderline"/>
        </w:rPr>
        <w:t xml:space="preserve"> by that unilateral act.</w:t>
      </w:r>
      <w:r w:rsidRPr="008F5337">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628F599E" w14:textId="77777777" w:rsidR="003722D8" w:rsidRPr="008F5337" w:rsidRDefault="003722D8" w:rsidP="003722D8">
      <w:r w:rsidRPr="008F5337">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306DF471" w14:textId="77777777" w:rsidR="003722D8" w:rsidRPr="008F5337" w:rsidRDefault="003722D8" w:rsidP="003722D8">
      <w:r w:rsidRPr="008F5337">
        <w:t xml:space="preserve">It is important to note that the same rational principle that allows the use of external objects as an extension of innate freedom is the one that makes it necessary to assume an a priori united </w:t>
      </w:r>
      <w:r w:rsidRPr="008F5337">
        <w:lastRenderedPageBreak/>
        <w:t xml:space="preserve">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05475810" w14:textId="77777777" w:rsidR="003722D8" w:rsidRPr="008F5337" w:rsidRDefault="003722D8" w:rsidP="003722D8">
      <w:r w:rsidRPr="008F5337">
        <w:rPr>
          <w:rStyle w:val="StyleUnderline"/>
        </w:rPr>
        <w:t>The transition from common ownership of the earth to a concrete individual possession of land requires a principle of distribution, according to which the earth can be divided.</w:t>
      </w:r>
      <w:r w:rsidRPr="008F5337">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8F5337">
        <w:rPr>
          <w:rStyle w:val="StyleUnderline"/>
        </w:rPr>
        <w:t>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RPr="008F5337">
        <w:t xml:space="preserve"> Further, this principle of distribution must be understood as contained in the united will of all (who have the will, individually, to use the land).</w:t>
      </w:r>
    </w:p>
    <w:p w14:paraId="1D0A1C74" w14:textId="77777777" w:rsidR="003722D8" w:rsidRPr="008F5337" w:rsidRDefault="003722D8" w:rsidP="003722D8">
      <w:r w:rsidRPr="008F5337">
        <w:t>III. Community of the Earth as the basis of Cosmopolitan Right</w:t>
      </w:r>
    </w:p>
    <w:p w14:paraId="27F26249" w14:textId="77777777" w:rsidR="003722D8" w:rsidRPr="008F5337" w:rsidRDefault="003722D8" w:rsidP="003722D8">
      <w:r w:rsidRPr="008F5337">
        <w:t>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14:paraId="18B163B0" w14:textId="77777777" w:rsidR="003722D8" w:rsidRPr="008F5337" w:rsidRDefault="003722D8" w:rsidP="003722D8">
      <w:r w:rsidRPr="008F5337">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14:paraId="684A1041" w14:textId="77777777" w:rsidR="003722D8" w:rsidRPr="008F5337" w:rsidRDefault="003722D8" w:rsidP="003722D8">
      <w:r w:rsidRPr="008F5337">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w:t>
      </w:r>
      <w:r w:rsidRPr="008F5337">
        <w:lastRenderedPageBreak/>
        <w:t xml:space="preserve">finally put up with being near one another; but originally no one had more right than another to be on a place on the earth. </w:t>
      </w:r>
    </w:p>
    <w:p w14:paraId="7C5E8C17" w14:textId="77777777" w:rsidR="003722D8" w:rsidRPr="008F5337" w:rsidRDefault="003722D8" w:rsidP="003722D8">
      <w:r w:rsidRPr="008F5337">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w:t>
      </w:r>
    </w:p>
    <w:p w14:paraId="52313F92" w14:textId="77777777" w:rsidR="003722D8" w:rsidRPr="008F5337" w:rsidRDefault="003722D8" w:rsidP="003722D8">
      <w:r w:rsidRPr="008F5337">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4660AF90" w14:textId="77777777" w:rsidR="003722D8" w:rsidRPr="008F5337" w:rsidRDefault="003722D8" w:rsidP="003722D8">
      <w:r w:rsidRPr="008F5337">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063BF3E5" w14:textId="77777777" w:rsidR="003722D8" w:rsidRPr="008F5337" w:rsidRDefault="003722D8" w:rsidP="003722D8">
      <w:r w:rsidRPr="008F5337">
        <w:rPr>
          <w:rStyle w:val="StyleUnderline"/>
        </w:rPr>
        <w:t xml:space="preserve">However, the original community of the earth also imposes constraints on the acquired right of host nations to control their borders. </w:t>
      </w:r>
      <w:r w:rsidRPr="008F5337">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RPr="008F5337">
        <w:rPr>
          <w:rStyle w:val="StyleUnderline"/>
        </w:rPr>
        <w:t xml:space="preserve">Just as the occupation of space by virtue of one’s entry in the world is independent of one’s will, rejecting an involuntary visitor when this would harm or destroy her is incompatible with the original community of the </w:t>
      </w:r>
      <w:r w:rsidRPr="008F5337">
        <w:rPr>
          <w:rStyle w:val="StyleUnderline"/>
        </w:rPr>
        <w:lastRenderedPageBreak/>
        <w:t>earth.</w:t>
      </w:r>
      <w:r w:rsidRPr="008F5337">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8F5337">
        <w:rPr>
          <w:rStyle w:val="StyleUnderline"/>
        </w:rPr>
        <w:t xml:space="preserve">However, </w:t>
      </w:r>
      <w:r w:rsidRPr="007173D0">
        <w:rPr>
          <w:rStyle w:val="StyleUnderline"/>
          <w:highlight w:val="green"/>
        </w:rPr>
        <w:t xml:space="preserve">to deny life-saving occupation of space to another being, who is </w:t>
      </w:r>
      <w:r w:rsidRPr="007173D0">
        <w:rPr>
          <w:rStyle w:val="StyleUnderline"/>
        </w:rPr>
        <w:t xml:space="preserve">in principle </w:t>
      </w:r>
      <w:r w:rsidRPr="007173D0">
        <w:rPr>
          <w:rStyle w:val="StyleUnderline"/>
          <w:highlight w:val="green"/>
        </w:rPr>
        <w:t>just as entitled</w:t>
      </w:r>
      <w:r w:rsidRPr="007173D0">
        <w:rPr>
          <w:rStyle w:val="StyleUnderline"/>
        </w:rPr>
        <w:t xml:space="preserve"> as anyone else </w:t>
      </w:r>
      <w:r w:rsidRPr="007173D0">
        <w:rPr>
          <w:rStyle w:val="StyleUnderline"/>
          <w:highlight w:val="green"/>
        </w:rPr>
        <w:t>to any place of the earth would be to contradict the</w:t>
      </w:r>
      <w:r w:rsidRPr="008F5337">
        <w:rPr>
          <w:rStyle w:val="StyleUnderline"/>
        </w:rPr>
        <w:t xml:space="preserve"> very </w:t>
      </w:r>
      <w:r w:rsidRPr="007173D0">
        <w:rPr>
          <w:rStyle w:val="StyleUnderline"/>
          <w:highlight w:val="green"/>
        </w:rPr>
        <w:t>justification for</w:t>
      </w:r>
      <w:r w:rsidRPr="008F5337">
        <w:rPr>
          <w:rStyle w:val="StyleUnderline"/>
        </w:rPr>
        <w:t xml:space="preserve"> the </w:t>
      </w:r>
      <w:r w:rsidRPr="007173D0">
        <w:rPr>
          <w:rStyle w:val="StyleUnderline"/>
          <w:highlight w:val="green"/>
        </w:rPr>
        <w:t>territorial rights</w:t>
      </w:r>
      <w:r w:rsidRPr="008F5337">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8F5337">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45083DBB" w14:textId="77777777" w:rsidR="003722D8" w:rsidRPr="008F5337" w:rsidRDefault="003722D8" w:rsidP="003722D8">
      <w:pPr>
        <w:rPr>
          <w:rStyle w:val="StyleUnderline"/>
        </w:rPr>
      </w:pPr>
      <w:r w:rsidRPr="008F5337">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8F5337">
        <w:rPr>
          <w:rStyle w:val="StyleUnderline"/>
        </w:rPr>
        <w:t>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14:paraId="683508D8" w14:textId="77777777" w:rsidR="003722D8" w:rsidRPr="008F5337" w:rsidRDefault="003722D8" w:rsidP="003722D8">
      <w:pPr>
        <w:pStyle w:val="Heading4"/>
      </w:pPr>
      <w:r w:rsidRPr="008F5337">
        <w:t>2] An exclusive and permanent right to property is not entailed by the categorical imperative. Only conditional use is universalizable</w:t>
      </w:r>
      <w:r>
        <w:t xml:space="preserve"> which private appropriation of scarce resources contravenes</w:t>
      </w:r>
    </w:p>
    <w:p w14:paraId="55A14579" w14:textId="77777777" w:rsidR="003722D8" w:rsidRPr="008F5337" w:rsidRDefault="003722D8" w:rsidP="003722D8">
      <w:r w:rsidRPr="008F5337">
        <w:rPr>
          <w:rStyle w:val="StyleUnderline"/>
        </w:rPr>
        <w:t>Westphal 97</w:t>
      </w:r>
      <w:r w:rsidRPr="008F5337">
        <w:t xml:space="preserve"> [(Kenneth R., Professor of Philosophy at Boðaziçi Üniversitesi, PhD in Philosophy from Wisco) “Do Kant’s Principles Justify Property or Usufruct?” Jahrbuch für Recht und Ethik/Annual Review of Law and Ethics 5 (1997):141–94.] RE</w:t>
      </w:r>
    </w:p>
    <w:p w14:paraId="26F3083A" w14:textId="77777777" w:rsidR="003722D8" w:rsidRPr="008F5337" w:rsidRDefault="003722D8" w:rsidP="003722D8">
      <w:r w:rsidRPr="008F5337">
        <w:rPr>
          <w:rStyle w:val="StyleUnderline"/>
        </w:rPr>
        <w:t xml:space="preserve">The compatibility of possession with the freedom of everyone according to universal laws is not a trivial assumption even for the case of detention or “empirical” possession. </w:t>
      </w:r>
      <w:r w:rsidRPr="00887E59">
        <w:rPr>
          <w:rStyle w:val="StyleUnderline"/>
          <w:highlight w:val="green"/>
        </w:rPr>
        <w:t>Under conditions of</w:t>
      </w:r>
      <w:r w:rsidRPr="008F5337">
        <w:rPr>
          <w:rStyle w:val="StyleUnderline"/>
        </w:rPr>
        <w:t xml:space="preserve"> extreme </w:t>
      </w:r>
      <w:r w:rsidRPr="00887E59">
        <w:rPr>
          <w:rStyle w:val="StyleUnderline"/>
          <w:highlight w:val="green"/>
        </w:rPr>
        <w:t>scarcity, anyone’s use of some vital thing precludes someone else’s</w:t>
      </w:r>
      <w:r w:rsidRPr="008F5337">
        <w:rPr>
          <w:rStyle w:val="StyleUnderline"/>
        </w:rPr>
        <w:t xml:space="preserve"> equally vital use of that thing or of anything of its kind (given the condition of extreme relative </w:t>
      </w:r>
      <w:r w:rsidRPr="008F5337">
        <w:rPr>
          <w:rStyle w:val="StyleUnderline"/>
        </w:rPr>
        <w:lastRenderedPageBreak/>
        <w:t>scarcity).</w:t>
      </w:r>
      <w:r w:rsidRPr="008F5337">
        <w:t xml:space="preserve"> This is not quite to agree with Hume, that conditions of justice exclude both extreme scarcity and superabundance.32 But it is to recognize that he came close to an important insight: </w:t>
      </w:r>
      <w:r w:rsidRPr="008F5337">
        <w:rPr>
          <w:rStyle w:val="StyleUnderline"/>
        </w:rPr>
        <w:t xml:space="preserve">legitimate action requires sufficient abundance so that one person’s use (benefit) is not (at least not directly) someone else’s vital injury (deprivation). </w:t>
      </w:r>
      <w:r w:rsidRPr="008F5337">
        <w:t xml:space="preserve">This is not merely to say that property is psychologically impossible in extreme scarcity because no one could respect it (per Hume); the point is that </w:t>
      </w:r>
      <w:r w:rsidRPr="00887E59">
        <w:rPr>
          <w:rStyle w:val="StyleUnderline"/>
          <w:highlight w:val="green"/>
        </w:rPr>
        <w:t>possession</w:t>
      </w:r>
      <w:r w:rsidRPr="008F5337">
        <w:rPr>
          <w:rStyle w:val="StyleUnderline"/>
        </w:rPr>
        <w:t xml:space="preserve"> and perhaps even </w:t>
      </w:r>
      <w:r w:rsidRPr="00887E59">
        <w:rPr>
          <w:rStyle w:val="StyleUnderline"/>
        </w:rPr>
        <w:t xml:space="preserve">use </w:t>
      </w:r>
      <w:r w:rsidRPr="00887E59">
        <w:rPr>
          <w:rStyle w:val="StyleUnderline"/>
          <w:highlight w:val="green"/>
        </w:rPr>
        <w:t>are not</w:t>
      </w:r>
      <w:r w:rsidRPr="008F5337">
        <w:rPr>
          <w:rStyle w:val="StyleUnderline"/>
        </w:rPr>
        <w:t xml:space="preserve">, at least not obviously, </w:t>
      </w:r>
      <w:r w:rsidRPr="00887E59">
        <w:rPr>
          <w:rStyle w:val="StyleUnderline"/>
          <w:highlight w:val="green"/>
        </w:rPr>
        <w:t>legitimate</w:t>
      </w:r>
      <w:r w:rsidRPr="008F5337">
        <w:rPr>
          <w:rStyle w:val="StyleUnderline"/>
        </w:rPr>
        <w:t xml:space="preserve"> under such conditions.</w:t>
      </w:r>
      <w:r w:rsidRPr="008F5337">
        <w:t xml:space="preserve"> (How Kant would propose to resolve the conflicting grounds of obligation in such circumstances, the duty to self-preservation versus the duty not to harm others’ life or liberty, I do not understand.)</w:t>
      </w:r>
    </w:p>
    <w:p w14:paraId="548F67AB" w14:textId="77777777" w:rsidR="003722D8" w:rsidRPr="008F5337" w:rsidRDefault="003722D8" w:rsidP="003722D8">
      <w:r w:rsidRPr="008F5337">
        <w:rPr>
          <w:rStyle w:val="StyleUnderline"/>
        </w:rPr>
        <w:t xml:space="preserve">The </w:t>
      </w:r>
      <w:r w:rsidRPr="007173D0">
        <w:rPr>
          <w:rStyle w:val="StyleUnderline"/>
          <w:highlight w:val="green"/>
        </w:rPr>
        <w:t>assumption that possession is compatible with</w:t>
      </w:r>
      <w:r w:rsidRPr="008F5337">
        <w:rPr>
          <w:rStyle w:val="StyleUnderline"/>
        </w:rPr>
        <w:t xml:space="preserve"> the </w:t>
      </w:r>
      <w:r w:rsidRPr="007173D0">
        <w:rPr>
          <w:rStyle w:val="StyleUnderline"/>
          <w:highlight w:val="green"/>
        </w:rPr>
        <w:t>freedom of</w:t>
      </w:r>
      <w:r w:rsidRPr="008F5337">
        <w:rPr>
          <w:rStyle w:val="StyleUnderline"/>
        </w:rPr>
        <w:t xml:space="preserve"> everyone according to </w:t>
      </w:r>
      <w:r w:rsidRPr="007173D0">
        <w:rPr>
          <w:rStyle w:val="StyleUnderline"/>
          <w:highlight w:val="green"/>
        </w:rPr>
        <w:t>universal laws</w:t>
      </w:r>
      <w:r w:rsidRPr="008F5337">
        <w:rPr>
          <w:rStyle w:val="StyleUnderline"/>
        </w:rPr>
        <w:t xml:space="preserve"> [5] </w:t>
      </w:r>
      <w:r w:rsidRPr="007173D0">
        <w:rPr>
          <w:rStyle w:val="StyleUnderline"/>
          <w:highlight w:val="green"/>
        </w:rPr>
        <w:t>is</w:t>
      </w:r>
      <w:r w:rsidRPr="008F5337">
        <w:rPr>
          <w:rStyle w:val="StyleUnderline"/>
        </w:rPr>
        <w:t xml:space="preserve"> even </w:t>
      </w:r>
      <w:r w:rsidRPr="007173D0">
        <w:rPr>
          <w:rStyle w:val="StyleUnderline"/>
          <w:highlight w:val="green"/>
        </w:rPr>
        <w:t>less trivial for</w:t>
      </w:r>
      <w:r w:rsidRPr="008F5337">
        <w:rPr>
          <w:rStyle w:val="StyleUnderline"/>
        </w:rPr>
        <w:t xml:space="preserve"> the case of “</w:t>
      </w:r>
      <w:r w:rsidRPr="007173D0">
        <w:rPr>
          <w:rStyle w:val="StyleUnderline"/>
          <w:highlight w:val="green"/>
        </w:rPr>
        <w:t>intelligible”</w:t>
      </w:r>
      <w:r w:rsidRPr="008F5337">
        <w:rPr>
          <w:rStyle w:val="StyleUnderline"/>
        </w:rPr>
        <w:t xml:space="preserve"> or “noumenal” </w:t>
      </w:r>
      <w:r w:rsidRPr="007173D0">
        <w:rPr>
          <w:rStyle w:val="StyleUnderline"/>
          <w:highlight w:val="green"/>
        </w:rPr>
        <w:t>possession,</w:t>
      </w:r>
      <w:r w:rsidRPr="008F5337">
        <w:rPr>
          <w:rStyle w:val="StyleUnderline"/>
        </w:rPr>
        <w:t xml:space="preserve"> that is, possession without physical detention. The compatibility of intelligible possession with the </w:t>
      </w:r>
      <w:r w:rsidRPr="007173D0">
        <w:rPr>
          <w:rStyle w:val="StyleUnderline"/>
          <w:highlight w:val="green"/>
        </w:rPr>
        <w:t>freedom</w:t>
      </w:r>
      <w:r w:rsidRPr="008F5337">
        <w:rPr>
          <w:rStyle w:val="StyleUnderline"/>
        </w:rPr>
        <w:t xml:space="preserve"> of everyone according to universal laws </w:t>
      </w:r>
      <w:r w:rsidRPr="007173D0">
        <w:rPr>
          <w:rStyle w:val="StyleUnderline"/>
          <w:highlight w:val="green"/>
        </w:rPr>
        <w:t>requires</w:t>
      </w:r>
      <w:r w:rsidRPr="008F5337">
        <w:rPr>
          <w:rStyle w:val="StyleUnderline"/>
        </w:rPr>
        <w:t xml:space="preserve"> both </w:t>
      </w:r>
      <w:r w:rsidRPr="007173D0">
        <w:rPr>
          <w:rStyle w:val="StyleUnderline"/>
          <w:highlight w:val="green"/>
        </w:rPr>
        <w:t>sufficient resources so that the free use of something by one</w:t>
      </w:r>
      <w:r w:rsidRPr="008F5337">
        <w:rPr>
          <w:rStyle w:val="StyleUnderline"/>
        </w:rPr>
        <w:t xml:space="preserve"> person </w:t>
      </w:r>
      <w:r w:rsidRPr="007173D0">
        <w:rPr>
          <w:rStyle w:val="StyleUnderline"/>
          <w:highlight w:val="green"/>
        </w:rPr>
        <w:t>is not</w:t>
      </w:r>
      <w:r w:rsidRPr="008F5337">
        <w:rPr>
          <w:rStyle w:val="StyleUnderline"/>
        </w:rPr>
        <w:t xml:space="preserve"> as such the </w:t>
      </w:r>
      <w:r w:rsidRPr="007173D0">
        <w:rPr>
          <w:rStyle w:val="StyleUnderline"/>
          <w:highlight w:val="green"/>
        </w:rPr>
        <w:t>infringement of like freedom of another</w:t>
      </w:r>
      <w:r w:rsidRPr="008F5337">
        <w:rPr>
          <w:rStyle w:val="StyleUnderline"/>
        </w:rPr>
        <w:t xml:space="preserve">, and it requires that mere empirical or </w:t>
      </w:r>
      <w:r w:rsidRPr="007173D0">
        <w:rPr>
          <w:rStyle w:val="StyleUnderline"/>
          <w:highlight w:val="green"/>
        </w:rPr>
        <w:t>physical possession does not suffice to secure</w:t>
      </w:r>
      <w:r w:rsidRPr="008F5337">
        <w:rPr>
          <w:rStyle w:val="StyleUnderline"/>
        </w:rPr>
        <w:t xml:space="preserve"> the </w:t>
      </w:r>
      <w:r w:rsidRPr="007173D0">
        <w:rPr>
          <w:rStyle w:val="StyleUnderline"/>
          <w:highlight w:val="green"/>
        </w:rPr>
        <w:t>innate right to freedom</w:t>
      </w:r>
      <w:r w:rsidRPr="008F5337">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1C88F9B8" w14:textId="77777777" w:rsidR="003722D8" w:rsidRPr="008F5337" w:rsidRDefault="003722D8" w:rsidP="003722D8">
      <w:r w:rsidRPr="008F5337">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4DE0BF37" w14:textId="77777777" w:rsidR="003722D8" w:rsidRPr="008F5337" w:rsidRDefault="003722D8" w:rsidP="003722D8">
      <w:pPr>
        <w:rPr>
          <w:rStyle w:val="StyleUnderline"/>
        </w:rPr>
      </w:pPr>
      <w:r w:rsidRPr="008F5337">
        <w:t xml:space="preserve">His argument then purports to derive a contradiction from this assumption. From this contradiction follows the negation of this assumption by disjunctive syllogism. Strictly speaking, </w:t>
      </w:r>
      <w:r w:rsidRPr="008F5337">
        <w:rPr>
          <w:rStyle w:val="StyleUnderline"/>
        </w:rPr>
        <w:lastRenderedPageBreak/>
        <w:t>what Kant’s argument (at best) proves is that it is indeed rightful to make use of things which in principle are within one’s power, provided</w:t>
      </w:r>
      <w:r w:rsidRPr="008F5337">
        <w:t xml:space="preserve"> (“obgleich ...”) </w:t>
      </w:r>
      <w:r w:rsidRPr="008F5337">
        <w:rPr>
          <w:rStyle w:val="StyleUnderline"/>
        </w:rPr>
        <w:t>that one ’s use is compatible with the freedom of everyone in accord with a universal law</w:t>
      </w:r>
      <w:r w:rsidRPr="008F5337">
        <w:t xml:space="preserve"> [5]. As mentioned, </w:t>
      </w:r>
      <w:r w:rsidRPr="008F5337">
        <w:rPr>
          <w:rStyle w:val="StyleUnderline"/>
        </w:rPr>
        <w:t xml:space="preserve">Kant’s argument assumes rather than proves that this assumption is correct. </w:t>
      </w:r>
      <w:r w:rsidRPr="008F5337">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887E59">
        <w:rPr>
          <w:rStyle w:val="StyleUnderline"/>
          <w:highlight w:val="green"/>
        </w:rPr>
        <w:t>To justify</w:t>
      </w:r>
      <w:r w:rsidRPr="008F5337">
        <w:rPr>
          <w:rStyle w:val="StyleUnderline"/>
        </w:rPr>
        <w:t xml:space="preserve"> the </w:t>
      </w:r>
      <w:r w:rsidRPr="00887E59">
        <w:rPr>
          <w:rStyle w:val="StyleUnderline"/>
          <w:highlight w:val="green"/>
        </w:rPr>
        <w:t>stronger rights to dominium requires showing</w:t>
      </w:r>
      <w:r w:rsidRPr="008F5337">
        <w:rPr>
          <w:rStyle w:val="StyleUnderline"/>
        </w:rPr>
        <w:t xml:space="preserve"> that holding things in accord with the rights involved in the further incidents of property </w:t>
      </w:r>
      <w:r w:rsidRPr="00887E59">
        <w:rPr>
          <w:rStyle w:val="StyleUnderline"/>
          <w:highlight w:val="green"/>
        </w:rPr>
        <w:t>ownership is</w:t>
      </w:r>
      <w:r w:rsidRPr="008F5337">
        <w:rPr>
          <w:rStyle w:val="StyleUnderline"/>
        </w:rPr>
        <w:t xml:space="preserve"> also </w:t>
      </w:r>
      <w:r w:rsidRPr="00887E59">
        <w:rPr>
          <w:rStyle w:val="StyleUnderline"/>
          <w:highlight w:val="green"/>
        </w:rPr>
        <w:t>consistent with</w:t>
      </w:r>
      <w:r w:rsidRPr="008F5337">
        <w:rPr>
          <w:rStyle w:val="StyleUnderline"/>
        </w:rPr>
        <w:t xml:space="preserve"> the freedom of everyone in accord with </w:t>
      </w:r>
      <w:r w:rsidRPr="00887E59">
        <w:rPr>
          <w:rStyle w:val="StyleUnderline"/>
          <w:highlight w:val="green"/>
        </w:rPr>
        <w:t>universal laws.</w:t>
      </w:r>
      <w:r w:rsidRPr="008F5337">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F5337">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8F5337">
        <w:t xml:space="preserve"> Consequently, </w:t>
      </w:r>
      <w:r w:rsidRPr="008F5337">
        <w:rPr>
          <w:rStyle w:val="StyleUnderline"/>
        </w:rPr>
        <w:t xml:space="preserve">merely demonstrating the consistency </w:t>
      </w:r>
      <w:r w:rsidRPr="008F5337">
        <w:t xml:space="preserve">of one or another of these sets of rights with the freedom of everyone according to universal laws </w:t>
      </w:r>
      <w:r w:rsidRPr="008F5337">
        <w:rPr>
          <w:rStyle w:val="StyleUnderline"/>
        </w:rPr>
        <w:t>suffices only to justify the permissibility of that set of rights.</w:t>
      </w:r>
    </w:p>
    <w:p w14:paraId="421483BC" w14:textId="77777777" w:rsidR="003722D8" w:rsidRPr="008F5337" w:rsidRDefault="003722D8" w:rsidP="003722D8">
      <w:r w:rsidRPr="008F5337">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280EAC93" w14:textId="77777777" w:rsidR="003722D8" w:rsidRDefault="003722D8" w:rsidP="003722D8">
      <w:r w:rsidRPr="008F5337">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RPr="008F5337">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8F5337">
        <w:rPr>
          <w:rStyle w:val="StyleUnderline"/>
        </w:rPr>
        <w:t>Insofar as possession persists despite subsequent and continuing disuse, Kant’s proof does not demonstrate even a narrow right to possession.</w:t>
      </w:r>
      <w:r w:rsidRPr="008F5337">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w:t>
      </w:r>
      <w:r w:rsidRPr="008F5337">
        <w:lastRenderedPageBreak/>
        <w:t xml:space="preserve">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8F5337">
        <w:rPr>
          <w:rStyle w:val="StyleUnderline"/>
        </w:rPr>
        <w:t>However, because it does not prove the indefinite duration of possession, in the narrow sense, Kant’s proof of the (first version of the) Postulate of Practical Reason regarding Right is unsound.</w:t>
      </w:r>
      <w:r w:rsidRPr="008F5337">
        <w:t xml:space="preserve"> Kant’s further considerations in RL §6 suffer analogous weaknesses (see §§2.4f.).</w:t>
      </w:r>
    </w:p>
    <w:p w14:paraId="55FF3EBF" w14:textId="77777777" w:rsidR="003722D8" w:rsidRDefault="003722D8" w:rsidP="003722D8"/>
    <w:p w14:paraId="3C16F9D5" w14:textId="77777777" w:rsidR="003722D8" w:rsidRPr="00F3763B" w:rsidRDefault="003722D8" w:rsidP="003722D8">
      <w:pPr>
        <w:pStyle w:val="Heading4"/>
        <w:rPr>
          <w:rFonts w:cs="Calibri"/>
        </w:rPr>
      </w:pPr>
      <w:r w:rsidRPr="00F3763B">
        <w:rPr>
          <w:rFonts w:cs="Calibri"/>
        </w:rPr>
        <w:t>3] Privatization of outer space runs counter to international law</w:t>
      </w:r>
    </w:p>
    <w:p w14:paraId="587B2F0D" w14:textId="77777777" w:rsidR="003722D8" w:rsidRPr="00F3763B" w:rsidRDefault="003722D8" w:rsidP="003722D8">
      <w:r w:rsidRPr="00F3763B">
        <w:rPr>
          <w:rStyle w:val="Style13ptBold"/>
        </w:rPr>
        <w:t>van Eijk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4" w:history="1">
        <w:r w:rsidRPr="00F3763B">
          <w:rPr>
            <w:rStyle w:val="Hyperlink"/>
          </w:rPr>
          <w:t>https://voelkerrechtsblog.org/sorry-elon-mars-is-not-a-legal-vacuum-and-its-not-yours-either</w:t>
        </w:r>
      </w:hyperlink>
      <w:r w:rsidRPr="00F3763B">
        <w:t>] TDI</w:t>
      </w:r>
    </w:p>
    <w:p w14:paraId="08C8FB4A" w14:textId="77777777" w:rsidR="003722D8" w:rsidRPr="00F3763B" w:rsidRDefault="003722D8" w:rsidP="003722D8">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215CF923" w14:textId="77777777" w:rsidR="003722D8" w:rsidRPr="00F3763B" w:rsidRDefault="003722D8" w:rsidP="003722D8">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06CE707C" w14:textId="77777777" w:rsidR="003722D8" w:rsidRPr="00F3763B" w:rsidRDefault="003722D8" w:rsidP="003722D8">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and even Elon Musk cannot colombus a new one.</w:t>
      </w:r>
    </w:p>
    <w:p w14:paraId="38BE0470" w14:textId="77777777" w:rsidR="003722D8" w:rsidRPr="00F3763B" w:rsidRDefault="003722D8" w:rsidP="003722D8">
      <w:pPr>
        <w:rPr>
          <w:sz w:val="12"/>
          <w:szCs w:val="12"/>
        </w:rPr>
      </w:pPr>
      <w:r w:rsidRPr="00F3763B">
        <w:rPr>
          <w:sz w:val="12"/>
          <w:szCs w:val="12"/>
        </w:rPr>
        <w:t>Who’s responsible for Elon Musk?</w:t>
      </w:r>
    </w:p>
    <w:p w14:paraId="6CBD09C9" w14:textId="77777777" w:rsidR="003722D8" w:rsidRPr="00F3763B" w:rsidRDefault="003722D8" w:rsidP="003722D8">
      <w:pPr>
        <w:rPr>
          <w:rStyle w:val="StyleUnderline"/>
        </w:rPr>
      </w:pPr>
      <w:r w:rsidRPr="00F3763B">
        <w:rPr>
          <w:rStyle w:val="StyleUnderline"/>
        </w:rPr>
        <w:t>Two provisions of the Outer Space Treaty (OST), both also customary, are particularly relevant here.</w:t>
      </w:r>
    </w:p>
    <w:p w14:paraId="2B2D60B4" w14:textId="77777777" w:rsidR="003722D8" w:rsidRPr="00F3763B" w:rsidRDefault="003722D8" w:rsidP="003722D8">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06E39676" w14:textId="77777777" w:rsidR="003722D8" w:rsidRPr="00F3763B" w:rsidRDefault="003722D8" w:rsidP="003722D8">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640FE1C4" w14:textId="77777777" w:rsidR="003722D8" w:rsidRPr="00F3763B" w:rsidRDefault="003722D8" w:rsidP="003722D8">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5054FF2F" w14:textId="77777777" w:rsidR="003722D8" w:rsidRPr="00F3763B" w:rsidRDefault="003722D8" w:rsidP="003722D8">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w:t>
      </w:r>
      <w:r w:rsidRPr="00F3763B">
        <w:rPr>
          <w:rStyle w:val="StyleUnderline"/>
        </w:rPr>
        <w:lastRenderedPageBreak/>
        <w:t xml:space="preserve">in space to ensure compliance with the OST </w:t>
      </w:r>
      <w:r w:rsidRPr="00F3763B">
        <w:rPr>
          <w:sz w:val="12"/>
        </w:rPr>
        <w:t>(OST article VI) and international law (OST article III). In practice, this task is done by the US Federal Communications Commission, which licenses and regulates SpaceX.</w:t>
      </w:r>
    </w:p>
    <w:p w14:paraId="67CE85E3" w14:textId="77777777" w:rsidR="003722D8" w:rsidRPr="00F3763B" w:rsidRDefault="003722D8" w:rsidP="003722D8">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78F3512B" w14:textId="77777777" w:rsidR="003722D8" w:rsidRPr="00F3763B" w:rsidRDefault="003722D8" w:rsidP="003722D8">
      <w:r w:rsidRPr="00F3763B">
        <w:t>The principle of non-appropriation</w:t>
      </w:r>
    </w:p>
    <w:p w14:paraId="297DDA8E" w14:textId="77777777" w:rsidR="003722D8" w:rsidRPr="00F3763B" w:rsidRDefault="003722D8" w:rsidP="003722D8">
      <w:pPr>
        <w:rPr>
          <w:sz w:val="12"/>
        </w:rPr>
      </w:pPr>
      <w:r w:rsidRPr="00F3763B">
        <w:rPr>
          <w:rStyle w:val="StyleUnderline"/>
        </w:rPr>
        <w:t>SpaceX risks breaching OST article II, the “cardinal rule” of space law (Tronchetti,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5C363DD8" w14:textId="77777777" w:rsidR="003722D8" w:rsidRPr="00F3763B" w:rsidRDefault="003722D8" w:rsidP="003722D8">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Tronchetti,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27EF7384" w14:textId="77777777" w:rsidR="003722D8" w:rsidRPr="00F3763B" w:rsidRDefault="003722D8" w:rsidP="003722D8">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282F65F2" w14:textId="77777777" w:rsidR="003722D8" w:rsidRPr="00F3763B" w:rsidRDefault="003722D8" w:rsidP="003722D8">
      <w:pPr>
        <w:rPr>
          <w:sz w:val="12"/>
          <w:szCs w:val="12"/>
        </w:rPr>
      </w:pPr>
      <w:r w:rsidRPr="00F3763B">
        <w:rPr>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3D66CA55" w14:textId="77777777" w:rsidR="003722D8" w:rsidRPr="00F3763B" w:rsidRDefault="003722D8" w:rsidP="003722D8">
      <w:pPr>
        <w:rPr>
          <w:sz w:val="12"/>
          <w:szCs w:val="12"/>
        </w:rPr>
      </w:pPr>
      <w:r w:rsidRPr="00F3763B">
        <w:rPr>
          <w:sz w:val="12"/>
          <w:szCs w:val="12"/>
        </w:rPr>
        <w:t>Mars nullius: A thought experiment</w:t>
      </w:r>
    </w:p>
    <w:p w14:paraId="2B6CFB6B" w14:textId="77777777" w:rsidR="003722D8" w:rsidRPr="00F3763B" w:rsidRDefault="003722D8" w:rsidP="003722D8">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0EF5F7DD" w14:textId="77777777" w:rsidR="003722D8" w:rsidRPr="00F3763B" w:rsidRDefault="003722D8" w:rsidP="003722D8">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0D329169" w14:textId="77777777" w:rsidR="003722D8" w:rsidRPr="00F3763B" w:rsidRDefault="003722D8" w:rsidP="003722D8">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8011E7E" w14:textId="77777777" w:rsidR="003722D8" w:rsidRPr="00F3763B" w:rsidRDefault="003722D8" w:rsidP="003722D8">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0DFBAE34" w14:textId="77777777" w:rsidR="003722D8" w:rsidRPr="00F3763B" w:rsidRDefault="003722D8" w:rsidP="003722D8">
      <w:pPr>
        <w:rPr>
          <w:sz w:val="12"/>
          <w:szCs w:val="12"/>
        </w:rPr>
      </w:pPr>
      <w:r w:rsidRPr="00F3763B">
        <w:rPr>
          <w:sz w:val="12"/>
          <w:szCs w:val="12"/>
        </w:rPr>
        <w:t>Concerns and conclusions</w:t>
      </w:r>
    </w:p>
    <w:p w14:paraId="0B56BFFC" w14:textId="77777777" w:rsidR="003722D8" w:rsidRPr="00F3763B" w:rsidRDefault="003722D8" w:rsidP="003722D8">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t>
      </w:r>
      <w:r w:rsidRPr="00F3763B">
        <w:rPr>
          <w:rStyle w:val="StyleUnderline"/>
        </w:rPr>
        <w:lastRenderedPageBreak/>
        <w:t xml:space="preserve">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1A0FD7C7" w14:textId="77777777" w:rsidR="003722D8" w:rsidRPr="00F3763B" w:rsidRDefault="003722D8" w:rsidP="003722D8">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6CD5ADBB" w14:textId="77777777" w:rsidR="003722D8" w:rsidRPr="00F3763B" w:rsidRDefault="003722D8" w:rsidP="003722D8">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5C76C0DD" w14:textId="77777777" w:rsidR="003722D8" w:rsidRPr="00F3763B" w:rsidRDefault="003722D8" w:rsidP="003722D8">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52D1C7B5" w14:textId="77777777" w:rsidR="003722D8" w:rsidRPr="00F3763B" w:rsidRDefault="003722D8" w:rsidP="003722D8">
      <w:pPr>
        <w:pStyle w:val="Heading4"/>
        <w:rPr>
          <w:rFonts w:cs="Calibri"/>
        </w:rPr>
      </w:pPr>
      <w:r w:rsidRPr="00F3763B">
        <w:rPr>
          <w:rFonts w:cs="Calibri"/>
        </w:rPr>
        <w:t>Violating i-Law is a form of promise breaking that is non universalizable since it leads to an inconceivable world where everyone lies and there is no conception of truth.</w:t>
      </w:r>
    </w:p>
    <w:p w14:paraId="54E75A65" w14:textId="77777777" w:rsidR="003722D8" w:rsidRPr="008F5337" w:rsidRDefault="003722D8" w:rsidP="003722D8"/>
    <w:p w14:paraId="4A83C742" w14:textId="77777777" w:rsidR="003722D8" w:rsidRPr="008F5337" w:rsidRDefault="003722D8" w:rsidP="003722D8">
      <w:pPr>
        <w:pStyle w:val="Heading4"/>
      </w:pPr>
      <w:r w:rsidRPr="008F5337">
        <w:t>Libertarianism turns don’t apply</w:t>
      </w:r>
      <w:r>
        <w:t xml:space="preserve"> - p</w:t>
      </w:r>
      <w:r w:rsidRPr="008F5337">
        <w:t>rivatization of space inherently relies on an anti-libertarian state-based model</w:t>
      </w:r>
    </w:p>
    <w:p w14:paraId="3C7FFE67" w14:textId="77777777" w:rsidR="003722D8" w:rsidRPr="008F5337" w:rsidRDefault="003722D8" w:rsidP="003722D8">
      <w:r w:rsidRPr="008F5337">
        <w:rPr>
          <w:rStyle w:val="StyleUnderline"/>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154F7D94" w14:textId="77777777" w:rsidR="003722D8" w:rsidRPr="008F5337" w:rsidRDefault="003722D8" w:rsidP="003722D8">
      <w:r w:rsidRPr="008F5337">
        <w:rPr>
          <w:rStyle w:val="StyleUnderline"/>
        </w:rPr>
        <w:t xml:space="preserve">But the </w:t>
      </w:r>
      <w:r w:rsidRPr="00887E59">
        <w:rPr>
          <w:rStyle w:val="StyleUnderline"/>
          <w:highlight w:val="green"/>
        </w:rPr>
        <w:t>entrepreneurial libertarianism</w:t>
      </w:r>
      <w:r w:rsidRPr="008F5337">
        <w:rPr>
          <w:rStyle w:val="StyleUnderline"/>
        </w:rPr>
        <w:t xml:space="preserve"> of capitalistkind </w:t>
      </w:r>
      <w:r w:rsidRPr="00887E59">
        <w:rPr>
          <w:rStyle w:val="StyleUnderline"/>
          <w:highlight w:val="green"/>
        </w:rPr>
        <w:t>is undermined by</w:t>
      </w:r>
      <w:r w:rsidRPr="008F5337">
        <w:rPr>
          <w:rStyle w:val="StyleUnderline"/>
        </w:rPr>
        <w:t xml:space="preserve"> the reliance of the entire </w:t>
      </w:r>
      <w:r w:rsidRPr="00887E59">
        <w:rPr>
          <w:rStyle w:val="StyleUnderline"/>
          <w:highlight w:val="green"/>
        </w:rPr>
        <w:t>NewSpace</w:t>
      </w:r>
      <w:r w:rsidRPr="008F5337">
        <w:rPr>
          <w:rStyle w:val="StyleUnderline"/>
        </w:rPr>
        <w:t xml:space="preserve"> complex on extensive support from the state, ‘</w:t>
      </w:r>
      <w:r w:rsidRPr="00887E59">
        <w:rPr>
          <w:rStyle w:val="StyleUnderline"/>
          <w:highlight w:val="green"/>
        </w:rPr>
        <w:t>a public-private financing model</w:t>
      </w:r>
      <w:r w:rsidRPr="008F5337">
        <w:rPr>
          <w:rStyle w:val="StyleUnderline"/>
        </w:rPr>
        <w:t xml:space="preserve"> underpinning long-shot start-ups' that in the case of </w:t>
      </w:r>
      <w:r w:rsidRPr="00887E59">
        <w:rPr>
          <w:rStyle w:val="StyleUnderline"/>
          <w:highlight w:val="green"/>
        </w:rPr>
        <w:t>Musk’s three main companies</w:t>
      </w:r>
      <w:r w:rsidRPr="008F5337">
        <w:rPr>
          <w:rStyle w:val="StyleUnderline"/>
        </w:rPr>
        <w:t xml:space="preserve"> (SpaceX, SolarCity Corp., and Tesla) has been </w:t>
      </w:r>
      <w:r w:rsidRPr="00887E59">
        <w:rPr>
          <w:rStyle w:val="StyleUnderline"/>
          <w:highlight w:val="green"/>
        </w:rPr>
        <w:t>underpinned by $4.9 billion dollars in government subsidies</w:t>
      </w:r>
      <w:r w:rsidRPr="008F5337">
        <w:t xml:space="preserve"> (Hirsch, 2015). In the nascent field of space tourism, Cohen (2017) argues that </w:t>
      </w:r>
      <w:r w:rsidRPr="008F5337">
        <w:rPr>
          <w:rStyle w:val="StyleUnderline"/>
        </w:rPr>
        <w:t>what began as an almost entirely private venture quickly ground to a halt in the face of insurmountable technical and financial obstacles, only solved by piggybacking on large state-run projects</w:t>
      </w:r>
      <w:r w:rsidRPr="008F5337">
        <w:t xml:space="preserve">, such as selling trips to the International Space Station, against the objections of NASA scientists. </w:t>
      </w:r>
      <w:r w:rsidRPr="008F5337">
        <w:rPr>
          <w:rStyle w:val="StyleUnderline"/>
        </w:rPr>
        <w:t xml:space="preserve">The business model of NewSpace </w:t>
      </w:r>
      <w:r w:rsidRPr="00887E59">
        <w:rPr>
          <w:rStyle w:val="StyleUnderline"/>
          <w:highlight w:val="green"/>
        </w:rPr>
        <w:t>depends on the taxpayer’s dollar</w:t>
      </w:r>
      <w:r w:rsidRPr="008F5337">
        <w:rPr>
          <w:rStyle w:val="StyleUnderline"/>
        </w:rPr>
        <w:t xml:space="preserve"> while making pretensions to individual self-reliance.</w:t>
      </w:r>
      <w:r w:rsidRPr="008F5337">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w:t>
      </w:r>
    </w:p>
    <w:p w14:paraId="2591472C" w14:textId="77777777" w:rsidR="003722D8" w:rsidRPr="008F5337" w:rsidRDefault="003722D8" w:rsidP="003722D8">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8F5337">
        <w:t xml:space="preserve"> (Wacquant, 2012). As Lazzarato writes, ‘To be able to be “laissez-faire”, it is necessary to intervene a great deal' (2017, p. 7). </w:t>
      </w:r>
      <w:r w:rsidRPr="00887E59">
        <w:rPr>
          <w:rStyle w:val="StyleUnderline"/>
          <w:highlight w:val="green"/>
        </w:rPr>
        <w:t>Space</w:t>
      </w:r>
      <w:r w:rsidRPr="008F5337">
        <w:rPr>
          <w:rStyle w:val="StyleUnderline"/>
        </w:rPr>
        <w:t xml:space="preserve"> libertarianism </w:t>
      </w:r>
      <w:r w:rsidRPr="00887E59">
        <w:rPr>
          <w:rStyle w:val="StyleUnderline"/>
          <w:highlight w:val="green"/>
        </w:rPr>
        <w:t>is libertarian in name only</w:t>
      </w:r>
      <w:r w:rsidRPr="008F5337">
        <w:rPr>
          <w:rStyle w:val="StyleUnderline"/>
        </w:rPr>
        <w:t>: behind every NewSpace venture looms a thick web of government spending programs, regulatory agencies, public infrastructure, and universities bolstered by research grants from the state.</w:t>
      </w:r>
      <w:r w:rsidRPr="008F5337">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w:t>
      </w:r>
      <w:r w:rsidRPr="008F5337">
        <w:lastRenderedPageBreak/>
        <w:t>essentially the reuse of launch vehicles, representing an attempt by the state to ‘harness growing commercial capabilities' and place them in the service of the state’s interest in ensuring ‘national security' (Foust, 2018b).</w:t>
      </w:r>
    </w:p>
    <w:p w14:paraId="5164237F" w14:textId="77777777" w:rsidR="003722D8" w:rsidRPr="00483944" w:rsidRDefault="003722D8" w:rsidP="003722D8">
      <w:pPr>
        <w:spacing w:after="0" w:line="240" w:lineRule="auto"/>
        <w:rPr>
          <w:rFonts w:ascii="Times New Roman" w:eastAsia="Times New Roman" w:hAnsi="Times New Roman" w:cs="Times New Roman"/>
          <w:sz w:val="24"/>
        </w:rPr>
      </w:pPr>
    </w:p>
    <w:p w14:paraId="09B2A80A" w14:textId="77777777" w:rsidR="003722D8" w:rsidRPr="00F97A38" w:rsidRDefault="003722D8" w:rsidP="003722D8">
      <w:pPr>
        <w:spacing w:after="0" w:line="240" w:lineRule="auto"/>
        <w:rPr>
          <w:rFonts w:ascii="Times New Roman" w:eastAsia="Times New Roman" w:hAnsi="Times New Roman" w:cs="Times New Roman"/>
          <w:sz w:val="24"/>
        </w:rPr>
      </w:pPr>
    </w:p>
    <w:p w14:paraId="25E54680" w14:textId="77777777" w:rsidR="003722D8" w:rsidRPr="001301CB" w:rsidRDefault="003722D8" w:rsidP="003722D8">
      <w:pPr>
        <w:pStyle w:val="Heading4"/>
        <w:rPr>
          <w:color w:val="000000" w:themeColor="text1"/>
        </w:rPr>
      </w:pPr>
      <w:r>
        <w:rPr>
          <w:rFonts w:ascii="Times New Roman" w:eastAsia="Times New Roman" w:hAnsi="Times New Roman" w:cs="Times New Roman"/>
          <w:sz w:val="24"/>
        </w:rPr>
        <w:t xml:space="preserve">4] </w:t>
      </w:r>
      <w:r w:rsidRPr="001301CB">
        <w:rPr>
          <w:color w:val="000000" w:themeColor="text1"/>
        </w:rPr>
        <w:t>Out of the possibility of extraterrestrial reasoners, we have an obligation to respect their habitats and not interfere through exploration.</w:t>
      </w:r>
    </w:p>
    <w:p w14:paraId="67CE5F2F" w14:textId="77777777" w:rsidR="003722D8" w:rsidRPr="001301CB" w:rsidRDefault="003722D8" w:rsidP="003722D8">
      <w:pPr>
        <w:rPr>
          <w:color w:val="000000" w:themeColor="text1"/>
        </w:rPr>
      </w:pPr>
      <w:r w:rsidRPr="001301CB">
        <w:rPr>
          <w:color w:val="000000" w:themeColor="text1"/>
        </w:rPr>
        <w:t xml:space="preserve">Brian Patrick </w:t>
      </w:r>
      <w:r w:rsidRPr="001301CB">
        <w:rPr>
          <w:rStyle w:val="Style13ptBold"/>
          <w:color w:val="000000" w:themeColor="text1"/>
        </w:rPr>
        <w:t>Green</w:t>
      </w:r>
      <w:r w:rsidRPr="001301CB">
        <w:rPr>
          <w:color w:val="000000" w:themeColor="text1"/>
        </w:rPr>
        <w:t xml:space="preserve"> 20</w:t>
      </w:r>
      <w:r w:rsidRPr="001301CB">
        <w:rPr>
          <w:rStyle w:val="Style13ptBold"/>
          <w:color w:val="000000" w:themeColor="text1"/>
        </w:rPr>
        <w:t>14</w:t>
      </w:r>
      <w:r w:rsidRPr="001301CB">
        <w:rPr>
          <w:color w:val="000000" w:themeColor="text1"/>
        </w:rPr>
        <w:t>, Santa Clara University, "Ethical Approaches to Astrobiology and Space Exploration: Comparing Kant, Mill, and Aristotle," Scholar Commons, https://scholarcommons.scu.edu/markkula/5/</w:t>
      </w:r>
    </w:p>
    <w:p w14:paraId="7326813C" w14:textId="77777777" w:rsidR="003722D8" w:rsidRDefault="003722D8" w:rsidP="003722D8">
      <w:pPr>
        <w:rPr>
          <w:rStyle w:val="Emphasis"/>
          <w:color w:val="000000" w:themeColor="text1"/>
        </w:rPr>
      </w:pPr>
      <w:r w:rsidRPr="001301CB">
        <w:rPr>
          <w:color w:val="000000" w:themeColor="text1"/>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1301CB">
        <w:rPr>
          <w:rStyle w:val="Emphasis"/>
          <w:color w:val="000000" w:themeColor="text1"/>
        </w:rPr>
        <w:t xml:space="preserve">that </w:t>
      </w:r>
      <w:r w:rsidRPr="001301CB">
        <w:rPr>
          <w:rStyle w:val="Emphasis"/>
          <w:color w:val="000000" w:themeColor="text1"/>
          <w:highlight w:val="cyan"/>
        </w:rPr>
        <w:t>extraterrestrial intelligences might exist</w:t>
      </w:r>
      <w:r w:rsidRPr="001301CB">
        <w:rPr>
          <w:rStyle w:val="Emphasis"/>
          <w:color w:val="000000" w:themeColor="text1"/>
        </w:rPr>
        <w:t xml:space="preserve">, he believed that if they did not yet exist, that </w:t>
      </w:r>
      <w:r w:rsidRPr="001301CB">
        <w:rPr>
          <w:rStyle w:val="Emphasis"/>
          <w:color w:val="000000" w:themeColor="text1"/>
          <w:highlight w:val="cyan"/>
        </w:rPr>
        <w:t>someday</w:t>
      </w:r>
      <w:r w:rsidRPr="001301CB">
        <w:rPr>
          <w:rStyle w:val="Emphasis"/>
          <w:color w:val="000000" w:themeColor="text1"/>
        </w:rPr>
        <w:t xml:space="preserve"> they would</w:t>
      </w:r>
      <w:r w:rsidRPr="001301CB">
        <w:rPr>
          <w:color w:val="000000" w:themeColor="text1"/>
          <w:sz w:val="12"/>
        </w:rPr>
        <w:t xml:space="preserve">,5 and that some of </w:t>
      </w:r>
      <w:r w:rsidRPr="001301CB">
        <w:rPr>
          <w:rStyle w:val="Emphasis"/>
          <w:color w:val="000000" w:themeColor="text1"/>
        </w:rPr>
        <w:t xml:space="preserve">these ETIs would be </w:t>
      </w:r>
      <w:r w:rsidRPr="001301CB">
        <w:rPr>
          <w:rStyle w:val="Emphasis"/>
          <w:color w:val="000000" w:themeColor="text1"/>
          <w:highlight w:val="cyan"/>
        </w:rPr>
        <w:t xml:space="preserve">inferior and </w:t>
      </w:r>
      <w:r w:rsidRPr="001301CB">
        <w:rPr>
          <w:rStyle w:val="Emphasis"/>
          <w:color w:val="000000" w:themeColor="text1"/>
        </w:rPr>
        <w:t xml:space="preserve">some </w:t>
      </w:r>
      <w:r w:rsidRPr="001301CB">
        <w:rPr>
          <w:rStyle w:val="Emphasis"/>
          <w:color w:val="000000" w:themeColor="text1"/>
          <w:highlight w:val="cyan"/>
        </w:rPr>
        <w:t>superior</w:t>
      </w:r>
      <w:r w:rsidRPr="001301CB">
        <w:rPr>
          <w:rStyle w:val="Emphasis"/>
          <w:color w:val="000000" w:themeColor="text1"/>
        </w:rPr>
        <w:t xml:space="preserve"> to humans </w:t>
      </w:r>
      <w:r w:rsidRPr="001301CB">
        <w:rPr>
          <w:rStyle w:val="Emphasis"/>
          <w:color w:val="000000" w:themeColor="text1"/>
          <w:highlight w:val="cyan"/>
        </w:rPr>
        <w:t>in intelligence</w:t>
      </w:r>
      <w:r w:rsidRPr="001301CB">
        <w:rPr>
          <w:color w:val="000000" w:themeColor="text1"/>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1301CB">
        <w:rPr>
          <w:rStyle w:val="Emphasis"/>
          <w:color w:val="000000" w:themeColor="text1"/>
        </w:rPr>
        <w:t>Kant is explicit – he is not just discussing humans, but “</w:t>
      </w:r>
      <w:r w:rsidRPr="001301CB">
        <w:rPr>
          <w:rStyle w:val="Emphasis"/>
          <w:color w:val="000000" w:themeColor="text1"/>
          <w:highlight w:val="cyan"/>
        </w:rPr>
        <w:t>all rational beings</w:t>
      </w:r>
      <w:r w:rsidRPr="001301CB">
        <w:rPr>
          <w:rStyle w:val="Emphasis"/>
          <w:color w:val="000000" w:themeColor="text1"/>
        </w:rPr>
        <w:t>.</w:t>
      </w:r>
      <w:r w:rsidRPr="001301CB">
        <w:rPr>
          <w:color w:val="000000" w:themeColor="text1"/>
          <w:sz w:val="12"/>
        </w:rPr>
        <w:t xml:space="preserve">” 7 So with respect deontology and extraterrestrial intelligent life, Case 1) on the chart, </w:t>
      </w:r>
      <w:r w:rsidRPr="001301CB">
        <w:rPr>
          <w:rStyle w:val="Emphasis"/>
          <w:color w:val="000000" w:themeColor="text1"/>
        </w:rPr>
        <w:t xml:space="preserve">Kant would </w:t>
      </w:r>
      <w:r w:rsidRPr="001301CB">
        <w:rPr>
          <w:rStyle w:val="Emphasis"/>
          <w:color w:val="000000" w:themeColor="text1"/>
          <w:highlight w:val="cyan"/>
        </w:rPr>
        <w:t>extend</w:t>
      </w:r>
      <w:r w:rsidRPr="001301CB">
        <w:rPr>
          <w:rStyle w:val="Emphasis"/>
          <w:color w:val="000000" w:themeColor="text1"/>
        </w:rPr>
        <w:t xml:space="preserve"> the same </w:t>
      </w:r>
      <w:r w:rsidRPr="001301CB">
        <w:rPr>
          <w:rStyle w:val="Emphasis"/>
          <w:color w:val="000000" w:themeColor="text1"/>
          <w:highlight w:val="cyan"/>
        </w:rPr>
        <w:t>full dignity</w:t>
      </w:r>
      <w:r w:rsidRPr="001301CB">
        <w:rPr>
          <w:rStyle w:val="Emphasis"/>
          <w:color w:val="000000" w:themeColor="text1"/>
        </w:rPr>
        <w:t xml:space="preserve"> and respect </w:t>
      </w:r>
      <w:r w:rsidRPr="001301CB">
        <w:rPr>
          <w:rStyle w:val="Emphasis"/>
          <w:color w:val="000000" w:themeColor="text1"/>
          <w:highlight w:val="cyan"/>
        </w:rPr>
        <w:t>to ETIs</w:t>
      </w:r>
      <w:r w:rsidRPr="001301CB">
        <w:rPr>
          <w:rStyle w:val="Emphasis"/>
          <w:color w:val="000000" w:themeColor="text1"/>
        </w:rPr>
        <w:t xml:space="preserve"> which humans owe to each other</w:t>
      </w:r>
      <w:r w:rsidRPr="001301CB">
        <w:rPr>
          <w:color w:val="000000" w:themeColor="text1"/>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1301CB">
        <w:rPr>
          <w:rStyle w:val="Emphasis"/>
          <w:color w:val="000000" w:themeColor="text1"/>
        </w:rPr>
        <w:t xml:space="preserve">Kant believed that </w:t>
      </w:r>
      <w:r w:rsidRPr="001301CB">
        <w:rPr>
          <w:rStyle w:val="Emphasis"/>
          <w:color w:val="000000" w:themeColor="text1"/>
          <w:highlight w:val="cyan"/>
        </w:rPr>
        <w:t>if other planets were not</w:t>
      </w:r>
      <w:r w:rsidRPr="001301CB">
        <w:rPr>
          <w:rStyle w:val="Emphasis"/>
          <w:color w:val="000000" w:themeColor="text1"/>
        </w:rPr>
        <w:t xml:space="preserve"> yet </w:t>
      </w:r>
      <w:r w:rsidRPr="001301CB">
        <w:rPr>
          <w:rStyle w:val="Emphasis"/>
          <w:color w:val="000000" w:themeColor="text1"/>
          <w:highlight w:val="cyan"/>
        </w:rPr>
        <w:t>inhabited, they someday would</w:t>
      </w:r>
      <w:r w:rsidRPr="001301CB">
        <w:rPr>
          <w:rStyle w:val="Emphasis"/>
          <w:color w:val="000000" w:themeColor="text1"/>
        </w:rPr>
        <w:t xml:space="preserve"> be. If this is the case, then what of planets currently without intelligent life but which may someday have it?</w:t>
      </w:r>
      <w:r w:rsidRPr="001301CB">
        <w:rPr>
          <w:color w:val="000000" w:themeColor="text1"/>
          <w:sz w:val="12"/>
        </w:rPr>
        <w:t xml:space="preserve"> </w:t>
      </w:r>
      <w:r w:rsidRPr="001301CB">
        <w:rPr>
          <w:rStyle w:val="Emphasis"/>
          <w:color w:val="000000" w:themeColor="text1"/>
          <w:highlight w:val="cyan"/>
        </w:rPr>
        <w:t>Ought we</w:t>
      </w:r>
      <w:r w:rsidRPr="001301CB">
        <w:rPr>
          <w:rStyle w:val="Emphasis"/>
          <w:color w:val="000000" w:themeColor="text1"/>
        </w:rPr>
        <w:t xml:space="preserve"> to </w:t>
      </w:r>
      <w:r w:rsidRPr="001301CB">
        <w:rPr>
          <w:rStyle w:val="Emphasis"/>
          <w:color w:val="000000" w:themeColor="text1"/>
          <w:highlight w:val="cyan"/>
        </w:rPr>
        <w:t>anticipate these intelligent creatures and therefore respect them proactively by respecting their prospective goods?</w:t>
      </w:r>
      <w:r w:rsidRPr="001301CB">
        <w:rPr>
          <w:rStyle w:val="Emphasis"/>
          <w:color w:val="000000" w:themeColor="text1"/>
        </w:rPr>
        <w:t xml:space="preserve"> </w:t>
      </w:r>
      <w:r w:rsidRPr="001301CB">
        <w:rPr>
          <w:color w:val="000000" w:themeColor="text1"/>
          <w:sz w:val="12"/>
        </w:rPr>
        <w:t xml:space="preserve">Kant does not say (perhaps because he was not interested in speculating or because humans were, in his time, far from being in a position to affect the futures of these planets). However, </w:t>
      </w:r>
      <w:r w:rsidRPr="001301CB">
        <w:rPr>
          <w:rStyle w:val="Emphasis"/>
          <w:color w:val="000000" w:themeColor="text1"/>
          <w:highlight w:val="cyan"/>
        </w:rPr>
        <w:t>given the importance of</w:t>
      </w:r>
      <w:r w:rsidRPr="001301CB">
        <w:rPr>
          <w:rStyle w:val="Emphasis"/>
          <w:color w:val="000000" w:themeColor="text1"/>
        </w:rPr>
        <w:t xml:space="preserve"> rational beings in Kant’s system (</w:t>
      </w:r>
      <w:r w:rsidRPr="001301CB">
        <w:rPr>
          <w:rStyle w:val="Emphasis"/>
          <w:color w:val="000000" w:themeColor="text1"/>
          <w:highlight w:val="cyan"/>
        </w:rPr>
        <w:t>rationality</w:t>
      </w:r>
      <w:r w:rsidRPr="001301CB">
        <w:rPr>
          <w:rStyle w:val="Emphasis"/>
          <w:color w:val="000000" w:themeColor="text1"/>
        </w:rPr>
        <w:t xml:space="preserve">, teleology, and morality are the purpose of universe) </w:t>
      </w:r>
      <w:r w:rsidRPr="001301CB">
        <w:rPr>
          <w:rStyle w:val="Emphasis"/>
          <w:color w:val="000000" w:themeColor="text1"/>
          <w:highlight w:val="cyan"/>
        </w:rPr>
        <w:t>the answer is</w:t>
      </w:r>
      <w:r w:rsidRPr="001301CB">
        <w:rPr>
          <w:rStyle w:val="Emphasis"/>
          <w:color w:val="000000" w:themeColor="text1"/>
        </w:rPr>
        <w:t xml:space="preserve"> possibly, or even probably, </w:t>
      </w:r>
      <w:r w:rsidRPr="001301CB">
        <w:rPr>
          <w:rStyle w:val="Emphasis"/>
          <w:color w:val="000000" w:themeColor="text1"/>
          <w:highlight w:val="cyan"/>
        </w:rPr>
        <w:t>yes</w:t>
      </w:r>
      <w:r w:rsidRPr="001301CB">
        <w:rPr>
          <w:rStyle w:val="Emphasis"/>
          <w:color w:val="000000" w:themeColor="text1"/>
        </w:rPr>
        <w:t>.</w:t>
      </w:r>
    </w:p>
    <w:p w14:paraId="260357DE" w14:textId="11386C81" w:rsidR="00E42E4C" w:rsidRDefault="00E42E4C" w:rsidP="00F601E6"/>
    <w:p w14:paraId="3CA74038" w14:textId="7C6F79B6" w:rsidR="00FF4CFA" w:rsidRDefault="00FF4CFA" w:rsidP="00FF4CFA">
      <w:pPr>
        <w:pStyle w:val="Heading3"/>
      </w:pPr>
      <w:r>
        <w:lastRenderedPageBreak/>
        <w:t>Method</w:t>
      </w:r>
    </w:p>
    <w:p w14:paraId="36B2304D" w14:textId="77777777" w:rsidR="00FF4CFA" w:rsidRDefault="00FF4CFA" w:rsidP="00FF4CFA">
      <w:pPr>
        <w:pStyle w:val="Heading4"/>
      </w:pPr>
      <w:r>
        <w:t>Kantian ethics solve can solve oppression-Contrary to Kant’s own beliefs</w:t>
      </w:r>
    </w:p>
    <w:p w14:paraId="6CF3C20D" w14:textId="77777777" w:rsidR="00FF4CFA" w:rsidRPr="00C6519A" w:rsidRDefault="00FF4CFA" w:rsidP="00FF4CFA">
      <w:pPr>
        <w:rPr>
          <w:rStyle w:val="Style13ptBold"/>
          <w:rFonts w:asciiTheme="minorHAnsi" w:hAnsiTheme="minorHAnsi"/>
        </w:rPr>
      </w:pPr>
      <w:r w:rsidRPr="00C6519A">
        <w:rPr>
          <w:rStyle w:val="Style13ptBold"/>
          <w:rFonts w:asciiTheme="minorHAnsi" w:hAnsiTheme="minorHAnsi"/>
        </w:rPr>
        <w:t>Farr ’02</w:t>
      </w:r>
    </w:p>
    <w:p w14:paraId="5E6862E2" w14:textId="77777777" w:rsidR="00FF4CFA" w:rsidRPr="00C6519A" w:rsidRDefault="00FF4CFA" w:rsidP="00FF4CFA">
      <w:pPr>
        <w:rPr>
          <w:rFonts w:asciiTheme="minorHAnsi" w:hAnsiTheme="minorHAnsi"/>
          <w:sz w:val="16"/>
        </w:rPr>
      </w:pPr>
      <w:r w:rsidRPr="00C6519A">
        <w:rPr>
          <w:rFonts w:asciiTheme="minorHAnsi" w:hAnsiTheme="minorHAnsi"/>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/Recut Lex AKu</w:t>
      </w:r>
    </w:p>
    <w:p w14:paraId="65A6632C" w14:textId="77777777" w:rsidR="00FF4CFA" w:rsidRDefault="00FF4CFA" w:rsidP="00FF4CFA">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r w:rsidRPr="00D741C0">
        <w:rPr>
          <w:rStyle w:val="Emphasis"/>
          <w:highlight w:val="green"/>
        </w:rPr>
        <w:t>egoism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w:t>
      </w:r>
      <w:r w:rsidRPr="000F308A">
        <w:rPr>
          <w:sz w:val="16"/>
        </w:rPr>
        <w:lastRenderedPageBreak/>
        <w:t xml:space="preserve">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its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3B377E7A" w14:textId="77777777" w:rsidR="00FF4CFA" w:rsidRDefault="00FF4CFA" w:rsidP="00FF4CFA">
      <w:pPr>
        <w:rPr>
          <w:sz w:val="16"/>
        </w:rPr>
      </w:pPr>
    </w:p>
    <w:p w14:paraId="713E9BE3" w14:textId="77777777" w:rsidR="00FF4CFA" w:rsidRDefault="00FF4CFA" w:rsidP="00FF4CFA">
      <w:pPr>
        <w:pStyle w:val="Heading4"/>
      </w:pPr>
      <w:r>
        <w:t>Abstract ideals are inevitable and good.</w:t>
      </w:r>
    </w:p>
    <w:p w14:paraId="09EF3B9E" w14:textId="77777777" w:rsidR="00FF4CFA" w:rsidRPr="0036278C" w:rsidRDefault="00FF4CFA" w:rsidP="00FF4CFA">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39CEE275" w14:textId="77777777" w:rsidR="00FF4CFA" w:rsidRDefault="00FF4CFA" w:rsidP="00FF4CFA">
      <w:pPr>
        <w:rPr>
          <w:sz w:val="16"/>
        </w:rPr>
      </w:pPr>
      <w:r w:rsidRPr="0036278C">
        <w:rPr>
          <w:sz w:val="16"/>
        </w:rPr>
        <w:t xml:space="preserve">On the Rawlsian view, </w:t>
      </w:r>
      <w:r w:rsidRPr="00910737">
        <w:rPr>
          <w:rStyle w:val="StyleUnderline"/>
          <w:highlight w:val="green"/>
        </w:rPr>
        <w:t>injustices are</w:t>
      </w:r>
      <w:r w:rsidRPr="0036278C">
        <w:rPr>
          <w:sz w:val="16"/>
        </w:rPr>
        <w:t xml:space="preserve"> conceptualized as </w:t>
      </w:r>
      <w:r w:rsidRPr="00910737">
        <w:rPr>
          <w:rStyle w:val="StyleUnderline"/>
          <w:highlight w:val="green"/>
        </w:rPr>
        <w:t>deviations from the ideal principles of justice, in</w:t>
      </w:r>
      <w:r w:rsidRPr="00FF2BAB">
        <w:rPr>
          <w:rStyle w:val="StyleUnderline"/>
        </w:rPr>
        <w:t xml:space="preserve"> much </w:t>
      </w:r>
      <w:r w:rsidRPr="00910737">
        <w:rPr>
          <w:rStyle w:val="StyleUnderline"/>
          <w:highlight w:val="green"/>
        </w:rPr>
        <w:t>the same way that fallacious reasoning is</w:t>
      </w:r>
      <w:r w:rsidRPr="00FF2BAB">
        <w:rPr>
          <w:rStyle w:val="StyleUnderline"/>
        </w:rPr>
        <w:t xml:space="preserve"> conceived as a </w:t>
      </w:r>
      <w:r w:rsidRPr="00910737">
        <w:rPr>
          <w:rStyle w:val="StyleUnderline"/>
          <w:highlight w:val="green"/>
        </w:rPr>
        <w:t>deviation from</w:t>
      </w:r>
      <w:r w:rsidRPr="00FF2BAB">
        <w:rPr>
          <w:rStyle w:val="StyleUnderline"/>
        </w:rPr>
        <w:t xml:space="preserve"> the rules of </w:t>
      </w:r>
      <w:r w:rsidRPr="00910737">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910737">
        <w:rPr>
          <w:rStyle w:val="StyleUnderline"/>
          <w:highlight w:val="green"/>
        </w:rPr>
        <w:t>charges of injustice presuppose ideals of justice, which</w:t>
      </w:r>
      <w:r w:rsidRPr="00FF2BAB">
        <w:rPr>
          <w:rStyle w:val="StyleUnderline"/>
        </w:rPr>
        <w:t xml:space="preserve"> particular </w:t>
      </w:r>
      <w:r w:rsidRPr="00910737">
        <w:rPr>
          <w:rStyle w:val="StyleUnderline"/>
          <w:highlight w:val="green"/>
        </w:rPr>
        <w:t>individuals</w:t>
      </w:r>
      <w:r w:rsidRPr="00FF2BAB">
        <w:rPr>
          <w:rStyle w:val="StyleUnderline"/>
        </w:rPr>
        <w:t xml:space="preserve"> and institutions </w:t>
      </w:r>
      <w:r w:rsidRPr="00910737">
        <w:rPr>
          <w:rStyle w:val="StyleUnderline"/>
          <w:highlight w:val="green"/>
        </w:rPr>
        <w:t>can</w:t>
      </w:r>
      <w:r w:rsidRPr="00FF2BAB">
        <w:rPr>
          <w:rStyle w:val="StyleUnderline"/>
        </w:rPr>
        <w:t xml:space="preserve"> and often do </w:t>
      </w:r>
      <w:r w:rsidRPr="00910737">
        <w:rPr>
          <w:rStyle w:val="StyleUnderline"/>
          <w:highlight w:val="green"/>
        </w:rPr>
        <w:t>depart from</w:t>
      </w:r>
      <w:r w:rsidRPr="0036278C">
        <w:rPr>
          <w:sz w:val="16"/>
        </w:rPr>
        <w:t xml:space="preserve">. Such deviations can be small or great, minor or serious, and </w:t>
      </w:r>
      <w:r w:rsidRPr="00910737">
        <w:rPr>
          <w:rStyle w:val="StyleUnderline"/>
          <w:highlight w:val="green"/>
        </w:rPr>
        <w:t>depending on the</w:t>
      </w:r>
      <w:r w:rsidRPr="0036278C">
        <w:rPr>
          <w:sz w:val="16"/>
        </w:rPr>
        <w:t xml:space="preserve"> size and nature of </w:t>
      </w:r>
      <w:r w:rsidRPr="00FF2BAB">
        <w:rPr>
          <w:rStyle w:val="StyleUnderline"/>
        </w:rPr>
        <w:t xml:space="preserve">the </w:t>
      </w:r>
      <w:r w:rsidRPr="00910737">
        <w:rPr>
          <w:rStyle w:val="StyleUnderline"/>
          <w:highlight w:val="green"/>
        </w:rPr>
        <w:t>gap between ideals and practice</w:t>
      </w:r>
      <w:r w:rsidRPr="0036278C">
        <w:rPr>
          <w:sz w:val="16"/>
        </w:rPr>
        <w:t xml:space="preserve"> (and also on whether these deviations are avoidable or blameworthy), </w:t>
      </w:r>
      <w:r w:rsidRPr="00910737">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w:t>
      </w:r>
      <w:r w:rsidRPr="0036278C">
        <w:rPr>
          <w:sz w:val="16"/>
        </w:rPr>
        <w:lastRenderedPageBreak/>
        <w:t xml:space="preserve">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910737">
        <w:rPr>
          <w:rStyle w:val="StyleUnderline"/>
          <w:highlight w:val="green"/>
        </w:rPr>
        <w:t>nonideal theory</w:t>
      </w:r>
      <w:r w:rsidRPr="00FF2BAB">
        <w:rPr>
          <w:rStyle w:val="StyleUnderline"/>
        </w:rPr>
        <w:t>—the study of the principles that should guide our responses to injustice—</w:t>
      </w:r>
      <w:r w:rsidRPr="00910737">
        <w:rPr>
          <w:rStyle w:val="StyleUnderline"/>
          <w:highlight w:val="green"/>
        </w:rPr>
        <w:t>cannot succeed without knowing</w:t>
      </w:r>
      <w:r w:rsidRPr="00FF2BAB">
        <w:rPr>
          <w:rStyle w:val="StyleUnderline"/>
        </w:rPr>
        <w:t xml:space="preserve"> what the </w:t>
      </w:r>
      <w:r w:rsidRPr="00910737">
        <w:rPr>
          <w:rStyle w:val="StyleUnderline"/>
          <w:highlight w:val="green"/>
        </w:rPr>
        <w:t>standards of justice</w:t>
      </w:r>
      <w:r w:rsidRPr="00FF2BAB">
        <w:rPr>
          <w:rStyle w:val="StyleUnderline"/>
        </w:rPr>
        <w:t xml:space="preserve"> are</w:t>
      </w:r>
      <w:r w:rsidRPr="0036278C">
        <w:rPr>
          <w:sz w:val="16"/>
        </w:rPr>
        <w:t xml:space="preserve"> (</w:t>
      </w:r>
      <w:r w:rsidRPr="00910737">
        <w:rPr>
          <w:rStyle w:val="StyleUnderline"/>
          <w:highlight w:val="green"/>
        </w:rPr>
        <w:t>and</w:t>
      </w:r>
      <w:r w:rsidRPr="0036278C">
        <w:rPr>
          <w:sz w:val="16"/>
        </w:rPr>
        <w:t xml:space="preserve"> perhaps also </w:t>
      </w:r>
      <w:r w:rsidRPr="00910737">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910737">
        <w:rPr>
          <w:rStyle w:val="StyleUnderline"/>
          <w:highlight w:val="green"/>
        </w:rPr>
        <w:t>When dealing with gross injustices</w:t>
      </w:r>
      <w:r w:rsidRPr="00FF2BAB">
        <w:rPr>
          <w:rStyle w:val="StyleUnderline"/>
        </w:rPr>
        <w:t xml:space="preserve">, such as slavery, </w:t>
      </w:r>
      <w:r w:rsidRPr="00910737">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910737">
        <w:rPr>
          <w:rStyle w:val="StyleUnderline"/>
          <w:highlight w:val="green"/>
        </w:rPr>
        <w:t>rely</w:t>
      </w:r>
      <w:r w:rsidRPr="00FF2BAB">
        <w:rPr>
          <w:rStyle w:val="StyleUnderline"/>
        </w:rPr>
        <w:t xml:space="preserve">ing exclusively </w:t>
      </w:r>
      <w:r w:rsidRPr="00910737">
        <w:rPr>
          <w:rStyle w:val="StyleUnderline"/>
          <w:highlight w:val="green"/>
        </w:rPr>
        <w:t>on</w:t>
      </w:r>
      <w:r w:rsidRPr="00FF2BAB">
        <w:rPr>
          <w:rStyle w:val="StyleUnderline"/>
        </w:rPr>
        <w:t xml:space="preserve"> our </w:t>
      </w:r>
      <w:r w:rsidRPr="00910737">
        <w:rPr>
          <w:rStyle w:val="StyleUnderline"/>
          <w:highlight w:val="green"/>
        </w:rPr>
        <w:t>pre-theoretic</w:t>
      </w:r>
      <w:r w:rsidRPr="00FF2BAB">
        <w:rPr>
          <w:rStyle w:val="StyleUnderline"/>
        </w:rPr>
        <w:t xml:space="preserve"> moral </w:t>
      </w:r>
      <w:r w:rsidRPr="00910737">
        <w:rPr>
          <w:rStyle w:val="StyleUnderline"/>
          <w:highlight w:val="green"/>
        </w:rPr>
        <w:t>convictions</w:t>
      </w:r>
      <w:r w:rsidRPr="0036278C">
        <w:rPr>
          <w:sz w:val="16"/>
        </w:rPr>
        <w:t xml:space="preserve">. We don’t need a theory for that. </w:t>
      </w:r>
      <w:r w:rsidRPr="00910737">
        <w:rPr>
          <w:rStyle w:val="StyleUnderline"/>
          <w:highlight w:val="green"/>
        </w:rPr>
        <w:t>But</w:t>
      </w:r>
      <w:r w:rsidRPr="00FF2BAB">
        <w:rPr>
          <w:rStyle w:val="StyleUnderline"/>
        </w:rPr>
        <w:t xml:space="preserve"> </w:t>
      </w:r>
      <w:r w:rsidRPr="00910737">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910737">
        <w:rPr>
          <w:rStyle w:val="StyleUnderline"/>
          <w:highlight w:val="green"/>
        </w:rPr>
        <w:t>we won’t know which aspects of a society should be altered in the absence of a</w:t>
      </w:r>
      <w:r w:rsidRPr="008772CC">
        <w:rPr>
          <w:rStyle w:val="StyleUnderline"/>
        </w:rPr>
        <w:t xml:space="preserve"> more </w:t>
      </w:r>
      <w:r w:rsidRPr="00910737">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50D275F9" w14:textId="77777777" w:rsidR="00FF4CFA" w:rsidRPr="00687E6C" w:rsidRDefault="00FF4CFA" w:rsidP="00FF4CFA"/>
    <w:p w14:paraId="475F1E29" w14:textId="77777777" w:rsidR="00FF4CFA" w:rsidRPr="00C6519A" w:rsidRDefault="00FF4CFA" w:rsidP="00FF4CFA">
      <w:pPr>
        <w:pStyle w:val="Heading4"/>
        <w:rPr>
          <w:rFonts w:asciiTheme="minorHAnsi" w:hAnsiTheme="minorHAnsi"/>
        </w:rPr>
      </w:pPr>
      <w:r>
        <w:rPr>
          <w:rFonts w:asciiTheme="minorHAnsi" w:hAnsiTheme="minorHAnsi"/>
        </w:rPr>
        <w:t>I</w:t>
      </w:r>
      <w:r w:rsidRPr="00C6519A">
        <w:rPr>
          <w:rFonts w:asciiTheme="minorHAnsi" w:hAnsiTheme="minorHAnsi"/>
        </w:rPr>
        <w:t>deal theory is in no way incompatible with a radical agenda—broad principles can inspire broad sweeping change and allow previously-excluded groups to claim political agency.</w:t>
      </w:r>
    </w:p>
    <w:p w14:paraId="2714EB08" w14:textId="77777777" w:rsidR="00FF4CFA" w:rsidRPr="00C6519A" w:rsidRDefault="00FF4CFA" w:rsidP="00FF4CFA">
      <w:pPr>
        <w:rPr>
          <w:rFonts w:asciiTheme="minorHAnsi" w:hAnsiTheme="minorHAnsi"/>
        </w:rPr>
      </w:pPr>
      <w:r w:rsidRPr="00C6519A">
        <w:rPr>
          <w:rStyle w:val="Style13ptBold"/>
          <w:rFonts w:asciiTheme="minorHAnsi" w:hAnsiTheme="minorHAnsi"/>
        </w:rPr>
        <w:t xml:space="preserve">Holmstrom </w:t>
      </w:r>
      <w:r w:rsidRPr="00C6519A">
        <w:rPr>
          <w:rFonts w:asciiTheme="minorHAnsi" w:hAnsiTheme="minorHAnsi"/>
        </w:rPr>
        <w:t>[Holmstrom, Nancy [Prof. Emeritus @ Rutgers]. "Response to Charles Mills's." Radical Philosophy Review 15.2 (2012): 325-330.]</w:t>
      </w:r>
    </w:p>
    <w:p w14:paraId="6889471A" w14:textId="77777777" w:rsidR="00FF4CFA" w:rsidRDefault="00FF4CFA" w:rsidP="00FF4CFA">
      <w:pPr>
        <w:rPr>
          <w:rStyle w:val="LinedDown"/>
          <w:rFonts w:asciiTheme="minorHAnsi" w:hAnsiTheme="minorHAnsi"/>
        </w:rPr>
      </w:pPr>
      <w:r w:rsidRPr="00C6519A">
        <w:rPr>
          <w:rStyle w:val="LinedDown"/>
          <w:rFonts w:asciiTheme="minorHAnsi" w:hAnsiTheme="minorHAnsi"/>
        </w:rPr>
        <w:lastRenderedPageBreak/>
        <w:t xml:space="preserve">We have to speak to people where they are, he says, and that means appealing to core values of liberalism: </w:t>
      </w:r>
      <w:r w:rsidRPr="00C6519A">
        <w:rPr>
          <w:rStyle w:val="StyleUnderline"/>
          <w:rFonts w:asciiTheme="minorHAnsi" w:hAnsiTheme="minorHAnsi"/>
          <w:highlight w:val="green"/>
        </w:rPr>
        <w:t>individualism, equal rights and moral egalitarianism</w:t>
      </w:r>
      <w:r w:rsidRPr="00C6519A">
        <w:rPr>
          <w:rStyle w:val="LinedDown"/>
          <w:rFonts w:asciiTheme="minorHAnsi" w:hAnsiTheme="minorHAnsi"/>
        </w:rPr>
        <w:t xml:space="preserve">. Against what he calls the conventional wisdom among radi- cals, he argues that </w:t>
      </w:r>
      <w:r w:rsidRPr="00C6519A">
        <w:rPr>
          <w:rStyle w:val="StyleUnderline"/>
          <w:rFonts w:asciiTheme="minorHAnsi" w:hAnsiTheme="minorHAnsi"/>
          <w:highlight w:val="green"/>
        </w:rPr>
        <w:t>there is no inherent incompatibility between these values and a radical agenda</w:t>
      </w:r>
      <w:r w:rsidRPr="00C6519A">
        <w:rPr>
          <w:rStyle w:val="StyleUnderline"/>
          <w:rFonts w:asciiTheme="minorHAnsi" w:hAnsiTheme="minorHAnsi"/>
        </w:rPr>
        <w:t>.</w:t>
      </w:r>
      <w:r w:rsidRPr="00C6519A">
        <w:rPr>
          <w:rStyle w:val="LinedDown"/>
          <w:rFonts w:asciiTheme="minorHAnsi" w:hAnsiTheme="minorHAnsi"/>
        </w:rPr>
        <w:t xml:space="preserve"> If these values are suitably interpreted, I think he is absolutely right. Over two hundred years ago, Mary </w:t>
      </w:r>
      <w:r w:rsidRPr="00C6519A">
        <w:rPr>
          <w:rStyle w:val="StyleUnderline"/>
          <w:rFonts w:asciiTheme="minorHAnsi" w:hAnsiTheme="minorHAnsi"/>
          <w:highlight w:val="green"/>
        </w:rPr>
        <w:t>Wollstonecraft and</w:t>
      </w:r>
      <w:r w:rsidRPr="00C6519A">
        <w:rPr>
          <w:rStyle w:val="LinedDown"/>
          <w:rFonts w:asciiTheme="minorHAnsi" w:hAnsiTheme="minorHAnsi"/>
        </w:rPr>
        <w:t xml:space="preserve"> Toussaint </w:t>
      </w:r>
      <w:r w:rsidRPr="00C6519A">
        <w:rPr>
          <w:rStyle w:val="StyleUnderline"/>
          <w:rFonts w:asciiTheme="minorHAnsi" w:hAnsiTheme="minorHAnsi"/>
          <w:highlight w:val="green"/>
        </w:rPr>
        <w:t>Louverture took</w:t>
      </w:r>
      <w:r w:rsidRPr="00C6519A">
        <w:rPr>
          <w:rStyle w:val="LinedDown"/>
          <w:rFonts w:asciiTheme="minorHAnsi" w:hAnsiTheme="minorHAnsi"/>
        </w:rPr>
        <w:t xml:space="preserve"> the </w:t>
      </w:r>
      <w:r w:rsidRPr="00C6519A">
        <w:rPr>
          <w:rStyle w:val="StyleUnderline"/>
          <w:rFonts w:asciiTheme="minorHAnsi" w:hAnsiTheme="minorHAnsi"/>
          <w:highlight w:val="green"/>
        </w:rPr>
        <w:t>abstract universalistic principles</w:t>
      </w:r>
      <w:r w:rsidRPr="00C6519A">
        <w:rPr>
          <w:rStyle w:val="StyleUnderline"/>
          <w:rFonts w:asciiTheme="minorHAnsi" w:hAnsiTheme="minorHAnsi"/>
        </w:rPr>
        <w:t xml:space="preserve"> of the French Revolution </w:t>
      </w:r>
      <w:r w:rsidRPr="00C6519A">
        <w:rPr>
          <w:rStyle w:val="StyleUnderline"/>
          <w:rFonts w:asciiTheme="minorHAnsi" w:hAnsiTheme="minorHAnsi"/>
          <w:highlight w:val="green"/>
        </w:rPr>
        <w:t>and extended them to groups they were intended to exclude</w:t>
      </w:r>
      <w:r w:rsidRPr="00C6519A">
        <w:rPr>
          <w:rStyle w:val="StyleUnderline"/>
          <w:rFonts w:asciiTheme="minorHAnsi" w:hAnsiTheme="minorHAnsi"/>
        </w:rPr>
        <w:t>.</w:t>
      </w:r>
      <w:r w:rsidRPr="00C6519A">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C6519A">
        <w:rPr>
          <w:rStyle w:val="StyleUnderline"/>
          <w:rFonts w:asciiTheme="minorHAnsi" w:hAnsiTheme="minorHAnsi"/>
          <w:highlight w:val="green"/>
        </w:rPr>
        <w:t>even if usually applied in self-serving ways, they have a deeply radical potential</w:t>
      </w:r>
      <w:r w:rsidRPr="00C6519A">
        <w:rPr>
          <w:rStyle w:val="LinedDown"/>
          <w:rFonts w:asciiTheme="minorHAnsi" w:hAnsiTheme="minorHAnsi"/>
        </w:rPr>
        <w:t xml:space="preserve"> and </w:t>
      </w:r>
      <w:r w:rsidRPr="00C6519A">
        <w:rPr>
          <w:rStyle w:val="StyleUnderline"/>
          <w:rFonts w:asciiTheme="minorHAnsi" w:hAnsiTheme="minorHAnsi"/>
        </w:rPr>
        <w:t xml:space="preserve">it would be foolish </w:t>
      </w:r>
      <w:r w:rsidRPr="00C6519A">
        <w:rPr>
          <w:rStyle w:val="LinedDown"/>
          <w:rFonts w:asciiTheme="minorHAnsi" w:hAnsiTheme="minorHAnsi"/>
        </w:rPr>
        <w:t xml:space="preserve">of radicals </w:t>
      </w:r>
      <w:r w:rsidRPr="00C6519A">
        <w:rPr>
          <w:rStyle w:val="StyleUnderline"/>
          <w:rFonts w:asciiTheme="minorHAnsi" w:hAnsiTheme="minorHAnsi"/>
        </w:rPr>
        <w:t>to reject</w:t>
      </w:r>
      <w:r w:rsidRPr="00C6519A">
        <w:rPr>
          <w:rStyle w:val="LinedDown"/>
          <w:rFonts w:asciiTheme="minorHAnsi" w:hAnsiTheme="minorHAnsi"/>
        </w:rPr>
        <w:t xml:space="preserve"> them, </w:t>
      </w:r>
      <w:r w:rsidRPr="00C6519A">
        <w:rPr>
          <w:rStyle w:val="StyleUnderline"/>
          <w:rFonts w:asciiTheme="minorHAnsi" w:hAnsiTheme="minorHAnsi"/>
        </w:rPr>
        <w:t>any more than we should reject all</w:t>
      </w:r>
      <w:r w:rsidRPr="00C6519A">
        <w:rPr>
          <w:rStyle w:val="LinedDown"/>
          <w:rFonts w:asciiTheme="minorHAnsi" w:hAnsiTheme="minorHAnsi"/>
        </w:rPr>
        <w:t xml:space="preserve"> of the </w:t>
      </w:r>
      <w:r w:rsidRPr="00C6519A">
        <w:rPr>
          <w:rStyle w:val="StyleUnderline"/>
          <w:rFonts w:asciiTheme="minorHAnsi" w:hAnsiTheme="minorHAnsi"/>
        </w:rPr>
        <w:t>technological developments</w:t>
      </w:r>
      <w:r w:rsidRPr="00C6519A">
        <w:rPr>
          <w:rStyle w:val="LinedDown"/>
          <w:rFonts w:asciiTheme="minorHAnsi" w:hAnsiTheme="minorHAnsi"/>
        </w:rPr>
        <w:t xml:space="preserve"> of the Indus- trial Revolution </w:t>
      </w:r>
      <w:r w:rsidRPr="00C6519A">
        <w:rPr>
          <w:rStyle w:val="StyleUnderline"/>
          <w:rFonts w:asciiTheme="minorHAnsi" w:hAnsiTheme="minorHAnsi"/>
        </w:rPr>
        <w:t>which</w:t>
      </w:r>
      <w:r w:rsidRPr="00C6519A">
        <w:rPr>
          <w:rStyle w:val="LinedDown"/>
          <w:rFonts w:asciiTheme="minorHAnsi" w:hAnsiTheme="minorHAnsi"/>
        </w:rPr>
        <w:t xml:space="preserve"> also </w:t>
      </w:r>
      <w:r w:rsidRPr="00C6519A">
        <w:rPr>
          <w:rStyle w:val="StyleUnderline"/>
          <w:rFonts w:asciiTheme="minorHAnsi" w:hAnsiTheme="minorHAnsi"/>
        </w:rPr>
        <w:t>developed with</w:t>
      </w:r>
      <w:r w:rsidRPr="00C6519A">
        <w:rPr>
          <w:rStyle w:val="LinedDown"/>
          <w:rFonts w:asciiTheme="minorHAnsi" w:hAnsiTheme="minorHAnsi"/>
        </w:rPr>
        <w:t xml:space="preserve"> the rise of </w:t>
      </w:r>
      <w:r w:rsidRPr="00C6519A">
        <w:rPr>
          <w:rStyle w:val="StyleUnderline"/>
          <w:rFonts w:asciiTheme="minorHAnsi" w:hAnsiTheme="minorHAnsi"/>
        </w:rPr>
        <w:t>capitalism.</w:t>
      </w:r>
      <w:r w:rsidRPr="00C6519A">
        <w:rPr>
          <w:rStyle w:val="LinedDown"/>
          <w:rFonts w:asciiTheme="minorHAnsi" w:hAnsiTheme="minorHAnsi"/>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5B9D2570" w14:textId="77777777" w:rsidR="00FF4CFA" w:rsidRPr="00FF4CFA" w:rsidRDefault="00FF4CFA" w:rsidP="00FF4CFA"/>
    <w:sectPr w:rsidR="00FF4CFA" w:rsidRPr="00FF4CF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172F7" w14:textId="77777777" w:rsidR="00A70561" w:rsidRDefault="00A70561" w:rsidP="00FF4CFA">
      <w:pPr>
        <w:spacing w:after="0" w:line="240" w:lineRule="auto"/>
      </w:pPr>
      <w:r>
        <w:separator/>
      </w:r>
    </w:p>
  </w:endnote>
  <w:endnote w:type="continuationSeparator" w:id="0">
    <w:p w14:paraId="6DDB003D" w14:textId="77777777" w:rsidR="00A70561" w:rsidRDefault="00A70561" w:rsidP="00FF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FED04" w14:textId="77777777" w:rsidR="00A70561" w:rsidRDefault="00A70561" w:rsidP="00FF4CFA">
      <w:pPr>
        <w:spacing w:after="0" w:line="240" w:lineRule="auto"/>
      </w:pPr>
      <w:r>
        <w:separator/>
      </w:r>
    </w:p>
  </w:footnote>
  <w:footnote w:type="continuationSeparator" w:id="0">
    <w:p w14:paraId="5C9E1124" w14:textId="77777777" w:rsidR="00A70561" w:rsidRDefault="00A70561" w:rsidP="00FF4C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53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2D8"/>
    <w:rsid w:val="003726C3"/>
    <w:rsid w:val="00375391"/>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C7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DE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56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91A"/>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1B8A9"/>
  <w14:defaultImageDpi w14:val="300"/>
  <w15:docId w15:val="{37804B9E-BE80-0346-B9C8-CEC7725F5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22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53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53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53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3753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5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5391"/>
  </w:style>
  <w:style w:type="character" w:customStyle="1" w:styleId="Heading1Char">
    <w:name w:val="Heading 1 Char"/>
    <w:aliases w:val="Pocket Char"/>
    <w:basedOn w:val="DefaultParagraphFont"/>
    <w:link w:val="Heading1"/>
    <w:uiPriority w:val="9"/>
    <w:rsid w:val="003753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53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539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753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53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75391"/>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7539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7539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375391"/>
    <w:rPr>
      <w:color w:val="auto"/>
      <w:u w:val="none"/>
    </w:rPr>
  </w:style>
  <w:style w:type="paragraph" w:styleId="DocumentMap">
    <w:name w:val="Document Map"/>
    <w:basedOn w:val="Normal"/>
    <w:link w:val="DocumentMapChar"/>
    <w:uiPriority w:val="99"/>
    <w:semiHidden/>
    <w:unhideWhenUsed/>
    <w:rsid w:val="003753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5391"/>
    <w:rPr>
      <w:rFonts w:ascii="Lucida Grande" w:hAnsi="Lucida Grande" w:cs="Lucida Grande"/>
    </w:rPr>
  </w:style>
  <w:style w:type="paragraph" w:customStyle="1" w:styleId="Emphasis1">
    <w:name w:val="Emphasis1"/>
    <w:basedOn w:val="Normal"/>
    <w:link w:val="Emphasis"/>
    <w:autoRedefine/>
    <w:uiPriority w:val="20"/>
    <w:qFormat/>
    <w:rsid w:val="003722D8"/>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LinedDown">
    <w:name w:val="Lined Down"/>
    <w:qFormat/>
    <w:rsid w:val="00FF4CFA"/>
    <w:rPr>
      <w:rFonts w:cs="Times New Roman"/>
      <w:b w:val="0"/>
      <w:bCs w:val="0"/>
      <w:i w:val="0"/>
      <w:iCs w:val="0"/>
      <w:color w:val="000000"/>
      <w:sz w:val="12"/>
      <w:szCs w:val="12"/>
      <w:u w:val="none"/>
    </w:rPr>
  </w:style>
  <w:style w:type="paragraph" w:styleId="Header">
    <w:name w:val="header"/>
    <w:basedOn w:val="Normal"/>
    <w:link w:val="HeaderChar"/>
    <w:uiPriority w:val="99"/>
    <w:unhideWhenUsed/>
    <w:rsid w:val="00FF4C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CFA"/>
    <w:rPr>
      <w:rFonts w:ascii="Calibri" w:hAnsi="Calibri" w:cs="Calibri"/>
      <w:sz w:val="22"/>
    </w:rPr>
  </w:style>
  <w:style w:type="paragraph" w:styleId="Footer">
    <w:name w:val="footer"/>
    <w:basedOn w:val="Normal"/>
    <w:link w:val="FooterChar"/>
    <w:uiPriority w:val="99"/>
    <w:unhideWhenUsed/>
    <w:rsid w:val="00FF4C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CFA"/>
    <w:rPr>
      <w:rFonts w:ascii="Calibri" w:hAnsi="Calibri" w:cs="Calibri"/>
      <w:sz w:val="22"/>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Card"/>
    <w:basedOn w:val="Heading1"/>
    <w:link w:val="Hyperlink"/>
    <w:autoRedefine/>
    <w:uiPriority w:val="99"/>
    <w:qFormat/>
    <w:rsid w:val="009B7D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ks.google.com/books/about/The_Never_Ending_Dispute.html?id=fG4_AQAAIAAJ"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nomy.com/news/2020/08/six-ways-to-buy-a-ticket-to-space-in-20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01495930231735085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oelkerrechtsblog.org/sorry-elon-mars-is-not-a-legal-vacuum-and-its-not-yours-eith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23</Pages>
  <Words>13007</Words>
  <Characters>74144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2022-01-29T18:40:00Z</dcterms:created>
  <dcterms:modified xsi:type="dcterms:W3CDTF">2022-01-29T19:11:00Z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