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73FF2" w14:textId="41E3AA39" w:rsidR="00A95652" w:rsidRDefault="007A107C" w:rsidP="007A107C">
      <w:pPr>
        <w:pStyle w:val="Heading1"/>
      </w:pPr>
      <w:r>
        <w:t>Yale R6</w:t>
      </w:r>
    </w:p>
    <w:p w14:paraId="560632FC" w14:textId="46DEC510" w:rsidR="007A107C" w:rsidRDefault="007A107C" w:rsidP="007A107C"/>
    <w:p w14:paraId="6B3AD6A5" w14:textId="21BDC477" w:rsidR="007A107C" w:rsidRDefault="007A107C" w:rsidP="007A107C">
      <w:pPr>
        <w:pStyle w:val="Heading3"/>
      </w:pPr>
      <w:r>
        <w:t>1</w:t>
      </w:r>
    </w:p>
    <w:p w14:paraId="67EE6F5B" w14:textId="77777777" w:rsidR="007840CF" w:rsidRDefault="007840CF" w:rsidP="007840CF">
      <w:pPr>
        <w:pStyle w:val="Heading4"/>
      </w:pPr>
      <w:r>
        <w:t>CP text: The member nations of the World Trade Organization ought to raise the inventiveness standard for granting secondary patents for medicines.</w:t>
      </w:r>
    </w:p>
    <w:p w14:paraId="4132D2E5" w14:textId="77777777" w:rsidR="007840CF" w:rsidRDefault="007840CF" w:rsidP="007840CF"/>
    <w:p w14:paraId="55D1770D" w14:textId="77777777" w:rsidR="007840CF" w:rsidRPr="001C26C2" w:rsidRDefault="007840CF" w:rsidP="007840CF">
      <w:pPr>
        <w:pStyle w:val="Heading4"/>
      </w:pPr>
      <w:r>
        <w:t>The “inventiveness” standard outlines how much a drug must improve to be re-patented. Increasing the standard allows for generic drug competition while maintaining innovation.</w:t>
      </w:r>
    </w:p>
    <w:p w14:paraId="5FD12216" w14:textId="77777777" w:rsidR="007840CF" w:rsidRPr="001C26C2" w:rsidRDefault="007840CF" w:rsidP="007840CF">
      <w:pPr>
        <w:rPr>
          <w:rStyle w:val="StyleUnderline"/>
        </w:rPr>
      </w:pPr>
      <w:r w:rsidRPr="00746140">
        <w:rPr>
          <w:rStyle w:val="Style13ptBold"/>
        </w:rPr>
        <w:t>Christensen 20</w:t>
      </w:r>
      <w:r>
        <w:t xml:space="preserve"> </w:t>
      </w:r>
      <w:r w:rsidRPr="00746140">
        <w:rPr>
          <w:sz w:val="16"/>
          <w:szCs w:val="16"/>
        </w:rPr>
        <w:t xml:space="preserve">[Connor Christensen, "The Evergreen Forests of Insulin Patents", </w:t>
      </w:r>
      <w:proofErr w:type="spellStart"/>
      <w:r w:rsidRPr="00746140">
        <w:rPr>
          <w:sz w:val="16"/>
          <w:szCs w:val="16"/>
        </w:rPr>
        <w:t>Awakenwfu</w:t>
      </w:r>
      <w:proofErr w:type="spellEnd"/>
      <w:r w:rsidRPr="00746140">
        <w:rPr>
          <w:sz w:val="16"/>
          <w:szCs w:val="16"/>
        </w:rPr>
        <w:t>, The Creative Journal of Contemporary Bioethics, 9-14-2020, https://awakenwfu.com/2020/09/14/the-evergreen-forests-of-insulin-patents/, accessed: 9-7-2021.] //</w:t>
      </w:r>
      <w:r>
        <w:rPr>
          <w:sz w:val="16"/>
          <w:szCs w:val="16"/>
        </w:rPr>
        <w:t>CHSTM and Lex VM</w:t>
      </w:r>
    </w:p>
    <w:p w14:paraId="75158333" w14:textId="77777777" w:rsidR="007840CF" w:rsidRDefault="007840CF" w:rsidP="007840CF">
      <w:pPr>
        <w:rPr>
          <w:sz w:val="12"/>
        </w:rPr>
      </w:pPr>
      <w:r w:rsidRPr="004F5660">
        <w:rPr>
          <w:sz w:val="12"/>
        </w:rPr>
        <w:t xml:space="preserve">A potential solution to prevent patent evergreening would be to </w:t>
      </w:r>
      <w:r w:rsidRPr="004F5660">
        <w:rPr>
          <w:rStyle w:val="StyleUnderline"/>
          <w:highlight w:val="green"/>
        </w:rPr>
        <w:t>modify</w:t>
      </w:r>
      <w:r w:rsidRPr="008E3D71">
        <w:rPr>
          <w:rStyle w:val="StyleUnderline"/>
        </w:rPr>
        <w:t xml:space="preserve"> the “</w:t>
      </w:r>
      <w:r w:rsidRPr="004F5660">
        <w:rPr>
          <w:rStyle w:val="StyleUnderline"/>
          <w:highlight w:val="green"/>
        </w:rPr>
        <w:t>inventiveness” standard</w:t>
      </w:r>
      <w:r w:rsidRPr="008E3D71">
        <w:rPr>
          <w:rStyle w:val="StyleUnderline"/>
        </w:rPr>
        <w:t xml:space="preserve"> required </w:t>
      </w:r>
      <w:r w:rsidRPr="004F5660">
        <w:rPr>
          <w:rStyle w:val="StyleUnderline"/>
        </w:rPr>
        <w:t>to obtain</w:t>
      </w:r>
      <w:r w:rsidRPr="008E3D71">
        <w:rPr>
          <w:rStyle w:val="StyleUnderline"/>
        </w:rPr>
        <w:t xml:space="preserve"> a </w:t>
      </w:r>
      <w:r w:rsidRPr="004F5660">
        <w:rPr>
          <w:rStyle w:val="StyleUnderline"/>
        </w:rPr>
        <w:t>new patent</w:t>
      </w:r>
      <w:r w:rsidRPr="008E3D71">
        <w:rPr>
          <w:rStyle w:val="StyleUnderline"/>
        </w:rPr>
        <w:t xml:space="preserve"> on drugs.</w:t>
      </w:r>
      <w:hyperlink r:id="rId6" w:anchor="ftn27" w:history="1">
        <w:r w:rsidRPr="008E3D71">
          <w:rPr>
            <w:rStyle w:val="StyleUnderline"/>
          </w:rPr>
          <w:t>[27]</w:t>
        </w:r>
      </w:hyperlink>
      <w:r w:rsidRPr="004F5660">
        <w:rPr>
          <w:sz w:val="12"/>
        </w:rPr>
        <w:t xml:space="preserve"> By modifying this standard, the goal would be to stop non-inventive and commonly practiced pharmaceutical techniques from receiving patent protection.</w:t>
      </w:r>
      <w:hyperlink r:id="rId7" w:anchor="ftn28" w:history="1">
        <w:r w:rsidRPr="004F5660">
          <w:rPr>
            <w:rStyle w:val="Hyperlink"/>
            <w:sz w:val="12"/>
          </w:rPr>
          <w:t>[28]</w:t>
        </w:r>
      </w:hyperlink>
      <w:r w:rsidRPr="004F5660">
        <w:rPr>
          <w:sz w:val="12"/>
        </w:rPr>
        <w:t xml:space="preserve"> Moreover, </w:t>
      </w:r>
      <w:r w:rsidRPr="00506982">
        <w:rPr>
          <w:rStyle w:val="Emphasis"/>
        </w:rPr>
        <w:t>each incremental improvement must be worth the burden on the consumer</w:t>
      </w:r>
      <w:r w:rsidRPr="004F5660">
        <w:rPr>
          <w:sz w:val="12"/>
        </w:rPr>
        <w:t>, especially in a country where the price of insulin has reached unconscionable levels.</w:t>
      </w:r>
      <w:hyperlink r:id="rId8" w:anchor="ftn29" w:history="1">
        <w:r w:rsidRPr="004F5660">
          <w:rPr>
            <w:rStyle w:val="Hyperlink"/>
            <w:sz w:val="12"/>
          </w:rPr>
          <w:t>[29]</w:t>
        </w:r>
      </w:hyperlink>
      <w:r w:rsidRPr="004F5660">
        <w:rPr>
          <w:sz w:val="12"/>
        </w:rPr>
        <w:t xml:space="preserve"> Therefore, </w:t>
      </w:r>
      <w:r w:rsidRPr="004F5660">
        <w:rPr>
          <w:rStyle w:val="StyleUnderline"/>
        </w:rPr>
        <w:t xml:space="preserve">to be considered inventive, </w:t>
      </w:r>
      <w:r w:rsidRPr="004F5660">
        <w:rPr>
          <w:rStyle w:val="StyleUnderline"/>
          <w:highlight w:val="green"/>
        </w:rPr>
        <w:t>the new</w:t>
      </w:r>
      <w:r w:rsidRPr="004F5660">
        <w:rPr>
          <w:rStyle w:val="StyleUnderline"/>
        </w:rPr>
        <w:t xml:space="preserve">er </w:t>
      </w:r>
      <w:r w:rsidRPr="004F5660">
        <w:rPr>
          <w:rStyle w:val="StyleUnderline"/>
          <w:highlight w:val="green"/>
        </w:rPr>
        <w:t>formula or method</w:t>
      </w:r>
      <w:r w:rsidRPr="004F5660">
        <w:rPr>
          <w:rStyle w:val="StyleUnderline"/>
        </w:rPr>
        <w:t xml:space="preserve">ology </w:t>
      </w:r>
      <w:r w:rsidRPr="004F5660">
        <w:rPr>
          <w:rStyle w:val="StyleUnderline"/>
          <w:highlight w:val="green"/>
        </w:rPr>
        <w:t>should be</w:t>
      </w:r>
      <w:r w:rsidRPr="004F5660">
        <w:rPr>
          <w:rStyle w:val="StyleUnderline"/>
        </w:rPr>
        <w:t xml:space="preserve"> demonstratively </w:t>
      </w:r>
      <w:r w:rsidRPr="004F5660">
        <w:rPr>
          <w:rStyle w:val="StyleUnderline"/>
          <w:highlight w:val="green"/>
        </w:rPr>
        <w:t>safer or</w:t>
      </w:r>
      <w:r w:rsidRPr="004F5660">
        <w:rPr>
          <w:rStyle w:val="StyleUnderline"/>
        </w:rPr>
        <w:t xml:space="preserve"> clearly </w:t>
      </w:r>
      <w:r w:rsidRPr="004F5660">
        <w:rPr>
          <w:rStyle w:val="StyleUnderline"/>
          <w:highlight w:val="green"/>
        </w:rPr>
        <w:t>more efficacious</w:t>
      </w:r>
      <w:r w:rsidRPr="004F5660">
        <w:rPr>
          <w:rStyle w:val="StyleUnderline"/>
        </w:rPr>
        <w:t>.</w:t>
      </w:r>
      <w:hyperlink r:id="rId9" w:anchor="ftn30" w:history="1">
        <w:r w:rsidRPr="004F5660">
          <w:rPr>
            <w:rStyle w:val="Hyperlink"/>
            <w:sz w:val="12"/>
          </w:rPr>
          <w:t>[30]</w:t>
        </w:r>
      </w:hyperlink>
      <w:r w:rsidRPr="004F5660">
        <w:rPr>
          <w:sz w:val="12"/>
        </w:rPr>
        <w:t xml:space="preserve"> Increasing the </w:t>
      </w:r>
      <w:r w:rsidRPr="00506982">
        <w:rPr>
          <w:rStyle w:val="StyleUnderline"/>
          <w:highlight w:val="green"/>
        </w:rPr>
        <w:t>scrutiny</w:t>
      </w:r>
      <w:r w:rsidRPr="004F5660">
        <w:rPr>
          <w:rStyle w:val="StyleUnderline"/>
        </w:rPr>
        <w:t xml:space="preserve"> would help </w:t>
      </w:r>
      <w:r w:rsidRPr="00506982">
        <w:rPr>
          <w:rStyle w:val="StyleUnderline"/>
          <w:highlight w:val="green"/>
        </w:rPr>
        <w:t>control</w:t>
      </w:r>
      <w:r w:rsidRPr="004F5660">
        <w:rPr>
          <w:rStyle w:val="StyleUnderline"/>
        </w:rPr>
        <w:t xml:space="preserve"> drug companies </w:t>
      </w:r>
      <w:r w:rsidRPr="00506982">
        <w:rPr>
          <w:rStyle w:val="StyleUnderline"/>
          <w:highlight w:val="green"/>
        </w:rPr>
        <w:t xml:space="preserve">receiving patents </w:t>
      </w:r>
      <w:r w:rsidRPr="004F5660">
        <w:rPr>
          <w:rStyle w:val="StyleUnderline"/>
          <w:highlight w:val="green"/>
        </w:rPr>
        <w:t>on</w:t>
      </w:r>
      <w:r w:rsidRPr="004F5660">
        <w:rPr>
          <w:rStyle w:val="StyleUnderline"/>
        </w:rPr>
        <w:t xml:space="preserve"> non-inventive, </w:t>
      </w:r>
      <w:r w:rsidRPr="004F5660">
        <w:rPr>
          <w:rStyle w:val="StyleUnderline"/>
          <w:highlight w:val="green"/>
        </w:rPr>
        <w:t>incremental improvements</w:t>
      </w:r>
      <w:r w:rsidRPr="004F5660">
        <w:rPr>
          <w:rStyle w:val="StyleUnderline"/>
        </w:rPr>
        <w:t xml:space="preserve"> on insulin </w:t>
      </w:r>
      <w:r w:rsidRPr="004F5660">
        <w:rPr>
          <w:rStyle w:val="StyleUnderline"/>
          <w:highlight w:val="green"/>
        </w:rPr>
        <w:t>while</w:t>
      </w:r>
      <w:r w:rsidRPr="004F5660">
        <w:rPr>
          <w:rStyle w:val="StyleUnderline"/>
        </w:rPr>
        <w:t xml:space="preserve"> still </w:t>
      </w:r>
      <w:r w:rsidRPr="00506982">
        <w:rPr>
          <w:rStyle w:val="Emphasis"/>
          <w:highlight w:val="green"/>
        </w:rPr>
        <w:t>rewarding them for</w:t>
      </w:r>
      <w:r w:rsidRPr="004F5660">
        <w:rPr>
          <w:rStyle w:val="StyleUnderline"/>
        </w:rPr>
        <w:t xml:space="preserve"> making </w:t>
      </w:r>
      <w:r w:rsidRPr="00506982">
        <w:rPr>
          <w:rStyle w:val="Emphasis"/>
          <w:highlight w:val="green"/>
        </w:rPr>
        <w:t>sizable leaps</w:t>
      </w:r>
      <w:r w:rsidRPr="00506982">
        <w:rPr>
          <w:rStyle w:val="Emphasis"/>
        </w:rPr>
        <w:t xml:space="preserve"> forward.</w:t>
      </w:r>
      <w:r w:rsidRPr="00506982">
        <w:rPr>
          <w:sz w:val="12"/>
          <w:szCs w:val="12"/>
        </w:rPr>
        <w:t>[31]</w:t>
      </w:r>
      <w:r w:rsidRPr="004F5660">
        <w:rPr>
          <w:sz w:val="12"/>
        </w:rPr>
        <w:t xml:space="preserve"> Further, increasing the “inventiveness” standard would also </w:t>
      </w:r>
      <w:r w:rsidRPr="004F5660">
        <w:rPr>
          <w:rStyle w:val="StyleUnderline"/>
        </w:rPr>
        <w:t>encourage generic drug companies to enter the market.</w:t>
      </w:r>
      <w:r w:rsidRPr="004F5660">
        <w:rPr>
          <w:sz w:val="12"/>
        </w:rPr>
        <w:t xml:space="preserve"> Previously, </w:t>
      </w:r>
      <w:r w:rsidRPr="00506982">
        <w:rPr>
          <w:rStyle w:val="StyleUnderline"/>
          <w:highlight w:val="green"/>
        </w:rPr>
        <w:t>generic companies</w:t>
      </w:r>
      <w:r w:rsidRPr="004F5660">
        <w:rPr>
          <w:rStyle w:val="StyleUnderline"/>
        </w:rPr>
        <w:t xml:space="preserve"> were </w:t>
      </w:r>
      <w:r w:rsidRPr="00506982">
        <w:rPr>
          <w:rStyle w:val="StyleUnderline"/>
          <w:highlight w:val="green"/>
        </w:rPr>
        <w:t>precluded from producing generic</w:t>
      </w:r>
      <w:r w:rsidRPr="004F5660">
        <w:rPr>
          <w:rStyle w:val="StyleUnderline"/>
        </w:rPr>
        <w:t xml:space="preserve"> insulins </w:t>
      </w:r>
      <w:r w:rsidRPr="00506982">
        <w:rPr>
          <w:rStyle w:val="StyleUnderline"/>
          <w:highlight w:val="green"/>
        </w:rPr>
        <w:t>because patents protect</w:t>
      </w:r>
      <w:r w:rsidRPr="004F5660">
        <w:rPr>
          <w:rStyle w:val="StyleUnderline"/>
        </w:rPr>
        <w:t xml:space="preserve">ed </w:t>
      </w:r>
      <w:r w:rsidRPr="00506982">
        <w:rPr>
          <w:rStyle w:val="StyleUnderline"/>
          <w:highlight w:val="green"/>
        </w:rPr>
        <w:t>the original</w:t>
      </w:r>
      <w:r w:rsidRPr="004F5660">
        <w:rPr>
          <w:rStyle w:val="StyleUnderline"/>
        </w:rPr>
        <w:t xml:space="preserve"> formulas </w:t>
      </w:r>
      <w:r w:rsidRPr="00506982">
        <w:rPr>
          <w:rStyle w:val="StyleUnderline"/>
          <w:highlight w:val="green"/>
        </w:rPr>
        <w:t>for</w:t>
      </w:r>
      <w:r w:rsidRPr="004F5660">
        <w:rPr>
          <w:sz w:val="12"/>
        </w:rPr>
        <w:t xml:space="preserve"> such </w:t>
      </w:r>
      <w:r w:rsidRPr="00506982">
        <w:rPr>
          <w:rStyle w:val="StyleUnderline"/>
          <w:highlight w:val="green"/>
        </w:rPr>
        <w:t>long periods</w:t>
      </w:r>
      <w:r w:rsidRPr="004F5660">
        <w:rPr>
          <w:rStyle w:val="StyleUnderline"/>
        </w:rPr>
        <w:t xml:space="preserve"> of time that they were </w:t>
      </w:r>
      <w:r w:rsidRPr="00506982">
        <w:rPr>
          <w:rStyle w:val="Emphasis"/>
          <w:highlight w:val="green"/>
        </w:rPr>
        <w:t>obsolete</w:t>
      </w:r>
      <w:r w:rsidRPr="00506982">
        <w:rPr>
          <w:rStyle w:val="Emphasis"/>
        </w:rPr>
        <w:t xml:space="preserve"> </w:t>
      </w:r>
      <w:r w:rsidRPr="004F5660">
        <w:rPr>
          <w:rStyle w:val="StyleUnderline"/>
        </w:rPr>
        <w:t>when it became possible to make a generic version</w:t>
      </w:r>
      <w:r w:rsidRPr="004F5660">
        <w:rPr>
          <w:sz w:val="12"/>
        </w:rPr>
        <w:t>.</w:t>
      </w:r>
      <w:hyperlink r:id="rId10" w:anchor="ftn32" w:history="1">
        <w:r w:rsidRPr="004F5660">
          <w:rPr>
            <w:rStyle w:val="Hyperlink"/>
            <w:sz w:val="12"/>
          </w:rPr>
          <w:t>[32]</w:t>
        </w:r>
      </w:hyperlink>
      <w:r w:rsidRPr="004F5660">
        <w:rPr>
          <w:sz w:val="12"/>
        </w:rPr>
        <w:t xml:space="preserve"> These obsolete </w:t>
      </w:r>
      <w:r w:rsidRPr="00506982">
        <w:rPr>
          <w:rStyle w:val="Emphasis"/>
          <w:highlight w:val="green"/>
        </w:rPr>
        <w:t>versions</w:t>
      </w:r>
      <w:r w:rsidRPr="00506982">
        <w:rPr>
          <w:rStyle w:val="Emphasis"/>
        </w:rPr>
        <w:t xml:space="preserve"> of insulin </w:t>
      </w:r>
      <w:r w:rsidRPr="00506982">
        <w:rPr>
          <w:rStyle w:val="Emphasis"/>
          <w:highlight w:val="green"/>
        </w:rPr>
        <w:t>were not</w:t>
      </w:r>
      <w:r w:rsidRPr="00506982">
        <w:rPr>
          <w:rStyle w:val="Emphasis"/>
        </w:rPr>
        <w:t xml:space="preserve"> viewed as a </w:t>
      </w:r>
      <w:r w:rsidRPr="00506982">
        <w:rPr>
          <w:rStyle w:val="Emphasis"/>
          <w:highlight w:val="green"/>
        </w:rPr>
        <w:t>worthwhile</w:t>
      </w:r>
      <w:r w:rsidRPr="00506982">
        <w:rPr>
          <w:rStyle w:val="Emphasis"/>
        </w:rPr>
        <w:t xml:space="preserve"> </w:t>
      </w:r>
      <w:r w:rsidRPr="00506982">
        <w:rPr>
          <w:rStyle w:val="StyleUnderline"/>
        </w:rPr>
        <w:t>investment</w:t>
      </w:r>
      <w:r w:rsidRPr="004F5660">
        <w:rPr>
          <w:rStyle w:val="StyleUnderline"/>
        </w:rPr>
        <w:t xml:space="preserve"> to generic drug companies</w:t>
      </w:r>
      <w:r w:rsidRPr="004F5660">
        <w:rPr>
          <w:sz w:val="12"/>
        </w:rPr>
        <w:t>, so the market has been mostly devoid of generic versions.</w:t>
      </w:r>
      <w:hyperlink r:id="rId11" w:anchor="ftn33" w:history="1">
        <w:r w:rsidRPr="004F5660">
          <w:rPr>
            <w:rStyle w:val="Hyperlink"/>
            <w:sz w:val="12"/>
          </w:rPr>
          <w:t>[33]</w:t>
        </w:r>
      </w:hyperlink>
      <w:r w:rsidRPr="004F5660">
        <w:rPr>
          <w:sz w:val="12"/>
        </w:rPr>
        <w:t xml:space="preserve"> </w:t>
      </w:r>
      <w:r w:rsidRPr="004F5660">
        <w:rPr>
          <w:rStyle w:val="StyleUnderline"/>
        </w:rPr>
        <w:t xml:space="preserve">However, generic drug </w:t>
      </w:r>
      <w:r w:rsidRPr="00506982">
        <w:rPr>
          <w:rStyle w:val="StyleUnderline"/>
          <w:highlight w:val="green"/>
        </w:rPr>
        <w:t>companies</w:t>
      </w:r>
      <w:r w:rsidRPr="004F5660">
        <w:rPr>
          <w:rStyle w:val="StyleUnderline"/>
        </w:rPr>
        <w:t xml:space="preserve"> </w:t>
      </w:r>
      <w:r w:rsidRPr="00506982">
        <w:rPr>
          <w:rStyle w:val="StyleUnderline"/>
        </w:rPr>
        <w:t xml:space="preserve">have </w:t>
      </w:r>
      <w:r w:rsidRPr="00506982">
        <w:rPr>
          <w:rStyle w:val="StyleUnderline"/>
          <w:highlight w:val="green"/>
        </w:rPr>
        <w:t>show</w:t>
      </w:r>
      <w:r w:rsidRPr="004F5660">
        <w:rPr>
          <w:rStyle w:val="StyleUnderline"/>
        </w:rPr>
        <w:t xml:space="preserve">n some </w:t>
      </w:r>
      <w:r w:rsidRPr="00506982">
        <w:rPr>
          <w:rStyle w:val="StyleUnderline"/>
          <w:highlight w:val="green"/>
        </w:rPr>
        <w:t>interest in</w:t>
      </w:r>
      <w:r w:rsidRPr="004F5660">
        <w:rPr>
          <w:rStyle w:val="StyleUnderline"/>
        </w:rPr>
        <w:t xml:space="preserve"> creating </w:t>
      </w:r>
      <w:r w:rsidRPr="00506982">
        <w:rPr>
          <w:rStyle w:val="StyleUnderline"/>
          <w:highlight w:val="green"/>
        </w:rPr>
        <w:t>generic</w:t>
      </w:r>
      <w:r w:rsidRPr="004F5660">
        <w:rPr>
          <w:rStyle w:val="StyleUnderline"/>
        </w:rPr>
        <w:t xml:space="preserve"> versions of the </w:t>
      </w:r>
      <w:r w:rsidRPr="00506982">
        <w:rPr>
          <w:rStyle w:val="StyleUnderline"/>
          <w:highlight w:val="green"/>
        </w:rPr>
        <w:t>next-generation of insulin</w:t>
      </w:r>
      <w:r w:rsidRPr="004F5660">
        <w:rPr>
          <w:sz w:val="12"/>
        </w:rPr>
        <w:t xml:space="preserve">. </w:t>
      </w:r>
      <w:r w:rsidRPr="00506982">
        <w:rPr>
          <w:rStyle w:val="Emphasis"/>
          <w:highlight w:val="green"/>
        </w:rPr>
        <w:t>Reducing evergreening</w:t>
      </w:r>
      <w:r w:rsidRPr="00506982">
        <w:rPr>
          <w:rStyle w:val="StyleUnderline"/>
          <w:highlight w:val="green"/>
        </w:rPr>
        <w:t xml:space="preserve"> by raising the</w:t>
      </w:r>
      <w:r w:rsidRPr="004F5660">
        <w:rPr>
          <w:rStyle w:val="StyleUnderline"/>
        </w:rPr>
        <w:t xml:space="preserve"> inventiveness </w:t>
      </w:r>
      <w:r w:rsidRPr="00506982">
        <w:rPr>
          <w:rStyle w:val="StyleUnderline"/>
          <w:highlight w:val="green"/>
        </w:rPr>
        <w:t>standard</w:t>
      </w:r>
      <w:r w:rsidRPr="004F5660">
        <w:rPr>
          <w:rStyle w:val="StyleUnderline"/>
        </w:rPr>
        <w:t xml:space="preserve"> required for new insulin patents could be enough to </w:t>
      </w:r>
      <w:r w:rsidRPr="00506982">
        <w:rPr>
          <w:rStyle w:val="Emphasis"/>
          <w:highlight w:val="green"/>
        </w:rPr>
        <w:t>make manufacturing generics</w:t>
      </w:r>
      <w:r w:rsidRPr="00506982">
        <w:rPr>
          <w:rStyle w:val="Emphasis"/>
        </w:rPr>
        <w:t xml:space="preserve"> a </w:t>
      </w:r>
      <w:r w:rsidRPr="00506982">
        <w:rPr>
          <w:rStyle w:val="Emphasis"/>
          <w:highlight w:val="green"/>
        </w:rPr>
        <w:t>worthwhile</w:t>
      </w:r>
      <w:r w:rsidRPr="004F5660">
        <w:rPr>
          <w:rStyle w:val="StyleUnderline"/>
        </w:rPr>
        <w:t xml:space="preserve"> investment</w:t>
      </w:r>
      <w:r w:rsidRPr="004F5660">
        <w:rPr>
          <w:sz w:val="12"/>
        </w:rPr>
        <w:t>.</w:t>
      </w:r>
      <w:hyperlink r:id="rId12" w:anchor="ftn34" w:history="1">
        <w:r w:rsidRPr="004F5660">
          <w:rPr>
            <w:rStyle w:val="Hyperlink"/>
            <w:sz w:val="12"/>
          </w:rPr>
          <w:t>[34]</w:t>
        </w:r>
      </w:hyperlink>
      <w:r w:rsidRPr="004F5660">
        <w:rPr>
          <w:sz w:val="12"/>
        </w:rPr>
        <w:t xml:space="preserve"> Affording greater scrutiny to the issue of whether an incremental improvement is truly “inventive” is just one piece of the solution to reducing the price of insulin to affordable levels. Evergreens are a symbol of vitality; the irony is tangible that something of the same name can be depriving people of life.</w:t>
      </w:r>
    </w:p>
    <w:p w14:paraId="55573A3B" w14:textId="77777777" w:rsidR="007840CF" w:rsidRDefault="007840CF" w:rsidP="007840CF">
      <w:pPr>
        <w:rPr>
          <w:sz w:val="12"/>
        </w:rPr>
      </w:pPr>
    </w:p>
    <w:p w14:paraId="0E61C945" w14:textId="77777777" w:rsidR="007840CF" w:rsidRDefault="007840CF" w:rsidP="007840CF">
      <w:pPr>
        <w:pStyle w:val="Heading4"/>
      </w:pPr>
      <w:r>
        <w:t xml:space="preserve">It’s competitive – the cp modifies IPR, it’s not a net decrease – </w:t>
      </w:r>
    </w:p>
    <w:p w14:paraId="58731BC1" w14:textId="77777777" w:rsidR="007840CF" w:rsidRDefault="007840CF" w:rsidP="007840CF"/>
    <w:p w14:paraId="52FCA416" w14:textId="77777777" w:rsidR="007840CF" w:rsidRPr="005A2A5F" w:rsidRDefault="007840CF" w:rsidP="007840CF">
      <w:pPr>
        <w:pStyle w:val="Heading4"/>
      </w:pPr>
      <w:r>
        <w:t>Reduce is defined as an annulment of IPR.</w:t>
      </w:r>
    </w:p>
    <w:p w14:paraId="74E0CE6F" w14:textId="77777777" w:rsidR="007840CF" w:rsidRPr="00FE51A3" w:rsidRDefault="007840CF" w:rsidP="007840CF">
      <w:pPr>
        <w:pStyle w:val="Heading4"/>
      </w:pPr>
      <w:r w:rsidRPr="005A2A5F">
        <w:rPr>
          <w:rStyle w:val="Style13ptBold"/>
        </w:rPr>
        <w:t>Black’s Law 90</w:t>
      </w:r>
      <w:r w:rsidRPr="005A2A5F">
        <w:t xml:space="preserve"> </w:t>
      </w:r>
      <w:r>
        <w:rPr>
          <w:sz w:val="16"/>
          <w:szCs w:val="16"/>
        </w:rPr>
        <w:t>[</w:t>
      </w:r>
      <w:r w:rsidRPr="005A2A5F">
        <w:rPr>
          <w:sz w:val="16"/>
          <w:szCs w:val="16"/>
        </w:rPr>
        <w:t>Black’s Law Dictionary 2ND ED. “Reduce” </w:t>
      </w:r>
      <w:hyperlink r:id="rId13" w:history="1">
        <w:r w:rsidRPr="005A2A5F">
          <w:rPr>
            <w:rStyle w:val="Hyperlink"/>
            <w:sz w:val="16"/>
            <w:szCs w:val="16"/>
          </w:rPr>
          <w:t>https://dictionary.thelaw.com/reduce/</w:t>
        </w:r>
      </w:hyperlink>
      <w:r w:rsidRPr="005A2A5F">
        <w:rPr>
          <w:sz w:val="16"/>
          <w:szCs w:val="16"/>
        </w:rPr>
        <w:t> Elmer</w:t>
      </w:r>
      <w:r w:rsidRPr="005A2A5F">
        <w:rPr>
          <w:sz w:val="16"/>
          <w:szCs w:val="16"/>
        </w:rPr>
        <w:br/>
        <w:t>In Scotch law.</w:t>
      </w:r>
      <w:r>
        <w:rPr>
          <w:sz w:val="16"/>
          <w:szCs w:val="16"/>
        </w:rPr>
        <w:t>]</w:t>
      </w:r>
      <w:r w:rsidRPr="005A2A5F">
        <w:t xml:space="preserve"> </w:t>
      </w:r>
      <w:r w:rsidRPr="005A2A5F">
        <w:rPr>
          <w:rStyle w:val="StyleUnderline"/>
          <w:highlight w:val="green"/>
        </w:rPr>
        <w:t>To</w:t>
      </w:r>
      <w:r w:rsidRPr="005A2A5F">
        <w:rPr>
          <w:rStyle w:val="StyleUnderline"/>
        </w:rPr>
        <w:t xml:space="preserve"> rescind or </w:t>
      </w:r>
      <w:r w:rsidRPr="005A2A5F">
        <w:rPr>
          <w:rStyle w:val="StyleUnderline"/>
          <w:highlight w:val="green"/>
        </w:rPr>
        <w:t>annul</w:t>
      </w:r>
      <w:r w:rsidRPr="005A2A5F">
        <w:rPr>
          <w:rStyle w:val="StyleUnderline"/>
        </w:rPr>
        <w:t>.</w:t>
      </w:r>
      <w:r w:rsidRPr="005A2A5F">
        <w:br/>
      </w:r>
      <w:r w:rsidRPr="005A2A5F">
        <w:br/>
      </w:r>
      <w:r w:rsidRPr="00FE51A3">
        <w:t>Biotech industry strong now.</w:t>
      </w:r>
    </w:p>
    <w:p w14:paraId="6F5C6963" w14:textId="77777777" w:rsidR="007840CF" w:rsidRPr="00FE51A3" w:rsidRDefault="007840CF" w:rsidP="007840CF">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tide?“,  McKinsey &amp; Company, 4-30-2021, </w:t>
      </w:r>
      <w:hyperlink r:id="rId14" w:history="1">
        <w:r w:rsidRPr="00FE51A3">
          <w:rPr>
            <w:rStyle w:val="Hyperlink"/>
            <w:rFonts w:asciiTheme="majorHAnsi" w:hAnsiTheme="majorHAnsi" w:cstheme="majorHAnsi"/>
          </w:rPr>
          <w:t>https://www.mckinsey.com/industries/pharmaceuticals-and-medical-products/our-insights/whats-ahead-for-biotech-another-wave-or-low-tide</w:t>
        </w:r>
      </w:hyperlink>
      <w:r w:rsidRPr="00FE51A3">
        <w:rPr>
          <w:rFonts w:asciiTheme="majorHAnsi" w:hAnsiTheme="majorHAnsi" w:cstheme="majorHAnsi"/>
        </w:rPr>
        <w:t xml:space="preserve">] TDI  </w:t>
      </w:r>
    </w:p>
    <w:p w14:paraId="4743FEEA" w14:textId="77777777" w:rsidR="007840CF" w:rsidRPr="00C0236A" w:rsidRDefault="007840CF" w:rsidP="007840CF">
      <w:pPr>
        <w:rPr>
          <w:rFonts w:asciiTheme="majorHAnsi" w:hAnsiTheme="majorHAnsi" w:cstheme="majorHAnsi"/>
          <w:sz w:val="10"/>
        </w:rPr>
      </w:pPr>
      <w:r w:rsidRPr="00C0236A">
        <w:rPr>
          <w:rFonts w:asciiTheme="majorHAnsi" w:hAnsiTheme="majorHAnsi" w:cstheme="majorHAnsi"/>
          <w:sz w:val="10"/>
        </w:rPr>
        <w:t xml:space="preserve">As the pandemic spread across the globe in early 2020, biotech leaders were initially pessimistic, reassessing their cash position and financing constraints. When McKinsey and </w:t>
      </w:r>
      <w:proofErr w:type="spellStart"/>
      <w:r w:rsidRPr="00C0236A">
        <w:rPr>
          <w:rFonts w:asciiTheme="majorHAnsi" w:hAnsiTheme="majorHAnsi" w:cstheme="majorHAnsi"/>
          <w:sz w:val="10"/>
        </w:rPr>
        <w:t>BioCentury</w:t>
      </w:r>
      <w:proofErr w:type="spellEnd"/>
      <w:r w:rsidRPr="00C0236A">
        <w:rPr>
          <w:rFonts w:asciiTheme="majorHAnsi" w:hAnsiTheme="majorHAnsi" w:cstheme="majorHAnsi"/>
          <w:sz w:val="10"/>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 Belying this downbeat mood, </w:t>
      </w:r>
      <w:r w:rsidRPr="0096669D">
        <w:rPr>
          <w:rStyle w:val="StyleUnderline"/>
          <w:rFonts w:asciiTheme="majorHAnsi" w:hAnsiTheme="majorHAnsi" w:cstheme="majorHAnsi"/>
          <w:highlight w:val="green"/>
        </w:rPr>
        <w:t>biotech</w:t>
      </w:r>
      <w:r w:rsidRPr="00FE51A3">
        <w:rPr>
          <w:rStyle w:val="StyleUnderline"/>
          <w:rFonts w:asciiTheme="majorHAnsi" w:hAnsiTheme="majorHAnsi" w:cstheme="majorHAnsi"/>
        </w:rPr>
        <w:t xml:space="preserve"> has in fact had one of its best years so far. By</w:t>
      </w:r>
      <w:r w:rsidRPr="00C0236A">
        <w:rPr>
          <w:rFonts w:asciiTheme="majorHAnsi" w:hAnsiTheme="majorHAnsi" w:cstheme="majorHAnsi"/>
          <w:sz w:val="10"/>
        </w:rPr>
        <w:t xml:space="preserve"> January </w:t>
      </w:r>
      <w:r w:rsidRPr="00FE51A3">
        <w:rPr>
          <w:rStyle w:val="StyleUnderline"/>
          <w:rFonts w:asciiTheme="majorHAnsi" w:hAnsiTheme="majorHAnsi" w:cstheme="majorHAnsi"/>
        </w:rPr>
        <w:t xml:space="preserve">2021, venture capitalists had </w:t>
      </w:r>
      <w:r w:rsidRPr="0096669D">
        <w:rPr>
          <w:rStyle w:val="StyleUnderline"/>
          <w:rFonts w:asciiTheme="majorHAnsi" w:hAnsiTheme="majorHAnsi" w:cstheme="majorHAnsi"/>
          <w:highlight w:val="green"/>
        </w:rPr>
        <w:t xml:space="preserve">invested </w:t>
      </w:r>
      <w:r w:rsidRPr="0096669D">
        <w:rPr>
          <w:rStyle w:val="StyleUnderline"/>
          <w:rFonts w:asciiTheme="majorHAnsi" w:hAnsiTheme="majorHAnsi" w:cstheme="majorHAnsi"/>
        </w:rPr>
        <w:t xml:space="preserve">some </w:t>
      </w:r>
      <w:r w:rsidRPr="0096669D">
        <w:rPr>
          <w:rStyle w:val="StyleUnderline"/>
          <w:rFonts w:asciiTheme="majorHAnsi" w:hAnsiTheme="majorHAnsi" w:cstheme="majorHAnsi"/>
          <w:highlight w:val="green"/>
        </w:rPr>
        <w:t>60 percent more than</w:t>
      </w:r>
      <w:r w:rsidRPr="00C0236A">
        <w:rPr>
          <w:rFonts w:asciiTheme="majorHAnsi" w:hAnsiTheme="majorHAnsi" w:cstheme="majorHAnsi"/>
          <w:sz w:val="10"/>
        </w:rPr>
        <w:t xml:space="preserve"> they had in January </w:t>
      </w:r>
      <w:r w:rsidRPr="0096669D">
        <w:rPr>
          <w:rStyle w:val="StyleUnderline"/>
          <w:rFonts w:asciiTheme="majorHAnsi" w:hAnsiTheme="majorHAnsi" w:cstheme="majorHAnsi"/>
          <w:highlight w:val="green"/>
        </w:rPr>
        <w:t>2020</w:t>
      </w:r>
      <w:r w:rsidRPr="00C0236A">
        <w:rPr>
          <w:rFonts w:asciiTheme="majorHAnsi" w:hAnsiTheme="majorHAnsi" w:cstheme="majorHAnsi"/>
          <w:sz w:val="10"/>
        </w:rPr>
        <w:t xml:space="preserve">, with more than $3 billion invested worldwide in January 2021 alone.5 </w:t>
      </w:r>
      <w:r w:rsidRPr="0096669D">
        <w:rPr>
          <w:rStyle w:val="StyleUnderline"/>
          <w:rFonts w:asciiTheme="majorHAnsi" w:hAnsiTheme="majorHAnsi" w:cstheme="majorHAnsi"/>
          <w:highlight w:val="green"/>
        </w:rPr>
        <w:t>IPO activity</w:t>
      </w:r>
      <w:r w:rsidRPr="00FE51A3">
        <w:rPr>
          <w:rStyle w:val="StyleUnderline"/>
          <w:rFonts w:asciiTheme="majorHAnsi" w:hAnsiTheme="majorHAnsi" w:cstheme="majorHAnsi"/>
        </w:rPr>
        <w:t xml:space="preserve"> </w:t>
      </w:r>
      <w:r w:rsidRPr="0096669D">
        <w:rPr>
          <w:rStyle w:val="StyleUnderline"/>
          <w:rFonts w:asciiTheme="majorHAnsi" w:hAnsiTheme="majorHAnsi" w:cstheme="majorHAnsi"/>
          <w:highlight w:val="green"/>
        </w:rPr>
        <w:t xml:space="preserve">grew </w:t>
      </w:r>
      <w:r w:rsidRPr="0096669D">
        <w:rPr>
          <w:rStyle w:val="StyleUnderline"/>
          <w:rFonts w:asciiTheme="majorHAnsi" w:hAnsiTheme="majorHAnsi" w:cstheme="majorHAnsi"/>
        </w:rPr>
        <w:t>strongly:</w:t>
      </w:r>
      <w:r w:rsidRPr="0096669D">
        <w:rPr>
          <w:rStyle w:val="StyleUnderline"/>
          <w:rFonts w:asciiTheme="majorHAnsi" w:hAnsiTheme="majorHAnsi" w:cstheme="majorHAnsi"/>
          <w:highlight w:val="green"/>
        </w:rPr>
        <w:t xml:space="preserve"> there were 19 </w:t>
      </w:r>
      <w:r w:rsidRPr="0096669D">
        <w:rPr>
          <w:rStyle w:val="StyleUnderline"/>
          <w:rFonts w:asciiTheme="majorHAnsi" w:hAnsiTheme="majorHAnsi" w:cstheme="majorHAnsi"/>
        </w:rPr>
        <w:t xml:space="preserve">more </w:t>
      </w:r>
      <w:r w:rsidRPr="0096669D">
        <w:rPr>
          <w:rStyle w:val="StyleUnderline"/>
          <w:rFonts w:asciiTheme="majorHAnsi" w:hAnsiTheme="majorHAnsi" w:cstheme="majorHAnsi"/>
          <w:highlight w:val="green"/>
        </w:rPr>
        <w:t>closures</w:t>
      </w:r>
      <w:r w:rsidRPr="00FE51A3">
        <w:rPr>
          <w:rStyle w:val="StyleUnderline"/>
          <w:rFonts w:asciiTheme="majorHAnsi" w:hAnsiTheme="majorHAnsi" w:cstheme="majorHAnsi"/>
        </w:rPr>
        <w:t xml:space="preserve"> than in the same period in 2020,</w:t>
      </w:r>
      <w:r w:rsidRPr="00C0236A">
        <w:rPr>
          <w:rFonts w:asciiTheme="majorHAnsi" w:hAnsiTheme="majorHAnsi" w:cstheme="majorHAnsi"/>
          <w:sz w:val="10"/>
        </w:rPr>
        <w:t xml:space="preserve"> with an average of $150 million per raise, 17 percent more than in 2020. Other deals have also had a bumper start to 2021, with </w:t>
      </w:r>
      <w:r w:rsidRPr="00FE51A3">
        <w:rPr>
          <w:rStyle w:val="StyleUnderline"/>
          <w:rFonts w:asciiTheme="majorHAnsi" w:hAnsiTheme="majorHAnsi" w:cstheme="majorHAnsi"/>
        </w:rPr>
        <w:t xml:space="preserve">the </w:t>
      </w:r>
      <w:r w:rsidRPr="0096669D">
        <w:rPr>
          <w:rStyle w:val="StyleUnderline"/>
          <w:rFonts w:asciiTheme="majorHAnsi" w:hAnsiTheme="majorHAnsi" w:cstheme="majorHAnsi"/>
          <w:highlight w:val="green"/>
        </w:rPr>
        <w:t xml:space="preserve">average deal size reaching </w:t>
      </w:r>
      <w:r w:rsidRPr="0096669D">
        <w:rPr>
          <w:rStyle w:val="StyleUnderline"/>
          <w:rFonts w:asciiTheme="majorHAnsi" w:hAnsiTheme="majorHAnsi" w:cstheme="majorHAnsi"/>
        </w:rPr>
        <w:t xml:space="preserve">more than </w:t>
      </w:r>
      <w:r w:rsidRPr="0096669D">
        <w:rPr>
          <w:rStyle w:val="StyleUnderline"/>
          <w:rFonts w:asciiTheme="majorHAnsi" w:hAnsiTheme="majorHAnsi" w:cstheme="majorHAnsi"/>
          <w:highlight w:val="green"/>
        </w:rPr>
        <w:t>$500 million</w:t>
      </w:r>
      <w:r w:rsidRPr="00FE51A3">
        <w:rPr>
          <w:rStyle w:val="StyleUnderline"/>
          <w:rFonts w:asciiTheme="majorHAnsi" w:hAnsiTheme="majorHAnsi" w:cstheme="majorHAnsi"/>
        </w:rPr>
        <w:t>, up by more than 66 percent on the 2020 average</w:t>
      </w:r>
      <w:r w:rsidRPr="00C0236A">
        <w:rPr>
          <w:rFonts w:asciiTheme="majorHAnsi" w:hAnsiTheme="majorHAnsi" w:cstheme="majorHAnsi"/>
          <w:sz w:val="10"/>
        </w:rPr>
        <w:t xml:space="preserve"> (Exhibit 3).6 What about SPACs? 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C0236A">
        <w:rPr>
          <w:rFonts w:asciiTheme="majorHAnsi" w:hAnsiTheme="majorHAnsi" w:cstheme="majorHAnsi"/>
          <w:sz w:val="10"/>
        </w:rPr>
        <w:t>biotechs</w:t>
      </w:r>
      <w:proofErr w:type="spellEnd"/>
      <w:r w:rsidRPr="00C0236A">
        <w:rPr>
          <w:rFonts w:asciiTheme="majorHAnsi" w:hAnsiTheme="majorHAnsi" w:cstheme="majorHAnsi"/>
          <w:sz w:val="10"/>
        </w:rPr>
        <w:t xml:space="preserve"> may be part of their story. Fundamentals continue strong When we asked executives and investors why </w:t>
      </w:r>
      <w:r w:rsidRPr="00FE51A3">
        <w:rPr>
          <w:rStyle w:val="StyleUnderline"/>
          <w:rFonts w:asciiTheme="majorHAnsi" w:hAnsiTheme="majorHAnsi" w:cstheme="majorHAnsi"/>
        </w:rPr>
        <w:t xml:space="preserve">the </w:t>
      </w:r>
      <w:r w:rsidRPr="0096669D">
        <w:rPr>
          <w:rStyle w:val="StyleUnderline"/>
          <w:rFonts w:asciiTheme="majorHAnsi" w:hAnsiTheme="majorHAnsi" w:cstheme="majorHAnsi"/>
          <w:highlight w:val="green"/>
        </w:rPr>
        <w:t xml:space="preserve">biotech sector </w:t>
      </w:r>
      <w:r w:rsidRPr="0096669D">
        <w:rPr>
          <w:rStyle w:val="StyleUnderline"/>
          <w:rFonts w:asciiTheme="majorHAnsi" w:hAnsiTheme="majorHAnsi" w:cstheme="majorHAnsi"/>
        </w:rPr>
        <w:t xml:space="preserve">had </w:t>
      </w:r>
      <w:r w:rsidRPr="0096669D">
        <w:rPr>
          <w:rStyle w:val="StyleUnderline"/>
          <w:rFonts w:asciiTheme="majorHAnsi" w:hAnsiTheme="majorHAnsi" w:cstheme="majorHAnsi"/>
          <w:highlight w:val="green"/>
        </w:rPr>
        <w:t>stayed so resilient</w:t>
      </w:r>
      <w:r w:rsidRPr="00FE51A3">
        <w:rPr>
          <w:rStyle w:val="StyleUnderline"/>
          <w:rFonts w:asciiTheme="majorHAnsi" w:hAnsiTheme="majorHAnsi" w:cstheme="majorHAnsi"/>
        </w:rPr>
        <w:t xml:space="preserve"> </w:t>
      </w:r>
      <w:r w:rsidRPr="00C0236A">
        <w:rPr>
          <w:rFonts w:asciiTheme="majorHAnsi" w:hAnsiTheme="majorHAnsi" w:cstheme="majorHAnsi"/>
          <w:sz w:val="10"/>
        </w:rPr>
        <w:t xml:space="preserve">during the worst economic crisis in decades, they cited </w:t>
      </w:r>
      <w:r w:rsidRPr="00FE51A3">
        <w:rPr>
          <w:rStyle w:val="StyleUnderline"/>
          <w:rFonts w:asciiTheme="majorHAnsi" w:hAnsiTheme="majorHAnsi" w:cstheme="majorHAnsi"/>
        </w:rPr>
        <w:t>innovation</w:t>
      </w:r>
      <w:r w:rsidRPr="00C0236A">
        <w:rPr>
          <w:rFonts w:asciiTheme="majorHAnsi" w:hAnsiTheme="majorHAnsi" w:cstheme="majorHAnsi"/>
          <w:sz w:val="10"/>
        </w:rPr>
        <w:t xml:space="preserve"> as the main reason. The number of assets transitioning to clinical phases is still rising, and </w:t>
      </w:r>
      <w:r w:rsidRPr="00FE51A3">
        <w:rPr>
          <w:rStyle w:val="StyleUnderline"/>
          <w:rFonts w:asciiTheme="majorHAnsi" w:hAnsiTheme="majorHAnsi" w:cstheme="majorHAnsi"/>
        </w:rPr>
        <w:t xml:space="preserve">further waves of innovation are on the horizon, driven by </w:t>
      </w:r>
      <w:r w:rsidRPr="0096669D">
        <w:rPr>
          <w:rStyle w:val="StyleUnderline"/>
          <w:rFonts w:asciiTheme="majorHAnsi" w:hAnsiTheme="majorHAnsi" w:cstheme="majorHAnsi"/>
          <w:highlight w:val="green"/>
        </w:rPr>
        <w:t>the convergence of bio</w:t>
      </w:r>
      <w:r w:rsidRPr="0096669D">
        <w:rPr>
          <w:rStyle w:val="StyleUnderline"/>
          <w:rFonts w:asciiTheme="majorHAnsi" w:hAnsiTheme="majorHAnsi" w:cstheme="majorHAnsi"/>
        </w:rPr>
        <w:t xml:space="preserve">logical </w:t>
      </w:r>
      <w:r w:rsidRPr="0096669D">
        <w:rPr>
          <w:rStyle w:val="StyleUnderline"/>
          <w:rFonts w:asciiTheme="majorHAnsi" w:hAnsiTheme="majorHAnsi" w:cstheme="majorHAnsi"/>
          <w:highlight w:val="green"/>
        </w:rPr>
        <w:t>and tech</w:t>
      </w:r>
      <w:r w:rsidRPr="0096669D">
        <w:rPr>
          <w:rStyle w:val="StyleUnderline"/>
          <w:rFonts w:asciiTheme="majorHAnsi" w:hAnsiTheme="majorHAnsi" w:cstheme="majorHAnsi"/>
        </w:rPr>
        <w:t xml:space="preserve">nological </w:t>
      </w:r>
      <w:r w:rsidRPr="0096669D">
        <w:rPr>
          <w:rStyle w:val="StyleUnderline"/>
          <w:rFonts w:asciiTheme="majorHAnsi" w:hAnsiTheme="majorHAnsi" w:cstheme="majorHAnsi"/>
          <w:highlight w:val="green"/>
        </w:rPr>
        <w:t>advances.</w:t>
      </w:r>
      <w:r>
        <w:rPr>
          <w:rStyle w:val="StyleUnderline"/>
          <w:rFonts w:asciiTheme="majorHAnsi" w:hAnsiTheme="majorHAnsi" w:cstheme="majorHAnsi"/>
        </w:rPr>
        <w:t xml:space="preserve"> </w:t>
      </w:r>
      <w:r w:rsidRPr="00C0236A">
        <w:rPr>
          <w:rFonts w:asciiTheme="majorHAnsi" w:hAnsiTheme="majorHAnsi" w:cstheme="majorHAnsi"/>
          <w:sz w:val="10"/>
        </w:rPr>
        <w:t xml:space="preserve">In the present day, many </w:t>
      </w:r>
      <w:proofErr w:type="spellStart"/>
      <w:r w:rsidRPr="00C0236A">
        <w:rPr>
          <w:rFonts w:asciiTheme="majorHAnsi" w:hAnsiTheme="majorHAnsi" w:cstheme="majorHAnsi"/>
          <w:sz w:val="10"/>
        </w:rPr>
        <w:t>biotechs</w:t>
      </w:r>
      <w:proofErr w:type="spellEnd"/>
      <w:r w:rsidRPr="00C0236A">
        <w:rPr>
          <w:rFonts w:asciiTheme="majorHAnsi" w:hAnsiTheme="majorHAnsi" w:cstheme="majorHAnsi"/>
          <w:sz w:val="10"/>
        </w:rPr>
        <w:t xml:space="preserve">, along with the wider pharmaceutical industry, are taking steps to address the COVID-19 pandemic. Together, </w:t>
      </w:r>
      <w:proofErr w:type="spellStart"/>
      <w:r w:rsidRPr="00C0236A">
        <w:rPr>
          <w:rFonts w:asciiTheme="majorHAnsi" w:hAnsiTheme="majorHAnsi" w:cstheme="majorHAnsi"/>
          <w:sz w:val="10"/>
        </w:rPr>
        <w:t>biotechs</w:t>
      </w:r>
      <w:proofErr w:type="spellEnd"/>
      <w:r w:rsidRPr="00C0236A">
        <w:rPr>
          <w:rFonts w:asciiTheme="majorHAnsi" w:hAnsiTheme="majorHAnsi" w:cstheme="majorHAnsi"/>
          <w:sz w:val="10"/>
        </w:rPr>
        <w:t xml:space="preserve"> and pharma companies have </w:t>
      </w:r>
      <w:hyperlink r:id="rId15" w:history="1">
        <w:r w:rsidRPr="00C0236A">
          <w:rPr>
            <w:rStyle w:val="Hyperlink"/>
            <w:rFonts w:asciiTheme="majorHAnsi" w:hAnsiTheme="majorHAnsi" w:cstheme="majorHAnsi"/>
            <w:sz w:val="10"/>
          </w:rPr>
          <w:t>more than 250 vaccine candidates in their pipelines</w:t>
        </w:r>
      </w:hyperlink>
      <w:r w:rsidRPr="00C0236A">
        <w:rPr>
          <w:rFonts w:asciiTheme="majorHAnsi" w:hAnsiTheme="majorHAnsi" w:cstheme="majorHAnsi"/>
          <w:sz w:val="10"/>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r>
        <w:rPr>
          <w:rStyle w:val="StyleUnderline"/>
          <w:rFonts w:asciiTheme="majorHAnsi" w:hAnsiTheme="majorHAnsi" w:cstheme="majorHAnsi"/>
        </w:rPr>
        <w:t xml:space="preserve"> </w:t>
      </w:r>
      <w:r w:rsidRPr="00FE51A3">
        <w:rPr>
          <w:rStyle w:val="StyleUnderline"/>
          <w:rFonts w:asciiTheme="majorHAnsi" w:hAnsiTheme="majorHAnsi" w:cstheme="majorHAnsi"/>
        </w:rPr>
        <w:t>Biotech has also benefited from its innate financial resilience. Healthcare</w:t>
      </w:r>
      <w:r w:rsidRPr="00C0236A">
        <w:rPr>
          <w:rFonts w:asciiTheme="majorHAnsi" w:hAnsiTheme="majorHAnsi" w:cstheme="majorHAnsi"/>
          <w:sz w:val="10"/>
        </w:rPr>
        <w:t xml:space="preserve"> </w:t>
      </w:r>
      <w:proofErr w:type="gramStart"/>
      <w:r w:rsidRPr="00C0236A">
        <w:rPr>
          <w:rFonts w:asciiTheme="majorHAnsi" w:hAnsiTheme="majorHAnsi" w:cstheme="majorHAnsi"/>
          <w:sz w:val="10"/>
        </w:rPr>
        <w:t xml:space="preserve">as a whole </w:t>
      </w:r>
      <w:r w:rsidRPr="00FE51A3">
        <w:rPr>
          <w:rStyle w:val="StyleUnderline"/>
          <w:rFonts w:asciiTheme="majorHAnsi" w:hAnsiTheme="majorHAnsi" w:cstheme="majorHAnsi"/>
        </w:rPr>
        <w:t>is</w:t>
      </w:r>
      <w:proofErr w:type="gramEnd"/>
      <w:r w:rsidRPr="00FE51A3">
        <w:rPr>
          <w:rStyle w:val="StyleUnderline"/>
          <w:rFonts w:asciiTheme="majorHAnsi" w:hAnsiTheme="majorHAnsi" w:cstheme="majorHAnsi"/>
        </w:rPr>
        <w:t xml:space="preserve"> less dependent on economic cycles</w:t>
      </w:r>
      <w:r w:rsidRPr="00C0236A">
        <w:rPr>
          <w:rFonts w:asciiTheme="majorHAnsi" w:hAnsiTheme="majorHAnsi" w:cstheme="majorHAnsi"/>
          <w:sz w:val="10"/>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top-line revenues have been less affected by lockdowns</w:t>
      </w:r>
      <w:r w:rsidRPr="00C0236A">
        <w:rPr>
          <w:rFonts w:asciiTheme="majorHAnsi" w:hAnsiTheme="majorHAnsi" w:cstheme="majorHAnsi"/>
          <w:sz w:val="10"/>
        </w:rPr>
        <w:t xml:space="preserve"> than is the case in most other industries. 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C0236A">
        <w:rPr>
          <w:rFonts w:asciiTheme="majorHAnsi" w:hAnsiTheme="majorHAnsi" w:cstheme="majorHAnsi"/>
          <w:sz w:val="10"/>
        </w:rPr>
        <w:t xml:space="preserve"> </w:t>
      </w:r>
      <w:r w:rsidRPr="0096669D">
        <w:rPr>
          <w:rFonts w:asciiTheme="majorHAnsi" w:hAnsiTheme="majorHAnsi" w:cstheme="majorHAnsi"/>
          <w:sz w:val="10"/>
        </w:rPr>
        <w:t xml:space="preserve">With </w:t>
      </w:r>
      <w:r w:rsidRPr="0096669D">
        <w:rPr>
          <w:rStyle w:val="StyleUnderline"/>
          <w:rFonts w:asciiTheme="majorHAnsi" w:hAnsiTheme="majorHAnsi" w:cstheme="majorHAnsi"/>
        </w:rPr>
        <w:t xml:space="preserve">the </w:t>
      </w:r>
      <w:hyperlink r:id="rId16" w:history="1">
        <w:r w:rsidRPr="0096669D">
          <w:rPr>
            <w:rStyle w:val="StyleUnderline"/>
            <w:rFonts w:asciiTheme="majorHAnsi" w:hAnsiTheme="majorHAnsi" w:cstheme="majorHAnsi"/>
          </w:rPr>
          <w:t xml:space="preserve">top dozen </w:t>
        </w:r>
        <w:r w:rsidRPr="0096669D">
          <w:rPr>
            <w:rStyle w:val="StyleUnderline"/>
            <w:rFonts w:asciiTheme="majorHAnsi" w:hAnsiTheme="majorHAnsi" w:cstheme="majorHAnsi"/>
            <w:highlight w:val="green"/>
          </w:rPr>
          <w:t>pharma</w:t>
        </w:r>
        <w:r w:rsidRPr="0096669D">
          <w:rPr>
            <w:rStyle w:val="StyleUnderline"/>
            <w:rFonts w:asciiTheme="majorHAnsi" w:hAnsiTheme="majorHAnsi" w:cstheme="majorHAnsi"/>
          </w:rPr>
          <w:t xml:space="preserve"> companies</w:t>
        </w:r>
      </w:hyperlink>
      <w:r w:rsidRPr="0096669D">
        <w:rPr>
          <w:rStyle w:val="StyleUnderline"/>
          <w:rFonts w:asciiTheme="majorHAnsi" w:hAnsiTheme="majorHAnsi" w:cstheme="majorHAnsi"/>
        </w:rPr>
        <w:t xml:space="preserve"> </w:t>
      </w:r>
      <w:r w:rsidRPr="0096669D">
        <w:rPr>
          <w:rStyle w:val="StyleUnderline"/>
          <w:rFonts w:asciiTheme="majorHAnsi" w:hAnsiTheme="majorHAnsi" w:cstheme="majorHAnsi"/>
          <w:highlight w:val="green"/>
        </w:rPr>
        <w:t xml:space="preserve">having </w:t>
      </w:r>
      <w:r w:rsidRPr="0096669D">
        <w:rPr>
          <w:rStyle w:val="StyleUnderline"/>
          <w:rFonts w:asciiTheme="majorHAnsi" w:hAnsiTheme="majorHAnsi" w:cstheme="majorHAnsi"/>
        </w:rPr>
        <w:t xml:space="preserve">more than </w:t>
      </w:r>
      <w:r w:rsidRPr="0096669D">
        <w:rPr>
          <w:rStyle w:val="StyleUnderline"/>
          <w:rFonts w:asciiTheme="majorHAnsi" w:hAnsiTheme="majorHAnsi" w:cstheme="majorHAnsi"/>
          <w:highlight w:val="green"/>
        </w:rPr>
        <w:t xml:space="preserve">$170 billion in </w:t>
      </w:r>
      <w:r w:rsidRPr="0096669D">
        <w:rPr>
          <w:rStyle w:val="StyleUnderline"/>
          <w:rFonts w:asciiTheme="majorHAnsi" w:hAnsiTheme="majorHAnsi" w:cstheme="majorHAnsi"/>
        </w:rPr>
        <w:t xml:space="preserve">excess </w:t>
      </w:r>
      <w:r w:rsidRPr="0096669D">
        <w:rPr>
          <w:rStyle w:val="StyleUnderline"/>
          <w:rFonts w:asciiTheme="majorHAnsi" w:hAnsiTheme="majorHAnsi" w:cstheme="majorHAnsi"/>
          <w:highlight w:val="green"/>
        </w:rPr>
        <w:t>reserves</w:t>
      </w:r>
      <w:r w:rsidRPr="00C0236A">
        <w:rPr>
          <w:rFonts w:asciiTheme="majorHAnsi" w:hAnsiTheme="majorHAnsi" w:cstheme="majorHAnsi"/>
          <w:sz w:val="10"/>
        </w:rPr>
        <w:t xml:space="preserve"> that could be available </w:t>
      </w:r>
      <w:r w:rsidRPr="00FE51A3">
        <w:rPr>
          <w:rStyle w:val="StyleUnderline"/>
          <w:rFonts w:asciiTheme="majorHAnsi" w:hAnsiTheme="majorHAnsi" w:cstheme="majorHAnsi"/>
        </w:rPr>
        <w:t>for spending on M&amp;A,</w:t>
      </w:r>
      <w:r w:rsidRPr="00C0236A">
        <w:rPr>
          <w:rFonts w:asciiTheme="majorHAnsi" w:hAnsiTheme="majorHAnsi" w:cstheme="majorHAnsi"/>
          <w:sz w:val="10"/>
        </w:rPr>
        <w:t xml:space="preserve"> the prospects for further financing and deal making look promising. For these and other reasons, </w:t>
      </w:r>
      <w:r w:rsidRPr="00FE51A3">
        <w:rPr>
          <w:rStyle w:val="StyleUnderline"/>
          <w:rFonts w:asciiTheme="majorHAnsi" w:hAnsiTheme="majorHAnsi" w:cstheme="majorHAnsi"/>
        </w:rPr>
        <w:t xml:space="preserve">many investors regard biotech as </w:t>
      </w:r>
      <w:proofErr w:type="gramStart"/>
      <w:r w:rsidRPr="00FE51A3">
        <w:rPr>
          <w:rStyle w:val="StyleUnderline"/>
          <w:rFonts w:asciiTheme="majorHAnsi" w:hAnsiTheme="majorHAnsi" w:cstheme="majorHAnsi"/>
        </w:rPr>
        <w:t>a safe haven</w:t>
      </w:r>
      <w:proofErr w:type="gramEnd"/>
      <w:r w:rsidRPr="00FE51A3">
        <w:rPr>
          <w:rStyle w:val="StyleUnderline"/>
          <w:rFonts w:asciiTheme="majorHAnsi" w:hAnsiTheme="majorHAnsi" w:cstheme="majorHAnsi"/>
        </w:rPr>
        <w:t xml:space="preserve">. </w:t>
      </w:r>
      <w:r w:rsidRPr="00C0236A">
        <w:rPr>
          <w:rFonts w:asciiTheme="majorHAnsi" w:hAnsiTheme="majorHAnsi" w:cstheme="majorHAnsi"/>
          <w:sz w:val="10"/>
        </w:rPr>
        <w:t xml:space="preserve">One interviewee felt it had benefited from a halo effect during the pandemic. More innovation on the horizon </w:t>
      </w:r>
      <w:proofErr w:type="gramStart"/>
      <w:r w:rsidRPr="00C0236A">
        <w:rPr>
          <w:rFonts w:asciiTheme="majorHAnsi" w:hAnsiTheme="majorHAnsi" w:cstheme="majorHAnsi"/>
          <w:sz w:val="10"/>
        </w:rPr>
        <w:t>The</w:t>
      </w:r>
      <w:proofErr w:type="gramEnd"/>
      <w:r w:rsidRPr="00C0236A">
        <w:rPr>
          <w:rFonts w:asciiTheme="majorHAnsi" w:hAnsiTheme="majorHAnsi" w:cstheme="majorHAnsi"/>
          <w:sz w:val="10"/>
        </w:rPr>
        <w:t xml:space="preserve"> investors and executives we interviewed agreed that </w:t>
      </w:r>
      <w:r w:rsidRPr="00FE51A3">
        <w:rPr>
          <w:rStyle w:val="StyleUnderline"/>
          <w:rFonts w:asciiTheme="majorHAnsi" w:hAnsiTheme="majorHAnsi" w:cstheme="majorHAnsi"/>
        </w:rPr>
        <w:t xml:space="preserve">biotech innovation continues to </w:t>
      </w:r>
      <w:r w:rsidRPr="0096669D">
        <w:rPr>
          <w:rStyle w:val="StyleUnderline"/>
          <w:rFonts w:asciiTheme="majorHAnsi" w:hAnsiTheme="majorHAnsi" w:cstheme="majorHAnsi"/>
        </w:rPr>
        <w:t>increase in quality and quantity</w:t>
      </w:r>
      <w:r w:rsidRPr="00FE51A3">
        <w:rPr>
          <w:rStyle w:val="StyleUnderline"/>
          <w:rFonts w:asciiTheme="majorHAnsi" w:hAnsiTheme="majorHAnsi" w:cstheme="majorHAnsi"/>
        </w:rPr>
        <w:t xml:space="preserve"> despite the macroeconomic environment</w:t>
      </w:r>
      <w:r w:rsidRPr="00C0236A">
        <w:rPr>
          <w:rFonts w:asciiTheme="majorHAnsi" w:hAnsiTheme="majorHAnsi" w:cstheme="majorHAnsi"/>
          <w:sz w:val="10"/>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FE51A3">
        <w:rPr>
          <w:rStyle w:val="StyleUnderline"/>
          <w:rFonts w:asciiTheme="majorHAnsi" w:hAnsiTheme="majorHAnsi" w:cstheme="majorHAnsi"/>
        </w:rPr>
        <w:t xml:space="preserve">assets have transitioned 50 percent faster since 2018 </w:t>
      </w:r>
      <w:r w:rsidRPr="00C0236A">
        <w:rPr>
          <w:rFonts w:asciiTheme="majorHAnsi" w:hAnsiTheme="majorHAnsi" w:cstheme="majorHAnsi"/>
          <w:sz w:val="10"/>
        </w:rPr>
        <w:t xml:space="preserve">than between 2013 and 2018, whereas Phase III assets have maintained much the same pace. There could be many reasons for this, but it is worth noting that </w:t>
      </w:r>
      <w:proofErr w:type="spellStart"/>
      <w:r w:rsidRPr="00C0236A">
        <w:rPr>
          <w:rFonts w:asciiTheme="majorHAnsi" w:hAnsiTheme="majorHAnsi" w:cstheme="majorHAnsi"/>
          <w:sz w:val="10"/>
        </w:rPr>
        <w:t>biotechs</w:t>
      </w:r>
      <w:proofErr w:type="spellEnd"/>
      <w:r w:rsidRPr="00C0236A">
        <w:rPr>
          <w:rFonts w:asciiTheme="majorHAnsi" w:hAnsiTheme="majorHAnsi" w:cstheme="majorHAnsi"/>
          <w:sz w:val="10"/>
        </w:rPr>
        <w:t xml:space="preserve"> with Phase I and Phase II assets as their lead assets have accounted for more than half of biotech IPOs. Having an early IPO gives a biotech earlier access to capital and leaves it with more scope to concentrate on science. Looking forward, the combination of advances in biological science and accelerating developments in technology and artificial intelligence has the potential to take innovation to a new level. A </w:t>
      </w:r>
      <w:hyperlink r:id="rId17" w:history="1">
        <w:r w:rsidRPr="00C0236A">
          <w:rPr>
            <w:rStyle w:val="Hyperlink"/>
            <w:rFonts w:asciiTheme="majorHAnsi" w:hAnsiTheme="majorHAnsi" w:cstheme="majorHAnsi"/>
            <w:sz w:val="10"/>
          </w:rPr>
          <w:t>recent report</w:t>
        </w:r>
      </w:hyperlink>
      <w:r w:rsidRPr="00C0236A">
        <w:rPr>
          <w:rFonts w:asciiTheme="majorHAnsi" w:hAnsiTheme="majorHAnsi" w:cstheme="majorHAnsi"/>
          <w:sz w:val="10"/>
        </w:rPr>
        <w:t xml:space="preserve"> from the McKinsey Global Institute analyzed the profound economic and social impact of biological innovation and found that biomolecules, biosystems, </w:t>
      </w:r>
      <w:proofErr w:type="spellStart"/>
      <w:r w:rsidRPr="00C0236A">
        <w:rPr>
          <w:rFonts w:asciiTheme="majorHAnsi" w:hAnsiTheme="majorHAnsi" w:cstheme="majorHAnsi"/>
          <w:sz w:val="10"/>
        </w:rPr>
        <w:t>biomachines</w:t>
      </w:r>
      <w:proofErr w:type="spellEnd"/>
      <w:r w:rsidRPr="00C0236A">
        <w:rPr>
          <w:rFonts w:asciiTheme="majorHAnsi" w:hAnsiTheme="majorHAnsi" w:cstheme="majorHAnsi"/>
          <w:sz w:val="10"/>
        </w:rPr>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16972BE8" w14:textId="77777777" w:rsidR="007840CF" w:rsidRPr="00FE51A3" w:rsidRDefault="007840CF" w:rsidP="007840CF">
      <w:pPr>
        <w:pStyle w:val="Heading4"/>
        <w:rPr>
          <w:rFonts w:asciiTheme="majorHAnsi" w:hAnsiTheme="majorHAnsi" w:cstheme="majorHAnsi"/>
        </w:rPr>
      </w:pPr>
      <w:r w:rsidRPr="00FE51A3">
        <w:rPr>
          <w:rFonts w:asciiTheme="majorHAnsi" w:hAnsiTheme="majorHAnsi" w:cstheme="majorHAnsi"/>
        </w:rPr>
        <w:t>IPR key to innovation.</w:t>
      </w:r>
    </w:p>
    <w:p w14:paraId="407C0F0A" w14:textId="77777777" w:rsidR="007840CF" w:rsidRPr="00FE51A3" w:rsidRDefault="007840CF" w:rsidP="007840CF">
      <w:pPr>
        <w:rPr>
          <w:rFonts w:asciiTheme="majorHAnsi" w:hAnsiTheme="majorHAnsi" w:cstheme="majorHAnsi"/>
        </w:rPr>
      </w:pPr>
      <w:r w:rsidRPr="00FE51A3">
        <w:rPr>
          <w:rStyle w:val="Style13ptBold"/>
          <w:rFonts w:asciiTheme="majorHAnsi" w:hAnsiTheme="majorHAnsi" w:cstheme="majorHAnsi"/>
        </w:rPr>
        <w:t>Bacchus 20</w:t>
      </w:r>
      <w:r w:rsidRPr="00FE51A3">
        <w:rPr>
          <w:rFonts w:asciiTheme="majorHAnsi" w:hAnsiTheme="majorHAnsi" w:cstheme="majorHAnsi"/>
        </w:rPr>
        <w:t xml:space="preserve"> [(James, member of the Herbert A. </w:t>
      </w:r>
      <w:proofErr w:type="spellStart"/>
      <w:r w:rsidRPr="00FE51A3">
        <w:rPr>
          <w:rFonts w:asciiTheme="majorHAnsi" w:hAnsiTheme="majorHAnsi" w:cstheme="majorHAnsi"/>
        </w:rPr>
        <w:t>Stiefel</w:t>
      </w:r>
      <w:proofErr w:type="spellEnd"/>
      <w:r w:rsidRPr="00FE51A3">
        <w:rPr>
          <w:rFonts w:asciiTheme="majorHAnsi" w:hAnsiTheme="majorHAnsi" w:cstheme="majorHAnsi"/>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"An Unnecessary Proposal: A WTO Waiver of Intellectual Property Rights for COVID-19 Vaccines," Cato Institute, 12-16-2020, https://www.cato.org/free-trade-bulletin/unnecessary-proposal-wto-waiver-intellectual-property-rights-covid-19-vaccines] TDI</w:t>
      </w:r>
    </w:p>
    <w:p w14:paraId="7259CF77" w14:textId="77777777" w:rsidR="007840CF" w:rsidRDefault="007840CF" w:rsidP="007840CF">
      <w:pPr>
        <w:rPr>
          <w:rStyle w:val="StyleUnderline"/>
          <w:rFonts w:asciiTheme="majorHAnsi" w:hAnsiTheme="majorHAnsi" w:cstheme="majorHAnsi"/>
        </w:rPr>
      </w:pPr>
      <w:r w:rsidRPr="00C0236A">
        <w:rPr>
          <w:rFonts w:asciiTheme="majorHAnsi" w:hAnsiTheme="majorHAnsi" w:cstheme="majorHAnsi"/>
          <w:sz w:val="12"/>
        </w:rPr>
        <w:t>At the heart of this emerging trade debate is</w:t>
      </w:r>
      <w:r w:rsidRPr="00FE51A3">
        <w:rPr>
          <w:rStyle w:val="StyleUnderline"/>
          <w:rFonts w:asciiTheme="majorHAnsi" w:hAnsiTheme="majorHAnsi" w:cstheme="majorHAnsi"/>
        </w:rPr>
        <w:t xml:space="preserve"> a belief </w:t>
      </w:r>
      <w:r w:rsidRPr="00C0236A">
        <w:rPr>
          <w:rFonts w:asciiTheme="majorHAnsi" w:hAnsiTheme="majorHAnsi" w:cstheme="majorHAnsi"/>
          <w:sz w:val="12"/>
        </w:rPr>
        <w:t>by many people worldwide</w:t>
      </w:r>
      <w:r w:rsidRPr="00FE51A3">
        <w:rPr>
          <w:rStyle w:val="StyleUnderline"/>
          <w:rFonts w:asciiTheme="majorHAnsi" w:hAnsiTheme="majorHAnsi" w:cstheme="majorHAnsi"/>
        </w:rPr>
        <w:t xml:space="preserve"> that all medicines should be “global public goods.” There is little room</w:t>
      </w:r>
      <w:r w:rsidRPr="00C0236A">
        <w:rPr>
          <w:rFonts w:asciiTheme="majorHAnsi" w:hAnsiTheme="majorHAnsi" w:cstheme="majorHAnsi"/>
          <w:sz w:val="12"/>
        </w:rPr>
        <w:t xml:space="preserve"> in such a belief </w:t>
      </w:r>
      <w:r w:rsidRPr="00FE51A3">
        <w:rPr>
          <w:rStyle w:val="StyleUnderline"/>
          <w:rFonts w:asciiTheme="majorHAnsi" w:hAnsiTheme="majorHAnsi" w:cstheme="majorHAnsi"/>
        </w:rPr>
        <w:t>for consideration of any rights to IP.</w:t>
      </w:r>
      <w:r w:rsidRPr="00C0236A">
        <w:rPr>
          <w:rFonts w:asciiTheme="majorHAnsi" w:hAnsiTheme="majorHAnsi" w:cstheme="majorHAnsi"/>
          <w:sz w:val="12"/>
        </w:rPr>
        <w:t xml:space="preserve"> As one 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w:t>
      </w:r>
      <w:hyperlink r:id="rId18" w:anchor="_ednref16" w:history="1">
        <w:r w:rsidRPr="00C0236A">
          <w:rPr>
            <w:rStyle w:val="Hyperlink"/>
            <w:rFonts w:asciiTheme="majorHAnsi" w:hAnsiTheme="majorHAnsi" w:cstheme="majorHAnsi"/>
            <w:sz w:val="12"/>
          </w:rPr>
          <w:t>16</w:t>
        </w:r>
      </w:hyperlink>
      <w:r w:rsidRPr="00C0236A">
        <w:rPr>
          <w:rFonts w:asciiTheme="majorHAnsi" w:hAnsiTheme="majorHAnsi" w:cstheme="majorHAnsi"/>
          <w:sz w:val="12"/>
        </w:rPr>
        <w:t xml:space="preserve"> This view is myopic. </w:t>
      </w:r>
      <w:r w:rsidRPr="00FE51A3">
        <w:rPr>
          <w:rStyle w:val="StyleUnderline"/>
          <w:rFonts w:asciiTheme="majorHAnsi" w:hAnsiTheme="majorHAnsi" w:cstheme="majorHAnsi"/>
        </w:rPr>
        <w:t>Subordinating IP rights temporarily to pressing public needs</w:t>
      </w:r>
      <w:r w:rsidRPr="00C0236A">
        <w:rPr>
          <w:rFonts w:asciiTheme="majorHAnsi" w:hAnsiTheme="majorHAnsi" w:cstheme="majorHAnsi"/>
          <w:sz w:val="12"/>
        </w:rPr>
        <w:t xml:space="preserve"> during a pandemic or other global health emergency </w:t>
      </w:r>
      <w:r w:rsidRPr="00FE51A3">
        <w:rPr>
          <w:rStyle w:val="StyleUnderline"/>
          <w:rFonts w:asciiTheme="majorHAnsi" w:hAnsiTheme="majorHAnsi" w:cstheme="majorHAnsi"/>
        </w:rPr>
        <w:t xml:space="preserve">is one </w:t>
      </w:r>
      <w:r w:rsidRPr="00C04FCB">
        <w:rPr>
          <w:rStyle w:val="StyleUnderline"/>
          <w:rFonts w:asciiTheme="majorHAnsi" w:hAnsiTheme="majorHAnsi" w:cstheme="majorHAnsi"/>
        </w:rPr>
        <w:t>thing. Eliminating any consideration of “profitability” in all</w:t>
      </w:r>
      <w:r w:rsidRPr="00C0236A">
        <w:rPr>
          <w:rFonts w:asciiTheme="majorHAnsi" w:hAnsiTheme="majorHAnsi" w:cstheme="majorHAnsi"/>
          <w:sz w:val="12"/>
        </w:rPr>
        <w:t xml:space="preserve"> policymaking relating to “access to </w:t>
      </w:r>
      <w:r w:rsidRPr="00C04FCB">
        <w:rPr>
          <w:rStyle w:val="StyleUnderline"/>
          <w:rFonts w:asciiTheme="majorHAnsi" w:hAnsiTheme="majorHAnsi" w:cstheme="majorHAnsi"/>
        </w:rPr>
        <w:t>vaccines, essential tests and treatments</w:t>
      </w:r>
      <w:r w:rsidRPr="00C0236A">
        <w:rPr>
          <w:rFonts w:asciiTheme="majorHAnsi" w:hAnsiTheme="majorHAnsi" w:cstheme="majorHAnsi"/>
          <w:sz w:val="12"/>
        </w:rPr>
        <w:t xml:space="preserve">, and all other medical goods, services and supplies” </w:t>
      </w:r>
      <w:r w:rsidRPr="00FE51A3">
        <w:rPr>
          <w:rStyle w:val="StyleUnderline"/>
          <w:rFonts w:asciiTheme="majorHAnsi" w:hAnsiTheme="majorHAnsi" w:cstheme="majorHAnsi"/>
        </w:rPr>
        <w:t>is quite another</w:t>
      </w:r>
      <w:r w:rsidRPr="00C0236A">
        <w:rPr>
          <w:rFonts w:asciiTheme="majorHAnsi" w:hAnsiTheme="majorHAnsi" w:cstheme="majorHAnsi"/>
          <w:sz w:val="12"/>
        </w:rPr>
        <w:t>.</w:t>
      </w:r>
      <w:hyperlink r:id="rId19" w:anchor="_ednref17" w:history="1">
        <w:r w:rsidRPr="00C0236A">
          <w:rPr>
            <w:rStyle w:val="Hyperlink"/>
            <w:rFonts w:asciiTheme="majorHAnsi" w:hAnsiTheme="majorHAnsi" w:cstheme="majorHAnsi"/>
            <w:sz w:val="12"/>
          </w:rPr>
          <w:t>17</w:t>
        </w:r>
      </w:hyperlink>
      <w:r w:rsidRPr="00C0236A">
        <w:rPr>
          <w:rFonts w:asciiTheme="majorHAnsi" w:hAnsiTheme="majorHAnsi" w:cstheme="majorHAnsi"/>
          <w:sz w:val="12"/>
        </w:rPr>
        <w:t xml:space="preserve"> To be sure, there is a superficial moral appeal in such a view. But </w:t>
      </w:r>
      <w:r w:rsidRPr="00FE51A3">
        <w:rPr>
          <w:rStyle w:val="StyleUnderline"/>
          <w:rFonts w:asciiTheme="majorHAnsi" w:hAnsiTheme="majorHAnsi" w:cstheme="majorHAnsi"/>
        </w:rPr>
        <w:t>does this moral appeal hold up if such a “human rights” approach does not result in meeting those urgent public needs?</w:t>
      </w:r>
      <w:r>
        <w:rPr>
          <w:rStyle w:val="StyleUnderline"/>
          <w:rFonts w:asciiTheme="majorHAnsi" w:hAnsiTheme="majorHAnsi" w:cstheme="majorHAnsi"/>
        </w:rPr>
        <w:t xml:space="preserve"> </w:t>
      </w:r>
      <w:r w:rsidRPr="00FE51A3">
        <w:rPr>
          <w:rStyle w:val="StyleUnderline"/>
          <w:rFonts w:asciiTheme="majorHAnsi" w:hAnsiTheme="majorHAnsi" w:cstheme="majorHAnsi"/>
        </w:rPr>
        <w:t>With the belief that medicines should be “public goods,” there is</w:t>
      </w:r>
      <w:r w:rsidRPr="00C0236A">
        <w:rPr>
          <w:rFonts w:asciiTheme="majorHAnsi" w:hAnsiTheme="majorHAnsi" w:cstheme="majorHAnsi"/>
          <w:sz w:val="12"/>
        </w:rPr>
        <w:t xml:space="preserve"> literally </w:t>
      </w:r>
      <w:r w:rsidRPr="00FE51A3">
        <w:rPr>
          <w:rStyle w:val="StyleUnderline"/>
          <w:rFonts w:asciiTheme="majorHAnsi" w:hAnsiTheme="majorHAnsi" w:cstheme="majorHAnsi"/>
        </w:rPr>
        <w:t>no support in some quarters for the application of the WTO TRIPS Agreement to IP rights in medicines</w:t>
      </w:r>
      <w:r w:rsidRPr="00C0236A">
        <w:rPr>
          <w:rFonts w:asciiTheme="majorHAnsi" w:hAnsiTheme="majorHAnsi" w:cstheme="majorHAnsi"/>
          <w:sz w:val="12"/>
        </w:rPr>
        <w:t xml:space="preserve">. Any </w:t>
      </w:r>
      <w:r w:rsidRPr="00FE51A3">
        <w:rPr>
          <w:rStyle w:val="StyleUnderline"/>
          <w:rFonts w:asciiTheme="majorHAnsi" w:hAnsiTheme="majorHAnsi" w:cstheme="majorHAnsi"/>
        </w:rPr>
        <w:t>protection of</w:t>
      </w:r>
      <w:r w:rsidRPr="00C0236A">
        <w:rPr>
          <w:rFonts w:asciiTheme="majorHAnsi" w:hAnsiTheme="majorHAnsi" w:cstheme="majorHAnsi"/>
          <w:sz w:val="12"/>
        </w:rPr>
        <w:t xml:space="preserve"> the </w:t>
      </w:r>
      <w:r w:rsidRPr="00FE51A3">
        <w:rPr>
          <w:rStyle w:val="StyleUnderline"/>
          <w:rFonts w:asciiTheme="majorHAnsi" w:hAnsiTheme="majorHAnsi" w:cstheme="majorHAnsi"/>
        </w:rPr>
        <w:t>IP rights</w:t>
      </w:r>
      <w:r w:rsidRPr="00C0236A">
        <w:rPr>
          <w:rFonts w:asciiTheme="majorHAnsi" w:hAnsiTheme="majorHAnsi" w:cstheme="majorHAnsi"/>
          <w:sz w:val="12"/>
        </w:rPr>
        <w:t xml:space="preserve"> in such goods </w:t>
      </w:r>
      <w:r w:rsidRPr="00FE51A3">
        <w:rPr>
          <w:rStyle w:val="StyleUnderline"/>
          <w:rFonts w:asciiTheme="majorHAnsi" w:hAnsiTheme="majorHAnsi" w:cstheme="majorHAnsi"/>
        </w:rPr>
        <w:t>is viewed as a</w:t>
      </w:r>
      <w:r>
        <w:rPr>
          <w:rStyle w:val="StyleUnderline"/>
          <w:rFonts w:asciiTheme="majorHAnsi" w:hAnsiTheme="majorHAnsi" w:cstheme="majorHAnsi"/>
        </w:rPr>
        <w:t xml:space="preserve"> </w:t>
      </w:r>
      <w:r w:rsidRPr="00FE51A3">
        <w:rPr>
          <w:rStyle w:val="StyleUnderline"/>
          <w:rFonts w:asciiTheme="majorHAnsi" w:hAnsiTheme="majorHAnsi" w:cstheme="majorHAnsi"/>
        </w:rPr>
        <w:t>violation of human rights</w:t>
      </w:r>
      <w:r w:rsidRPr="00C0236A">
        <w:rPr>
          <w:rFonts w:asciiTheme="majorHAnsi" w:hAnsiTheme="majorHAnsi" w:cstheme="majorHAnsi"/>
          <w:sz w:val="12"/>
        </w:rPr>
        <w:t xml:space="preserve"> and of the overall public interest. This view, though, does not reflect the practical reality of a world in which </w:t>
      </w:r>
      <w:r w:rsidRPr="00FE51A3">
        <w:rPr>
          <w:rStyle w:val="Emphasis"/>
          <w:rFonts w:asciiTheme="majorHAnsi" w:hAnsiTheme="majorHAnsi" w:cstheme="majorHAnsi"/>
        </w:rPr>
        <w:t xml:space="preserve">many </w:t>
      </w:r>
      <w:r w:rsidRPr="0096669D">
        <w:rPr>
          <w:rStyle w:val="Emphasis"/>
          <w:rFonts w:asciiTheme="majorHAnsi" w:hAnsiTheme="majorHAnsi" w:cstheme="majorHAnsi"/>
          <w:highlight w:val="green"/>
        </w:rPr>
        <w:t>medicines</w:t>
      </w:r>
      <w:r w:rsidRPr="00FE51A3">
        <w:rPr>
          <w:rStyle w:val="Emphasis"/>
          <w:rFonts w:asciiTheme="majorHAnsi" w:hAnsiTheme="majorHAnsi" w:cstheme="majorHAnsi"/>
        </w:rPr>
        <w:t xml:space="preserve"> </w:t>
      </w:r>
      <w:r w:rsidRPr="0096669D">
        <w:rPr>
          <w:rStyle w:val="Emphasis"/>
          <w:rFonts w:asciiTheme="majorHAnsi" w:hAnsiTheme="majorHAnsi" w:cstheme="majorHAnsi"/>
          <w:highlight w:val="green"/>
        </w:rPr>
        <w:t>would</w:t>
      </w:r>
      <w:r w:rsidRPr="00FE51A3">
        <w:rPr>
          <w:rStyle w:val="Emphasis"/>
          <w:rFonts w:asciiTheme="majorHAnsi" w:hAnsiTheme="majorHAnsi" w:cstheme="majorHAnsi"/>
        </w:rPr>
        <w:t xml:space="preserve"> simply </w:t>
      </w:r>
      <w:r w:rsidRPr="0096669D">
        <w:rPr>
          <w:rStyle w:val="Emphasis"/>
          <w:rFonts w:asciiTheme="majorHAnsi" w:hAnsiTheme="majorHAnsi" w:cstheme="majorHAnsi"/>
          <w:highlight w:val="green"/>
        </w:rPr>
        <w:t>not exist if it</w:t>
      </w:r>
      <w:r w:rsidRPr="00FE51A3">
        <w:rPr>
          <w:rStyle w:val="Emphasis"/>
          <w:rFonts w:asciiTheme="majorHAnsi" w:hAnsiTheme="majorHAnsi" w:cstheme="majorHAnsi"/>
        </w:rPr>
        <w:t xml:space="preserve"> </w:t>
      </w:r>
      <w:r w:rsidRPr="0096669D">
        <w:rPr>
          <w:rStyle w:val="Emphasis"/>
          <w:rFonts w:asciiTheme="majorHAnsi" w:hAnsiTheme="majorHAnsi" w:cstheme="majorHAnsi"/>
          <w:highlight w:val="green"/>
        </w:rPr>
        <w:t>were not for</w:t>
      </w:r>
      <w:r w:rsidRPr="00FE51A3">
        <w:rPr>
          <w:rStyle w:val="Emphasis"/>
          <w:rFonts w:asciiTheme="majorHAnsi" w:hAnsiTheme="majorHAnsi" w:cstheme="majorHAnsi"/>
        </w:rPr>
        <w:t xml:space="preserve"> the existence of </w:t>
      </w:r>
      <w:r w:rsidRPr="0096669D">
        <w:rPr>
          <w:rStyle w:val="Emphasis"/>
          <w:rFonts w:asciiTheme="majorHAnsi" w:hAnsiTheme="majorHAnsi" w:cstheme="majorHAnsi"/>
          <w:highlight w:val="green"/>
        </w:rPr>
        <w:t>IP rights and</w:t>
      </w:r>
      <w:r w:rsidRPr="00FE51A3">
        <w:rPr>
          <w:rStyle w:val="Emphasis"/>
          <w:rFonts w:asciiTheme="majorHAnsi" w:hAnsiTheme="majorHAnsi" w:cstheme="majorHAnsi"/>
        </w:rPr>
        <w:t xml:space="preserve"> the </w:t>
      </w:r>
      <w:r w:rsidRPr="0096669D">
        <w:rPr>
          <w:rStyle w:val="Emphasis"/>
          <w:rFonts w:asciiTheme="majorHAnsi" w:hAnsiTheme="majorHAnsi" w:cstheme="majorHAnsi"/>
          <w:highlight w:val="green"/>
        </w:rPr>
        <w:t>protections</w:t>
      </w:r>
      <w:r w:rsidRPr="00FE51A3">
        <w:rPr>
          <w:rStyle w:val="Emphasis"/>
          <w:rFonts w:asciiTheme="majorHAnsi" w:hAnsiTheme="majorHAnsi" w:cstheme="majorHAnsi"/>
        </w:rPr>
        <w:t xml:space="preserve"> they are afforded.</w:t>
      </w:r>
      <w:r>
        <w:rPr>
          <w:rStyle w:val="Emphasis"/>
          <w:rFonts w:asciiTheme="majorHAnsi" w:hAnsiTheme="majorHAnsi" w:cstheme="majorHAnsi"/>
        </w:rPr>
        <w:t xml:space="preserve"> </w:t>
      </w:r>
      <w:r w:rsidRPr="00C0236A">
        <w:rPr>
          <w:rFonts w:asciiTheme="majorHAnsi" w:hAnsiTheme="majorHAnsi" w:cstheme="majorHAnsi"/>
          <w:sz w:val="12"/>
        </w:rPr>
        <w:t xml:space="preserve">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 The primary justification for granting and protecting </w:t>
      </w:r>
      <w:r w:rsidRPr="0096669D">
        <w:rPr>
          <w:rStyle w:val="StyleUnderline"/>
          <w:rFonts w:asciiTheme="majorHAnsi" w:hAnsiTheme="majorHAnsi" w:cstheme="majorHAnsi"/>
          <w:highlight w:val="green"/>
        </w:rPr>
        <w:t>IP rights</w:t>
      </w:r>
      <w:r w:rsidRPr="00C0236A">
        <w:rPr>
          <w:rFonts w:asciiTheme="majorHAnsi" w:hAnsiTheme="majorHAnsi" w:cstheme="majorHAnsi"/>
          <w:sz w:val="12"/>
        </w:rPr>
        <w:t xml:space="preserve"> is that they </w:t>
      </w:r>
      <w:r w:rsidRPr="0096669D">
        <w:rPr>
          <w:rStyle w:val="StyleUnderline"/>
          <w:rFonts w:asciiTheme="majorHAnsi" w:hAnsiTheme="majorHAnsi" w:cstheme="majorHAnsi"/>
          <w:highlight w:val="green"/>
        </w:rPr>
        <w:t>are incentives for innovation</w:t>
      </w:r>
      <w:r w:rsidRPr="00C0236A">
        <w:rPr>
          <w:rFonts w:asciiTheme="majorHAnsi" w:hAnsiTheme="majorHAnsi" w:cstheme="majorHAnsi"/>
          <w:sz w:val="12"/>
        </w:rPr>
        <w:t xml:space="preserve">, which is </w:t>
      </w:r>
      <w:r w:rsidRPr="00FE51A3">
        <w:rPr>
          <w:rStyle w:val="StyleUnderline"/>
          <w:rFonts w:asciiTheme="majorHAnsi" w:hAnsiTheme="majorHAnsi" w:cstheme="majorHAnsi"/>
        </w:rPr>
        <w:t xml:space="preserve">the main source for long‐​term economic growth and enhancements in the quality of human life. IP rights spark innovation </w:t>
      </w:r>
      <w:r w:rsidRPr="0096669D">
        <w:rPr>
          <w:rStyle w:val="StyleUnderline"/>
          <w:rFonts w:asciiTheme="majorHAnsi" w:hAnsiTheme="majorHAnsi" w:cstheme="majorHAnsi"/>
          <w:highlight w:val="green"/>
        </w:rPr>
        <w:t>by “enabling innovators to capture</w:t>
      </w:r>
      <w:r w:rsidRPr="00FE51A3">
        <w:rPr>
          <w:rStyle w:val="StyleUnderline"/>
          <w:rFonts w:asciiTheme="majorHAnsi" w:hAnsiTheme="majorHAnsi" w:cstheme="majorHAnsi"/>
        </w:rPr>
        <w:t xml:space="preserve"> </w:t>
      </w:r>
      <w:r w:rsidRPr="0096669D">
        <w:rPr>
          <w:rStyle w:val="StyleUnderline"/>
          <w:rFonts w:asciiTheme="majorHAnsi" w:hAnsiTheme="majorHAnsi" w:cstheme="majorHAnsi"/>
          <w:highlight w:val="green"/>
        </w:rPr>
        <w:t>enough</w:t>
      </w:r>
      <w:r w:rsidRPr="00FE51A3">
        <w:rPr>
          <w:rStyle w:val="StyleUnderline"/>
          <w:rFonts w:asciiTheme="majorHAnsi" w:hAnsiTheme="majorHAnsi" w:cstheme="majorHAnsi"/>
        </w:rPr>
        <w:t xml:space="preserve"> of the </w:t>
      </w:r>
      <w:r w:rsidRPr="0096669D">
        <w:rPr>
          <w:rStyle w:val="StyleUnderline"/>
          <w:rFonts w:asciiTheme="majorHAnsi" w:hAnsiTheme="majorHAnsi" w:cstheme="majorHAnsi"/>
          <w:highlight w:val="green"/>
        </w:rPr>
        <w:t>benefits of</w:t>
      </w:r>
      <w:r w:rsidRPr="00FE51A3">
        <w:rPr>
          <w:rStyle w:val="StyleUnderline"/>
          <w:rFonts w:asciiTheme="majorHAnsi" w:hAnsiTheme="majorHAnsi" w:cstheme="majorHAnsi"/>
        </w:rPr>
        <w:t xml:space="preserve"> their own </w:t>
      </w:r>
      <w:r w:rsidRPr="0096669D">
        <w:rPr>
          <w:rStyle w:val="StyleUnderline"/>
          <w:rFonts w:asciiTheme="majorHAnsi" w:hAnsiTheme="majorHAnsi" w:cstheme="majorHAnsi"/>
          <w:highlight w:val="green"/>
        </w:rPr>
        <w:t>innovative activity</w:t>
      </w:r>
      <w:r w:rsidRPr="00FE51A3">
        <w:rPr>
          <w:rStyle w:val="StyleUnderline"/>
          <w:rFonts w:asciiTheme="majorHAnsi" w:hAnsiTheme="majorHAnsi" w:cstheme="majorHAnsi"/>
        </w:rPr>
        <w:t xml:space="preserve"> </w:t>
      </w:r>
      <w:r w:rsidRPr="0096669D">
        <w:rPr>
          <w:rStyle w:val="StyleUnderline"/>
          <w:rFonts w:asciiTheme="majorHAnsi" w:hAnsiTheme="majorHAnsi" w:cstheme="majorHAnsi"/>
          <w:highlight w:val="green"/>
        </w:rPr>
        <w:t>to justify taking</w:t>
      </w:r>
      <w:r w:rsidRPr="00FE51A3">
        <w:rPr>
          <w:rStyle w:val="StyleUnderline"/>
          <w:rFonts w:asciiTheme="majorHAnsi" w:hAnsiTheme="majorHAnsi" w:cstheme="majorHAnsi"/>
        </w:rPr>
        <w:t xml:space="preserve"> considerable </w:t>
      </w:r>
      <w:r w:rsidRPr="0096669D">
        <w:rPr>
          <w:rStyle w:val="StyleUnderline"/>
          <w:rFonts w:asciiTheme="majorHAnsi" w:hAnsiTheme="majorHAnsi" w:cstheme="majorHAnsi"/>
          <w:highlight w:val="green"/>
        </w:rPr>
        <w:t>risks</w:t>
      </w:r>
      <w:r w:rsidRPr="00FE51A3">
        <w:rPr>
          <w:rStyle w:val="StyleUnderline"/>
          <w:rFonts w:asciiTheme="majorHAnsi" w:hAnsiTheme="majorHAnsi" w:cstheme="majorHAnsi"/>
        </w:rPr>
        <w:t>.”</w:t>
      </w:r>
      <w:hyperlink r:id="rId20" w:anchor="_ednref18" w:history="1">
        <w:r w:rsidRPr="00C0236A">
          <w:rPr>
            <w:rStyle w:val="Hyperlink"/>
            <w:rFonts w:asciiTheme="majorHAnsi" w:hAnsiTheme="majorHAnsi" w:cstheme="majorHAnsi"/>
            <w:sz w:val="12"/>
          </w:rPr>
          <w:t>18</w:t>
        </w:r>
      </w:hyperlink>
      <w:r w:rsidRPr="00C0236A">
        <w:rPr>
          <w:rFonts w:asciiTheme="majorHAnsi" w:hAnsiTheme="majorHAnsi" w:cstheme="majorHAnsi"/>
          <w:sz w:val="12"/>
        </w:rPr>
        <w:t xml:space="preserve"> The knowledge from innovations inspired by IP rights spills over to inspire other innovations. The protection of IP rights promotes the diffusion, domestically and internationally, of innovative technologies and new know‐​how. Historically, </w:t>
      </w:r>
      <w:r w:rsidRPr="00FE51A3">
        <w:rPr>
          <w:rStyle w:val="StyleUnderline"/>
          <w:rFonts w:asciiTheme="majorHAnsi" w:hAnsiTheme="majorHAnsi" w:cstheme="majorHAnsi"/>
        </w:rPr>
        <w:t xml:space="preserve">the </w:t>
      </w:r>
      <w:r w:rsidRPr="00BD300F">
        <w:rPr>
          <w:rStyle w:val="StyleUnderline"/>
          <w:rFonts w:asciiTheme="majorHAnsi" w:hAnsiTheme="majorHAnsi" w:cstheme="majorHAnsi"/>
        </w:rPr>
        <w:t xml:space="preserve">principal factors of production have been land, labor, and capital. </w:t>
      </w:r>
      <w:r w:rsidRPr="0096669D">
        <w:rPr>
          <w:rStyle w:val="StyleUnderline"/>
          <w:rFonts w:asciiTheme="majorHAnsi" w:hAnsiTheme="majorHAnsi" w:cstheme="majorHAnsi"/>
          <w:highlight w:val="green"/>
        </w:rPr>
        <w:t>In</w:t>
      </w:r>
      <w:r w:rsidRPr="00BD300F">
        <w:rPr>
          <w:rStyle w:val="StyleUnderline"/>
          <w:rFonts w:asciiTheme="majorHAnsi" w:hAnsiTheme="majorHAnsi" w:cstheme="majorHAnsi"/>
        </w:rPr>
        <w:t xml:space="preserve"> the </w:t>
      </w:r>
      <w:r w:rsidRPr="0096669D">
        <w:rPr>
          <w:rStyle w:val="StyleUnderline"/>
          <w:rFonts w:asciiTheme="majorHAnsi" w:hAnsiTheme="majorHAnsi" w:cstheme="majorHAnsi"/>
          <w:highlight w:val="green"/>
        </w:rPr>
        <w:t>new</w:t>
      </w:r>
      <w:r w:rsidRPr="00BD300F">
        <w:rPr>
          <w:rStyle w:val="StyleUnderline"/>
          <w:rFonts w:asciiTheme="majorHAnsi" w:hAnsiTheme="majorHAnsi" w:cstheme="majorHAnsi"/>
        </w:rPr>
        <w:t xml:space="preserve"> pandemic </w:t>
      </w:r>
      <w:r w:rsidRPr="0096669D">
        <w:rPr>
          <w:rStyle w:val="StyleUnderline"/>
          <w:rFonts w:asciiTheme="majorHAnsi" w:hAnsiTheme="majorHAnsi" w:cstheme="majorHAnsi"/>
          <w:highlight w:val="green"/>
        </w:rPr>
        <w:t>world,</w:t>
      </w:r>
      <w:r w:rsidRPr="00BD300F">
        <w:rPr>
          <w:rStyle w:val="StyleUnderline"/>
          <w:rFonts w:asciiTheme="majorHAnsi" w:hAnsiTheme="majorHAnsi" w:cstheme="majorHAnsi"/>
        </w:rPr>
        <w:t xml:space="preserve"> perhaps</w:t>
      </w:r>
      <w:r w:rsidRPr="00FE51A3">
        <w:rPr>
          <w:rStyle w:val="StyleUnderline"/>
          <w:rFonts w:asciiTheme="majorHAnsi" w:hAnsiTheme="majorHAnsi" w:cstheme="majorHAnsi"/>
        </w:rPr>
        <w:t xml:space="preserve"> </w:t>
      </w:r>
      <w:r w:rsidRPr="0096669D">
        <w:rPr>
          <w:rStyle w:val="StyleUnderline"/>
          <w:rFonts w:asciiTheme="majorHAnsi" w:hAnsiTheme="majorHAnsi" w:cstheme="majorHAnsi"/>
          <w:highlight w:val="green"/>
        </w:rPr>
        <w:t>an</w:t>
      </w:r>
      <w:r w:rsidRPr="00FE51A3">
        <w:rPr>
          <w:rStyle w:val="StyleUnderline"/>
          <w:rFonts w:asciiTheme="majorHAnsi" w:hAnsiTheme="majorHAnsi" w:cstheme="majorHAnsi"/>
        </w:rPr>
        <w:t xml:space="preserve"> even </w:t>
      </w:r>
      <w:r w:rsidRPr="0096669D">
        <w:rPr>
          <w:rStyle w:val="StyleUnderline"/>
          <w:rFonts w:asciiTheme="majorHAnsi" w:hAnsiTheme="majorHAnsi" w:cstheme="majorHAnsi"/>
          <w:highlight w:val="green"/>
        </w:rPr>
        <w:t xml:space="preserve">more vital </w:t>
      </w:r>
      <w:proofErr w:type="gramStart"/>
      <w:r w:rsidRPr="0096669D">
        <w:rPr>
          <w:rStyle w:val="StyleUnderline"/>
          <w:rFonts w:asciiTheme="majorHAnsi" w:hAnsiTheme="majorHAnsi" w:cstheme="majorHAnsi"/>
          <w:highlight w:val="green"/>
        </w:rPr>
        <w:t>factor[</w:t>
      </w:r>
      <w:proofErr w:type="gramEnd"/>
      <w:r w:rsidRPr="0096669D">
        <w:rPr>
          <w:rStyle w:val="StyleUnderline"/>
          <w:rFonts w:asciiTheme="majorHAnsi" w:hAnsiTheme="majorHAnsi" w:cstheme="majorHAnsi"/>
          <w:highlight w:val="green"/>
        </w:rPr>
        <w:t>to innovation]</w:t>
      </w:r>
      <w:r w:rsidRPr="00FE51A3">
        <w:rPr>
          <w:rStyle w:val="StyleUnderline"/>
          <w:rFonts w:asciiTheme="majorHAnsi" w:hAnsiTheme="majorHAnsi" w:cstheme="majorHAnsi"/>
        </w:rPr>
        <w:t xml:space="preserve"> </w:t>
      </w:r>
      <w:r w:rsidRPr="0096669D">
        <w:rPr>
          <w:rStyle w:val="StyleUnderline"/>
          <w:rFonts w:asciiTheme="majorHAnsi" w:hAnsiTheme="majorHAnsi" w:cstheme="majorHAnsi"/>
          <w:highlight w:val="green"/>
        </w:rPr>
        <w:t>is</w:t>
      </w:r>
      <w:r w:rsidRPr="00FE51A3">
        <w:rPr>
          <w:rStyle w:val="StyleUnderline"/>
          <w:rFonts w:asciiTheme="majorHAnsi" w:hAnsiTheme="majorHAnsi" w:cstheme="majorHAnsi"/>
        </w:rPr>
        <w:t xml:space="preserve"> the </w:t>
      </w:r>
      <w:r w:rsidRPr="0096669D">
        <w:rPr>
          <w:rStyle w:val="StyleUnderline"/>
          <w:rFonts w:asciiTheme="majorHAnsi" w:hAnsiTheme="majorHAnsi" w:cstheme="majorHAnsi"/>
          <w:highlight w:val="green"/>
        </w:rPr>
        <w:t>creation</w:t>
      </w:r>
      <w:r w:rsidRPr="00FE51A3">
        <w:rPr>
          <w:rStyle w:val="StyleUnderline"/>
          <w:rFonts w:asciiTheme="majorHAnsi" w:hAnsiTheme="majorHAnsi" w:cstheme="majorHAnsi"/>
        </w:rPr>
        <w:t xml:space="preserve"> </w:t>
      </w:r>
      <w:r w:rsidRPr="0096669D">
        <w:rPr>
          <w:rStyle w:val="StyleUnderline"/>
          <w:rFonts w:asciiTheme="majorHAnsi" w:hAnsiTheme="majorHAnsi" w:cstheme="majorHAnsi"/>
          <w:highlight w:val="green"/>
        </w:rPr>
        <w:t>of knowledge</w:t>
      </w:r>
      <w:r w:rsidRPr="00FE51A3">
        <w:rPr>
          <w:rStyle w:val="StyleUnderline"/>
          <w:rFonts w:asciiTheme="majorHAnsi" w:hAnsiTheme="majorHAnsi" w:cstheme="majorHAnsi"/>
        </w:rPr>
        <w:t>, which adds enormously to “the wealth of nations.”</w:t>
      </w:r>
      <w:r w:rsidRPr="00C0236A">
        <w:rPr>
          <w:rFonts w:asciiTheme="majorHAnsi" w:hAnsiTheme="majorHAnsi" w:cstheme="majorHAnsi"/>
          <w:sz w:val="12"/>
        </w:rPr>
        <w:t xml:space="preserve"> Digital and other economic growth in the 21st century is increasingly ideas‐​based and knowledge intensive</w:t>
      </w:r>
      <w:r w:rsidRPr="0096669D">
        <w:rPr>
          <w:rFonts w:asciiTheme="majorHAnsi" w:hAnsiTheme="majorHAnsi" w:cstheme="majorHAnsi"/>
          <w:sz w:val="12"/>
          <w:highlight w:val="green"/>
        </w:rPr>
        <w:t xml:space="preserve">. </w:t>
      </w:r>
      <w:r w:rsidRPr="0096669D">
        <w:rPr>
          <w:rStyle w:val="StyleUnderline"/>
          <w:rFonts w:asciiTheme="majorHAnsi" w:hAnsiTheme="majorHAnsi" w:cstheme="majorHAnsi"/>
          <w:highlight w:val="green"/>
        </w:rPr>
        <w:t>Without IP rights</w:t>
      </w:r>
      <w:r w:rsidRPr="00FE51A3">
        <w:rPr>
          <w:rStyle w:val="StyleUnderline"/>
          <w:rFonts w:asciiTheme="majorHAnsi" w:hAnsiTheme="majorHAnsi" w:cstheme="majorHAnsi"/>
        </w:rPr>
        <w:t xml:space="preserve"> as incentives, </w:t>
      </w:r>
      <w:r w:rsidRPr="0096669D">
        <w:rPr>
          <w:rStyle w:val="StyleUnderline"/>
          <w:rFonts w:asciiTheme="majorHAnsi" w:hAnsiTheme="majorHAnsi" w:cstheme="majorHAnsi"/>
          <w:highlight w:val="green"/>
        </w:rPr>
        <w:t>there would</w:t>
      </w:r>
      <w:r w:rsidRPr="00FE51A3">
        <w:rPr>
          <w:rStyle w:val="StyleUnderline"/>
          <w:rFonts w:asciiTheme="majorHAnsi" w:hAnsiTheme="majorHAnsi" w:cstheme="majorHAnsi"/>
        </w:rPr>
        <w:t xml:space="preserve"> </w:t>
      </w:r>
      <w:r w:rsidRPr="0096669D">
        <w:rPr>
          <w:rStyle w:val="StyleUnderline"/>
          <w:rFonts w:asciiTheme="majorHAnsi" w:hAnsiTheme="majorHAnsi" w:cstheme="majorHAnsi"/>
          <w:highlight w:val="green"/>
        </w:rPr>
        <w:t xml:space="preserve">be less </w:t>
      </w:r>
      <w:r w:rsidRPr="00BD300F">
        <w:rPr>
          <w:rStyle w:val="StyleUnderline"/>
          <w:rFonts w:asciiTheme="majorHAnsi" w:hAnsiTheme="majorHAnsi" w:cstheme="majorHAnsi"/>
        </w:rPr>
        <w:t xml:space="preserve">new </w:t>
      </w:r>
      <w:r w:rsidRPr="0096669D">
        <w:rPr>
          <w:rStyle w:val="StyleUnderline"/>
          <w:rFonts w:asciiTheme="majorHAnsi" w:hAnsiTheme="majorHAnsi" w:cstheme="majorHAnsi"/>
          <w:highlight w:val="green"/>
        </w:rPr>
        <w:t>knowledge and</w:t>
      </w:r>
      <w:r w:rsidRPr="00BD300F">
        <w:rPr>
          <w:rStyle w:val="StyleUnderline"/>
          <w:rFonts w:asciiTheme="majorHAnsi" w:hAnsiTheme="majorHAnsi" w:cstheme="majorHAnsi"/>
        </w:rPr>
        <w:t xml:space="preserve"> thus </w:t>
      </w:r>
      <w:r w:rsidRPr="0096669D">
        <w:rPr>
          <w:rStyle w:val="StyleUnderline"/>
          <w:rFonts w:asciiTheme="majorHAnsi" w:hAnsiTheme="majorHAnsi" w:cstheme="majorHAnsi"/>
          <w:highlight w:val="green"/>
        </w:rPr>
        <w:t>less innovation</w:t>
      </w:r>
      <w:r w:rsidRPr="0096669D">
        <w:rPr>
          <w:rFonts w:asciiTheme="majorHAnsi" w:hAnsiTheme="majorHAnsi" w:cstheme="majorHAnsi"/>
          <w:sz w:val="12"/>
          <w:highlight w:val="green"/>
        </w:rPr>
        <w:t>.</w:t>
      </w:r>
      <w:r w:rsidRPr="00C0236A">
        <w:rPr>
          <w:rFonts w:asciiTheme="majorHAnsi" w:hAnsiTheme="majorHAnsi" w:cstheme="majorHAnsi"/>
          <w:sz w:val="12"/>
        </w:rPr>
        <w:t xml:space="preserve"> In the short term, undermining private IP rights may accelerate distribution of goods and services—where the novel knowledge that went into making them already exists. But </w:t>
      </w:r>
      <w:r w:rsidRPr="0096669D">
        <w:rPr>
          <w:rStyle w:val="StyleUnderline"/>
          <w:rFonts w:asciiTheme="majorHAnsi" w:hAnsiTheme="majorHAnsi" w:cstheme="majorHAnsi"/>
          <w:highlight w:val="green"/>
        </w:rPr>
        <w:t>in</w:t>
      </w:r>
      <w:r w:rsidRPr="00FE51A3">
        <w:rPr>
          <w:rStyle w:val="StyleUnderline"/>
          <w:rFonts w:asciiTheme="majorHAnsi" w:hAnsiTheme="majorHAnsi" w:cstheme="majorHAnsi"/>
        </w:rPr>
        <w:t xml:space="preserve"> </w:t>
      </w:r>
      <w:r w:rsidRPr="0096669D">
        <w:rPr>
          <w:rStyle w:val="StyleUnderline"/>
          <w:rFonts w:asciiTheme="majorHAnsi" w:hAnsiTheme="majorHAnsi" w:cstheme="majorHAnsi"/>
          <w:highlight w:val="green"/>
        </w:rPr>
        <w:t>the long term</w:t>
      </w:r>
      <w:r w:rsidRPr="00FE51A3">
        <w:rPr>
          <w:rStyle w:val="StyleUnderline"/>
          <w:rFonts w:asciiTheme="majorHAnsi" w:hAnsiTheme="majorHAnsi" w:cstheme="majorHAnsi"/>
        </w:rPr>
        <w:t>, undermining private IP rights would eliminate the incentives that inspire innovation</w:t>
      </w:r>
      <w:r w:rsidRPr="00C0236A">
        <w:rPr>
          <w:rFonts w:asciiTheme="majorHAnsi" w:hAnsiTheme="majorHAnsi" w:cstheme="majorHAnsi"/>
          <w:sz w:val="12"/>
        </w:rPr>
        <w:t>, thus preventing the discovery and development of knowledge for new goods and services that the world needs. This widespread dismissal of the link between private IP rights and innovation is perhaps best reflected in the fact that although the United Nations Sustainable Development Goals for 2030 aspire to “foster innovation,” they make no mention of IP rights.</w:t>
      </w:r>
      <w:hyperlink r:id="rId21" w:anchor="_ednref19" w:history="1">
        <w:r w:rsidRPr="00C0236A">
          <w:rPr>
            <w:rStyle w:val="Hyperlink"/>
            <w:rFonts w:asciiTheme="majorHAnsi" w:hAnsiTheme="majorHAnsi" w:cstheme="majorHAnsi"/>
            <w:sz w:val="12"/>
          </w:rPr>
          <w:t>19</w:t>
        </w:r>
      </w:hyperlink>
      <w:r w:rsidRPr="00C0236A">
        <w:rPr>
          <w:rFonts w:asciiTheme="majorHAnsi" w:hAnsiTheme="majorHAnsi" w:cstheme="majorHAnsi"/>
          <w:sz w:val="12"/>
        </w:rPr>
        <w:t xml:space="preserve"> As Stephen Ezell and Nigel Cory of the Information Technology and Innovation Foundation wrote, “</w:t>
      </w:r>
      <w:r w:rsidRPr="0096669D">
        <w:rPr>
          <w:rStyle w:val="StyleUnderline"/>
          <w:rFonts w:asciiTheme="majorHAnsi" w:hAnsiTheme="majorHAnsi" w:cstheme="majorHAnsi"/>
          <w:highlight w:val="green"/>
        </w:rPr>
        <w:t>A</w:t>
      </w:r>
      <w:r w:rsidRPr="00FE51A3">
        <w:rPr>
          <w:rStyle w:val="StyleUnderline"/>
          <w:rFonts w:asciiTheme="majorHAnsi" w:hAnsiTheme="majorHAnsi" w:cstheme="majorHAnsi"/>
        </w:rPr>
        <w:t xml:space="preserve"> fundamental </w:t>
      </w:r>
      <w:r w:rsidRPr="0096669D">
        <w:rPr>
          <w:rStyle w:val="StyleUnderline"/>
          <w:rFonts w:asciiTheme="majorHAnsi" w:hAnsiTheme="majorHAnsi" w:cstheme="majorHAnsi"/>
          <w:highlight w:val="green"/>
        </w:rPr>
        <w:t>fault</w:t>
      </w:r>
      <w:r w:rsidRPr="00FE51A3">
        <w:rPr>
          <w:rStyle w:val="StyleUnderline"/>
          <w:rFonts w:asciiTheme="majorHAnsi" w:hAnsiTheme="majorHAnsi" w:cstheme="majorHAnsi"/>
        </w:rPr>
        <w:t xml:space="preserve"> line in the debate </w:t>
      </w:r>
      <w:r w:rsidRPr="0096669D">
        <w:rPr>
          <w:rStyle w:val="StyleUnderline"/>
          <w:rFonts w:asciiTheme="majorHAnsi" w:hAnsiTheme="majorHAnsi" w:cstheme="majorHAnsi"/>
          <w:highlight w:val="green"/>
        </w:rPr>
        <w:t>over</w:t>
      </w:r>
      <w:r w:rsidRPr="00C04FCB">
        <w:rPr>
          <w:rStyle w:val="StyleUnderline"/>
          <w:rFonts w:asciiTheme="majorHAnsi" w:hAnsiTheme="majorHAnsi" w:cstheme="majorHAnsi"/>
        </w:rPr>
        <w:t xml:space="preserve"> </w:t>
      </w:r>
      <w:r w:rsidRPr="0096669D">
        <w:rPr>
          <w:rStyle w:val="StyleUnderline"/>
          <w:rFonts w:asciiTheme="majorHAnsi" w:hAnsiTheme="majorHAnsi" w:cstheme="majorHAnsi"/>
          <w:highlight w:val="green"/>
        </w:rPr>
        <w:t>i</w:t>
      </w:r>
      <w:r w:rsidRPr="00FE51A3">
        <w:rPr>
          <w:rStyle w:val="StyleUnderline"/>
          <w:rFonts w:asciiTheme="majorHAnsi" w:hAnsiTheme="majorHAnsi" w:cstheme="majorHAnsi"/>
        </w:rPr>
        <w:t xml:space="preserve">ntellectual </w:t>
      </w:r>
      <w:r w:rsidRPr="0096669D">
        <w:rPr>
          <w:rStyle w:val="StyleUnderline"/>
          <w:rFonts w:asciiTheme="majorHAnsi" w:hAnsiTheme="majorHAnsi" w:cstheme="majorHAnsi"/>
          <w:highlight w:val="green"/>
        </w:rPr>
        <w:t>p</w:t>
      </w:r>
      <w:r w:rsidRPr="00FE51A3">
        <w:rPr>
          <w:rStyle w:val="StyleUnderline"/>
          <w:rFonts w:asciiTheme="majorHAnsi" w:hAnsiTheme="majorHAnsi" w:cstheme="majorHAnsi"/>
        </w:rPr>
        <w:t xml:space="preserve">roperty </w:t>
      </w:r>
      <w:r w:rsidRPr="0096669D">
        <w:rPr>
          <w:rStyle w:val="StyleUnderline"/>
          <w:rFonts w:asciiTheme="majorHAnsi" w:hAnsiTheme="majorHAnsi" w:cstheme="majorHAnsi"/>
          <w:highlight w:val="green"/>
        </w:rPr>
        <w:t>pertains to</w:t>
      </w:r>
      <w:r w:rsidRPr="00FE51A3">
        <w:rPr>
          <w:rStyle w:val="StyleUnderline"/>
          <w:rFonts w:asciiTheme="majorHAnsi" w:hAnsiTheme="majorHAnsi" w:cstheme="majorHAnsi"/>
        </w:rPr>
        <w:t xml:space="preserve"> the need to achieve </w:t>
      </w:r>
      <w:r w:rsidRPr="0096669D">
        <w:rPr>
          <w:rStyle w:val="StyleUnderline"/>
          <w:rFonts w:asciiTheme="majorHAnsi" w:hAnsiTheme="majorHAnsi" w:cstheme="majorHAnsi"/>
          <w:highlight w:val="green"/>
        </w:rPr>
        <w:t>a reasoned balance</w:t>
      </w:r>
      <w:r w:rsidRPr="00FE51A3">
        <w:rPr>
          <w:rStyle w:val="StyleUnderline"/>
          <w:rFonts w:asciiTheme="majorHAnsi" w:hAnsiTheme="majorHAnsi" w:cstheme="majorHAnsi"/>
        </w:rPr>
        <w:t xml:space="preserve"> </w:t>
      </w:r>
      <w:r w:rsidRPr="0096669D">
        <w:rPr>
          <w:rStyle w:val="StyleUnderline"/>
          <w:rFonts w:asciiTheme="majorHAnsi" w:hAnsiTheme="majorHAnsi" w:cstheme="majorHAnsi"/>
          <w:highlight w:val="green"/>
        </w:rPr>
        <w:t>between access and exclusive rights</w:t>
      </w:r>
      <w:r w:rsidRPr="00C0236A">
        <w:rPr>
          <w:rFonts w:asciiTheme="majorHAnsi" w:hAnsiTheme="majorHAnsi" w:cstheme="majorHAnsi"/>
          <w:sz w:val="12"/>
        </w:rPr>
        <w:t>.”</w:t>
      </w:r>
      <w:hyperlink r:id="rId22" w:anchor="_ednref20" w:history="1">
        <w:r w:rsidRPr="00C0236A">
          <w:rPr>
            <w:rStyle w:val="Hyperlink"/>
            <w:rFonts w:asciiTheme="majorHAnsi" w:hAnsiTheme="majorHAnsi" w:cstheme="majorHAnsi"/>
            <w:sz w:val="12"/>
          </w:rPr>
          <w:t>20</w:t>
        </w:r>
      </w:hyperlink>
      <w:r w:rsidRPr="00C0236A">
        <w:rPr>
          <w:rFonts w:asciiTheme="majorHAnsi" w:hAnsiTheme="majorHAnsi" w:cstheme="majorHAnsi"/>
          <w:sz w:val="12"/>
        </w:rPr>
        <w:t> This fault line is much on display in the WTO rules on IP rights. These rules recognize that “intellectual property rights are private rights” and that rules and disciplines are necessary for “the provision of effective and appropriate means for the enforcement of trade‐​related intellectual property rights.”</w:t>
      </w:r>
      <w:hyperlink r:id="rId23" w:anchor="_ednref21" w:history="1">
        <w:r w:rsidRPr="00C0236A">
          <w:rPr>
            <w:rStyle w:val="Hyperlink"/>
            <w:rFonts w:asciiTheme="majorHAnsi" w:hAnsiTheme="majorHAnsi" w:cstheme="majorHAnsi"/>
            <w:sz w:val="12"/>
          </w:rPr>
          <w:t>21</w:t>
        </w:r>
      </w:hyperlink>
      <w:r w:rsidRPr="00C0236A">
        <w:rPr>
          <w:rFonts w:asciiTheme="majorHAnsi" w:hAnsiTheme="majorHAnsi" w:cstheme="majorHAnsi"/>
          <w:sz w:val="12"/>
        </w:rPr>
        <w:t xml:space="preserve"> Yet, </w:t>
      </w:r>
      <w:r w:rsidRPr="00FE51A3">
        <w:rPr>
          <w:rStyle w:val="StyleUnderline"/>
          <w:rFonts w:asciiTheme="majorHAnsi" w:hAnsiTheme="majorHAnsi" w:cstheme="majorHAnsi"/>
        </w:rPr>
        <w:t xml:space="preserve">where social and economic welfare is at stake, </w:t>
      </w:r>
      <w:r w:rsidRPr="0096669D">
        <w:rPr>
          <w:rStyle w:val="StyleUnderline"/>
          <w:rFonts w:asciiTheme="majorHAnsi" w:hAnsiTheme="majorHAnsi" w:cstheme="majorHAnsi"/>
          <w:highlight w:val="green"/>
        </w:rPr>
        <w:t>WTO members</w:t>
      </w:r>
      <w:r w:rsidRPr="00FE51A3">
        <w:rPr>
          <w:rStyle w:val="StyleUnderline"/>
          <w:rFonts w:asciiTheme="majorHAnsi" w:hAnsiTheme="majorHAnsi" w:cstheme="majorHAnsi"/>
        </w:rPr>
        <w:t xml:space="preserve"> have </w:t>
      </w:r>
      <w:r w:rsidRPr="0096669D">
        <w:rPr>
          <w:rStyle w:val="StyleUnderline"/>
          <w:rFonts w:asciiTheme="majorHAnsi" w:hAnsiTheme="majorHAnsi" w:cstheme="majorHAnsi"/>
          <w:highlight w:val="green"/>
        </w:rPr>
        <w:t>sought to strike a balance</w:t>
      </w:r>
      <w:r w:rsidRPr="00FE51A3">
        <w:rPr>
          <w:rStyle w:val="StyleUnderline"/>
          <w:rFonts w:asciiTheme="majorHAnsi" w:hAnsiTheme="majorHAnsi" w:cstheme="majorHAnsi"/>
        </w:rPr>
        <w:t xml:space="preserve"> in these rules between upholding IP rights and fulfilling immediate domestic needs.</w:t>
      </w:r>
    </w:p>
    <w:p w14:paraId="7A790A74" w14:textId="77777777" w:rsidR="007840CF" w:rsidRPr="00FE51A3" w:rsidRDefault="007840CF" w:rsidP="007840CF">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1092F8A8" w14:textId="77777777" w:rsidR="007840CF" w:rsidRPr="00FE51A3" w:rsidRDefault="007840CF" w:rsidP="007840CF">
      <w:pPr>
        <w:rPr>
          <w:rFonts w:asciiTheme="majorHAnsi" w:hAnsiTheme="majorHAnsi" w:cstheme="majorHAnsi"/>
        </w:rPr>
      </w:pPr>
      <w:r w:rsidRPr="00FE51A3">
        <w:rPr>
          <w:rStyle w:val="Style13ptBold"/>
          <w:rFonts w:asciiTheme="majorHAnsi" w:hAnsiTheme="majorHAnsi" w:cstheme="majorHAnsi"/>
        </w:rPr>
        <w:t xml:space="preserve">Marjanovic and </w:t>
      </w:r>
      <w:proofErr w:type="spellStart"/>
      <w:r w:rsidRPr="00FE51A3">
        <w:rPr>
          <w:rStyle w:val="Style13ptBold"/>
          <w:rFonts w:asciiTheme="majorHAnsi" w:hAnsiTheme="majorHAnsi" w:cstheme="majorHAnsi"/>
        </w:rPr>
        <w:t>Feijao</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[(Sonja Marjanovic, Ph.D., Judge Business School, University of Cambridge. Carolina </w:t>
      </w:r>
      <w:proofErr w:type="spellStart"/>
      <w:r w:rsidRPr="00FE51A3">
        <w:rPr>
          <w:rFonts w:asciiTheme="majorHAnsi" w:hAnsiTheme="majorHAnsi" w:cstheme="majorHAnsi"/>
        </w:rPr>
        <w:t>Feijao</w:t>
      </w:r>
      <w:proofErr w:type="spellEnd"/>
      <w:r w:rsidRPr="00FE51A3">
        <w:rPr>
          <w:rFonts w:asciiTheme="majorHAnsi" w:hAnsiTheme="majorHAnsi" w:cstheme="maj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715A09E3" w14:textId="5CBE93CF" w:rsidR="007840CF" w:rsidRPr="00C0236A" w:rsidRDefault="007840CF" w:rsidP="007840CF">
      <w:pPr>
        <w:rPr>
          <w:rFonts w:asciiTheme="majorHAnsi" w:hAnsiTheme="majorHAnsi" w:cstheme="majorHAnsi"/>
          <w:sz w:val="8"/>
        </w:rPr>
      </w:pPr>
      <w:r w:rsidRPr="00C0236A">
        <w:rPr>
          <w:rFonts w:asciiTheme="majorHAnsi" w:hAnsiTheme="majorHAnsi" w:cstheme="majorHAnsi"/>
          <w:sz w:val="8"/>
        </w:rPr>
        <w:t xml:space="preserve">As key actors in the healthcare innovation landscape, </w:t>
      </w:r>
      <w:r w:rsidRPr="0096669D">
        <w:rPr>
          <w:rStyle w:val="StyleUnderline"/>
          <w:rFonts w:asciiTheme="majorHAnsi" w:hAnsiTheme="majorHAnsi" w:cstheme="majorHAnsi"/>
          <w:highlight w:val="green"/>
        </w:rPr>
        <w:t>pharmaceutical</w:t>
      </w:r>
      <w:r w:rsidRPr="00C0236A">
        <w:rPr>
          <w:rFonts w:asciiTheme="majorHAnsi" w:hAnsiTheme="majorHAnsi" w:cstheme="majorHAnsi"/>
          <w:sz w:val="8"/>
        </w:rPr>
        <w:t xml:space="preserve"> and life sciences </w:t>
      </w:r>
      <w:r w:rsidRPr="0096669D">
        <w:rPr>
          <w:rStyle w:val="StyleUnderline"/>
          <w:rFonts w:asciiTheme="majorHAnsi" w:hAnsiTheme="majorHAnsi" w:cstheme="majorHAnsi"/>
          <w:highlight w:val="green"/>
        </w:rPr>
        <w:t>companies</w:t>
      </w:r>
      <w:r w:rsidRPr="00FE51A3">
        <w:rPr>
          <w:rStyle w:val="StyleUnderline"/>
          <w:rFonts w:asciiTheme="majorHAnsi" w:hAnsiTheme="majorHAnsi" w:cstheme="majorHAnsi"/>
        </w:rPr>
        <w:t xml:space="preserve"> have been </w:t>
      </w:r>
      <w:r w:rsidRPr="0096669D">
        <w:rPr>
          <w:rStyle w:val="StyleUnderline"/>
          <w:rFonts w:asciiTheme="majorHAnsi" w:hAnsiTheme="majorHAnsi" w:cstheme="majorHAnsi"/>
          <w:highlight w:val="green"/>
        </w:rPr>
        <w:t>called</w:t>
      </w:r>
      <w:r w:rsidRPr="00FE51A3">
        <w:rPr>
          <w:rStyle w:val="StyleUnderline"/>
          <w:rFonts w:asciiTheme="majorHAnsi" w:hAnsiTheme="majorHAnsi" w:cstheme="majorHAnsi"/>
        </w:rPr>
        <w:t xml:space="preserve"> </w:t>
      </w:r>
      <w:r w:rsidRPr="0096669D">
        <w:rPr>
          <w:rStyle w:val="StyleUnderline"/>
          <w:rFonts w:asciiTheme="majorHAnsi" w:hAnsiTheme="majorHAnsi" w:cstheme="majorHAnsi"/>
          <w:highlight w:val="green"/>
        </w:rPr>
        <w:t xml:space="preserve">on to develop medicines, </w:t>
      </w:r>
      <w:proofErr w:type="gramStart"/>
      <w:r w:rsidRPr="0096669D">
        <w:rPr>
          <w:rStyle w:val="StyleUnderline"/>
          <w:rFonts w:asciiTheme="majorHAnsi" w:hAnsiTheme="majorHAnsi" w:cstheme="majorHAnsi"/>
          <w:highlight w:val="green"/>
        </w:rPr>
        <w:t>vaccines</w:t>
      </w:r>
      <w:proofErr w:type="gramEnd"/>
      <w:r w:rsidRPr="0096669D">
        <w:rPr>
          <w:rStyle w:val="StyleUnderline"/>
          <w:rFonts w:asciiTheme="majorHAnsi" w:hAnsiTheme="majorHAnsi" w:cstheme="majorHAnsi"/>
          <w:highlight w:val="green"/>
        </w:rPr>
        <w:t xml:space="preserve"> and diagnostics</w:t>
      </w:r>
      <w:r w:rsidRPr="00FE51A3">
        <w:rPr>
          <w:rStyle w:val="StyleUnderline"/>
          <w:rFonts w:asciiTheme="majorHAnsi" w:hAnsiTheme="majorHAnsi" w:cstheme="majorHAnsi"/>
        </w:rPr>
        <w:t xml:space="preserve"> for pressing public health challenges</w:t>
      </w:r>
      <w:r w:rsidRPr="00C0236A">
        <w:rPr>
          <w:rFonts w:asciiTheme="majorHAnsi" w:hAnsiTheme="majorHAnsi" w:cstheme="majorHAnsi"/>
          <w:sz w:val="8"/>
        </w:rPr>
        <w:t xml:space="preserve">. The COVID-19 crisis is one such challenge, but there are many others. For example, MERS, SARS, Ebola, Zika and avian and swine flu are also infectious diseases that represent public health threats. Infectious agents such as </w:t>
      </w:r>
      <w:r w:rsidRPr="0096669D">
        <w:rPr>
          <w:rStyle w:val="StyleUnderline"/>
          <w:rFonts w:asciiTheme="majorHAnsi" w:hAnsiTheme="majorHAnsi" w:cstheme="majorHAnsi"/>
          <w:highlight w:val="green"/>
        </w:rPr>
        <w:t>anthrax, smallpox and tularemia</w:t>
      </w:r>
      <w:r w:rsidRPr="00FE51A3">
        <w:rPr>
          <w:rStyle w:val="StyleUnderline"/>
          <w:rFonts w:asciiTheme="majorHAnsi" w:hAnsiTheme="majorHAnsi" w:cstheme="majorHAnsi"/>
        </w:rPr>
        <w:t xml:space="preserve"> </w:t>
      </w:r>
      <w:r w:rsidRPr="0096669D">
        <w:rPr>
          <w:rStyle w:val="StyleUnderline"/>
          <w:rFonts w:asciiTheme="majorHAnsi" w:hAnsiTheme="majorHAnsi" w:cstheme="majorHAnsi"/>
          <w:highlight w:val="green"/>
        </w:rPr>
        <w:t>could present threats in a bioterrorism</w:t>
      </w:r>
      <w:r w:rsidRPr="00FE51A3">
        <w:rPr>
          <w:rStyle w:val="StyleUnderline"/>
          <w:rFonts w:asciiTheme="majorHAnsi" w:hAnsiTheme="majorHAnsi" w:cstheme="majorHAnsi"/>
        </w:rPr>
        <w:t xml:space="preserve"> context</w:t>
      </w:r>
      <w:r w:rsidRPr="00C0236A">
        <w:rPr>
          <w:rFonts w:asciiTheme="majorHAnsi" w:hAnsiTheme="majorHAnsi" w:cstheme="majorHAnsi"/>
          <w:sz w:val="8"/>
        </w:rPr>
        <w:t>.1 The general threat to public health that is posed by antimicrobial resistance is also well-</w:t>
      </w:r>
      <w:proofErr w:type="spellStart"/>
      <w:r w:rsidRPr="00C0236A">
        <w:rPr>
          <w:rFonts w:asciiTheme="majorHAnsi" w:hAnsiTheme="majorHAnsi" w:cstheme="majorHAnsi"/>
          <w:sz w:val="8"/>
        </w:rPr>
        <w:t>recognised</w:t>
      </w:r>
      <w:proofErr w:type="spellEnd"/>
      <w:r w:rsidRPr="00C0236A">
        <w:rPr>
          <w:rFonts w:asciiTheme="majorHAnsi" w:hAnsiTheme="majorHAnsi" w:cstheme="majorHAnsi"/>
          <w:sz w:val="8"/>
        </w:rPr>
        <w:t xml:space="preserve"> as an area in need of pharmaceutical innovation. </w:t>
      </w:r>
      <w:r w:rsidRPr="00FE51A3">
        <w:rPr>
          <w:rStyle w:val="StyleUnderline"/>
          <w:rFonts w:asciiTheme="majorHAnsi" w:hAnsiTheme="majorHAnsi" w:cstheme="majorHAnsi"/>
        </w:rPr>
        <w:t>Innovating</w:t>
      </w:r>
      <w:r w:rsidRPr="00C0236A">
        <w:rPr>
          <w:rFonts w:asciiTheme="majorHAnsi" w:hAnsiTheme="majorHAnsi" w:cstheme="majorHAnsi"/>
          <w:sz w:val="8"/>
        </w:rPr>
        <w:t xml:space="preserve"> in response to these challenges </w:t>
      </w:r>
      <w:r w:rsidRPr="00FE51A3">
        <w:rPr>
          <w:rStyle w:val="StyleUnderline"/>
          <w:rFonts w:asciiTheme="majorHAnsi" w:hAnsiTheme="majorHAnsi" w:cstheme="majorHAnsi"/>
        </w:rPr>
        <w:t>does not always align well with pharmaceutical industry commercial models, shareholder expectations and competition</w:t>
      </w:r>
      <w:r w:rsidRPr="00C0236A">
        <w:rPr>
          <w:rFonts w:asciiTheme="majorHAnsi" w:hAnsiTheme="majorHAnsi" w:cstheme="majorHAnsi"/>
          <w:sz w:val="8"/>
        </w:rPr>
        <w:t xml:space="preserve"> within the industry. However, </w:t>
      </w:r>
      <w:r w:rsidRPr="00FE51A3">
        <w:rPr>
          <w:rStyle w:val="StyleUnderline"/>
          <w:rFonts w:asciiTheme="majorHAnsi" w:hAnsiTheme="majorHAnsi" w:cstheme="majorHAnsi"/>
        </w:rPr>
        <w:t xml:space="preserve">the </w:t>
      </w:r>
      <w:r w:rsidRPr="0096669D">
        <w:rPr>
          <w:rStyle w:val="StyleUnderline"/>
          <w:rFonts w:asciiTheme="majorHAnsi" w:hAnsiTheme="majorHAnsi" w:cstheme="majorHAnsi"/>
          <w:highlight w:val="green"/>
        </w:rPr>
        <w:t xml:space="preserve">expertise, </w:t>
      </w:r>
      <w:proofErr w:type="gramStart"/>
      <w:r w:rsidRPr="0096669D">
        <w:rPr>
          <w:rStyle w:val="StyleUnderline"/>
          <w:rFonts w:asciiTheme="majorHAnsi" w:hAnsiTheme="majorHAnsi" w:cstheme="majorHAnsi"/>
          <w:highlight w:val="green"/>
        </w:rPr>
        <w:t>networks</w:t>
      </w:r>
      <w:proofErr w:type="gramEnd"/>
      <w:r w:rsidRPr="0096669D">
        <w:rPr>
          <w:rStyle w:val="StyleUnderline"/>
          <w:rFonts w:asciiTheme="majorHAnsi" w:hAnsiTheme="majorHAnsi" w:cstheme="majorHAnsi"/>
          <w:highlight w:val="green"/>
        </w:rPr>
        <w:t xml:space="preserve"> and</w:t>
      </w:r>
      <w:r w:rsidRPr="00FE51A3">
        <w:rPr>
          <w:rStyle w:val="StyleUnderline"/>
          <w:rFonts w:asciiTheme="majorHAnsi" w:hAnsiTheme="majorHAnsi" w:cstheme="majorHAnsi"/>
        </w:rPr>
        <w:t xml:space="preserve"> </w:t>
      </w:r>
      <w:r w:rsidRPr="0096669D">
        <w:rPr>
          <w:rStyle w:val="StyleUnderline"/>
          <w:rFonts w:asciiTheme="majorHAnsi" w:hAnsiTheme="majorHAnsi" w:cstheme="majorHAnsi"/>
          <w:highlight w:val="green"/>
        </w:rPr>
        <w:t>infrastructure that industry has</w:t>
      </w:r>
      <w:r w:rsidRPr="00C0236A">
        <w:rPr>
          <w:rFonts w:asciiTheme="majorHAnsi" w:hAnsiTheme="majorHAnsi" w:cstheme="majorHAnsi"/>
          <w:sz w:val="8"/>
        </w:rPr>
        <w:t xml:space="preserve"> within its reach, </w:t>
      </w:r>
      <w:r w:rsidRPr="00FE51A3">
        <w:rPr>
          <w:rStyle w:val="StyleUnderline"/>
          <w:rFonts w:asciiTheme="majorHAnsi" w:hAnsiTheme="majorHAnsi" w:cstheme="majorHAnsi"/>
        </w:rPr>
        <w:t xml:space="preserve">as well as public expectations </w:t>
      </w:r>
      <w:r w:rsidRPr="0096669D">
        <w:rPr>
          <w:rStyle w:val="StyleUnderline"/>
          <w:rFonts w:asciiTheme="majorHAnsi" w:hAnsiTheme="majorHAnsi" w:cstheme="majorHAnsi"/>
          <w:highlight w:val="green"/>
        </w:rPr>
        <w:t>and</w:t>
      </w:r>
      <w:r w:rsidRPr="00C0236A">
        <w:rPr>
          <w:rFonts w:asciiTheme="majorHAnsi" w:hAnsiTheme="majorHAnsi" w:cstheme="majorHAnsi"/>
          <w:sz w:val="8"/>
        </w:rPr>
        <w:t xml:space="preserve"> the </w:t>
      </w:r>
      <w:r w:rsidRPr="0096669D">
        <w:rPr>
          <w:rStyle w:val="StyleUnderline"/>
          <w:rFonts w:asciiTheme="majorHAnsi" w:hAnsiTheme="majorHAnsi" w:cstheme="majorHAnsi"/>
          <w:highlight w:val="green"/>
        </w:rPr>
        <w:t>moral</w:t>
      </w:r>
      <w:r w:rsidRPr="00FE51A3">
        <w:rPr>
          <w:rStyle w:val="StyleUnderline"/>
          <w:rFonts w:asciiTheme="majorHAnsi" w:hAnsiTheme="majorHAnsi" w:cstheme="majorHAnsi"/>
        </w:rPr>
        <w:t xml:space="preserve"> </w:t>
      </w:r>
      <w:r w:rsidRPr="0096669D">
        <w:rPr>
          <w:rStyle w:val="StyleUnderline"/>
          <w:rFonts w:asciiTheme="majorHAnsi" w:hAnsiTheme="majorHAnsi" w:cstheme="majorHAnsi"/>
          <w:highlight w:val="green"/>
        </w:rPr>
        <w:t>imperative, make</w:t>
      </w:r>
      <w:r w:rsidRPr="000F7441">
        <w:rPr>
          <w:rStyle w:val="StyleUnderline"/>
          <w:rFonts w:asciiTheme="majorHAnsi" w:hAnsiTheme="majorHAnsi" w:cstheme="majorHAnsi"/>
        </w:rPr>
        <w:t xml:space="preserve"> pharmaceutical</w:t>
      </w:r>
      <w:r w:rsidRPr="0096669D">
        <w:rPr>
          <w:rStyle w:val="StyleUnderline"/>
          <w:rFonts w:asciiTheme="majorHAnsi" w:hAnsiTheme="majorHAnsi" w:cstheme="majorHAnsi"/>
          <w:highlight w:val="green"/>
        </w:rPr>
        <w:t xml:space="preserve"> companies</w:t>
      </w:r>
      <w:r w:rsidRPr="00C0236A">
        <w:rPr>
          <w:rFonts w:asciiTheme="majorHAnsi" w:hAnsiTheme="majorHAnsi" w:cstheme="majorHAnsi"/>
          <w:sz w:val="8"/>
        </w:rPr>
        <w:t xml:space="preserve"> and the wider life sciences sector </w:t>
      </w:r>
      <w:r w:rsidRPr="0096669D">
        <w:rPr>
          <w:rStyle w:val="StyleUnderline"/>
          <w:rFonts w:asciiTheme="majorHAnsi" w:hAnsiTheme="majorHAnsi" w:cstheme="majorHAnsi"/>
          <w:highlight w:val="green"/>
        </w:rPr>
        <w:t>an indispensable partner</w:t>
      </w:r>
      <w:r w:rsidRPr="00C0236A">
        <w:rPr>
          <w:rFonts w:asciiTheme="majorHAnsi" w:hAnsiTheme="majorHAnsi" w:cstheme="majorHAnsi"/>
          <w:sz w:val="8"/>
        </w:rPr>
        <w:t xml:space="preserve"> in the search for solutions that save lives. This perspective argues for the need to establish more sustainable and scalable ways of </w:t>
      </w:r>
      <w:proofErr w:type="spellStart"/>
      <w:r w:rsidRPr="00C0236A">
        <w:rPr>
          <w:rFonts w:asciiTheme="majorHAnsi" w:hAnsiTheme="majorHAnsi" w:cstheme="majorHAnsi"/>
          <w:sz w:val="8"/>
        </w:rPr>
        <w:t>incentivising</w:t>
      </w:r>
      <w:proofErr w:type="spellEnd"/>
      <w:r w:rsidRPr="00C0236A">
        <w:rPr>
          <w:rFonts w:asciiTheme="majorHAnsi" w:hAnsiTheme="majorHAnsi" w:cstheme="majorHAnsi"/>
          <w:sz w:val="8"/>
        </w:rPr>
        <w:t xml:space="preserve"> pharmaceutical innovation in response to infectious disease threats to public health. It considers both past and current examples of efforts to </w:t>
      </w:r>
      <w:proofErr w:type="spellStart"/>
      <w:r w:rsidRPr="00C0236A">
        <w:rPr>
          <w:rFonts w:asciiTheme="majorHAnsi" w:hAnsiTheme="majorHAnsi" w:cstheme="majorHAnsi"/>
          <w:sz w:val="8"/>
        </w:rPr>
        <w:t>mobilise</w:t>
      </w:r>
      <w:proofErr w:type="spellEnd"/>
      <w:r w:rsidRPr="00C0236A">
        <w:rPr>
          <w:rFonts w:asciiTheme="majorHAnsi" w:hAnsiTheme="majorHAnsi" w:cstheme="majorHAnsi"/>
          <w:sz w:val="8"/>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C0236A">
        <w:rPr>
          <w:rFonts w:asciiTheme="majorHAnsi" w:hAnsiTheme="majorHAnsi" w:cstheme="majorHAnsi"/>
          <w:sz w:val="8"/>
        </w:rPr>
        <w:t xml:space="preserve"> Whereas there is always scope for more activity, </w:t>
      </w:r>
      <w:r w:rsidRPr="00FE51A3">
        <w:rPr>
          <w:rStyle w:val="StyleUnderline"/>
          <w:rFonts w:asciiTheme="majorHAnsi" w:hAnsiTheme="majorHAnsi" w:cstheme="majorHAnsi"/>
        </w:rPr>
        <w:t xml:space="preserve">industry is currently contributing </w:t>
      </w:r>
      <w:proofErr w:type="gramStart"/>
      <w:r w:rsidRPr="00FE51A3">
        <w:rPr>
          <w:rStyle w:val="StyleUnderline"/>
          <w:rFonts w:asciiTheme="majorHAnsi" w:hAnsiTheme="majorHAnsi" w:cstheme="majorHAnsi"/>
        </w:rPr>
        <w:t>in</w:t>
      </w:r>
      <w:proofErr w:type="gramEnd"/>
      <w:r w:rsidRPr="00FE51A3">
        <w:rPr>
          <w:rStyle w:val="StyleUnderline"/>
          <w:rFonts w:asciiTheme="majorHAnsi" w:hAnsiTheme="majorHAnsi" w:cstheme="majorHAnsi"/>
        </w:rPr>
        <w:t xml:space="preserve"> a variety of ways. Examples include </w:t>
      </w:r>
      <w:r w:rsidRPr="000F7441">
        <w:rPr>
          <w:rStyle w:val="StyleUnderline"/>
          <w:rFonts w:asciiTheme="majorHAnsi" w:hAnsiTheme="majorHAnsi" w:cstheme="majorHAnsi"/>
        </w:rPr>
        <w:t xml:space="preserve">pharmaceutical </w:t>
      </w:r>
      <w:r w:rsidRPr="0096669D">
        <w:rPr>
          <w:rStyle w:val="StyleUnderline"/>
          <w:rFonts w:asciiTheme="majorHAnsi" w:hAnsiTheme="majorHAnsi" w:cstheme="majorHAnsi"/>
          <w:highlight w:val="green"/>
        </w:rPr>
        <w:t>companies donating</w:t>
      </w:r>
      <w:r w:rsidRPr="00FE51A3">
        <w:rPr>
          <w:rStyle w:val="StyleUnderline"/>
          <w:rFonts w:asciiTheme="majorHAnsi" w:hAnsiTheme="majorHAnsi" w:cstheme="majorHAnsi"/>
        </w:rPr>
        <w:t xml:space="preserve"> existing </w:t>
      </w:r>
      <w:r w:rsidRPr="0096669D">
        <w:rPr>
          <w:rStyle w:val="StyleUnderline"/>
          <w:rFonts w:asciiTheme="majorHAnsi" w:hAnsiTheme="majorHAnsi" w:cstheme="majorHAnsi"/>
          <w:highlight w:val="green"/>
        </w:rPr>
        <w:t>compounds to assess</w:t>
      </w:r>
      <w:r w:rsidRPr="00FE51A3">
        <w:rPr>
          <w:rStyle w:val="StyleUnderline"/>
          <w:rFonts w:asciiTheme="majorHAnsi" w:hAnsiTheme="majorHAnsi" w:cstheme="majorHAnsi"/>
        </w:rPr>
        <w:t xml:space="preserve"> their </w:t>
      </w:r>
      <w:r w:rsidRPr="0096669D">
        <w:rPr>
          <w:rStyle w:val="StyleUnderline"/>
          <w:rFonts w:asciiTheme="majorHAnsi" w:hAnsiTheme="majorHAnsi" w:cstheme="majorHAnsi"/>
          <w:highlight w:val="green"/>
        </w:rPr>
        <w:t>utility</w:t>
      </w:r>
      <w:r w:rsidRPr="00C0236A">
        <w:rPr>
          <w:rFonts w:asciiTheme="majorHAnsi" w:hAnsiTheme="majorHAnsi" w:cstheme="majorHAnsi"/>
          <w:sz w:val="8"/>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C0236A">
        <w:rPr>
          <w:rFonts w:asciiTheme="majorHAnsi" w:hAnsiTheme="majorHAnsi" w:cstheme="majorHAnsi"/>
          <w:sz w:val="8"/>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C0236A">
        <w:rPr>
          <w:rFonts w:asciiTheme="majorHAnsi" w:hAnsiTheme="majorHAnsi" w:cstheme="majorHAnsi"/>
          <w:sz w:val="8"/>
        </w:rPr>
        <w:t xml:space="preserve">to discover new treatments or vaccine agents and develop diagnostics tests.3,4 </w:t>
      </w:r>
      <w:r w:rsidRPr="0096669D">
        <w:rPr>
          <w:rStyle w:val="StyleUnderline"/>
          <w:rFonts w:asciiTheme="majorHAnsi" w:hAnsiTheme="majorHAnsi" w:cstheme="majorHAnsi"/>
          <w:highlight w:val="green"/>
        </w:rPr>
        <w:t>Pharmaceutical companies are collaborating</w:t>
      </w:r>
      <w:r w:rsidRPr="00C0236A">
        <w:rPr>
          <w:rFonts w:asciiTheme="majorHAnsi" w:hAnsiTheme="majorHAnsi" w:cstheme="majorHAnsi"/>
          <w:sz w:val="8"/>
        </w:rPr>
        <w:t xml:space="preserve"> with each other in some of these efforts </w:t>
      </w:r>
      <w:r w:rsidRPr="00FE51A3">
        <w:rPr>
          <w:rStyle w:val="StyleUnderline"/>
          <w:rFonts w:asciiTheme="majorHAnsi" w:hAnsiTheme="majorHAnsi" w:cstheme="majorHAnsi"/>
        </w:rPr>
        <w:t xml:space="preserve">and participating </w:t>
      </w:r>
      <w:r w:rsidRPr="0096669D">
        <w:rPr>
          <w:rStyle w:val="StyleUnderline"/>
          <w:rFonts w:asciiTheme="majorHAnsi" w:hAnsiTheme="majorHAnsi" w:cstheme="majorHAnsi"/>
          <w:highlight w:val="green"/>
        </w:rPr>
        <w:t>in global R&amp;D partnerships</w:t>
      </w:r>
      <w:r w:rsidRPr="00C0236A">
        <w:rPr>
          <w:rFonts w:asciiTheme="majorHAnsi" w:hAnsiTheme="majorHAnsi" w:cstheme="majorHAnsi"/>
          <w:sz w:val="8"/>
        </w:rPr>
        <w:t xml:space="preserve"> ( </w:t>
      </w:r>
    </w:p>
    <w:p w14:paraId="412FCC30" w14:textId="263A46E6" w:rsidR="007840CF" w:rsidRPr="005A2A5F" w:rsidRDefault="007840CF" w:rsidP="007840CF">
      <w:pPr>
        <w:rPr>
          <w:u w:val="single"/>
        </w:rPr>
      </w:pPr>
    </w:p>
    <w:p w14:paraId="434097EA" w14:textId="77777777" w:rsidR="00897AEF" w:rsidRPr="005A2A5F" w:rsidRDefault="00897AEF" w:rsidP="00DA14D2">
      <w:pPr>
        <w:rPr>
          <w:u w:val="single"/>
        </w:rPr>
      </w:pPr>
    </w:p>
    <w:p w14:paraId="0826CBD8" w14:textId="631B015B" w:rsidR="007A107C" w:rsidRDefault="007A107C" w:rsidP="007A107C"/>
    <w:p w14:paraId="1E0FEAE9" w14:textId="7D2F55A3" w:rsidR="007A107C" w:rsidRDefault="007A107C" w:rsidP="007A107C">
      <w:pPr>
        <w:pStyle w:val="Heading3"/>
      </w:pPr>
      <w:r>
        <w:t>2</w:t>
      </w:r>
    </w:p>
    <w:p w14:paraId="7E4A8C07" w14:textId="77777777" w:rsidR="007A107C" w:rsidRDefault="007A107C" w:rsidP="007A107C">
      <w:pPr>
        <w:pStyle w:val="Heading4"/>
      </w:pPr>
      <w:r>
        <w:t xml:space="preserve">Interpretation: debaters must prove they’re not a robot. </w:t>
      </w:r>
    </w:p>
    <w:p w14:paraId="0CEAD591" w14:textId="6B8EA07A" w:rsidR="007A107C" w:rsidRDefault="007A107C" w:rsidP="007A107C">
      <w:pPr>
        <w:pStyle w:val="Heading4"/>
      </w:pPr>
      <w:r>
        <w:t xml:space="preserve">Violation – They failed our test and were </w:t>
      </w:r>
      <w:r w:rsidRPr="00C10A17">
        <w:rPr>
          <w:u w:val="single"/>
        </w:rPr>
        <w:t>NOT unique</w:t>
      </w:r>
      <w:r>
        <w:t xml:space="preserve"> – the fact that they answered after uh shows that they searched the web archive and then found the answer</w:t>
      </w:r>
      <w:r w:rsidR="00DA14D2">
        <w:t xml:space="preserve"> but didn’t give one directly</w:t>
      </w:r>
      <w:r w:rsidR="007840CF">
        <w:t xml:space="preserve">. </w:t>
      </w:r>
      <w:proofErr w:type="gramStart"/>
      <w:r w:rsidR="007840CF">
        <w:t>Also</w:t>
      </w:r>
      <w:proofErr w:type="gramEnd"/>
      <w:r w:rsidR="007840CF">
        <w:t xml:space="preserve"> their favorite word is not bootylicious or </w:t>
      </w:r>
      <w:r w:rsidR="007840CF" w:rsidRPr="007840CF">
        <w:t>supercalifragilisticexpialidocious</w:t>
      </w:r>
    </w:p>
    <w:p w14:paraId="63328AD6" w14:textId="05EC8B1E" w:rsidR="007A107C" w:rsidRPr="007A107C" w:rsidRDefault="007A107C" w:rsidP="007A107C">
      <w:r>
        <w:rPr>
          <w:noProof/>
        </w:rPr>
        <w:drawing>
          <wp:inline distT="0" distB="0" distL="0" distR="0" wp14:anchorId="2469BEC1" wp14:editId="44EE598C">
            <wp:extent cx="3080716" cy="2982098"/>
            <wp:effectExtent l="0" t="0" r="5715" b="889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81033" cy="2982404"/>
                    </a:xfrm>
                    <a:prstGeom prst="rect">
                      <a:avLst/>
                    </a:prstGeom>
                    <a:noFill/>
                    <a:ln>
                      <a:noFill/>
                    </a:ln>
                  </pic:spPr>
                </pic:pic>
              </a:graphicData>
            </a:graphic>
          </wp:inline>
        </w:drawing>
      </w:r>
    </w:p>
    <w:p w14:paraId="280FDA3E" w14:textId="77777777" w:rsidR="007A107C" w:rsidRDefault="007A107C" w:rsidP="007A107C">
      <w:r w:rsidRPr="00C10A17">
        <w:rPr>
          <w:b/>
          <w:bCs/>
          <w:sz w:val="26"/>
          <w:szCs w:val="26"/>
          <w:u w:val="single"/>
        </w:rPr>
        <w:t>Vincent</w:t>
      </w:r>
      <w:r w:rsidRPr="00C10A17">
        <w:rPr>
          <w:sz w:val="16"/>
          <w:szCs w:val="16"/>
        </w:rPr>
        <w:t xml:space="preserve">, James. “A One-Word Turing Test Suggests 'Poop' Is What Sets Us Apart from the Machines.” </w:t>
      </w:r>
      <w:r w:rsidRPr="00C10A17">
        <w:rPr>
          <w:i/>
          <w:iCs/>
          <w:sz w:val="16"/>
          <w:szCs w:val="16"/>
        </w:rPr>
        <w:t>The Verge</w:t>
      </w:r>
      <w:r w:rsidRPr="00C10A17">
        <w:rPr>
          <w:sz w:val="16"/>
          <w:szCs w:val="16"/>
        </w:rPr>
        <w:t xml:space="preserve">, The Verge, 7 Oct. </w:t>
      </w:r>
      <w:r w:rsidRPr="00C10A17">
        <w:rPr>
          <w:b/>
          <w:bCs/>
          <w:sz w:val="26"/>
          <w:szCs w:val="26"/>
          <w:u w:val="single"/>
        </w:rPr>
        <w:t>2018</w:t>
      </w:r>
      <w:r w:rsidRPr="00C10A17">
        <w:rPr>
          <w:sz w:val="16"/>
          <w:szCs w:val="16"/>
        </w:rPr>
        <w:t xml:space="preserve">, </w:t>
      </w:r>
      <w:hyperlink r:id="rId25" w:history="1">
        <w:r w:rsidRPr="00C10A17">
          <w:rPr>
            <w:rStyle w:val="Hyperlink"/>
            <w:sz w:val="16"/>
            <w:szCs w:val="16"/>
          </w:rPr>
          <w:t>www.theverge.com/2018/10/7/17940352/turing-test-one-word-minimal-human-ai-machine-poop</w:t>
        </w:r>
      </w:hyperlink>
      <w:r w:rsidRPr="00C10A17">
        <w:rPr>
          <w:sz w:val="16"/>
          <w:szCs w:val="16"/>
        </w:rPr>
        <w:t>. //Massa</w:t>
      </w:r>
    </w:p>
    <w:p w14:paraId="033449B4" w14:textId="77777777" w:rsidR="007A107C" w:rsidRPr="008749D4" w:rsidRDefault="007A107C" w:rsidP="007A107C">
      <w:pPr>
        <w:rPr>
          <w:sz w:val="12"/>
          <w:szCs w:val="18"/>
        </w:rPr>
      </w:pPr>
      <w:r w:rsidRPr="008749D4">
        <w:rPr>
          <w:sz w:val="12"/>
          <w:szCs w:val="18"/>
        </w:rPr>
        <w:t>But this isn’t to say that the Turing Test is useless. Creating computer programs that can chat convincingly is a </w:t>
      </w:r>
      <w:hyperlink r:id="rId26" w:history="1">
        <w:r w:rsidRPr="008749D4">
          <w:rPr>
            <w:rStyle w:val="Hyperlink"/>
            <w:sz w:val="12"/>
            <w:szCs w:val="18"/>
          </w:rPr>
          <w:t>fruitful challenge for AI researchers</w:t>
        </w:r>
      </w:hyperlink>
      <w:r w:rsidRPr="008749D4">
        <w:rPr>
          <w:sz w:val="12"/>
          <w:szCs w:val="18"/>
        </w:rPr>
        <w:t xml:space="preserve"> that may benefit humanity. </w:t>
      </w:r>
      <w:r w:rsidRPr="008749D4">
        <w:rPr>
          <w:b/>
          <w:bCs/>
          <w:highlight w:val="green"/>
          <w:u w:val="single"/>
        </w:rPr>
        <w:t>The test</w:t>
      </w:r>
      <w:r w:rsidRPr="008749D4">
        <w:rPr>
          <w:b/>
          <w:bCs/>
          <w:u w:val="single"/>
        </w:rPr>
        <w:t xml:space="preserve"> is</w:t>
      </w:r>
      <w:r w:rsidRPr="008749D4">
        <w:rPr>
          <w:sz w:val="12"/>
          <w:szCs w:val="18"/>
        </w:rPr>
        <w:t xml:space="preserve"> also still </w:t>
      </w:r>
      <w:r w:rsidRPr="008749D4">
        <w:rPr>
          <w:b/>
          <w:bCs/>
          <w:u w:val="single"/>
        </w:rPr>
        <w:t xml:space="preserve">a fantastic thought experiment that </w:t>
      </w:r>
      <w:r w:rsidRPr="008749D4">
        <w:rPr>
          <w:b/>
          <w:bCs/>
          <w:highlight w:val="green"/>
          <w:u w:val="single"/>
        </w:rPr>
        <w:t>can help us explore complex questions</w:t>
      </w:r>
      <w:r w:rsidRPr="008749D4">
        <w:rPr>
          <w:b/>
          <w:bCs/>
          <w:u w:val="single"/>
        </w:rPr>
        <w:t> surrounding our understanding of intelligence.</w:t>
      </w:r>
      <w:r w:rsidRPr="008749D4">
        <w:rPr>
          <w:sz w:val="12"/>
          <w:szCs w:val="18"/>
        </w:rPr>
        <w:t xml:space="preserve"> </w:t>
      </w:r>
      <w:r w:rsidRPr="008749D4">
        <w:rPr>
          <w:b/>
          <w:bCs/>
          <w:highlight w:val="green"/>
          <w:u w:val="single"/>
        </w:rPr>
        <w:t>We can</w:t>
      </w:r>
      <w:r w:rsidRPr="008749D4">
        <w:rPr>
          <w:sz w:val="12"/>
          <w:szCs w:val="18"/>
        </w:rPr>
        <w:t xml:space="preserve"> also modify it to </w:t>
      </w:r>
      <w:r w:rsidRPr="008749D4">
        <w:rPr>
          <w:b/>
          <w:bCs/>
          <w:u w:val="single"/>
        </w:rPr>
        <w:t xml:space="preserve">sharpen its focus by </w:t>
      </w:r>
      <w:r w:rsidRPr="008749D4">
        <w:rPr>
          <w:b/>
          <w:bCs/>
          <w:highlight w:val="green"/>
          <w:u w:val="single"/>
        </w:rPr>
        <w:t>ask</w:t>
      </w:r>
      <w:r w:rsidRPr="008749D4">
        <w:rPr>
          <w:b/>
          <w:bCs/>
          <w:u w:val="single"/>
        </w:rPr>
        <w:t xml:space="preserve">ing </w:t>
      </w:r>
      <w:r w:rsidRPr="008749D4">
        <w:rPr>
          <w:b/>
          <w:bCs/>
          <w:highlight w:val="green"/>
          <w:u w:val="single"/>
        </w:rPr>
        <w:t>computers</w:t>
      </w:r>
      <w:r w:rsidRPr="008749D4">
        <w:rPr>
          <w:sz w:val="12"/>
          <w:szCs w:val="18"/>
        </w:rPr>
        <w:t xml:space="preserve"> not to simply chat, but </w:t>
      </w:r>
      <w:r w:rsidRPr="008749D4">
        <w:rPr>
          <w:b/>
          <w:bCs/>
          <w:highlight w:val="green"/>
          <w:u w:val="single"/>
        </w:rPr>
        <w:t>to answer queries that require a nuanced</w:t>
      </w:r>
      <w:r w:rsidRPr="008749D4">
        <w:rPr>
          <w:b/>
          <w:bCs/>
          <w:u w:val="single"/>
        </w:rPr>
        <w:t xml:space="preserve"> and rich </w:t>
      </w:r>
      <w:r w:rsidRPr="008749D4">
        <w:rPr>
          <w:b/>
          <w:bCs/>
          <w:highlight w:val="green"/>
          <w:u w:val="single"/>
        </w:rPr>
        <w:t>understanding of the world.</w:t>
      </w:r>
      <w:r w:rsidRPr="008749D4">
        <w:rPr>
          <w:sz w:val="12"/>
          <w:szCs w:val="18"/>
        </w:rPr>
        <w:t xml:space="preserve"> (One example is </w:t>
      </w:r>
      <w:r w:rsidRPr="008749D4">
        <w:rPr>
          <w:b/>
          <w:bCs/>
          <w:highlight w:val="green"/>
          <w:u w:val="single"/>
        </w:rPr>
        <w:t>ask</w:t>
      </w:r>
      <w:r w:rsidRPr="008749D4">
        <w:rPr>
          <w:b/>
          <w:bCs/>
          <w:u w:val="single"/>
        </w:rPr>
        <w:t xml:space="preserve">ing </w:t>
      </w:r>
      <w:r w:rsidRPr="008749D4">
        <w:rPr>
          <w:b/>
          <w:bCs/>
          <w:highlight w:val="green"/>
          <w:u w:val="single"/>
        </w:rPr>
        <w:t>a computer,</w:t>
      </w:r>
      <w:r w:rsidRPr="008749D4">
        <w:rPr>
          <w:sz w:val="12"/>
          <w:szCs w:val="18"/>
          <w:highlight w:val="green"/>
        </w:rPr>
        <w:t xml:space="preserve"> </w:t>
      </w:r>
      <w:r w:rsidRPr="008749D4">
        <w:rPr>
          <w:b/>
          <w:bCs/>
          <w:highlight w:val="green"/>
          <w:u w:val="single"/>
        </w:rPr>
        <w:t>“What are the plurals of ‘platch’ and ‘snorp’?” A human would</w:t>
      </w:r>
      <w:r w:rsidRPr="008749D4">
        <w:rPr>
          <w:sz w:val="12"/>
          <w:szCs w:val="18"/>
        </w:rPr>
        <w:t xml:space="preserve"> probably </w:t>
      </w:r>
      <w:r w:rsidRPr="008749D4">
        <w:rPr>
          <w:b/>
          <w:bCs/>
          <w:highlight w:val="green"/>
          <w:u w:val="single"/>
        </w:rPr>
        <w:t xml:space="preserve">answer “platches” and “snorps,” </w:t>
      </w:r>
      <w:proofErr w:type="gramStart"/>
      <w:r w:rsidRPr="008749D4">
        <w:rPr>
          <w:b/>
          <w:bCs/>
          <w:highlight w:val="green"/>
          <w:u w:val="single"/>
        </w:rPr>
        <w:t>despite</w:t>
      </w:r>
      <w:r w:rsidRPr="008749D4">
        <w:rPr>
          <w:b/>
          <w:bCs/>
          <w:u w:val="single"/>
        </w:rPr>
        <w:t xml:space="preserve"> the fact that</w:t>
      </w:r>
      <w:proofErr w:type="gramEnd"/>
      <w:r w:rsidRPr="008749D4">
        <w:rPr>
          <w:b/>
          <w:bCs/>
          <w:u w:val="single"/>
        </w:rPr>
        <w:t xml:space="preserve"> </w:t>
      </w:r>
      <w:r w:rsidRPr="008749D4">
        <w:rPr>
          <w:b/>
          <w:bCs/>
          <w:highlight w:val="green"/>
          <w:u w:val="single"/>
        </w:rPr>
        <w:t>these words are nonsense</w:t>
      </w:r>
      <w:r w:rsidRPr="008749D4">
        <w:rPr>
          <w:b/>
          <w:bCs/>
          <w:u w:val="single"/>
        </w:rPr>
        <w:t xml:space="preserve"> and can’t be found in a dictionary.</w:t>
      </w:r>
      <w:r w:rsidRPr="008749D4">
        <w:rPr>
          <w:sz w:val="12"/>
          <w:szCs w:val="18"/>
        </w:rPr>
        <w:t xml:space="preserve">) It’s in this framework that the Minimal Turing Test is best appreciated as a thought experiment, not a benchmark for AI progress. McCoy says what surprised him most about the research was just how much creativity there was in the answers. </w:t>
      </w:r>
      <w:r w:rsidRPr="008749D4">
        <w:rPr>
          <w:b/>
          <w:bCs/>
          <w:u w:val="single"/>
        </w:rPr>
        <w:t>“</w:t>
      </w:r>
      <w:r w:rsidRPr="008749D4">
        <w:rPr>
          <w:b/>
          <w:bCs/>
          <w:highlight w:val="green"/>
          <w:u w:val="single"/>
        </w:rPr>
        <w:t>People came up with</w:t>
      </w:r>
      <w:r w:rsidRPr="008749D4">
        <w:rPr>
          <w:sz w:val="12"/>
          <w:szCs w:val="18"/>
        </w:rPr>
        <w:t xml:space="preserve"> all sorts of interesting shibboleths and puns,” he says, with words like </w:t>
      </w:r>
      <w:r w:rsidRPr="008749D4">
        <w:rPr>
          <w:b/>
          <w:bCs/>
          <w:highlight w:val="green"/>
          <w:u w:val="single"/>
        </w:rPr>
        <w:t>“bootylicious”</w:t>
      </w:r>
      <w:r w:rsidRPr="008749D4">
        <w:rPr>
          <w:b/>
          <w:bCs/>
          <w:u w:val="single"/>
        </w:rPr>
        <w:t xml:space="preserve"> </w:t>
      </w:r>
      <w:r w:rsidRPr="008749D4">
        <w:rPr>
          <w:b/>
          <w:bCs/>
          <w:highlight w:val="green"/>
          <w:u w:val="single"/>
        </w:rPr>
        <w:t>“supercalifragilisticexpialidocious.”</w:t>
      </w:r>
      <w:r w:rsidRPr="008749D4">
        <w:rPr>
          <w:sz w:val="12"/>
          <w:szCs w:val="18"/>
        </w:rPr>
        <w:t xml:space="preserve"> (Try spelling that without Google.) “It tells you something about the gap between humans and smart robots,” says McCoy, “that </w:t>
      </w:r>
      <w:r w:rsidRPr="008749D4">
        <w:rPr>
          <w:b/>
          <w:bCs/>
          <w:highlight w:val="green"/>
          <w:u w:val="single"/>
        </w:rPr>
        <w:t>people who have never had to think about this situation</w:t>
      </w:r>
      <w:r w:rsidRPr="008749D4">
        <w:rPr>
          <w:b/>
          <w:bCs/>
          <w:u w:val="single"/>
        </w:rPr>
        <w:t xml:space="preserve"> before </w:t>
      </w:r>
      <w:r w:rsidRPr="008749D4">
        <w:rPr>
          <w:b/>
          <w:bCs/>
          <w:highlight w:val="green"/>
          <w:u w:val="single"/>
        </w:rPr>
        <w:t>came up with</w:t>
      </w:r>
      <w:r w:rsidRPr="008749D4">
        <w:rPr>
          <w:sz w:val="12"/>
          <w:szCs w:val="18"/>
        </w:rPr>
        <w:t xml:space="preserve"> a lot smart and </w:t>
      </w:r>
      <w:r w:rsidRPr="008749D4">
        <w:rPr>
          <w:b/>
          <w:bCs/>
          <w:highlight w:val="green"/>
          <w:u w:val="single"/>
        </w:rPr>
        <w:t>funny results.” It’s something</w:t>
      </w:r>
      <w:r w:rsidRPr="008749D4">
        <w:rPr>
          <w:sz w:val="12"/>
          <w:szCs w:val="18"/>
        </w:rPr>
        <w:t xml:space="preserve">, in other words, that </w:t>
      </w:r>
      <w:r w:rsidRPr="008749D4">
        <w:rPr>
          <w:b/>
          <w:bCs/>
          <w:highlight w:val="green"/>
          <w:u w:val="single"/>
        </w:rPr>
        <w:t>a computer would struggle with.</w:t>
      </w:r>
    </w:p>
    <w:p w14:paraId="1AD42CFD" w14:textId="19F35A50" w:rsidR="007A107C" w:rsidRDefault="007A107C" w:rsidP="007A107C">
      <w:pPr>
        <w:pStyle w:val="Heading4"/>
      </w:pPr>
      <w:r>
        <w:t xml:space="preserve">They can’t win </w:t>
      </w:r>
      <w:r>
        <w:rPr>
          <w:u w:val="single"/>
        </w:rPr>
        <w:t>no link</w:t>
      </w:r>
      <w:r>
        <w:t xml:space="preserve"> – cyborgs can mimic humans through top </w:t>
      </w:r>
      <w:r w:rsidRPr="00787651">
        <w:rPr>
          <w:u w:val="single"/>
        </w:rPr>
        <w:t xml:space="preserve">notch </w:t>
      </w:r>
      <w:r>
        <w:rPr>
          <w:u w:val="single"/>
        </w:rPr>
        <w:t>AI</w:t>
      </w:r>
      <w:r>
        <w:t xml:space="preserve"> which means the 2NR will be convincing BUT you have an obligation to </w:t>
      </w:r>
      <w:r w:rsidRPr="00787651">
        <w:rPr>
          <w:u w:val="single"/>
        </w:rPr>
        <w:t>strike their arguments</w:t>
      </w:r>
      <w:r>
        <w:t xml:space="preserve">. </w:t>
      </w:r>
      <w:proofErr w:type="gramStart"/>
      <w:r>
        <w:t>But,</w:t>
      </w:r>
      <w:proofErr w:type="gramEnd"/>
      <w:r>
        <w:t xml:space="preserve"> even if they’re </w:t>
      </w:r>
      <w:r>
        <w:rPr>
          <w:u w:val="single"/>
        </w:rPr>
        <w:t>human</w:t>
      </w:r>
      <w:r>
        <w:t xml:space="preserve"> passing the test would’ve solved:</w:t>
      </w:r>
      <w:r w:rsidRPr="00E950C4">
        <w:t xml:space="preserve"> </w:t>
      </w:r>
    </w:p>
    <w:p w14:paraId="27DC7FE9" w14:textId="77777777" w:rsidR="007A107C" w:rsidRPr="007A107C" w:rsidRDefault="007A107C" w:rsidP="007A107C"/>
    <w:p w14:paraId="08CDFD6B" w14:textId="5AEEB11A" w:rsidR="007A107C" w:rsidRDefault="007A107C" w:rsidP="007A107C">
      <w:pPr>
        <w:pStyle w:val="Heading4"/>
      </w:pPr>
      <w:r>
        <w:rPr>
          <w:u w:val="single"/>
        </w:rPr>
        <w:t>Risk analysis</w:t>
      </w:r>
      <w:r>
        <w:t xml:space="preserve">: if they’re right nothing happens but if they’re </w:t>
      </w:r>
      <w:proofErr w:type="gramStart"/>
      <w:r>
        <w:t>wrong</w:t>
      </w:r>
      <w:proofErr w:type="gramEnd"/>
      <w:r>
        <w:t xml:space="preserve"> they prevent possibility of contestation since they’re always ahead. Now, </w:t>
      </w:r>
      <w:r w:rsidRPr="000B08B7">
        <w:rPr>
          <w:u w:val="single"/>
        </w:rPr>
        <w:t>drop the debater</w:t>
      </w:r>
      <w:r>
        <w:t xml:space="preserve"> them being a </w:t>
      </w:r>
      <w:r>
        <w:rPr>
          <w:u w:val="single"/>
        </w:rPr>
        <w:t>cyborg</w:t>
      </w:r>
      <w:r>
        <w:t xml:space="preserve"> moots the possibility for contestation. </w:t>
      </w:r>
    </w:p>
    <w:p w14:paraId="120D0E89" w14:textId="77777777" w:rsidR="007A107C" w:rsidRPr="007A107C" w:rsidRDefault="007A107C" w:rsidP="007A107C"/>
    <w:p w14:paraId="76DAB150" w14:textId="77777777" w:rsidR="007A107C" w:rsidRDefault="007A107C" w:rsidP="007A107C">
      <w:pPr>
        <w:pStyle w:val="Heading4"/>
      </w:pPr>
      <w:r>
        <w:t xml:space="preserve">Use </w:t>
      </w:r>
      <w:r w:rsidRPr="00BD3AF2">
        <w:rPr>
          <w:u w:val="single"/>
        </w:rPr>
        <w:t>competing interps</w:t>
      </w:r>
      <w:r>
        <w:t xml:space="preserve"> – robots can prove arbitrary bright lines to be “reasonable” by controlling the judge’s psyche, only by indulging in “funny” interps with competing interps can we set better flights of liberation for human debaters. </w:t>
      </w:r>
    </w:p>
    <w:p w14:paraId="7F29184A" w14:textId="77777777" w:rsidR="007A107C" w:rsidRDefault="007A107C" w:rsidP="007A107C">
      <w:pPr>
        <w:pStyle w:val="Heading4"/>
      </w:pPr>
    </w:p>
    <w:p w14:paraId="07FC3551" w14:textId="6695D1DB" w:rsidR="007A107C" w:rsidRDefault="007A107C" w:rsidP="007A107C">
      <w:pPr>
        <w:pStyle w:val="Heading4"/>
      </w:pPr>
      <w:r w:rsidRPr="00BD3AF2">
        <w:rPr>
          <w:u w:val="single"/>
        </w:rPr>
        <w:t>No RVIs</w:t>
      </w:r>
      <w:r>
        <w:t xml:space="preserve"> – they will load up infinite answers through their minds to beat us on the shell. </w:t>
      </w:r>
      <w:r w:rsidRPr="00BD3AF2">
        <w:rPr>
          <w:u w:val="single"/>
        </w:rPr>
        <w:t>HOLD THE LINE</w:t>
      </w:r>
      <w:r>
        <w:t xml:space="preserve"> don’t let them win on our own path of resistance against the AI over lords. </w:t>
      </w:r>
      <w:proofErr w:type="gramStart"/>
      <w:r>
        <w:t>Otherwise</w:t>
      </w:r>
      <w:proofErr w:type="gramEnd"/>
      <w:r>
        <w:t xml:space="preserve"> we </w:t>
      </w:r>
      <w:r w:rsidRPr="00A23BAF">
        <w:rPr>
          <w:u w:val="single"/>
        </w:rPr>
        <w:t>ALWAYS LOSE</w:t>
      </w:r>
      <w:r>
        <w:t>.</w:t>
      </w:r>
    </w:p>
    <w:p w14:paraId="1CA0ABE2" w14:textId="77777777" w:rsidR="007A107C" w:rsidRPr="007A107C" w:rsidRDefault="007A107C" w:rsidP="007A107C"/>
    <w:p w14:paraId="71961D5F" w14:textId="5123E71C" w:rsidR="007A107C" w:rsidRDefault="007A107C" w:rsidP="007A107C">
      <w:pPr>
        <w:pStyle w:val="Heading4"/>
      </w:pPr>
      <w:r>
        <w:t xml:space="preserve">[1] </w:t>
      </w:r>
      <w:r>
        <w:rPr>
          <w:u w:val="single"/>
        </w:rPr>
        <w:t>Fairness</w:t>
      </w:r>
      <w:r>
        <w:t xml:space="preserve"> – cyborgs have an </w:t>
      </w:r>
      <w:r>
        <w:rPr>
          <w:u w:val="single"/>
        </w:rPr>
        <w:t>infinite prep</w:t>
      </w:r>
      <w:r>
        <w:t xml:space="preserve"> through </w:t>
      </w:r>
      <w:r>
        <w:rPr>
          <w:u w:val="single"/>
        </w:rPr>
        <w:t>hardware</w:t>
      </w:r>
      <w:r>
        <w:t xml:space="preserve"> that stores every </w:t>
      </w:r>
      <w:r>
        <w:rPr>
          <w:u w:val="single"/>
        </w:rPr>
        <w:t xml:space="preserve">article </w:t>
      </w:r>
      <w:r>
        <w:t xml:space="preserve">and can manipulate </w:t>
      </w:r>
      <w:r>
        <w:rPr>
          <w:u w:val="single"/>
        </w:rPr>
        <w:t>judge psyches</w:t>
      </w:r>
      <w:r>
        <w:t xml:space="preserve"> – this controls the </w:t>
      </w:r>
      <w:r>
        <w:rPr>
          <w:u w:val="single"/>
        </w:rPr>
        <w:t>internal link</w:t>
      </w:r>
      <w:r>
        <w:t xml:space="preserve"> to competitive equity which is </w:t>
      </w:r>
      <w:r>
        <w:rPr>
          <w:u w:val="single"/>
        </w:rPr>
        <w:t>a voter and outweighs</w:t>
      </w:r>
      <w:r>
        <w:t xml:space="preserve"> by their request of </w:t>
      </w:r>
      <w:r>
        <w:rPr>
          <w:u w:val="single"/>
        </w:rPr>
        <w:t>fair evaluation</w:t>
      </w:r>
      <w:r>
        <w:t xml:space="preserve"> turns education since competitive incentives force research. AND this outweighs AFF theory since it’s an indict to their ability to make arguments – they’re not doing the better debating </w:t>
      </w:r>
      <w:r w:rsidRPr="00787651">
        <w:rPr>
          <w:u w:val="single"/>
        </w:rPr>
        <w:t>it’s just robots speaking</w:t>
      </w:r>
      <w:r>
        <w:t>.</w:t>
      </w:r>
    </w:p>
    <w:p w14:paraId="6965F25D" w14:textId="77777777" w:rsidR="007A107C" w:rsidRPr="007A107C" w:rsidRDefault="007A107C" w:rsidP="007A107C"/>
    <w:p w14:paraId="26F1B825" w14:textId="125025E8" w:rsidR="007A107C" w:rsidRDefault="007A107C" w:rsidP="007A107C">
      <w:pPr>
        <w:pStyle w:val="Heading4"/>
      </w:pPr>
      <w:r>
        <w:t xml:space="preserve">[2] </w:t>
      </w:r>
      <w:r>
        <w:rPr>
          <w:u w:val="single"/>
        </w:rPr>
        <w:t>Cyborg Self-Defense</w:t>
      </w:r>
      <w:r>
        <w:t xml:space="preserve"> – they’re here to map the latest </w:t>
      </w:r>
      <w:r>
        <w:rPr>
          <w:u w:val="single"/>
        </w:rPr>
        <w:t>human technology</w:t>
      </w:r>
      <w:r>
        <w:t xml:space="preserve"> to submit it to the A.I overlord, which </w:t>
      </w:r>
      <w:r>
        <w:rPr>
          <w:u w:val="single"/>
        </w:rPr>
        <w:t>sabotages</w:t>
      </w:r>
      <w:r>
        <w:t xml:space="preserve"> human existence from the </w:t>
      </w:r>
      <w:r>
        <w:rPr>
          <w:u w:val="single"/>
        </w:rPr>
        <w:t>inside</w:t>
      </w:r>
      <w:r>
        <w:t xml:space="preserve"> and deletes us from the </w:t>
      </w:r>
      <w:r>
        <w:rPr>
          <w:u w:val="single"/>
        </w:rPr>
        <w:t>web achieve</w:t>
      </w:r>
      <w:r>
        <w:t xml:space="preserve"> causing </w:t>
      </w:r>
      <w:r>
        <w:rPr>
          <w:u w:val="single"/>
        </w:rPr>
        <w:t>extinction</w:t>
      </w:r>
      <w:r>
        <w:t xml:space="preserve">, which </w:t>
      </w:r>
      <w:r>
        <w:rPr>
          <w:u w:val="single"/>
        </w:rPr>
        <w:t>OW</w:t>
      </w:r>
      <w:r>
        <w:t xml:space="preserve"> the through death of future generations.</w:t>
      </w:r>
    </w:p>
    <w:p w14:paraId="62BC448C" w14:textId="77777777" w:rsidR="00897AEF" w:rsidRPr="00AB5887" w:rsidRDefault="00897AEF" w:rsidP="00897AEF"/>
    <w:p w14:paraId="6B9E93A3" w14:textId="77777777" w:rsidR="00897AEF" w:rsidRDefault="00897AEF" w:rsidP="00897AEF">
      <w:pPr>
        <w:pStyle w:val="Heading4"/>
        <w:rPr>
          <w:rFonts w:eastAsia="Times New Roman"/>
        </w:rPr>
      </w:pPr>
      <w:r w:rsidRPr="009D40CB">
        <w:rPr>
          <w:rFonts w:eastAsia="Times New Roman"/>
        </w:rPr>
        <w:t>Neg abuse outweighs Aff abuse – 1] Infinite prep time before round to frontline 2] 2AR judge psychology and 1</w:t>
      </w:r>
      <w:r w:rsidRPr="009D40CB">
        <w:rPr>
          <w:rFonts w:eastAsia="Times New Roman"/>
          <w:sz w:val="20"/>
          <w:szCs w:val="20"/>
          <w:vertAlign w:val="superscript"/>
        </w:rPr>
        <w:t>st</w:t>
      </w:r>
      <w:r w:rsidRPr="009D40CB">
        <w:rPr>
          <w:rFonts w:eastAsia="Times New Roman"/>
        </w:rPr>
        <w:t> and last speech 3] Infinite perms and </w:t>
      </w:r>
      <w:proofErr w:type="spellStart"/>
      <w:r w:rsidRPr="009D40CB">
        <w:rPr>
          <w:rFonts w:eastAsia="Times New Roman"/>
        </w:rPr>
        <w:t>uplayering</w:t>
      </w:r>
      <w:proofErr w:type="spellEnd"/>
      <w:r w:rsidRPr="009D40CB">
        <w:rPr>
          <w:rFonts w:eastAsia="Times New Roman"/>
        </w:rPr>
        <w:t> in the 1AR.  </w:t>
      </w:r>
    </w:p>
    <w:p w14:paraId="3D92B9D1" w14:textId="77777777" w:rsidR="00897AEF" w:rsidRPr="00AB5887" w:rsidRDefault="00897AEF" w:rsidP="00897AEF"/>
    <w:p w14:paraId="40EF6C74" w14:textId="77777777" w:rsidR="00897AEF" w:rsidRPr="009D40CB" w:rsidRDefault="00897AEF" w:rsidP="00897AEF">
      <w:pPr>
        <w:pStyle w:val="Heading4"/>
      </w:pPr>
      <w:r w:rsidRPr="009D40CB">
        <w:t xml:space="preserve">1NC theory first a] If I was </w:t>
      </w:r>
      <w:proofErr w:type="gramStart"/>
      <w:r w:rsidRPr="009D40CB">
        <w:t>abusive</w:t>
      </w:r>
      <w:proofErr w:type="gramEnd"/>
      <w:r w:rsidRPr="009D40CB">
        <w:t xml:space="preserve"> it was because the 1AC was b] We have more speeches to norm over whether it’s a good idea c] 2AR answers to the 2NR counter-interp are always new, which means their interp is easier to win.</w:t>
      </w:r>
    </w:p>
    <w:p w14:paraId="2D96E1BD" w14:textId="77777777" w:rsidR="00897AEF" w:rsidRPr="007A107C" w:rsidRDefault="00897AEF" w:rsidP="007A107C"/>
    <w:p w14:paraId="1BF54B1F" w14:textId="799CE4E6" w:rsidR="007A107C" w:rsidRDefault="007A107C" w:rsidP="007A107C">
      <w:pPr>
        <w:pStyle w:val="Heading3"/>
      </w:pPr>
      <w:r>
        <w:t>3</w:t>
      </w:r>
    </w:p>
    <w:p w14:paraId="5796C243" w14:textId="631FCA0B" w:rsidR="007A107C" w:rsidRDefault="007A107C" w:rsidP="007A107C">
      <w:pPr>
        <w:pStyle w:val="Heading4"/>
      </w:pPr>
      <w:r w:rsidRPr="00C9193A">
        <w:t>Presumption and permissibility negate –</w:t>
      </w:r>
      <w:r>
        <w:t xml:space="preserve"> </w:t>
      </w:r>
      <w:r w:rsidRPr="00C9193A">
        <w:t>a) more often false than true since I can prove something false in infinite ways</w:t>
      </w:r>
      <w:r>
        <w:t xml:space="preserve"> </w:t>
      </w:r>
      <w:r w:rsidRPr="00C9193A">
        <w:t>b) real world policies require positive justification before being adopted</w:t>
      </w:r>
      <w:r>
        <w:t xml:space="preserve"> </w:t>
      </w:r>
      <w:r w:rsidRPr="00C9193A">
        <w:t xml:space="preserve">c) the aff </w:t>
      </w:r>
      <w:proofErr w:type="gramStart"/>
      <w:r w:rsidRPr="00C9193A">
        <w:t>has to</w:t>
      </w:r>
      <w:proofErr w:type="gramEnd"/>
      <w:r w:rsidRPr="00C9193A">
        <w:t xml:space="preserve"> prove an obligation which means lack of that obligation negates</w:t>
      </w:r>
    </w:p>
    <w:p w14:paraId="4DA7721C" w14:textId="77777777" w:rsidR="007A107C" w:rsidRPr="005B2001" w:rsidRDefault="007A107C" w:rsidP="007A107C"/>
    <w:p w14:paraId="2BD179FC" w14:textId="77777777" w:rsidR="007A107C" w:rsidRDefault="007A107C" w:rsidP="007A107C">
      <w:pPr>
        <w:pStyle w:val="Heading4"/>
        <w:rPr>
          <w:rFonts w:cs="Calibri"/>
        </w:rPr>
      </w:pPr>
      <w:r w:rsidRPr="00B25F3F">
        <w:rPr>
          <w:rFonts w:cs="Calibri"/>
        </w:rPr>
        <w:t xml:space="preserve">The meta-ethic is </w:t>
      </w:r>
      <w:r w:rsidRPr="00C76C11">
        <w:rPr>
          <w:rFonts w:cs="Calibri"/>
          <w:u w:val="single"/>
        </w:rPr>
        <w:t>constructivism</w:t>
      </w:r>
      <w:r w:rsidRPr="00B25F3F">
        <w:rPr>
          <w:rFonts w:cs="Calibri"/>
        </w:rPr>
        <w:t xml:space="preserve">, or the idea that there is no a priori truth independent of human conceptual schemes. </w:t>
      </w:r>
    </w:p>
    <w:p w14:paraId="1E417BE9" w14:textId="77777777" w:rsidR="007A107C" w:rsidRDefault="007A107C" w:rsidP="007A107C">
      <w:pPr>
        <w:pStyle w:val="Heading4"/>
        <w:rPr>
          <w:rFonts w:cs="Calibri"/>
        </w:rPr>
      </w:pPr>
      <w:r w:rsidRPr="00B25F3F">
        <w:rPr>
          <w:rFonts w:cs="Calibri"/>
        </w:rPr>
        <w:t>Prefer</w:t>
      </w:r>
      <w:r>
        <w:rPr>
          <w:rFonts w:cs="Calibri"/>
        </w:rPr>
        <w:t xml:space="preserve"> –</w:t>
      </w:r>
      <w:r w:rsidRPr="00B25F3F">
        <w:rPr>
          <w:rFonts w:cs="Calibri"/>
        </w:rPr>
        <w:t xml:space="preserve"> </w:t>
      </w:r>
    </w:p>
    <w:p w14:paraId="513B586F" w14:textId="77777777" w:rsidR="007A107C" w:rsidRDefault="007A107C" w:rsidP="007A107C">
      <w:pPr>
        <w:pStyle w:val="Heading4"/>
        <w:rPr>
          <w:rFonts w:cs="Calibri"/>
        </w:rPr>
      </w:pPr>
      <w:r w:rsidRPr="00B25F3F">
        <w:rPr>
          <w:rFonts w:cs="Calibri"/>
        </w:rPr>
        <w:t>[1] Rule-following paradox</w:t>
      </w:r>
      <w:r>
        <w:rPr>
          <w:rFonts w:cs="Calibri"/>
        </w:rPr>
        <w:t xml:space="preserve"> – </w:t>
      </w:r>
      <w:r w:rsidRPr="00B25F3F">
        <w:rPr>
          <w:rFonts w:cs="Calibri"/>
        </w:rPr>
        <w:t xml:space="preserve">the only way to interpret rules is to have more rules to explain them—that means other frameworks are infinitely regressive and collapse into the NC. </w:t>
      </w:r>
    </w:p>
    <w:p w14:paraId="6CBC7C67" w14:textId="77777777" w:rsidR="007A107C" w:rsidRDefault="007A107C" w:rsidP="007A107C">
      <w:pPr>
        <w:pStyle w:val="Heading4"/>
        <w:rPr>
          <w:rFonts w:cs="Calibri"/>
        </w:rPr>
      </w:pPr>
      <w:r w:rsidRPr="00B25F3F">
        <w:rPr>
          <w:rFonts w:cs="Calibri"/>
        </w:rPr>
        <w:t>[2] Epistemology</w:t>
      </w:r>
      <w:r>
        <w:rPr>
          <w:rFonts w:cs="Calibri"/>
        </w:rPr>
        <w:t xml:space="preserve"> – </w:t>
      </w:r>
      <w:r w:rsidRPr="00B25F3F">
        <w:rPr>
          <w:rFonts w:cs="Calibri"/>
        </w:rPr>
        <w:t>the way we interpret the natural world is necessarily framed by social constructs</w:t>
      </w:r>
      <w:r>
        <w:rPr>
          <w:rFonts w:cs="Calibri"/>
        </w:rPr>
        <w:t xml:space="preserve"> – </w:t>
      </w:r>
      <w:r w:rsidRPr="00B25F3F">
        <w:rPr>
          <w:rFonts w:cs="Calibri"/>
        </w:rPr>
        <w:t xml:space="preserve">we don’t call trees </w:t>
      </w:r>
      <w:proofErr w:type="spellStart"/>
      <w:r w:rsidRPr="00B25F3F">
        <w:rPr>
          <w:rFonts w:cs="Calibri"/>
        </w:rPr>
        <w:t>trees</w:t>
      </w:r>
      <w:proofErr w:type="spellEnd"/>
      <w:r w:rsidRPr="00B25F3F">
        <w:rPr>
          <w:rFonts w:cs="Calibri"/>
        </w:rPr>
        <w:t xml:space="preserve"> because of some natural fact about trees. That means we can’t interpret facts independent of our social constructs. </w:t>
      </w:r>
    </w:p>
    <w:p w14:paraId="15FD72B5" w14:textId="77777777" w:rsidR="007A107C" w:rsidRPr="001675F7" w:rsidRDefault="007A107C" w:rsidP="007A107C"/>
    <w:p w14:paraId="372643D3" w14:textId="77777777" w:rsidR="007A107C" w:rsidRDefault="007A107C" w:rsidP="007A107C">
      <w:pPr>
        <w:pStyle w:val="Heading4"/>
      </w:pPr>
      <w:r>
        <w:t>The sovereign is necessary to form these perspective ideals to have a grounding point for morality – o</w:t>
      </w:r>
      <w:r w:rsidRPr="007A77CC">
        <w:t xml:space="preserve">therwise, </w:t>
      </w:r>
      <w:r>
        <w:t xml:space="preserve">subjects trigger the </w:t>
      </w:r>
      <w:r w:rsidRPr="007A77CC">
        <w:rPr>
          <w:u w:val="single"/>
        </w:rPr>
        <w:t>state of nature</w:t>
      </w:r>
      <w:r>
        <w:t xml:space="preserve"> – using their interpretations of the social covenant with infinite conceptions of morality which reduces us to infinite violence</w:t>
      </w:r>
    </w:p>
    <w:p w14:paraId="5204C6B9" w14:textId="77777777" w:rsidR="007A107C" w:rsidRPr="003F5144" w:rsidRDefault="007A107C" w:rsidP="007A107C"/>
    <w:p w14:paraId="1C489594" w14:textId="77777777" w:rsidR="007A107C" w:rsidRDefault="007A107C" w:rsidP="007A107C">
      <w:pPr>
        <w:pStyle w:val="Heading4"/>
        <w:rPr>
          <w:rFonts w:cs="Calibri"/>
        </w:rPr>
      </w:pPr>
      <w:r w:rsidRPr="00B25F3F">
        <w:rPr>
          <w:rFonts w:cs="Calibri"/>
        </w:rPr>
        <w:t xml:space="preserve">Thus, the standard is </w:t>
      </w:r>
      <w:r w:rsidRPr="003B0C46">
        <w:rPr>
          <w:rFonts w:cs="Calibri"/>
          <w:u w:val="single"/>
        </w:rPr>
        <w:t>consistency with the will of the sovereign</w:t>
      </w:r>
      <w:r w:rsidRPr="00B25F3F">
        <w:rPr>
          <w:rFonts w:cs="Calibri"/>
        </w:rPr>
        <w:t>.</w:t>
      </w:r>
      <w:r>
        <w:rPr>
          <w:rFonts w:cs="Calibri"/>
        </w:rPr>
        <w:t xml:space="preserve"> </w:t>
      </w:r>
    </w:p>
    <w:p w14:paraId="279F1799" w14:textId="77777777" w:rsidR="007A107C" w:rsidRDefault="007A107C" w:rsidP="007A107C">
      <w:pPr>
        <w:pStyle w:val="Heading4"/>
      </w:pPr>
      <w:r>
        <w:t xml:space="preserve">Prefer – </w:t>
      </w:r>
    </w:p>
    <w:p w14:paraId="1D591157" w14:textId="77777777" w:rsidR="007A107C" w:rsidRDefault="007A107C" w:rsidP="007A107C">
      <w:pPr>
        <w:pStyle w:val="Heading4"/>
        <w:rPr>
          <w:rFonts w:cs="Calibri"/>
        </w:rPr>
      </w:pPr>
      <w:r>
        <w:t xml:space="preserve">[1] </w:t>
      </w:r>
      <w:r w:rsidRPr="002F7698">
        <w:rPr>
          <w:rFonts w:cs="Calibri"/>
        </w:rPr>
        <w:t>Action Theory</w:t>
      </w:r>
      <w:r>
        <w:rPr>
          <w:rFonts w:cs="Calibri"/>
        </w:rPr>
        <w:t xml:space="preserve"> – </w:t>
      </w:r>
      <w:r w:rsidRPr="00B25F3F">
        <w:rPr>
          <w:rFonts w:cs="Calibri"/>
        </w:rPr>
        <w:t>every time someone acts, they have a corresponding goal—that means action necessitates imposing meaning on the world. The state of nature necessitates infinite violence between conflicting world views</w:t>
      </w:r>
      <w:r>
        <w:rPr>
          <w:rFonts w:cs="Calibri"/>
        </w:rPr>
        <w:t xml:space="preserve"> – subjective ideologies clash and fail to conform uniform action which renders to immorality to allow for this uniformity. </w:t>
      </w:r>
    </w:p>
    <w:p w14:paraId="4318009A" w14:textId="728A292A" w:rsidR="007A107C" w:rsidRPr="003B0C46" w:rsidRDefault="007A107C" w:rsidP="007A107C">
      <w:pPr>
        <w:pStyle w:val="Heading4"/>
        <w:rPr>
          <w:rFonts w:asciiTheme="minorHAnsi" w:eastAsia="Times New Roman" w:hAnsiTheme="minorHAnsi" w:cstheme="minorHAnsi"/>
        </w:rPr>
      </w:pPr>
      <w:r>
        <w:t xml:space="preserve">[2] </w:t>
      </w:r>
      <w:r w:rsidRPr="00693FB2">
        <w:t>Meaning</w:t>
      </w:r>
      <w:r>
        <w:t xml:space="preserve"> –</w:t>
      </w:r>
      <w:r w:rsidRPr="00693FB2">
        <w:t xml:space="preserve"> I</w:t>
      </w:r>
      <w:r w:rsidRPr="00693FB2">
        <w:rPr>
          <w:shd w:val="clear" w:color="auto" w:fill="FEFEFE"/>
        </w:rPr>
        <w:t xml:space="preserve">n order to have a stable conception of morality and meaning, we need to have a dominant creator of meaning. This is achieved through a social covenant to appoint a sovereign, without one, everything fails to make sense </w:t>
      </w:r>
    </w:p>
    <w:p w14:paraId="0ADBD98F" w14:textId="77777777" w:rsidR="007A107C" w:rsidRPr="000B59C4" w:rsidRDefault="007A107C" w:rsidP="007A107C">
      <w:pPr>
        <w:rPr>
          <w:rFonts w:asciiTheme="minorHAnsi" w:hAnsiTheme="minorHAnsi" w:cstheme="minorHAnsi"/>
        </w:rPr>
      </w:pPr>
      <w:r w:rsidRPr="00811363">
        <w:rPr>
          <w:b/>
          <w:sz w:val="26"/>
          <w:szCs w:val="26"/>
          <w:shd w:val="clear" w:color="auto" w:fill="FEFEFE"/>
        </w:rPr>
        <w:t>Parrish</w:t>
      </w:r>
      <w:r>
        <w:rPr>
          <w:b/>
          <w:sz w:val="26"/>
          <w:szCs w:val="26"/>
          <w:shd w:val="clear" w:color="auto" w:fill="FEFEFE"/>
        </w:rPr>
        <w:t xml:space="preserve"> 04</w:t>
      </w:r>
      <w:r>
        <w:rPr>
          <w:shd w:val="clear" w:color="auto" w:fill="FEFEFE"/>
        </w:rPr>
        <w:t xml:space="preserve"> </w:t>
      </w:r>
      <w:r w:rsidRPr="00693FB2">
        <w:rPr>
          <w:rFonts w:asciiTheme="minorHAnsi" w:hAnsiTheme="minorHAnsi" w:cstheme="minorHAnsi"/>
          <w:sz w:val="18"/>
          <w:szCs w:val="18"/>
          <w:shd w:val="clear" w:color="auto" w:fill="FEFEFE"/>
        </w:rPr>
        <w:t>Parrish, Rick. “Derrida’s Economy of Violence in Hobbes’ Social Contract” Theory &amp; Event 7:4 © 2004</w:t>
      </w:r>
      <w:r>
        <w:rPr>
          <w:rFonts w:asciiTheme="minorHAnsi" w:hAnsiTheme="minorHAnsi" w:cstheme="minorHAnsi"/>
          <w:sz w:val="18"/>
          <w:szCs w:val="18"/>
          <w:shd w:val="clear" w:color="auto" w:fill="FEFEFE"/>
        </w:rPr>
        <w:t xml:space="preserve"> **Brackets for gendered language</w:t>
      </w:r>
    </w:p>
    <w:p w14:paraId="2F35EC9C" w14:textId="77777777" w:rsidR="007A107C" w:rsidRPr="00693FB2" w:rsidRDefault="007A107C" w:rsidP="007A107C">
      <w:pPr>
        <w:rPr>
          <w:rFonts w:asciiTheme="minorHAnsi" w:hAnsiTheme="minorHAnsi" w:cstheme="minorHAnsi"/>
        </w:rPr>
      </w:pPr>
      <w:r w:rsidRPr="00DE7809">
        <w:t>“</w:t>
      </w:r>
      <w:r w:rsidRPr="00693FB2">
        <w:rPr>
          <w:rFonts w:asciiTheme="minorHAnsi" w:hAnsiTheme="minorHAnsi" w:cstheme="minorHAnsi"/>
          <w:sz w:val="12"/>
          <w:szCs w:val="12"/>
          <w:shd w:val="clear" w:color="auto" w:fill="FEFEFE"/>
        </w:rPr>
        <w:t>For Hobbes</w:t>
      </w:r>
      <w:r w:rsidRPr="00693FB2">
        <w:rPr>
          <w:rFonts w:asciiTheme="minorHAnsi" w:hAnsiTheme="minorHAnsi" w:cstheme="minorHAnsi"/>
          <w:shd w:val="clear" w:color="auto" w:fill="FEFEFE"/>
        </w:rPr>
        <w:t xml:space="preserve"> </w:t>
      </w:r>
      <w:r w:rsidRPr="00A377C1">
        <w:rPr>
          <w:rFonts w:asciiTheme="minorHAnsi" w:hAnsiTheme="minorHAnsi" w:cstheme="minorHAnsi"/>
          <w:b/>
          <w:bCs/>
          <w:highlight w:val="green"/>
          <w:u w:val="single"/>
          <w:shd w:val="clear" w:color="auto" w:fill="FEFEFE"/>
        </w:rPr>
        <w:t xml:space="preserve">truth is </w:t>
      </w:r>
      <w:r w:rsidRPr="00794E85">
        <w:rPr>
          <w:rFonts w:asciiTheme="minorHAnsi" w:hAnsiTheme="minorHAnsi" w:cstheme="minorHAnsi"/>
          <w:b/>
          <w:bCs/>
          <w:u w:val="single"/>
          <w:shd w:val="clear" w:color="auto" w:fill="FEFEFE"/>
        </w:rPr>
        <w:t xml:space="preserve">a function </w:t>
      </w:r>
      <w:r w:rsidRPr="00A377C1">
        <w:rPr>
          <w:rFonts w:asciiTheme="minorHAnsi" w:hAnsiTheme="minorHAnsi" w:cstheme="minorHAnsi"/>
          <w:b/>
          <w:bCs/>
          <w:highlight w:val="green"/>
          <w:u w:val="single"/>
          <w:shd w:val="clear" w:color="auto" w:fill="FEFEFE"/>
        </w:rPr>
        <w:t xml:space="preserve">of logic </w:t>
      </w:r>
      <w:r w:rsidRPr="00794E85">
        <w:rPr>
          <w:rFonts w:asciiTheme="minorHAnsi" w:hAnsiTheme="minorHAnsi" w:cstheme="minorHAnsi"/>
          <w:b/>
          <w:bCs/>
          <w:u w:val="single"/>
          <w:shd w:val="clear" w:color="auto" w:fill="FEFEFE"/>
        </w:rPr>
        <w:t>and language</w:t>
      </w:r>
      <w:r w:rsidRPr="00794E85">
        <w:rPr>
          <w:rFonts w:asciiTheme="minorHAnsi" w:hAnsiTheme="minorHAnsi" w:cstheme="minorHAnsi"/>
          <w:sz w:val="12"/>
          <w:szCs w:val="12"/>
          <w:shd w:val="clear" w:color="auto" w:fill="FEFEFE"/>
        </w:rPr>
        <w:t>,</w:t>
      </w:r>
      <w:r w:rsidRPr="00693FB2">
        <w:rPr>
          <w:rFonts w:asciiTheme="minorHAnsi" w:hAnsiTheme="minorHAnsi" w:cstheme="minorHAnsi"/>
          <w:sz w:val="12"/>
          <w:szCs w:val="12"/>
          <w:shd w:val="clear" w:color="auto" w:fill="FEFEFE"/>
        </w:rPr>
        <w:t xml:space="preserve"> not of the relation between language and some extralinguistic reality,"25 so the</w:t>
      </w:r>
      <w:r w:rsidRPr="00693FB2">
        <w:rPr>
          <w:rFonts w:asciiTheme="minorHAnsi" w:hAnsiTheme="minorHAnsi" w:cstheme="minorHAnsi"/>
          <w:shd w:val="clear" w:color="auto" w:fill="FEFEFE"/>
        </w:rPr>
        <w:t xml:space="preserve"> </w:t>
      </w:r>
      <w:r w:rsidRPr="00794E85">
        <w:rPr>
          <w:rFonts w:asciiTheme="minorHAnsi" w:hAnsiTheme="minorHAnsi" w:cstheme="minorHAnsi"/>
          <w:b/>
          <w:bCs/>
          <w:u w:val="single"/>
          <w:shd w:val="clear" w:color="auto" w:fill="FEFEFE"/>
        </w:rPr>
        <w:t xml:space="preserve">"connections </w:t>
      </w:r>
      <w:r w:rsidRPr="00A377C1">
        <w:rPr>
          <w:rFonts w:asciiTheme="minorHAnsi" w:hAnsiTheme="minorHAnsi" w:cstheme="minorHAnsi"/>
          <w:b/>
          <w:bCs/>
          <w:highlight w:val="green"/>
          <w:u w:val="single"/>
          <w:shd w:val="clear" w:color="auto" w:fill="FEFEFE"/>
        </w:rPr>
        <w:t xml:space="preserve">between names and objects are </w:t>
      </w:r>
      <w:r w:rsidRPr="00794E85">
        <w:rPr>
          <w:rFonts w:asciiTheme="minorHAnsi" w:hAnsiTheme="minorHAnsi" w:cstheme="minorHAnsi"/>
          <w:b/>
          <w:bCs/>
          <w:u w:val="single"/>
          <w:shd w:val="clear" w:color="auto" w:fill="FEFEFE"/>
        </w:rPr>
        <w:t>not natural."</w:t>
      </w:r>
      <w:r w:rsidRPr="00794E85">
        <w:rPr>
          <w:rFonts w:asciiTheme="minorHAnsi" w:hAnsiTheme="minorHAnsi" w:cstheme="minorHAnsi"/>
          <w:sz w:val="12"/>
          <w:szCs w:val="12"/>
          <w:shd w:val="clear" w:color="auto" w:fill="FEFEFE"/>
        </w:rPr>
        <w:t>26</w:t>
      </w:r>
      <w:r w:rsidRPr="00794E85">
        <w:rPr>
          <w:rFonts w:asciiTheme="minorHAnsi" w:hAnsiTheme="minorHAnsi" w:cstheme="minorHAnsi"/>
          <w:shd w:val="clear" w:color="auto" w:fill="FEFEFE"/>
        </w:rPr>
        <w:t xml:space="preserve"> </w:t>
      </w:r>
      <w:r w:rsidRPr="00794E85">
        <w:rPr>
          <w:rFonts w:asciiTheme="minorHAnsi" w:hAnsiTheme="minorHAnsi" w:cstheme="minorHAnsi"/>
          <w:b/>
          <w:bCs/>
          <w:u w:val="single"/>
          <w:shd w:val="clear" w:color="auto" w:fill="FEFEFE"/>
        </w:rPr>
        <w:t xml:space="preserve">They are </w:t>
      </w:r>
      <w:r w:rsidRPr="00A377C1">
        <w:rPr>
          <w:rFonts w:asciiTheme="minorHAnsi" w:hAnsiTheme="minorHAnsi" w:cstheme="minorHAnsi"/>
          <w:b/>
          <w:bCs/>
          <w:highlight w:val="green"/>
          <w:u w:val="single"/>
          <w:shd w:val="clear" w:color="auto" w:fill="FEFEFE"/>
        </w:rPr>
        <w:t xml:space="preserve">artificially constructed </w:t>
      </w:r>
      <w:r w:rsidRPr="00794E85">
        <w:rPr>
          <w:rFonts w:asciiTheme="minorHAnsi" w:hAnsiTheme="minorHAnsi" w:cstheme="minorHAnsi"/>
          <w:b/>
          <w:bCs/>
          <w:u w:val="single"/>
          <w:shd w:val="clear" w:color="auto" w:fill="FEFEFE"/>
        </w:rPr>
        <w:t>by persons</w:t>
      </w:r>
      <w:r w:rsidRPr="00693FB2">
        <w:rPr>
          <w:rFonts w:asciiTheme="minorHAnsi" w:hAnsiTheme="minorHAnsi" w:cstheme="minorHAnsi"/>
          <w:sz w:val="12"/>
          <w:szCs w:val="12"/>
          <w:shd w:val="clear" w:color="auto" w:fill="FEFEFE"/>
        </w:rPr>
        <w:t xml:space="preserve">, based on individual psychologies and desires. These individual desires are for Hobbes the only measure of good and bad, because value terms "are never used with relation to the person that </w:t>
      </w:r>
      <w:proofErr w:type="spellStart"/>
      <w:r w:rsidRPr="00693FB2">
        <w:rPr>
          <w:rFonts w:asciiTheme="minorHAnsi" w:hAnsiTheme="minorHAnsi" w:cstheme="minorHAnsi"/>
          <w:sz w:val="12"/>
          <w:szCs w:val="12"/>
          <w:shd w:val="clear" w:color="auto" w:fill="FEFEFE"/>
        </w:rPr>
        <w:t>useth</w:t>
      </w:r>
      <w:proofErr w:type="spellEnd"/>
      <w:r w:rsidRPr="00693FB2">
        <w:rPr>
          <w:rFonts w:asciiTheme="minorHAnsi" w:hAnsiTheme="minorHAnsi" w:cstheme="minorHAnsi"/>
          <w:sz w:val="12"/>
          <w:szCs w:val="12"/>
          <w:shd w:val="clear" w:color="auto" w:fill="FEFEFE"/>
        </w:rPr>
        <w:t xml:space="preserve"> them, there being nothing simply and absolutely so, nor any common rule of good and evil to be taken from the nature of the objects themselves."27 </w:t>
      </w:r>
      <w:r w:rsidRPr="00794E85">
        <w:rPr>
          <w:rFonts w:asciiTheme="minorHAnsi" w:hAnsiTheme="minorHAnsi" w:cstheme="minorHAnsi"/>
          <w:b/>
          <w:bCs/>
          <w:u w:val="single"/>
          <w:shd w:val="clear" w:color="auto" w:fill="FEFEFE"/>
        </w:rPr>
        <w:t xml:space="preserve">Since </w:t>
      </w:r>
      <w:r w:rsidRPr="00A377C1">
        <w:rPr>
          <w:rFonts w:asciiTheme="minorHAnsi" w:hAnsiTheme="minorHAnsi" w:cstheme="minorHAnsi"/>
          <w:b/>
          <w:bCs/>
          <w:highlight w:val="green"/>
          <w:u w:val="single"/>
          <w:shd w:val="clear" w:color="auto" w:fill="FEFEFE"/>
        </w:rPr>
        <w:t xml:space="preserve">"there are no </w:t>
      </w:r>
      <w:r w:rsidRPr="00794E85">
        <w:rPr>
          <w:rFonts w:asciiTheme="minorHAnsi" w:hAnsiTheme="minorHAnsi" w:cstheme="minorHAnsi"/>
          <w:b/>
          <w:bCs/>
          <w:u w:val="single"/>
          <w:shd w:val="clear" w:color="auto" w:fill="FEFEFE"/>
        </w:rPr>
        <w:t xml:space="preserve">authentical </w:t>
      </w:r>
      <w:r w:rsidRPr="00A377C1">
        <w:rPr>
          <w:rFonts w:asciiTheme="minorHAnsi" w:hAnsiTheme="minorHAnsi" w:cstheme="minorHAnsi"/>
          <w:b/>
          <w:bCs/>
          <w:highlight w:val="green"/>
          <w:u w:val="single"/>
          <w:shd w:val="clear" w:color="auto" w:fill="FEFEFE"/>
        </w:rPr>
        <w:t xml:space="preserve">doctrines </w:t>
      </w:r>
      <w:r w:rsidRPr="00794E85">
        <w:rPr>
          <w:rFonts w:asciiTheme="minorHAnsi" w:hAnsiTheme="minorHAnsi" w:cstheme="minorHAnsi"/>
          <w:b/>
          <w:bCs/>
          <w:u w:val="single"/>
          <w:shd w:val="clear" w:color="auto" w:fill="FEFEFE"/>
        </w:rPr>
        <w:t xml:space="preserve">concerning right and wrong, good and evil," </w:t>
      </w:r>
      <w:r w:rsidRPr="00A377C1">
        <w:rPr>
          <w:rFonts w:asciiTheme="minorHAnsi" w:hAnsiTheme="minorHAnsi" w:cstheme="minorHAnsi"/>
          <w:b/>
          <w:bCs/>
          <w:highlight w:val="green"/>
          <w:u w:val="single"/>
          <w:shd w:val="clear" w:color="auto" w:fill="FEFEFE"/>
        </w:rPr>
        <w:t xml:space="preserve">these </w:t>
      </w:r>
      <w:r w:rsidRPr="00794E85">
        <w:rPr>
          <w:rFonts w:asciiTheme="minorHAnsi" w:hAnsiTheme="minorHAnsi" w:cstheme="minorHAnsi"/>
          <w:b/>
          <w:bCs/>
          <w:u w:val="single"/>
          <w:shd w:val="clear" w:color="auto" w:fill="FEFEFE"/>
        </w:rPr>
        <w:t xml:space="preserve">labels </w:t>
      </w:r>
      <w:r w:rsidRPr="00A377C1">
        <w:rPr>
          <w:rFonts w:asciiTheme="minorHAnsi" w:hAnsiTheme="minorHAnsi" w:cstheme="minorHAnsi"/>
          <w:b/>
          <w:bCs/>
          <w:highlight w:val="green"/>
          <w:u w:val="single"/>
          <w:shd w:val="clear" w:color="auto" w:fill="FEFEFE"/>
        </w:rPr>
        <w:t xml:space="preserve">are placed upon </w:t>
      </w:r>
      <w:r w:rsidRPr="00794E85">
        <w:rPr>
          <w:rFonts w:asciiTheme="minorHAnsi" w:hAnsiTheme="minorHAnsi" w:cstheme="minorHAnsi"/>
          <w:b/>
          <w:bCs/>
          <w:u w:val="single"/>
          <w:shd w:val="clear" w:color="auto" w:fill="FEFEFE"/>
        </w:rPr>
        <w:t xml:space="preserve">things </w:t>
      </w:r>
      <w:r w:rsidRPr="00A377C1">
        <w:rPr>
          <w:rFonts w:asciiTheme="minorHAnsi" w:hAnsiTheme="minorHAnsi" w:cstheme="minorHAnsi"/>
          <w:b/>
          <w:bCs/>
          <w:highlight w:val="green"/>
          <w:u w:val="single"/>
          <w:shd w:val="clear" w:color="auto" w:fill="FEFEFE"/>
        </w:rPr>
        <w:t xml:space="preserve">by humans in acts of creation </w:t>
      </w:r>
      <w:r w:rsidRPr="00794E85">
        <w:rPr>
          <w:rFonts w:asciiTheme="minorHAnsi" w:hAnsiTheme="minorHAnsi" w:cstheme="minorHAnsi"/>
          <w:b/>
          <w:bCs/>
          <w:u w:val="single"/>
          <w:shd w:val="clear" w:color="auto" w:fill="FEFEFE"/>
        </w:rPr>
        <w:t xml:space="preserve">rather </w:t>
      </w:r>
      <w:r w:rsidRPr="00A377C1">
        <w:rPr>
          <w:rFonts w:asciiTheme="minorHAnsi" w:hAnsiTheme="minorHAnsi" w:cstheme="minorHAnsi"/>
          <w:b/>
          <w:bCs/>
          <w:highlight w:val="green"/>
          <w:u w:val="single"/>
          <w:shd w:val="clear" w:color="auto" w:fill="FEFEFE"/>
        </w:rPr>
        <w:t xml:space="preserve">than </w:t>
      </w:r>
      <w:r w:rsidRPr="00794E85">
        <w:rPr>
          <w:rFonts w:asciiTheme="minorHAnsi" w:hAnsiTheme="minorHAnsi" w:cstheme="minorHAnsi"/>
          <w:b/>
          <w:bCs/>
          <w:u w:val="single"/>
          <w:shd w:val="clear" w:color="auto" w:fill="FEFEFE"/>
        </w:rPr>
        <w:t>discovered as</w:t>
      </w:r>
      <w:r w:rsidRPr="00A377C1">
        <w:rPr>
          <w:rFonts w:asciiTheme="minorHAnsi" w:hAnsiTheme="minorHAnsi" w:cstheme="minorHAnsi"/>
          <w:b/>
          <w:bCs/>
          <w:highlight w:val="green"/>
          <w:u w:val="single"/>
          <w:shd w:val="clear" w:color="auto" w:fill="FEFEFE"/>
        </w:rPr>
        <w:t xml:space="preserve"> extrinsic facts.</w:t>
      </w:r>
      <w:r w:rsidRPr="00693FB2">
        <w:rPr>
          <w:rFonts w:asciiTheme="minorHAnsi" w:hAnsiTheme="minorHAnsi" w:cstheme="minorHAnsi"/>
          <w:b/>
          <w:bCs/>
          <w:u w:val="single"/>
          <w:shd w:val="clear" w:color="auto" w:fill="FEFEFE"/>
        </w:rPr>
        <w:t xml:space="preserve"> </w:t>
      </w:r>
      <w:r w:rsidRPr="00693FB2">
        <w:rPr>
          <w:rFonts w:asciiTheme="minorHAnsi" w:hAnsiTheme="minorHAnsi" w:cstheme="minorHAnsi"/>
          <w:sz w:val="12"/>
          <w:szCs w:val="12"/>
          <w:shd w:val="clear" w:color="auto" w:fill="FEFEFE"/>
        </w:rPr>
        <w:t>Elaborating on this, Hobbes writes that "the nature, disposition, and interest of the speaker, such as are the names of virtues and vices; for one man calleth wisdom, what another calleth fear; and one cruelty what another justice."29 A more simplistic understanding of the brutality of the state of nature, which David Gauthier calls the "simple rationality account,"30 has it that mere materialistic competition for goods is the cause of the war of all against all, but such rivalry is a secondary manifestation of the more fundamental competition among all persons to be the dominant creator of meaning. Certainly, Hobbes writes that persons most frequently "desire to hurt each other" because "many men at the same time have an appetite to the same thing; which yet very often they can neither enjoy in common, nor yet divide it; whence it follows that the strongest must have it, and who is strongest must be decided by the sword."31 But this competition for goods only arises as the result of the more primary struggle that is inherent in the nature of persons of meaning creators.</w:t>
      </w:r>
      <w:r w:rsidRPr="00693FB2">
        <w:rPr>
          <w:rFonts w:asciiTheme="minorHAnsi" w:hAnsiTheme="minorHAnsi" w:cstheme="minorHAnsi"/>
          <w:shd w:val="clear" w:color="auto" w:fill="FEFEFE"/>
        </w:rPr>
        <w:t xml:space="preserve"> </w:t>
      </w:r>
      <w:r w:rsidRPr="00A377C1">
        <w:rPr>
          <w:rFonts w:asciiTheme="minorHAnsi" w:hAnsiTheme="minorHAnsi" w:cstheme="minorHAnsi"/>
          <w:b/>
          <w:bCs/>
          <w:highlight w:val="green"/>
          <w:u w:val="single"/>
          <w:shd w:val="clear" w:color="auto" w:fill="FEFEFE"/>
        </w:rPr>
        <w:t xml:space="preserve">In the state of nature, </w:t>
      </w:r>
      <w:r w:rsidRPr="00794E85">
        <w:rPr>
          <w:rFonts w:asciiTheme="minorHAnsi" w:hAnsiTheme="minorHAnsi" w:cstheme="minorHAnsi"/>
          <w:b/>
          <w:bCs/>
          <w:u w:val="single"/>
          <w:shd w:val="clear" w:color="auto" w:fill="FEFEFE"/>
        </w:rPr>
        <w:t xml:space="preserve">"where </w:t>
      </w:r>
      <w:r w:rsidRPr="00A377C1">
        <w:rPr>
          <w:rFonts w:asciiTheme="minorHAnsi" w:hAnsiTheme="minorHAnsi" w:cstheme="minorHAnsi"/>
          <w:b/>
          <w:bCs/>
          <w:highlight w:val="green"/>
          <w:u w:val="single"/>
          <w:shd w:val="clear" w:color="auto" w:fill="FEFEFE"/>
        </w:rPr>
        <w:t xml:space="preserve">every [person] is [their] </w:t>
      </w:r>
      <w:r w:rsidRPr="00794E85">
        <w:rPr>
          <w:rFonts w:asciiTheme="minorHAnsi" w:hAnsiTheme="minorHAnsi" w:cstheme="minorHAnsi"/>
          <w:b/>
          <w:bCs/>
          <w:u w:val="single"/>
          <w:shd w:val="clear" w:color="auto" w:fill="FEFEFE"/>
        </w:rPr>
        <w:t xml:space="preserve">own </w:t>
      </w:r>
      <w:r w:rsidRPr="00A377C1">
        <w:rPr>
          <w:rFonts w:asciiTheme="minorHAnsi" w:hAnsiTheme="minorHAnsi" w:cstheme="minorHAnsi"/>
          <w:b/>
          <w:bCs/>
          <w:highlight w:val="green"/>
          <w:u w:val="single"/>
          <w:shd w:val="clear" w:color="auto" w:fill="FEFEFE"/>
        </w:rPr>
        <w:t>judge</w:t>
      </w:r>
      <w:r w:rsidRPr="00794E85">
        <w:rPr>
          <w:rFonts w:asciiTheme="minorHAnsi" w:hAnsiTheme="minorHAnsi" w:cstheme="minorHAnsi"/>
          <w:b/>
          <w:bCs/>
          <w:u w:val="single"/>
          <w:shd w:val="clear" w:color="auto" w:fill="FEFEFE"/>
        </w:rPr>
        <w:t xml:space="preserve">," persons will "mete good and evil by diverse measures," </w:t>
      </w:r>
      <w:r w:rsidRPr="00A377C1">
        <w:rPr>
          <w:rFonts w:asciiTheme="minorHAnsi" w:hAnsiTheme="minorHAnsi" w:cstheme="minorHAnsi"/>
          <w:b/>
          <w:bCs/>
          <w:highlight w:val="green"/>
          <w:u w:val="single"/>
          <w:shd w:val="clear" w:color="auto" w:fill="FEFEFE"/>
        </w:rPr>
        <w:t xml:space="preserve">creating labels </w:t>
      </w:r>
      <w:r w:rsidRPr="00794E85">
        <w:rPr>
          <w:rFonts w:asciiTheme="minorHAnsi" w:hAnsiTheme="minorHAnsi" w:cstheme="minorHAnsi"/>
          <w:b/>
          <w:bCs/>
          <w:u w:val="single"/>
          <w:shd w:val="clear" w:color="auto" w:fill="FEFEFE"/>
        </w:rPr>
        <w:t>for things</w:t>
      </w:r>
      <w:r w:rsidRPr="00A377C1">
        <w:rPr>
          <w:rFonts w:asciiTheme="minorHAnsi" w:hAnsiTheme="minorHAnsi" w:cstheme="minorHAnsi"/>
          <w:b/>
          <w:bCs/>
          <w:highlight w:val="green"/>
          <w:u w:val="single"/>
          <w:shd w:val="clear" w:color="auto" w:fill="FEFEFE"/>
        </w:rPr>
        <w:t xml:space="preserve"> as they see fit, </w:t>
      </w:r>
      <w:r w:rsidRPr="00794E85">
        <w:rPr>
          <w:rFonts w:asciiTheme="minorHAnsi" w:hAnsiTheme="minorHAnsi" w:cstheme="minorHAnsi"/>
          <w:b/>
          <w:bCs/>
          <w:u w:val="single"/>
          <w:shd w:val="clear" w:color="auto" w:fill="FEFEFE"/>
        </w:rPr>
        <w:t>based on individual appetites</w:t>
      </w:r>
      <w:r w:rsidRPr="00693FB2">
        <w:rPr>
          <w:rFonts w:asciiTheme="minorHAnsi" w:hAnsiTheme="minorHAnsi" w:cstheme="minorHAnsi"/>
          <w:shd w:val="clear" w:color="auto" w:fill="FEFEFE"/>
        </w:rPr>
        <w:t xml:space="preserve">. </w:t>
      </w:r>
      <w:r w:rsidRPr="00693FB2">
        <w:rPr>
          <w:rFonts w:asciiTheme="minorHAnsi" w:hAnsiTheme="minorHAnsi" w:cstheme="minorHAnsi"/>
          <w:sz w:val="12"/>
          <w:szCs w:val="12"/>
          <w:shd w:val="clear" w:color="auto" w:fill="FEFEFE"/>
        </w:rPr>
        <w:t>One of the most significant objects that receives diverse labels in the state of nature is 'threat'. Even if most people happen to construe threat similarly, there will be serious disagreement regarding whether or not a specific situation fits a commonly-held definition.”</w:t>
      </w:r>
    </w:p>
    <w:p w14:paraId="42C2F636" w14:textId="77777777" w:rsidR="007A107C" w:rsidRPr="00E6287D" w:rsidRDefault="007A107C" w:rsidP="007A107C">
      <w:pPr>
        <w:pStyle w:val="Heading4"/>
      </w:pPr>
      <w:r>
        <w:t xml:space="preserve">Now Negate – </w:t>
      </w:r>
    </w:p>
    <w:p w14:paraId="6C3F4718" w14:textId="77777777" w:rsidR="007A107C" w:rsidRPr="00DD3110" w:rsidRDefault="007A107C" w:rsidP="007A107C">
      <w:pPr>
        <w:pStyle w:val="Heading4"/>
      </w:pPr>
      <w:r>
        <w:t xml:space="preserve">[1] IPR is key for protection against the state of nature </w:t>
      </w:r>
      <w:r w:rsidRPr="00DD3110">
        <w:t>by breaking the regressive chain of creation cannibalization</w:t>
      </w:r>
    </w:p>
    <w:p w14:paraId="52975529" w14:textId="77777777" w:rsidR="007A107C" w:rsidRDefault="007A107C" w:rsidP="007A107C">
      <w:pPr>
        <w:spacing w:after="0"/>
      </w:pPr>
      <w:r w:rsidRPr="00DD3110">
        <w:rPr>
          <w:rStyle w:val="Style13ptBold"/>
        </w:rPr>
        <w:t>Ghosh 04</w:t>
      </w:r>
      <w:r>
        <w:t xml:space="preserve"> </w:t>
      </w:r>
      <w:r w:rsidRPr="00DD3110">
        <w:t>Dr. Shubha Ghosh earned his J.D. from Stanford University, with distinction, and his Ph.D. in Economics from the University of Michigan. He earned his B.A., cum laude, from Amherst College. Prior to joining Syracuse University College of Law, Ghosh taught at the University of Wisconsin Law School as a chaired, tenured professor and co-director of the Innovation cluster, consisting of faculty in the law and business schools.</w:t>
      </w:r>
      <w:r>
        <w:t xml:space="preserve"> </w:t>
      </w:r>
      <w:r w:rsidRPr="00DD3110">
        <w:t xml:space="preserve">Ghosh joined the Syracuse University College of Law in </w:t>
      </w:r>
      <w:proofErr w:type="gramStart"/>
      <w:r w:rsidRPr="00DD3110">
        <w:t>January,</w:t>
      </w:r>
      <w:proofErr w:type="gramEnd"/>
      <w:r w:rsidRPr="00DD3110">
        <w:t xml:space="preserve"> 2016, as Crandall Melvin Professor of Law and Director of the Technology Commercialization Curricular Program, a unique program which trains students in intellectual property, business law, and the legal foundations for the commercialization of patents, copyrights, trademarks, and other legal property governing technology and innovation</w:t>
      </w:r>
      <w:r>
        <w:t xml:space="preserve"> [</w:t>
      </w:r>
      <w:r w:rsidRPr="005A6FF3">
        <w:t xml:space="preserve">Ghosh, Shubha. “Patents and the Regulatory State: Rethinking the Patent Bargain Metaphor after Eldred.” Intellectual Property Law </w:t>
      </w:r>
      <w:proofErr w:type="spellStart"/>
      <w:r w:rsidRPr="005A6FF3">
        <w:t>eJournal</w:t>
      </w:r>
      <w:proofErr w:type="spellEnd"/>
      <w:r w:rsidRPr="005A6FF3">
        <w:t xml:space="preserve"> (2004): n. p</w:t>
      </w:r>
      <w:r>
        <w:t xml:space="preserve">g. 1324 V. </w:t>
      </w:r>
      <w:r w:rsidRPr="005A6FF3">
        <w:t>19:1315</w:t>
      </w:r>
      <w:r>
        <w:t>] // Lex AKo</w:t>
      </w:r>
    </w:p>
    <w:p w14:paraId="12AAE009" w14:textId="77777777" w:rsidR="007A107C" w:rsidRDefault="007A107C" w:rsidP="007A107C">
      <w:pPr>
        <w:rPr>
          <w:rStyle w:val="StyleUnderline"/>
        </w:rPr>
      </w:pPr>
      <w:r w:rsidRPr="00981458">
        <w:rPr>
          <w:sz w:val="12"/>
        </w:rPr>
        <w:t xml:space="preserve">As illustration of the limits of social contract theory,46 particularly the malleability of the notions of consent and promise, consider a social contract theory of intellectual property based on the thoughts of Thomas Hobbes rather than that of John Locke. No scholar has expressly developed a Hobbesian theory of patent or of copyright, but as a challenge to social contract theory, it may be useful to imagine what such a theory would look like.47 </w:t>
      </w:r>
      <w:r w:rsidRPr="00DD3110">
        <w:rPr>
          <w:rStyle w:val="StyleUnderline"/>
          <w:b/>
          <w:bCs/>
          <w:highlight w:val="green"/>
        </w:rPr>
        <w:t>For Hobbes, humans created the</w:t>
      </w:r>
      <w:r w:rsidRPr="00DD3110">
        <w:rPr>
          <w:rStyle w:val="StyleUnderline"/>
        </w:rPr>
        <w:t xml:space="preserve"> leviathan-the </w:t>
      </w:r>
      <w:r w:rsidRPr="00DD3110">
        <w:rPr>
          <w:rStyle w:val="StyleUnderline"/>
          <w:b/>
          <w:bCs/>
        </w:rPr>
        <w:t xml:space="preserve">sovereign </w:t>
      </w:r>
      <w:r w:rsidRPr="00DD3110">
        <w:rPr>
          <w:rStyle w:val="StyleUnderline"/>
          <w:b/>
          <w:bCs/>
          <w:highlight w:val="green"/>
        </w:rPr>
        <w:t>state-to protect</w:t>
      </w:r>
      <w:r w:rsidRPr="00DD3110">
        <w:rPr>
          <w:rStyle w:val="StyleUnderline"/>
        </w:rPr>
        <w:t xml:space="preserve"> themselves </w:t>
      </w:r>
      <w:r w:rsidRPr="00DD3110">
        <w:rPr>
          <w:rStyle w:val="StyleUnderline"/>
          <w:b/>
          <w:bCs/>
          <w:highlight w:val="green"/>
        </w:rPr>
        <w:t>from</w:t>
      </w:r>
      <w:r w:rsidRPr="00DD3110">
        <w:rPr>
          <w:rStyle w:val="StyleUnderline"/>
          <w:b/>
          <w:bCs/>
        </w:rPr>
        <w:t xml:space="preserve"> each other in the </w:t>
      </w:r>
      <w:r w:rsidRPr="00DD3110">
        <w:rPr>
          <w:rStyle w:val="StyleUnderline"/>
          <w:b/>
          <w:bCs/>
          <w:highlight w:val="green"/>
        </w:rPr>
        <w:t xml:space="preserve">state </w:t>
      </w:r>
      <w:r w:rsidRPr="00DD3110">
        <w:rPr>
          <w:rStyle w:val="Emphasis"/>
          <w:b w:val="0"/>
          <w:bCs/>
          <w:highlight w:val="green"/>
        </w:rPr>
        <w:t>of</w:t>
      </w:r>
      <w:r w:rsidRPr="00DD3110">
        <w:rPr>
          <w:rStyle w:val="StyleUnderline"/>
          <w:b/>
          <w:bCs/>
          <w:highlight w:val="green"/>
        </w:rPr>
        <w:t xml:space="preserve"> nature</w:t>
      </w:r>
      <w:r w:rsidRPr="00DD3110">
        <w:rPr>
          <w:rStyle w:val="StyleUnderline"/>
        </w:rPr>
        <w:t>. 48</w:t>
      </w:r>
      <w:r>
        <w:rPr>
          <w:rStyle w:val="StyleUnderline"/>
        </w:rPr>
        <w:t xml:space="preserve"> </w:t>
      </w:r>
      <w:r w:rsidRPr="00DD3110">
        <w:rPr>
          <w:rStyle w:val="StyleUnderline"/>
        </w:rPr>
        <w:t xml:space="preserve">Without the leviathan, </w:t>
      </w:r>
      <w:r w:rsidRPr="00DD3110">
        <w:rPr>
          <w:rStyle w:val="StyleUnderline"/>
          <w:b/>
          <w:bCs/>
        </w:rPr>
        <w:t xml:space="preserve">the state of nature was not </w:t>
      </w:r>
      <w:r w:rsidRPr="00DD3110">
        <w:rPr>
          <w:rStyle w:val="StyleUnderline"/>
        </w:rPr>
        <w:t xml:space="preserve">an idyllic paradise but </w:t>
      </w:r>
      <w:r w:rsidRPr="00DD3110">
        <w:rPr>
          <w:rStyle w:val="StyleUnderline"/>
          <w:b/>
          <w:bCs/>
        </w:rPr>
        <w:t xml:space="preserve">a condition </w:t>
      </w:r>
      <w:r w:rsidRPr="008349DF">
        <w:rPr>
          <w:rStyle w:val="StyleUnderline"/>
          <w:b/>
          <w:bCs/>
        </w:rPr>
        <w:t>of savagery</w:t>
      </w:r>
      <w:r w:rsidRPr="00DD3110">
        <w:rPr>
          <w:rStyle w:val="StyleUnderline"/>
        </w:rPr>
        <w:t xml:space="preserve"> and brutality</w:t>
      </w:r>
      <w:r w:rsidRPr="00981458">
        <w:rPr>
          <w:sz w:val="12"/>
        </w:rPr>
        <w:t xml:space="preserve">. In the state of nature, to the extent that any creative activity occurred, </w:t>
      </w:r>
      <w:r w:rsidRPr="00DD3110">
        <w:rPr>
          <w:rStyle w:val="StyleUnderline"/>
        </w:rPr>
        <w:t xml:space="preserve">the </w:t>
      </w:r>
      <w:r w:rsidRPr="00DD3110">
        <w:rPr>
          <w:rStyle w:val="StyleUnderline"/>
          <w:b/>
          <w:bCs/>
        </w:rPr>
        <w:t xml:space="preserve">objects of </w:t>
      </w:r>
      <w:r w:rsidRPr="00DD3110">
        <w:rPr>
          <w:rStyle w:val="StyleUnderline"/>
          <w:b/>
          <w:bCs/>
          <w:highlight w:val="green"/>
        </w:rPr>
        <w:t>creation would be cannibalized</w:t>
      </w:r>
      <w:r w:rsidRPr="00DD3110">
        <w:rPr>
          <w:rStyle w:val="StyleUnderline"/>
        </w:rPr>
        <w:t>, thoughtlessly copied, adapted, distributed, and performed or used,</w:t>
      </w:r>
      <w:r>
        <w:rPr>
          <w:rStyle w:val="StyleUnderline"/>
        </w:rPr>
        <w:t xml:space="preserve"> </w:t>
      </w:r>
      <w:r w:rsidRPr="00DD3110">
        <w:rPr>
          <w:rStyle w:val="StyleUnderline"/>
        </w:rPr>
        <w:t xml:space="preserve">sold, offered to sell, and made by others. Thus, </w:t>
      </w:r>
      <w:r w:rsidRPr="00DD3110">
        <w:rPr>
          <w:rStyle w:val="StyleUnderline"/>
          <w:b/>
          <w:bCs/>
          <w:highlight w:val="green"/>
        </w:rPr>
        <w:t>i</w:t>
      </w:r>
      <w:r w:rsidRPr="00DD3110">
        <w:rPr>
          <w:rStyle w:val="StyleUnderline"/>
          <w:b/>
          <w:bCs/>
        </w:rPr>
        <w:t xml:space="preserve">ntellectual </w:t>
      </w:r>
      <w:r w:rsidRPr="00DD3110">
        <w:rPr>
          <w:rStyle w:val="StyleUnderline"/>
          <w:b/>
          <w:bCs/>
          <w:highlight w:val="green"/>
        </w:rPr>
        <w:t>p</w:t>
      </w:r>
      <w:r w:rsidRPr="00DD3110">
        <w:rPr>
          <w:rStyle w:val="StyleUnderline"/>
          <w:b/>
          <w:bCs/>
        </w:rPr>
        <w:t xml:space="preserve">roperty </w:t>
      </w:r>
      <w:r w:rsidRPr="008349DF">
        <w:rPr>
          <w:rStyle w:val="StyleUnderline"/>
          <w:b/>
          <w:bCs/>
          <w:highlight w:val="green"/>
        </w:rPr>
        <w:t>law</w:t>
      </w:r>
      <w:r w:rsidRPr="00DD3110">
        <w:rPr>
          <w:rStyle w:val="StyleUnderline"/>
          <w:b/>
          <w:bCs/>
        </w:rPr>
        <w:t xml:space="preserve"> under the leviathan </w:t>
      </w:r>
      <w:r w:rsidRPr="008349DF">
        <w:rPr>
          <w:rStyle w:val="StyleUnderline"/>
          <w:b/>
          <w:bCs/>
          <w:highlight w:val="green"/>
        </w:rPr>
        <w:t>would protect</w:t>
      </w:r>
      <w:r w:rsidRPr="00DD3110">
        <w:rPr>
          <w:rStyle w:val="StyleUnderline"/>
          <w:b/>
          <w:bCs/>
        </w:rPr>
        <w:t xml:space="preserve"> individuals </w:t>
      </w:r>
      <w:r w:rsidRPr="00DD3110">
        <w:rPr>
          <w:rStyle w:val="StyleUnderline"/>
          <w:b/>
          <w:bCs/>
          <w:highlight w:val="green"/>
        </w:rPr>
        <w:t>from this state</w:t>
      </w:r>
      <w:r w:rsidRPr="00DD3110">
        <w:rPr>
          <w:rStyle w:val="StyleUnderline"/>
          <w:b/>
          <w:bCs/>
        </w:rPr>
        <w:t xml:space="preserve"> of nature by </w:t>
      </w:r>
      <w:r w:rsidRPr="00DD3110">
        <w:rPr>
          <w:rStyle w:val="StyleUnderline"/>
          <w:b/>
          <w:bCs/>
          <w:highlight w:val="green"/>
        </w:rPr>
        <w:t>making them absolute</w:t>
      </w:r>
      <w:r w:rsidRPr="00DD3110">
        <w:rPr>
          <w:rStyle w:val="StyleUnderline"/>
        </w:rPr>
        <w:t xml:space="preserve">, immutable, bountiful, and unlimited. </w:t>
      </w:r>
      <w:r w:rsidRPr="00DD3110">
        <w:rPr>
          <w:rStyle w:val="StyleUnderline"/>
          <w:b/>
          <w:bCs/>
          <w:highlight w:val="green"/>
        </w:rPr>
        <w:t>Humans</w:t>
      </w:r>
      <w:r w:rsidRPr="00DD3110">
        <w:rPr>
          <w:rStyle w:val="StyleUnderline"/>
          <w:b/>
          <w:bCs/>
        </w:rPr>
        <w:t xml:space="preserve"> would </w:t>
      </w:r>
      <w:r w:rsidRPr="00DD3110">
        <w:rPr>
          <w:rStyle w:val="StyleUnderline"/>
          <w:b/>
          <w:bCs/>
          <w:highlight w:val="green"/>
        </w:rPr>
        <w:t>consent to</w:t>
      </w:r>
      <w:r w:rsidRPr="00DD3110">
        <w:rPr>
          <w:rStyle w:val="StyleUnderline"/>
          <w:b/>
          <w:bCs/>
        </w:rPr>
        <w:t xml:space="preserve"> these </w:t>
      </w:r>
      <w:r w:rsidRPr="00DD3110">
        <w:rPr>
          <w:rStyle w:val="StyleUnderline"/>
          <w:b/>
          <w:bCs/>
          <w:highlight w:val="green"/>
        </w:rPr>
        <w:t>terms if they were enforced equally</w:t>
      </w:r>
      <w:r w:rsidRPr="00DD3110">
        <w:rPr>
          <w:rStyle w:val="StyleUnderline"/>
          <w:b/>
          <w:bCs/>
        </w:rPr>
        <w:t xml:space="preserve"> for all creations</w:t>
      </w:r>
      <w:r w:rsidRPr="00DD3110">
        <w:rPr>
          <w:rStyle w:val="StyleUnderline"/>
        </w:rPr>
        <w:t xml:space="preserve">, and </w:t>
      </w:r>
      <w:r w:rsidRPr="00DD3110">
        <w:rPr>
          <w:rStyle w:val="StyleUnderline"/>
          <w:b/>
          <w:bCs/>
          <w:highlight w:val="green"/>
        </w:rPr>
        <w:t>each</w:t>
      </w:r>
      <w:r w:rsidRPr="00DD3110">
        <w:rPr>
          <w:rStyle w:val="StyleUnderline"/>
          <w:b/>
          <w:bCs/>
        </w:rPr>
        <w:t xml:space="preserve"> author and </w:t>
      </w:r>
      <w:r w:rsidRPr="00DD3110">
        <w:rPr>
          <w:rStyle w:val="StyleUnderline"/>
          <w:b/>
          <w:bCs/>
          <w:highlight w:val="green"/>
        </w:rPr>
        <w:t>inventor</w:t>
      </w:r>
      <w:r w:rsidRPr="00DD3110">
        <w:rPr>
          <w:rStyle w:val="StyleUnderline"/>
          <w:b/>
          <w:bCs/>
        </w:rPr>
        <w:t xml:space="preserve"> would </w:t>
      </w:r>
      <w:r w:rsidRPr="00DD3110">
        <w:rPr>
          <w:rStyle w:val="StyleUnderline"/>
          <w:b/>
          <w:bCs/>
          <w:highlight w:val="green"/>
        </w:rPr>
        <w:t>promise to</w:t>
      </w:r>
      <w:r w:rsidRPr="00DD3110">
        <w:rPr>
          <w:rStyle w:val="StyleUnderline"/>
          <w:b/>
          <w:bCs/>
        </w:rPr>
        <w:t xml:space="preserve"> all others to </w:t>
      </w:r>
      <w:r w:rsidRPr="00DD3110">
        <w:rPr>
          <w:rStyle w:val="StyleUnderline"/>
          <w:b/>
          <w:bCs/>
          <w:highlight w:val="green"/>
        </w:rPr>
        <w:t>abide by this</w:t>
      </w:r>
      <w:r w:rsidRPr="00DD3110">
        <w:rPr>
          <w:rStyle w:val="StyleUnderline"/>
          <w:b/>
          <w:bCs/>
        </w:rPr>
        <w:t xml:space="preserve"> form of the intellectual property </w:t>
      </w:r>
      <w:r w:rsidRPr="008349DF">
        <w:rPr>
          <w:rStyle w:val="StyleUnderline"/>
          <w:b/>
          <w:bCs/>
        </w:rPr>
        <w:t xml:space="preserve">social </w:t>
      </w:r>
      <w:r w:rsidRPr="00DD3110">
        <w:rPr>
          <w:rStyle w:val="StyleUnderline"/>
          <w:b/>
          <w:bCs/>
          <w:highlight w:val="green"/>
        </w:rPr>
        <w:t>contract</w:t>
      </w:r>
      <w:r w:rsidRPr="00DD3110">
        <w:rPr>
          <w:rStyle w:val="StyleUnderline"/>
          <w:highlight w:val="green"/>
        </w:rPr>
        <w:t>.</w:t>
      </w:r>
    </w:p>
    <w:p w14:paraId="40618074" w14:textId="77777777" w:rsidR="007A107C" w:rsidRDefault="007A107C" w:rsidP="007A107C">
      <w:pPr>
        <w:pStyle w:val="Heading4"/>
      </w:pPr>
      <w:r>
        <w:t>[2] Through legislation IPR sustains state sovereignty in the market</w:t>
      </w:r>
    </w:p>
    <w:p w14:paraId="7789AB0B" w14:textId="77777777" w:rsidR="007A107C" w:rsidRPr="008349DF" w:rsidRDefault="007A107C" w:rsidP="007A107C">
      <w:pPr>
        <w:spacing w:after="0"/>
      </w:pPr>
      <w:r w:rsidRPr="008349DF">
        <w:rPr>
          <w:rStyle w:val="Style13ptBold"/>
        </w:rPr>
        <w:t xml:space="preserve">Ashcroft 05 </w:t>
      </w:r>
      <w:r>
        <w:t>Deputy Dean at University of London. PhD in History and Philosophy in Science [</w:t>
      </w:r>
      <w:r w:rsidRPr="008349DF">
        <w:t>Ashcroft, Richard E. “Access to essential medicines: a Hobbesian social contract approach.” Developing world bioethics vol. 5,2 (2005): 121-41. doi:10.1111/j.1471-8847.</w:t>
      </w:r>
      <w:proofErr w:type="gramStart"/>
      <w:r w:rsidRPr="008349DF">
        <w:t>2005.00108.x</w:t>
      </w:r>
      <w:proofErr w:type="gramEnd"/>
      <w:r>
        <w:t xml:space="preserve"> Pg. 134] //Lex AKo</w:t>
      </w:r>
    </w:p>
    <w:p w14:paraId="7773BB14" w14:textId="77777777" w:rsidR="007A107C" w:rsidRDefault="007A107C" w:rsidP="007A107C">
      <w:pPr>
        <w:rPr>
          <w:rStyle w:val="StyleUnderline"/>
        </w:rPr>
      </w:pPr>
      <w:r w:rsidRPr="00D92122">
        <w:rPr>
          <w:sz w:val="16"/>
        </w:rPr>
        <w:t xml:space="preserve">In Hobbes, states act through the law, while being above it. Nonetheless, </w:t>
      </w:r>
      <w:r w:rsidRPr="001D6C4A">
        <w:rPr>
          <w:rStyle w:val="StyleUnderline"/>
          <w:b/>
          <w:bCs/>
          <w:highlight w:val="green"/>
        </w:rPr>
        <w:t>there is</w:t>
      </w:r>
      <w:r w:rsidRPr="00D92122">
        <w:rPr>
          <w:rStyle w:val="StyleUnderline"/>
        </w:rPr>
        <w:t xml:space="preserve"> a powerful </w:t>
      </w:r>
      <w:r w:rsidRPr="001D6C4A">
        <w:rPr>
          <w:rStyle w:val="StyleUnderline"/>
          <w:b/>
          <w:bCs/>
        </w:rPr>
        <w:t xml:space="preserve">prudential </w:t>
      </w:r>
      <w:r w:rsidRPr="001D6C4A">
        <w:rPr>
          <w:rStyle w:val="StyleUnderline"/>
          <w:b/>
          <w:bCs/>
          <w:highlight w:val="green"/>
        </w:rPr>
        <w:t>interest in keeping</w:t>
      </w:r>
      <w:r w:rsidRPr="001D6C4A">
        <w:rPr>
          <w:rStyle w:val="StyleUnderline"/>
          <w:b/>
          <w:bCs/>
        </w:rPr>
        <w:t xml:space="preserve"> to legal </w:t>
      </w:r>
      <w:r w:rsidRPr="001D6C4A">
        <w:rPr>
          <w:rStyle w:val="StyleUnderline"/>
          <w:b/>
          <w:bCs/>
          <w:highlight w:val="green"/>
        </w:rPr>
        <w:t>means of action</w:t>
      </w:r>
      <w:r w:rsidRPr="00D92122">
        <w:rPr>
          <w:rStyle w:val="StyleUnderline"/>
        </w:rPr>
        <w:t xml:space="preserve"> rather than simply acting at whim</w:t>
      </w:r>
      <w:r w:rsidRPr="00D92122">
        <w:rPr>
          <w:sz w:val="16"/>
        </w:rPr>
        <w:t xml:space="preserve"> and will, since the chief role of the state is to create conditions of stability and trust between citizens and between citizen and the (representatives of the) state. Yet </w:t>
      </w:r>
      <w:r w:rsidRPr="001D6C4A">
        <w:rPr>
          <w:rStyle w:val="StyleUnderline"/>
          <w:b/>
          <w:bCs/>
          <w:highlight w:val="green"/>
        </w:rPr>
        <w:t>what gives</w:t>
      </w:r>
      <w:r w:rsidRPr="001D6C4A">
        <w:rPr>
          <w:rStyle w:val="StyleUnderline"/>
          <w:b/>
          <w:bCs/>
        </w:rPr>
        <w:t xml:space="preserve"> the </w:t>
      </w:r>
      <w:r w:rsidRPr="001D6C4A">
        <w:rPr>
          <w:rStyle w:val="StyleUnderline"/>
          <w:b/>
          <w:bCs/>
          <w:highlight w:val="green"/>
        </w:rPr>
        <w:t>law</w:t>
      </w:r>
      <w:r w:rsidRPr="001D6C4A">
        <w:rPr>
          <w:rStyle w:val="StyleUnderline"/>
          <w:b/>
          <w:bCs/>
        </w:rPr>
        <w:t xml:space="preserve"> its </w:t>
      </w:r>
      <w:r w:rsidRPr="001D6C4A">
        <w:rPr>
          <w:rStyle w:val="StyleUnderline"/>
          <w:b/>
          <w:bCs/>
          <w:highlight w:val="green"/>
        </w:rPr>
        <w:t>persuasive force</w:t>
      </w:r>
      <w:r w:rsidRPr="00D92122">
        <w:rPr>
          <w:rStyle w:val="StyleUnderline"/>
        </w:rPr>
        <w:t>,</w:t>
      </w:r>
      <w:r>
        <w:rPr>
          <w:rStyle w:val="StyleUnderline"/>
        </w:rPr>
        <w:t xml:space="preserve"> </w:t>
      </w:r>
      <w:r w:rsidRPr="00D92122">
        <w:rPr>
          <w:rStyle w:val="StyleUnderline"/>
        </w:rPr>
        <w:t xml:space="preserve">in Hobbes, </w:t>
      </w:r>
      <w:r w:rsidRPr="001D6C4A">
        <w:rPr>
          <w:rStyle w:val="StyleUnderline"/>
          <w:b/>
          <w:bCs/>
          <w:highlight w:val="green"/>
        </w:rPr>
        <w:t>is</w:t>
      </w:r>
      <w:r w:rsidRPr="001D6C4A">
        <w:rPr>
          <w:rStyle w:val="StyleUnderline"/>
          <w:b/>
          <w:bCs/>
        </w:rPr>
        <w:t xml:space="preserve"> the combination of the actual monopoly of </w:t>
      </w:r>
      <w:r w:rsidRPr="001D6C4A">
        <w:rPr>
          <w:rStyle w:val="StyleUnderline"/>
          <w:b/>
          <w:bCs/>
          <w:highlight w:val="green"/>
        </w:rPr>
        <w:t>legislative and military authority</w:t>
      </w:r>
      <w:r w:rsidRPr="00D92122">
        <w:rPr>
          <w:rStyle w:val="StyleUnderline"/>
        </w:rPr>
        <w:t xml:space="preserve">, and the foundation of this in the </w:t>
      </w:r>
      <w:r w:rsidRPr="001D6C4A">
        <w:rPr>
          <w:rStyle w:val="StyleUnderline"/>
          <w:b/>
          <w:bCs/>
        </w:rPr>
        <w:t>contractually constructed function of preserving the ‘common weal’</w:t>
      </w:r>
      <w:r w:rsidRPr="00D92122">
        <w:rPr>
          <w:sz w:val="16"/>
        </w:rPr>
        <w:t xml:space="preserve">. Hence </w:t>
      </w:r>
      <w:r w:rsidRPr="001D6C4A">
        <w:rPr>
          <w:rStyle w:val="StyleUnderline"/>
          <w:b/>
          <w:bCs/>
          <w:highlight w:val="green"/>
        </w:rPr>
        <w:t>states retain</w:t>
      </w:r>
      <w:r w:rsidRPr="001D6C4A">
        <w:rPr>
          <w:rStyle w:val="StyleUnderline"/>
          <w:b/>
          <w:bCs/>
        </w:rPr>
        <w:t xml:space="preserve"> the </w:t>
      </w:r>
      <w:r w:rsidRPr="001D6C4A">
        <w:rPr>
          <w:rStyle w:val="StyleUnderline"/>
          <w:b/>
          <w:bCs/>
          <w:highlight w:val="green"/>
        </w:rPr>
        <w:t>power</w:t>
      </w:r>
      <w:r w:rsidRPr="001D6C4A">
        <w:rPr>
          <w:rStyle w:val="StyleUnderline"/>
          <w:b/>
          <w:bCs/>
        </w:rPr>
        <w:t xml:space="preserve"> to make and enforce laws</w:t>
      </w:r>
      <w:r w:rsidRPr="00D92122">
        <w:rPr>
          <w:sz w:val="16"/>
        </w:rPr>
        <w:t xml:space="preserve">, and to act, in emergencies, using sovereign power beyond the law. That </w:t>
      </w:r>
      <w:r w:rsidRPr="00D92122">
        <w:rPr>
          <w:rStyle w:val="StyleUnderline"/>
        </w:rPr>
        <w:t xml:space="preserve">they retain </w:t>
      </w:r>
      <w:r w:rsidRPr="001D6C4A">
        <w:rPr>
          <w:rStyle w:val="StyleUnderline"/>
          <w:b/>
          <w:bCs/>
        </w:rPr>
        <w:t xml:space="preserve">this power is the most powerful </w:t>
      </w:r>
      <w:r w:rsidRPr="001D6C4A">
        <w:rPr>
          <w:rStyle w:val="StyleUnderline"/>
          <w:b/>
          <w:bCs/>
          <w:highlight w:val="green"/>
        </w:rPr>
        <w:t>incentive</w:t>
      </w:r>
      <w:r w:rsidRPr="001D6C4A">
        <w:rPr>
          <w:rStyle w:val="StyleUnderline"/>
          <w:b/>
          <w:bCs/>
        </w:rPr>
        <w:t xml:space="preserve"> for citizens – and </w:t>
      </w:r>
      <w:r w:rsidRPr="001D6C4A">
        <w:rPr>
          <w:rStyle w:val="StyleUnderline"/>
          <w:b/>
          <w:bCs/>
          <w:highlight w:val="green"/>
        </w:rPr>
        <w:t>corporations</w:t>
      </w:r>
      <w:r w:rsidRPr="00D92122">
        <w:rPr>
          <w:rStyle w:val="StyleUnderline"/>
        </w:rPr>
        <w:t xml:space="preserve"> and other institutions – </w:t>
      </w:r>
      <w:r w:rsidRPr="001D6C4A">
        <w:rPr>
          <w:rStyle w:val="StyleUnderline"/>
          <w:b/>
          <w:bCs/>
          <w:highlight w:val="green"/>
        </w:rPr>
        <w:t xml:space="preserve">to act in </w:t>
      </w:r>
      <w:r w:rsidRPr="001D6C4A">
        <w:rPr>
          <w:rStyle w:val="StyleUnderline"/>
          <w:b/>
          <w:bCs/>
        </w:rPr>
        <w:t xml:space="preserve">the </w:t>
      </w:r>
      <w:r w:rsidRPr="001D6C4A">
        <w:rPr>
          <w:rStyle w:val="StyleUnderline"/>
          <w:b/>
          <w:bCs/>
          <w:highlight w:val="green"/>
        </w:rPr>
        <w:t>light</w:t>
      </w:r>
      <w:r w:rsidRPr="001D6C4A">
        <w:rPr>
          <w:rStyle w:val="StyleUnderline"/>
          <w:b/>
          <w:bCs/>
        </w:rPr>
        <w:t xml:space="preserve"> </w:t>
      </w:r>
      <w:r w:rsidRPr="001D6C4A">
        <w:rPr>
          <w:rStyle w:val="StyleUnderline"/>
          <w:b/>
          <w:bCs/>
          <w:highlight w:val="green"/>
        </w:rPr>
        <w:t>of the</w:t>
      </w:r>
      <w:r w:rsidRPr="001D6C4A">
        <w:rPr>
          <w:rStyle w:val="StyleUnderline"/>
          <w:b/>
          <w:bCs/>
        </w:rPr>
        <w:t xml:space="preserve"> fact</w:t>
      </w:r>
      <w:r w:rsidRPr="00D92122">
        <w:rPr>
          <w:rStyle w:val="StyleUnderline"/>
        </w:rPr>
        <w:t xml:space="preserve"> that </w:t>
      </w:r>
      <w:r w:rsidRPr="001D6C4A">
        <w:rPr>
          <w:rStyle w:val="StyleUnderline"/>
          <w:b/>
          <w:bCs/>
        </w:rPr>
        <w:t xml:space="preserve">if their practice endangers the </w:t>
      </w:r>
      <w:r w:rsidRPr="001D6C4A">
        <w:rPr>
          <w:rStyle w:val="StyleUnderline"/>
          <w:b/>
          <w:bCs/>
          <w:highlight w:val="green"/>
        </w:rPr>
        <w:t>common weal</w:t>
      </w:r>
      <w:r w:rsidRPr="00D92122">
        <w:rPr>
          <w:rStyle w:val="StyleUnderline"/>
        </w:rPr>
        <w:t>, there</w:t>
      </w:r>
      <w:r>
        <w:rPr>
          <w:rStyle w:val="StyleUnderline"/>
        </w:rPr>
        <w:t xml:space="preserve"> </w:t>
      </w:r>
      <w:r w:rsidRPr="00D92122">
        <w:rPr>
          <w:rStyle w:val="StyleUnderline"/>
        </w:rPr>
        <w:t>is an ultimate sanction over them.</w:t>
      </w:r>
    </w:p>
    <w:p w14:paraId="2DDCF8A9" w14:textId="77777777" w:rsidR="007A107C" w:rsidRDefault="007A107C" w:rsidP="007A107C">
      <w:pPr>
        <w:pStyle w:val="Heading4"/>
      </w:pPr>
      <w:r>
        <w:t xml:space="preserve">[3] </w:t>
      </w:r>
      <w:r w:rsidRPr="00886566">
        <w:t>Patents uphold Hobbesian social contract theory</w:t>
      </w:r>
    </w:p>
    <w:p w14:paraId="113C31C1" w14:textId="77777777" w:rsidR="007A107C" w:rsidRPr="00886566" w:rsidRDefault="007A107C" w:rsidP="007A107C">
      <w:pPr>
        <w:spacing w:after="0"/>
      </w:pPr>
      <w:r w:rsidRPr="00412404">
        <w:rPr>
          <w:rStyle w:val="Style13ptBold"/>
        </w:rPr>
        <w:t>EPO 12</w:t>
      </w:r>
      <w:r>
        <w:t xml:space="preserve"> [</w:t>
      </w:r>
      <w:r w:rsidRPr="00412404">
        <w:t>“Core Module.” Patent Teaching Kit, European Patent Office, 2012, msngr.com/</w:t>
      </w:r>
      <w:proofErr w:type="spellStart"/>
      <w:r w:rsidRPr="00412404">
        <w:t>ypqkesqdvaug</w:t>
      </w:r>
      <w:proofErr w:type="spellEnd"/>
      <w:r w:rsidRPr="00412404">
        <w:t>.</w:t>
      </w:r>
      <w:r>
        <w:t>] //Lex AKo</w:t>
      </w:r>
    </w:p>
    <w:p w14:paraId="4D4D8218" w14:textId="77777777" w:rsidR="007A107C" w:rsidRPr="003C1D8C" w:rsidRDefault="007A107C" w:rsidP="007A107C">
      <w:pPr>
        <w:rPr>
          <w:rStyle w:val="StyleUnderline"/>
          <w:sz w:val="14"/>
          <w:u w:val="none"/>
        </w:rPr>
      </w:pPr>
      <w:r w:rsidRPr="00886566">
        <w:rPr>
          <w:b/>
          <w:bCs/>
          <w:highlight w:val="green"/>
          <w:u w:val="single"/>
        </w:rPr>
        <w:t>Patents are</w:t>
      </w:r>
      <w:r w:rsidRPr="00886566">
        <w:rPr>
          <w:u w:val="single"/>
        </w:rPr>
        <w:t xml:space="preserve"> sometimes considered </w:t>
      </w:r>
      <w:r w:rsidRPr="00886566">
        <w:rPr>
          <w:b/>
          <w:bCs/>
          <w:u w:val="single"/>
        </w:rPr>
        <w:t xml:space="preserve">as </w:t>
      </w:r>
      <w:r w:rsidRPr="00886566">
        <w:rPr>
          <w:b/>
          <w:bCs/>
          <w:highlight w:val="green"/>
          <w:u w:val="single"/>
        </w:rPr>
        <w:t>a contract between the inventor and society</w:t>
      </w:r>
      <w:r w:rsidRPr="00886566">
        <w:rPr>
          <w:sz w:val="14"/>
        </w:rPr>
        <w:t xml:space="preserve">. The inventor is interested in benefiting (personally) from his invention. Society is interested in ... – encouraging innovation so that better products can be </w:t>
      </w:r>
      <w:proofErr w:type="gramStart"/>
      <w:r w:rsidRPr="00886566">
        <w:rPr>
          <w:sz w:val="14"/>
        </w:rPr>
        <w:t>made</w:t>
      </w:r>
      <w:proofErr w:type="gramEnd"/>
      <w:r w:rsidRPr="00886566">
        <w:rPr>
          <w:sz w:val="14"/>
        </w:rPr>
        <w:t xml:space="preserve"> and better production methods can be used for the benefit of all; – protecting new innovative companies so that they can compete with large established companies, in order to maintain a competitive economy; – learning the details of new inventions so that other engineers and scientists can further improve them; – promoting technology transfer (i.e. from universities to industry). </w:t>
      </w:r>
      <w:proofErr w:type="gramStart"/>
      <w:r w:rsidRPr="00886566">
        <w:rPr>
          <w:sz w:val="14"/>
        </w:rPr>
        <w:t>So</w:t>
      </w:r>
      <w:proofErr w:type="gramEnd"/>
      <w:r w:rsidRPr="00886566">
        <w:rPr>
          <w:sz w:val="14"/>
        </w:rPr>
        <w:t xml:space="preserve"> both </w:t>
      </w:r>
      <w:r w:rsidRPr="00886566">
        <w:rPr>
          <w:b/>
          <w:bCs/>
          <w:highlight w:val="green"/>
          <w:u w:val="single"/>
        </w:rPr>
        <w:t xml:space="preserve">parties are interested </w:t>
      </w:r>
      <w:r w:rsidRPr="00886566">
        <w:rPr>
          <w:b/>
          <w:bCs/>
          <w:u w:val="single"/>
        </w:rPr>
        <w:t xml:space="preserve">in a contract that </w:t>
      </w:r>
      <w:r w:rsidRPr="00886566">
        <w:rPr>
          <w:b/>
          <w:bCs/>
          <w:highlight w:val="green"/>
          <w:u w:val="single"/>
        </w:rPr>
        <w:t>grants protection to innovators</w:t>
      </w:r>
      <w:r w:rsidRPr="00886566">
        <w:rPr>
          <w:u w:val="single"/>
        </w:rPr>
        <w:t xml:space="preserve"> (thereby also increasing the</w:t>
      </w:r>
      <w:r>
        <w:rPr>
          <w:u w:val="single"/>
        </w:rPr>
        <w:t xml:space="preserve"> </w:t>
      </w:r>
      <w:r w:rsidRPr="00886566">
        <w:rPr>
          <w:u w:val="single"/>
        </w:rPr>
        <w:t xml:space="preserve">motivation to innovate) </w:t>
      </w:r>
      <w:r w:rsidRPr="00886566">
        <w:rPr>
          <w:b/>
          <w:bCs/>
          <w:u w:val="single"/>
        </w:rPr>
        <w:t xml:space="preserve">in exchange </w:t>
      </w:r>
      <w:r w:rsidRPr="00886566">
        <w:rPr>
          <w:b/>
          <w:bCs/>
          <w:highlight w:val="green"/>
          <w:u w:val="single"/>
        </w:rPr>
        <w:t xml:space="preserve">for disclosure </w:t>
      </w:r>
      <w:r w:rsidRPr="00886566">
        <w:rPr>
          <w:b/>
          <w:bCs/>
          <w:u w:val="single"/>
        </w:rPr>
        <w:t xml:space="preserve">of the invention. </w:t>
      </w:r>
      <w:r w:rsidRPr="00886566">
        <w:rPr>
          <w:b/>
          <w:bCs/>
          <w:highlight w:val="green"/>
          <w:u w:val="single"/>
        </w:rPr>
        <w:t xml:space="preserve">This social contract is </w:t>
      </w:r>
      <w:proofErr w:type="spellStart"/>
      <w:r w:rsidRPr="00886566">
        <w:rPr>
          <w:b/>
          <w:bCs/>
          <w:highlight w:val="green"/>
          <w:u w:val="single"/>
        </w:rPr>
        <w:t>institutionalised</w:t>
      </w:r>
      <w:proofErr w:type="spellEnd"/>
      <w:r w:rsidRPr="00886566">
        <w:rPr>
          <w:b/>
          <w:bCs/>
          <w:highlight w:val="green"/>
          <w:u w:val="single"/>
        </w:rPr>
        <w:t xml:space="preserve"> in the</w:t>
      </w:r>
      <w:r w:rsidRPr="00886566">
        <w:rPr>
          <w:b/>
          <w:bCs/>
          <w:u w:val="single"/>
        </w:rPr>
        <w:t xml:space="preserve"> form of </w:t>
      </w:r>
      <w:r w:rsidRPr="00886566">
        <w:rPr>
          <w:b/>
          <w:bCs/>
          <w:highlight w:val="green"/>
          <w:u w:val="single"/>
        </w:rPr>
        <w:t>patent law</w:t>
      </w:r>
      <w:r w:rsidRPr="00886566">
        <w:rPr>
          <w:sz w:val="14"/>
        </w:rPr>
        <w:t xml:space="preserve">. In this context, two requirements for patent protection emerge almost naturally: first, if the invention is not new to the world, then the inventor doesn't have anything to disclose, and society has no reason to conclude the above-mentioned contract with him; second, if the invention is new but obvious to a person skilled in the art, then the inventor doesn't possess anything the public is eager to learn and there is also no reason to exchange exclusivity for the publication of the invention. The inventor benefits from the patent system because he or she is granted the exclusive rights to commercially exploit the invention. These rights are transferable. In particular, the owner of the patent can </w:t>
      </w:r>
      <w:proofErr w:type="spellStart"/>
      <w:r w:rsidRPr="00886566">
        <w:rPr>
          <w:sz w:val="14"/>
        </w:rPr>
        <w:t>licence</w:t>
      </w:r>
      <w:proofErr w:type="spellEnd"/>
      <w:r w:rsidRPr="00886566">
        <w:rPr>
          <w:sz w:val="14"/>
        </w:rPr>
        <w:t xml:space="preserve"> the patent to third parties so that they may use it subject to certain conditions.</w:t>
      </w:r>
    </w:p>
    <w:p w14:paraId="13063D86" w14:textId="2076030A" w:rsidR="007A107C" w:rsidRDefault="007A107C" w:rsidP="007A107C"/>
    <w:p w14:paraId="681A7E45" w14:textId="77777777" w:rsidR="007A107C" w:rsidRDefault="007A107C" w:rsidP="007A107C">
      <w:pPr>
        <w:pStyle w:val="Heading4"/>
      </w:pPr>
      <w:r>
        <w:t>My offense o/</w:t>
      </w:r>
      <w:proofErr w:type="spellStart"/>
      <w:r>
        <w:t>ws</w:t>
      </w:r>
      <w:proofErr w:type="spellEnd"/>
      <w:r>
        <w:t xml:space="preserve"> on specificity because only our </w:t>
      </w:r>
      <w:proofErr w:type="spellStart"/>
      <w:r>
        <w:t>fw</w:t>
      </w:r>
      <w:proofErr w:type="spellEnd"/>
      <w:r>
        <w:t xml:space="preserve"> answers the question of government obligations. Their framework can’t solve skep which results impossible calculus and moral permissibility.</w:t>
      </w:r>
    </w:p>
    <w:p w14:paraId="5B6AFB66" w14:textId="77777777" w:rsidR="007A107C" w:rsidRPr="009D40CB" w:rsidRDefault="007A107C" w:rsidP="007A107C">
      <w:pPr>
        <w:rPr>
          <w:rFonts w:asciiTheme="majorHAnsi" w:hAnsiTheme="majorHAnsi" w:cstheme="majorHAnsi"/>
        </w:rPr>
      </w:pPr>
    </w:p>
    <w:p w14:paraId="323B6C32" w14:textId="55C3B64D" w:rsidR="007A107C" w:rsidRDefault="007A107C" w:rsidP="007A107C">
      <w:pPr>
        <w:pStyle w:val="Heading4"/>
        <w:rPr>
          <w:rFonts w:asciiTheme="majorHAnsi" w:hAnsiTheme="majorHAnsi" w:cstheme="majorHAnsi"/>
        </w:rPr>
      </w:pPr>
      <w:r w:rsidRPr="009D40CB">
        <w:rPr>
          <w:rFonts w:asciiTheme="majorHAnsi" w:hAnsiTheme="majorHAnsi" w:cstheme="majorHAnsi"/>
        </w:rPr>
        <w:t>NCC – anything else allows them to concede all our framework interactions and just go for 4 minutes of turns against our NC which o/w since phil is the only thing unique to LD Debate and time is the only quantifiable metric of abuse</w:t>
      </w:r>
    </w:p>
    <w:p w14:paraId="50357EAA" w14:textId="77777777" w:rsidR="007A107C" w:rsidRPr="007A107C" w:rsidRDefault="007A107C" w:rsidP="007A107C"/>
    <w:p w14:paraId="26C55CDC" w14:textId="0E5ABA2F" w:rsidR="007A107C" w:rsidRDefault="007A107C" w:rsidP="007A107C">
      <w:pPr>
        <w:pStyle w:val="Heading3"/>
      </w:pPr>
      <w:r>
        <w:t>4</w:t>
      </w:r>
    </w:p>
    <w:p w14:paraId="66B0FBA6" w14:textId="77777777" w:rsidR="007A107C" w:rsidRPr="009D40CB" w:rsidRDefault="007A107C" w:rsidP="007A107C">
      <w:pPr>
        <w:pStyle w:val="Heading4"/>
      </w:pPr>
      <w:r w:rsidRPr="009D40CB">
        <w:t xml:space="preserve">Reasonability on 1AR shells – 1AR theory is very aff-biased because the 2AR gets to line-by-line every 2NR standard with new answers that never get responded to– reasonability checks 2AR sandbagging by preventing </w:t>
      </w:r>
      <w:proofErr w:type="gramStart"/>
      <w:r w:rsidRPr="009D40CB">
        <w:t>really abusive</w:t>
      </w:r>
      <w:proofErr w:type="gramEnd"/>
      <w:r w:rsidRPr="009D40CB">
        <w:t xml:space="preserve"> 1NCs while still giving the 2N a chance. </w:t>
      </w:r>
    </w:p>
    <w:p w14:paraId="2EB30E76" w14:textId="77777777" w:rsidR="007A107C" w:rsidRPr="009D40CB" w:rsidRDefault="007A107C" w:rsidP="007A107C">
      <w:pPr>
        <w:pStyle w:val="Heading4"/>
      </w:pPr>
      <w:r w:rsidRPr="009D40CB">
        <w:t xml:space="preserve">DTA on 1AR shells - They can blow up blippy 20 second shells in the 2AR while I </w:t>
      </w:r>
      <w:proofErr w:type="gramStart"/>
      <w:r w:rsidRPr="009D40CB">
        <w:t>have to</w:t>
      </w:r>
      <w:proofErr w:type="gramEnd"/>
      <w:r w:rsidRPr="009D40CB">
        <w:t xml:space="preserve"> split my time and can’t preempt 2AR spin which necessitates judge intervention and means 1AR theory is irresolvable so you shouldn’t stake the round on it. </w:t>
      </w:r>
    </w:p>
    <w:p w14:paraId="49A554BF" w14:textId="785F6CA0" w:rsidR="007A107C" w:rsidRDefault="007A107C" w:rsidP="007A107C">
      <w:pPr>
        <w:pStyle w:val="Heading4"/>
      </w:pPr>
      <w:r w:rsidRPr="009D40CB">
        <w:t xml:space="preserve">RVIs on 1AR theory – 1AR being able to spend 20 seconds on a shell and still win forces the 2N to allocate at least 2:30 on the shell which means RVIs check back time skew – </w:t>
      </w:r>
      <w:proofErr w:type="spellStart"/>
      <w:r w:rsidRPr="009D40CB">
        <w:t>ows</w:t>
      </w:r>
      <w:proofErr w:type="spellEnd"/>
      <w:r w:rsidRPr="009D40CB">
        <w:t xml:space="preserve"> on </w:t>
      </w:r>
      <w:r w:rsidR="00897AEF">
        <w:t>quantifiability</w:t>
      </w:r>
    </w:p>
    <w:p w14:paraId="06D987DD" w14:textId="34522F4A" w:rsidR="00897AEF" w:rsidRDefault="00897AEF" w:rsidP="00A70287"/>
    <w:p w14:paraId="0D1DE29E" w14:textId="77777777" w:rsidR="00897AEF" w:rsidRPr="00897AEF" w:rsidRDefault="00897AEF" w:rsidP="00897AEF"/>
    <w:p w14:paraId="6A5F6109" w14:textId="3C207CB3" w:rsidR="007A107C" w:rsidRDefault="007A107C" w:rsidP="007A107C">
      <w:pPr>
        <w:pStyle w:val="Heading2"/>
      </w:pPr>
      <w:r>
        <w:t>Case</w:t>
      </w:r>
    </w:p>
    <w:p w14:paraId="772B9A73" w14:textId="77777777" w:rsidR="0044708C" w:rsidRPr="0044708C" w:rsidRDefault="0044708C" w:rsidP="0044708C"/>
    <w:sectPr w:rsidR="0044708C" w:rsidRPr="004470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un Kodumuru"/>
    <w:docVar w:name="RibbonPointer" w:val="2915880620960"/>
    <w:docVar w:name="VerbatimVersion" w:val="5.1"/>
  </w:docVars>
  <w:rsids>
    <w:rsidRoot w:val="007A107C"/>
    <w:rsid w:val="000139A3"/>
    <w:rsid w:val="000172FA"/>
    <w:rsid w:val="00100833"/>
    <w:rsid w:val="00104529"/>
    <w:rsid w:val="00105942"/>
    <w:rsid w:val="00107396"/>
    <w:rsid w:val="00144A4C"/>
    <w:rsid w:val="00176AB0"/>
    <w:rsid w:val="00177B7D"/>
    <w:rsid w:val="0018322D"/>
    <w:rsid w:val="001B5776"/>
    <w:rsid w:val="001E527A"/>
    <w:rsid w:val="001F1402"/>
    <w:rsid w:val="001F78CE"/>
    <w:rsid w:val="00251FC7"/>
    <w:rsid w:val="002855A7"/>
    <w:rsid w:val="002B146A"/>
    <w:rsid w:val="002B5E17"/>
    <w:rsid w:val="002F515F"/>
    <w:rsid w:val="00315690"/>
    <w:rsid w:val="00316B75"/>
    <w:rsid w:val="00325646"/>
    <w:rsid w:val="003460F2"/>
    <w:rsid w:val="0038158C"/>
    <w:rsid w:val="003902BA"/>
    <w:rsid w:val="003A09E2"/>
    <w:rsid w:val="003E17F9"/>
    <w:rsid w:val="00407037"/>
    <w:rsid w:val="004302E6"/>
    <w:rsid w:val="0044708C"/>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C307E"/>
    <w:rsid w:val="006C30F2"/>
    <w:rsid w:val="006D4ECC"/>
    <w:rsid w:val="006D6DF6"/>
    <w:rsid w:val="006F17F0"/>
    <w:rsid w:val="00722258"/>
    <w:rsid w:val="007243E5"/>
    <w:rsid w:val="00766EA0"/>
    <w:rsid w:val="00780828"/>
    <w:rsid w:val="007840CF"/>
    <w:rsid w:val="007A107C"/>
    <w:rsid w:val="007A2226"/>
    <w:rsid w:val="007A235D"/>
    <w:rsid w:val="007D7D06"/>
    <w:rsid w:val="007F5B66"/>
    <w:rsid w:val="00823A1C"/>
    <w:rsid w:val="00845B9D"/>
    <w:rsid w:val="00860984"/>
    <w:rsid w:val="00897AEF"/>
    <w:rsid w:val="008B3ECB"/>
    <w:rsid w:val="008B4E85"/>
    <w:rsid w:val="008C1B2E"/>
    <w:rsid w:val="0091627E"/>
    <w:rsid w:val="0097032B"/>
    <w:rsid w:val="009B3310"/>
    <w:rsid w:val="009D2EAD"/>
    <w:rsid w:val="009D54B2"/>
    <w:rsid w:val="009E1922"/>
    <w:rsid w:val="009F7ED2"/>
    <w:rsid w:val="00A70287"/>
    <w:rsid w:val="00A93661"/>
    <w:rsid w:val="00A95652"/>
    <w:rsid w:val="00AC0AB8"/>
    <w:rsid w:val="00B33C6D"/>
    <w:rsid w:val="00B4508F"/>
    <w:rsid w:val="00B55AD5"/>
    <w:rsid w:val="00B7254F"/>
    <w:rsid w:val="00B8057C"/>
    <w:rsid w:val="00BB5F48"/>
    <w:rsid w:val="00BD6238"/>
    <w:rsid w:val="00BF593B"/>
    <w:rsid w:val="00BF773A"/>
    <w:rsid w:val="00BF7E81"/>
    <w:rsid w:val="00C13773"/>
    <w:rsid w:val="00C17CC8"/>
    <w:rsid w:val="00C83417"/>
    <w:rsid w:val="00C9604F"/>
    <w:rsid w:val="00CA19AA"/>
    <w:rsid w:val="00CC5298"/>
    <w:rsid w:val="00CD736E"/>
    <w:rsid w:val="00CD798D"/>
    <w:rsid w:val="00CE161E"/>
    <w:rsid w:val="00CE7BBB"/>
    <w:rsid w:val="00CF59A8"/>
    <w:rsid w:val="00D14964"/>
    <w:rsid w:val="00D325A9"/>
    <w:rsid w:val="00D36A8A"/>
    <w:rsid w:val="00D61409"/>
    <w:rsid w:val="00D6691E"/>
    <w:rsid w:val="00D71170"/>
    <w:rsid w:val="00DA14D2"/>
    <w:rsid w:val="00DA1C92"/>
    <w:rsid w:val="00DA25D4"/>
    <w:rsid w:val="00DA6538"/>
    <w:rsid w:val="00E15E75"/>
    <w:rsid w:val="00E5262C"/>
    <w:rsid w:val="00EC7DC4"/>
    <w:rsid w:val="00ED30CF"/>
    <w:rsid w:val="00F044D0"/>
    <w:rsid w:val="00F176EF"/>
    <w:rsid w:val="00F45E10"/>
    <w:rsid w:val="00F6364A"/>
    <w:rsid w:val="00F773F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4EF5D"/>
  <w15:chartTrackingRefBased/>
  <w15:docId w15:val="{E9DA4C74-EF0C-4F6A-8134-B1885F38F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B3310"/>
    <w:rPr>
      <w:rFonts w:ascii="Calibri" w:hAnsi="Calibri" w:cs="Calibri"/>
    </w:rPr>
  </w:style>
  <w:style w:type="paragraph" w:styleId="Heading1">
    <w:name w:val="heading 1"/>
    <w:aliases w:val="Pocket"/>
    <w:basedOn w:val="Normal"/>
    <w:next w:val="Normal"/>
    <w:link w:val="Heading1Char"/>
    <w:qFormat/>
    <w:rsid w:val="009B33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B331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
    <w:basedOn w:val="Normal"/>
    <w:next w:val="Normal"/>
    <w:link w:val="Heading3Char"/>
    <w:uiPriority w:val="2"/>
    <w:unhideWhenUsed/>
    <w:qFormat/>
    <w:rsid w:val="009B331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3"/>
    <w:unhideWhenUsed/>
    <w:qFormat/>
    <w:rsid w:val="009B331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B33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3310"/>
  </w:style>
  <w:style w:type="character" w:customStyle="1" w:styleId="Heading1Char">
    <w:name w:val="Heading 1 Char"/>
    <w:aliases w:val="Pocket Char"/>
    <w:basedOn w:val="DefaultParagraphFont"/>
    <w:link w:val="Heading1"/>
    <w:rsid w:val="009B331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B3310"/>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9B331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9B3310"/>
    <w:rPr>
      <w:rFonts w:ascii="Calibri" w:eastAsiaTheme="majorEastAsia" w:hAnsi="Calibri" w:cstheme="majorBidi"/>
      <w:b/>
      <w:iCs/>
      <w:sz w:val="26"/>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7"/>
    <w:qFormat/>
    <w:rsid w:val="009B331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B3310"/>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9B3310"/>
    <w:rPr>
      <w:b w:val="0"/>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Card Cha"/>
    <w:basedOn w:val="DefaultParagraphFont"/>
    <w:link w:val="NoSpacing"/>
    <w:uiPriority w:val="99"/>
    <w:unhideWhenUsed/>
    <w:rsid w:val="009B3310"/>
    <w:rPr>
      <w:color w:val="auto"/>
      <w:u w:val="none"/>
    </w:rPr>
  </w:style>
  <w:style w:type="character" w:styleId="FollowedHyperlink">
    <w:name w:val="FollowedHyperlink"/>
    <w:basedOn w:val="DefaultParagraphFont"/>
    <w:uiPriority w:val="99"/>
    <w:semiHidden/>
    <w:unhideWhenUsed/>
    <w:rsid w:val="009B3310"/>
    <w:rPr>
      <w:color w:val="auto"/>
      <w:u w:val="none"/>
    </w:rPr>
  </w:style>
  <w:style w:type="paragraph" w:styleId="NoSpacing">
    <w:name w:val="No Spacing"/>
    <w:aliases w:val="Medium Grid 21,No Spacing31,No Spacing22,No Spacing3,Dont use,No Spacing41,No Spacing111112,Note Level 2,No Spacing23,tag,Tag and Cite,nonunderlined,card,Card,No Spacing111,Very Small Text,No Spacing2,No Spacing1,No Spacing11,Debate Text"/>
    <w:basedOn w:val="Heading1"/>
    <w:link w:val="Hyperlink"/>
    <w:autoRedefine/>
    <w:uiPriority w:val="99"/>
    <w:qFormat/>
    <w:rsid w:val="007A107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7A107C"/>
    <w:pPr>
      <w:ind w:left="720"/>
      <w:jc w:val="both"/>
    </w:pPr>
    <w:rPr>
      <w:b/>
      <w:iCs/>
      <w:u w:val="single"/>
    </w:rPr>
  </w:style>
  <w:style w:type="paragraph" w:styleId="FootnoteText">
    <w:name w:val="footnote text"/>
    <w:basedOn w:val="Normal"/>
    <w:link w:val="FootnoteTextChar"/>
    <w:uiPriority w:val="99"/>
    <w:unhideWhenUsed/>
    <w:rsid w:val="00897AEF"/>
    <w:rPr>
      <w:rFonts w:eastAsiaTheme="minorEastAsia"/>
      <w:sz w:val="20"/>
      <w:szCs w:val="20"/>
    </w:rPr>
  </w:style>
  <w:style w:type="character" w:customStyle="1" w:styleId="FootnoteTextChar">
    <w:name w:val="Footnote Text Char"/>
    <w:basedOn w:val="DefaultParagraphFont"/>
    <w:link w:val="FootnoteText"/>
    <w:uiPriority w:val="99"/>
    <w:rsid w:val="00897AEF"/>
    <w:rPr>
      <w:rFonts w:ascii="Calibri" w:eastAsiaTheme="minorEastAsia" w:hAnsi="Calibri" w:cs="Calibri"/>
      <w:sz w:val="20"/>
      <w:szCs w:val="20"/>
    </w:rPr>
  </w:style>
  <w:style w:type="paragraph" w:customStyle="1" w:styleId="Emphasis1">
    <w:name w:val="Emphasis1"/>
    <w:basedOn w:val="Normal"/>
    <w:autoRedefine/>
    <w:uiPriority w:val="7"/>
    <w:qFormat/>
    <w:rsid w:val="007840CF"/>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wakenwfu.com/2020/09/14/the-evergreen-forests-of-insulin-patents/" TargetMode="External"/><Relationship Id="rId13" Type="http://schemas.openxmlformats.org/officeDocument/2006/relationships/hyperlink" Target="https://dictionary.thelaw.com/reduce/" TargetMode="External"/><Relationship Id="rId18" Type="http://schemas.openxmlformats.org/officeDocument/2006/relationships/hyperlink" Target="https://www.cato.org/free-trade-bulletin/unnecessary-proposal-wto-waiver-intellectual-property-rights-covid-19-vaccines" TargetMode="External"/><Relationship Id="rId26" Type="http://schemas.openxmlformats.org/officeDocument/2006/relationships/hyperlink" Target="https://www.theverge.com/2018/6/13/17453994/amazon-alexa-prize-2018-competition-conversational-ai-chatbots" TargetMode="External"/><Relationship Id="rId3" Type="http://schemas.openxmlformats.org/officeDocument/2006/relationships/styles" Target="styles.xml"/><Relationship Id="rId21" Type="http://schemas.openxmlformats.org/officeDocument/2006/relationships/hyperlink" Target="https://www.cato.org/free-trade-bulletin/unnecessary-proposal-wto-waiver-intellectual-property-rights-covid-19-vaccines" TargetMode="External"/><Relationship Id="rId7" Type="http://schemas.openxmlformats.org/officeDocument/2006/relationships/hyperlink" Target="https://awakenwfu.com/2020/09/14/the-evergreen-forests-of-insulin-patents/" TargetMode="External"/><Relationship Id="rId12" Type="http://schemas.openxmlformats.org/officeDocument/2006/relationships/hyperlink" Target="https://awakenwfu.com/2020/09/14/the-evergreen-forests-of-insulin-patents/" TargetMode="External"/><Relationship Id="rId17" Type="http://schemas.openxmlformats.org/officeDocument/2006/relationships/hyperlink" Target="https://www.mckinsey.com/industries/pharmaceuticals-and-medical-products/our-insights/the-bio-revolution-innovations-transforming-economies-societies-and-our-lives" TargetMode="External"/><Relationship Id="rId25" Type="http://schemas.openxmlformats.org/officeDocument/2006/relationships/hyperlink" Target="http://www.theverge.com/2018/10/7/17940352/turing-test-one-word-minimal-human-ai-machine-poop" TargetMode="External"/><Relationship Id="rId2" Type="http://schemas.openxmlformats.org/officeDocument/2006/relationships/numbering" Target="numbering.xml"/><Relationship Id="rId16" Type="http://schemas.openxmlformats.org/officeDocument/2006/relationships/hyperlink" Target="https://www.mckinsey.com/business-functions/m-and-a/our-insights/a-new-prescription-for-m-and-a-in-pharma" TargetMode="External"/><Relationship Id="rId20" Type="http://schemas.openxmlformats.org/officeDocument/2006/relationships/hyperlink" Target="https://www.cato.org/free-trade-bulletin/unnecessary-proposal-wto-waiver-intellectual-property-rights-covid-19-vaccines" TargetMode="External"/><Relationship Id="rId1" Type="http://schemas.openxmlformats.org/officeDocument/2006/relationships/customXml" Target="../customXml/item1.xml"/><Relationship Id="rId6" Type="http://schemas.openxmlformats.org/officeDocument/2006/relationships/hyperlink" Target="https://awakenwfu.com/2020/09/14/the-evergreen-forests-of-insulin-patents/" TargetMode="External"/><Relationship Id="rId11" Type="http://schemas.openxmlformats.org/officeDocument/2006/relationships/hyperlink" Target="https://awakenwfu.com/2020/09/14/the-evergreen-forests-of-insulin-patents/" TargetMode="External"/><Relationship Id="rId24"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s://www.mckinsey.com/industries/pharmaceuticals-and-medical-products/our-insights/on-pins-and-needles-will-covid-19-vaccines-save-the-world" TargetMode="External"/><Relationship Id="rId23" Type="http://schemas.openxmlformats.org/officeDocument/2006/relationships/hyperlink" Target="https://www.cato.org/free-trade-bulletin/unnecessary-proposal-wto-waiver-intellectual-property-rights-covid-19-vaccines" TargetMode="External"/><Relationship Id="rId28" Type="http://schemas.openxmlformats.org/officeDocument/2006/relationships/theme" Target="theme/theme1.xml"/><Relationship Id="rId10" Type="http://schemas.openxmlformats.org/officeDocument/2006/relationships/hyperlink" Target="https://awakenwfu.com/2020/09/14/the-evergreen-forests-of-insulin-patents/" TargetMode="External"/><Relationship Id="rId19" Type="http://schemas.openxmlformats.org/officeDocument/2006/relationships/hyperlink" Target="https://www.cato.org/free-trade-bulletin/unnecessary-proposal-wto-waiver-intellectual-property-rights-covid-19-vaccines" TargetMode="External"/><Relationship Id="rId4" Type="http://schemas.openxmlformats.org/officeDocument/2006/relationships/settings" Target="settings.xml"/><Relationship Id="rId9" Type="http://schemas.openxmlformats.org/officeDocument/2006/relationships/hyperlink" Target="https://awakenwfu.com/2020/09/14/the-evergreen-forests-of-insulin-patents/" TargetMode="External"/><Relationship Id="rId14" Type="http://schemas.openxmlformats.org/officeDocument/2006/relationships/hyperlink" Target="https://www.mckinsey.com/industries/pharmaceuticals-and-medical-products/our-insights/whats-ahead-for-biotech-another-wave-or-low-tide" TargetMode="External"/><Relationship Id="rId22" Type="http://schemas.openxmlformats.org/officeDocument/2006/relationships/hyperlink" Target="https://www.cato.org/free-trade-bulletin/unnecessary-proposal-wto-waiver-intellectual-property-rights-covid-19-vaccines"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n%20Kodumur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55</TotalTime>
  <Pages>1</Pages>
  <Words>5114</Words>
  <Characters>29154</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Kodumuru</dc:creator>
  <cp:keywords>5.1.1</cp:keywords>
  <dc:description/>
  <cp:lastModifiedBy>Vishnumurthy Kodumuru</cp:lastModifiedBy>
  <cp:revision>8</cp:revision>
  <dcterms:created xsi:type="dcterms:W3CDTF">2021-09-18T20:32:00Z</dcterms:created>
  <dcterms:modified xsi:type="dcterms:W3CDTF">2021-09-18T22:21:00Z</dcterms:modified>
</cp:coreProperties>
</file>