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3DA09" w14:textId="6DCD11DA" w:rsidR="00A95652" w:rsidRDefault="00852496" w:rsidP="00852496">
      <w:pPr>
        <w:pStyle w:val="Heading1"/>
      </w:pPr>
      <w:proofErr w:type="spellStart"/>
      <w:r>
        <w:t>Sunvite</w:t>
      </w:r>
      <w:proofErr w:type="spellEnd"/>
      <w:r>
        <w:t xml:space="preserve"> R1</w:t>
      </w:r>
    </w:p>
    <w:p w14:paraId="6F32C37D" w14:textId="1809A7B3" w:rsidR="00852496" w:rsidRDefault="00852496" w:rsidP="00852496"/>
    <w:p w14:paraId="45734E20" w14:textId="580288AB" w:rsidR="00852496" w:rsidRDefault="00852496" w:rsidP="00852496">
      <w:pPr>
        <w:pStyle w:val="Heading3"/>
      </w:pPr>
      <w:r>
        <w:t>1</w:t>
      </w:r>
    </w:p>
    <w:p w14:paraId="230FB7CB" w14:textId="77777777" w:rsidR="00852496" w:rsidRPr="00683AAE" w:rsidRDefault="00852496" w:rsidP="00852496">
      <w:pPr>
        <w:pStyle w:val="Heading4"/>
        <w:rPr>
          <w:u w:val="single"/>
        </w:rPr>
      </w:pPr>
      <w:r w:rsidRPr="00683AAE">
        <w:rPr>
          <w:u w:val="single"/>
        </w:rPr>
        <w:t>Interpretation</w:t>
      </w:r>
      <w:r>
        <w:t xml:space="preserve"> – 1ACs must use the </w:t>
      </w:r>
      <w:r>
        <w:rPr>
          <w:u w:val="single"/>
        </w:rPr>
        <w:t>three-tier process</w:t>
      </w:r>
      <w:r>
        <w:t xml:space="preserve"> to justify the plan’s policy</w:t>
      </w:r>
    </w:p>
    <w:p w14:paraId="2D0AB100" w14:textId="77777777" w:rsidR="00852496" w:rsidRPr="00065FF2" w:rsidRDefault="00852496" w:rsidP="00852496">
      <w:pPr>
        <w:rPr>
          <w:szCs w:val="16"/>
        </w:rPr>
      </w:pPr>
      <w:r w:rsidRPr="00065FF2">
        <w:rPr>
          <w:rStyle w:val="Style13ptBold"/>
        </w:rPr>
        <w:t xml:space="preserve">Reid-Brinkley </w:t>
      </w:r>
      <w:r>
        <w:rPr>
          <w:rStyle w:val="Style13ptBold"/>
        </w:rPr>
        <w:t>0</w:t>
      </w:r>
      <w:r w:rsidRPr="00065FF2">
        <w:rPr>
          <w:rStyle w:val="Style13ptBold"/>
        </w:rPr>
        <w:t>8</w:t>
      </w:r>
      <w:r w:rsidRPr="00065FF2">
        <w:rPr>
          <w:szCs w:val="16"/>
        </w:rPr>
        <w:t xml:space="preserve"> - PhD from UGA, professor of communications at the University of Pittsburgh (Shanara, “THE HARSH REALITIES OF “ACTING BLACK”: HOW AFRICAN-AMERICAN POLICY DEBATERS NEGOTIATE REPRESENTATION THROUGH RACIAL PERFORMANCE AND STYLE”)</w:t>
      </w:r>
    </w:p>
    <w:p w14:paraId="0E352711" w14:textId="77777777" w:rsidR="00852496" w:rsidRDefault="00852496" w:rsidP="00852496">
      <w:pPr>
        <w:rPr>
          <w:sz w:val="10"/>
        </w:rPr>
      </w:pPr>
      <w:r w:rsidRPr="00022108">
        <w:rPr>
          <w:rStyle w:val="StyleUnderline"/>
        </w:rPr>
        <w:t xml:space="preserve">The process of </w:t>
      </w:r>
      <w:proofErr w:type="spellStart"/>
      <w:r w:rsidRPr="00022108">
        <w:rPr>
          <w:rStyle w:val="StyleUnderline"/>
        </w:rPr>
        <w:t>signifyin</w:t>
      </w:r>
      <w:proofErr w:type="spellEnd"/>
      <w:r w:rsidRPr="00022108">
        <w:rPr>
          <w:rStyle w:val="StyleUnderline"/>
        </w:rPr>
        <w:t>’</w:t>
      </w:r>
      <w:r w:rsidRPr="00D54794">
        <w:rPr>
          <w:sz w:val="10"/>
        </w:rPr>
        <w:t xml:space="preserve"> engaged in by the Louisville debaters </w:t>
      </w:r>
      <w:r w:rsidRPr="00022108">
        <w:rPr>
          <w:rStyle w:val="StyleUnderline"/>
        </w:rPr>
        <w:t>is not simply designed to critique the use of traditional evidence</w:t>
      </w:r>
      <w:r w:rsidRPr="00D54794">
        <w:rPr>
          <w:sz w:val="10"/>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D54794">
        <w:rPr>
          <w:sz w:val="10"/>
        </w:rPr>
        <w:t xml:space="preserve">. These </w:t>
      </w:r>
      <w:r w:rsidRPr="006B2CF4">
        <w:rPr>
          <w:rStyle w:val="StyleUnderline"/>
        </w:rPr>
        <w:t>legitimating practices</w:t>
      </w:r>
      <w:r w:rsidRPr="00D54794">
        <w:rPr>
          <w:sz w:val="10"/>
        </w:rPr>
        <w:t xml:space="preserve"> usually function to </w:t>
      </w:r>
      <w:r w:rsidRPr="006B2CF4">
        <w:rPr>
          <w:rStyle w:val="StyleUnderline"/>
        </w:rPr>
        <w:t>maintain</w:t>
      </w:r>
      <w:r w:rsidRPr="00D54794">
        <w:rPr>
          <w:sz w:val="10"/>
        </w:rPr>
        <w:t xml:space="preserve"> the </w:t>
      </w:r>
      <w:r w:rsidRPr="006B2CF4">
        <w:rPr>
          <w:rStyle w:val="StyleUnderline"/>
        </w:rPr>
        <w:t>dominance of normative knowledge-making practices</w:t>
      </w:r>
      <w:r w:rsidRPr="00D54794">
        <w:rPr>
          <w:sz w:val="10"/>
        </w:rPr>
        <w:t xml:space="preserve">, </w:t>
      </w:r>
      <w:r w:rsidRPr="006B2CF4">
        <w:rPr>
          <w:rStyle w:val="StyleUnderline"/>
        </w:rPr>
        <w:t>while crowding out</w:t>
      </w:r>
      <w:r w:rsidRPr="00D54794">
        <w:rPr>
          <w:sz w:val="10"/>
        </w:rPr>
        <w:t xml:space="preserve"> or directly excluding </w:t>
      </w:r>
      <w:r w:rsidRPr="006B2CF4">
        <w:rPr>
          <w:rStyle w:val="StyleUnderline"/>
        </w:rPr>
        <w:t>alternative</w:t>
      </w:r>
      <w:r w:rsidRPr="00D54794">
        <w:rPr>
          <w:sz w:val="10"/>
        </w:rPr>
        <w:t xml:space="preserve"> knowledge-making 83 </w:t>
      </w:r>
      <w:r w:rsidRPr="006B2CF4">
        <w:rPr>
          <w:rStyle w:val="StyleUnderline"/>
        </w:rPr>
        <w:t>practices</w:t>
      </w:r>
      <w:r w:rsidRPr="00D54794">
        <w:rPr>
          <w:sz w:val="10"/>
        </w:rPr>
        <w:t xml:space="preserve">. </w:t>
      </w:r>
      <w:r w:rsidRPr="006B2CF4">
        <w:rPr>
          <w:rStyle w:val="StyleUnderline"/>
        </w:rPr>
        <w:t>The Louisville</w:t>
      </w:r>
      <w:r w:rsidRPr="00D54794">
        <w:rPr>
          <w:sz w:val="10"/>
        </w:rPr>
        <w:t xml:space="preserve"> “</w:t>
      </w:r>
      <w:r w:rsidRPr="006B2CF4">
        <w:rPr>
          <w:rStyle w:val="StyleUnderline"/>
        </w:rPr>
        <w:t>framework looks to the people who are oppressed</w:t>
      </w:r>
      <w:r w:rsidRPr="007202AB">
        <w:rPr>
          <w:rStyle w:val="StyleUnderline"/>
        </w:rPr>
        <w:t xml:space="preserve"> by current constructions of power.</w:t>
      </w:r>
      <w:r w:rsidRPr="00D54794">
        <w:rPr>
          <w:sz w:val="10"/>
        </w:rPr>
        <w:t xml:space="preserve">”58 Jones and Green offer an alternative framework for drawing claims in debate speeches, </w:t>
      </w:r>
      <w:r w:rsidRPr="007202AB">
        <w:rPr>
          <w:rStyle w:val="StyleUnderline"/>
        </w:rPr>
        <w:t xml:space="preserve">they refer to it as </w:t>
      </w:r>
      <w:r w:rsidRPr="00BD05DB">
        <w:rPr>
          <w:rStyle w:val="StyleUnderline"/>
        </w:rPr>
        <w:t xml:space="preserve">a </w:t>
      </w:r>
      <w:r w:rsidRPr="001B3784">
        <w:rPr>
          <w:rStyle w:val="Emphasis"/>
          <w:highlight w:val="green"/>
        </w:rPr>
        <w:t xml:space="preserve">three-tier </w:t>
      </w:r>
      <w:r w:rsidRPr="002C3998">
        <w:rPr>
          <w:rStyle w:val="Emphasis"/>
        </w:rPr>
        <w:t>process</w:t>
      </w:r>
      <w:r w:rsidRPr="00D54794">
        <w:rPr>
          <w:sz w:val="10"/>
        </w:rPr>
        <w:t xml:space="preserve">: </w:t>
      </w:r>
      <w:r w:rsidRPr="007202AB">
        <w:rPr>
          <w:rStyle w:val="Emphasis"/>
        </w:rPr>
        <w:t xml:space="preserve">A way in which you </w:t>
      </w:r>
      <w:r w:rsidRPr="001B3784">
        <w:rPr>
          <w:rStyle w:val="Emphasis"/>
          <w:highlight w:val="green"/>
        </w:rPr>
        <w:t>can validate</w:t>
      </w:r>
      <w:r w:rsidRPr="00D54794">
        <w:rPr>
          <w:sz w:val="10"/>
        </w:rPr>
        <w:t xml:space="preserve"> our </w:t>
      </w:r>
      <w:r w:rsidRPr="001B3784">
        <w:rPr>
          <w:rStyle w:val="Emphasis"/>
          <w:highlight w:val="green"/>
        </w:rPr>
        <w:t>claims</w:t>
      </w:r>
      <w:r w:rsidRPr="00D54794">
        <w:rPr>
          <w:sz w:val="10"/>
        </w:rPr>
        <w:t xml:space="preserve">, is </w:t>
      </w:r>
      <w:r w:rsidRPr="001B3784">
        <w:rPr>
          <w:rStyle w:val="StyleUnderline"/>
          <w:highlight w:val="green"/>
        </w:rPr>
        <w:t>through</w:t>
      </w:r>
      <w:r w:rsidRPr="00D54794">
        <w:rPr>
          <w:sz w:val="10"/>
        </w:rPr>
        <w:t xml:space="preserve"> </w:t>
      </w:r>
      <w:r w:rsidRPr="00686AE0">
        <w:rPr>
          <w:rStyle w:val="StyleUnderline"/>
        </w:rPr>
        <w:t>the three-tier process</w:t>
      </w:r>
      <w:r w:rsidRPr="00D54794">
        <w:rPr>
          <w:sz w:val="10"/>
        </w:rPr>
        <w:t xml:space="preserve">. And </w:t>
      </w:r>
      <w:r w:rsidRPr="00686AE0">
        <w:rPr>
          <w:rStyle w:val="StyleUnderline"/>
        </w:rPr>
        <w:t xml:space="preserve">we talk about </w:t>
      </w:r>
      <w:r w:rsidRPr="001B3784">
        <w:rPr>
          <w:rStyle w:val="Emphasis"/>
          <w:highlight w:val="green"/>
        </w:rPr>
        <w:t>personal experience</w:t>
      </w:r>
      <w:r w:rsidRPr="001B3784">
        <w:rPr>
          <w:rStyle w:val="StyleUnderline"/>
          <w:highlight w:val="green"/>
        </w:rPr>
        <w:t xml:space="preserve">, </w:t>
      </w:r>
      <w:r w:rsidRPr="001B3784">
        <w:rPr>
          <w:rStyle w:val="Emphasis"/>
          <w:highlight w:val="green"/>
        </w:rPr>
        <w:t>organic intellectuals</w:t>
      </w:r>
      <w:r w:rsidRPr="001B3784">
        <w:rPr>
          <w:rStyle w:val="StyleUnderline"/>
          <w:highlight w:val="green"/>
        </w:rPr>
        <w:t xml:space="preserve">, </w:t>
      </w:r>
      <w:r w:rsidRPr="001B3784">
        <w:rPr>
          <w:rStyle w:val="Emphasis"/>
          <w:highlight w:val="green"/>
        </w:rPr>
        <w:t>and academic intellectuals</w:t>
      </w:r>
      <w:r w:rsidRPr="00D54794">
        <w:rPr>
          <w:sz w:val="10"/>
        </w:rPr>
        <w:t xml:space="preserve">. Let me give you an analogy. If you place an elephant in the room and send in three blind folded people into the room, and each of them are touching a different part of the elephant. And they come back </w:t>
      </w:r>
      <w:proofErr w:type="gramStart"/>
      <w:r w:rsidRPr="00D54794">
        <w:rPr>
          <w:sz w:val="10"/>
        </w:rPr>
        <w:t>outside</w:t>
      </w:r>
      <w:proofErr w:type="gramEnd"/>
      <w:r w:rsidRPr="00D54794">
        <w:rPr>
          <w:sz w:val="10"/>
        </w:rPr>
        <w:t xml:space="preserve"> and you ask each different person they gone have a different idea about what they was talking about. </w:t>
      </w:r>
      <w:proofErr w:type="gramStart"/>
      <w:r w:rsidRPr="00D54794">
        <w:rPr>
          <w:sz w:val="10"/>
        </w:rPr>
        <w:t>But,</w:t>
      </w:r>
      <w:proofErr w:type="gramEnd"/>
      <w:r w:rsidRPr="00D54794">
        <w:rPr>
          <w:sz w:val="10"/>
        </w:rPr>
        <w:t xml:space="preserve"> if you let those people converse and bring those three different people together then you can achieve a greater truth.59 Jones argues that </w:t>
      </w:r>
      <w:r w:rsidRPr="004B32D6">
        <w:rPr>
          <w:rStyle w:val="StyleUnderline"/>
        </w:rPr>
        <w:t xml:space="preserve">without the </w:t>
      </w:r>
      <w:r w:rsidRPr="00683AAE">
        <w:rPr>
          <w:rStyle w:val="StyleUnderline"/>
        </w:rPr>
        <w:t xml:space="preserve">three tier </w:t>
      </w:r>
      <w:r w:rsidRPr="004B32D6">
        <w:rPr>
          <w:rStyle w:val="StyleUnderline"/>
        </w:rPr>
        <w:t>process</w:t>
      </w:r>
      <w:r w:rsidRPr="00F27FE0">
        <w:rPr>
          <w:rStyle w:val="StyleUnderline"/>
        </w:rPr>
        <w:t xml:space="preserve"> debate </w:t>
      </w:r>
      <w:r w:rsidRPr="004B32D6">
        <w:rPr>
          <w:rStyle w:val="StyleUnderline"/>
        </w:rPr>
        <w:t xml:space="preserve">claims are based on </w:t>
      </w:r>
      <w:r w:rsidRPr="00BD05DB">
        <w:rPr>
          <w:rStyle w:val="Emphasis"/>
        </w:rPr>
        <w:t xml:space="preserve">singular </w:t>
      </w:r>
      <w:r w:rsidRPr="004B32D6">
        <w:rPr>
          <w:rStyle w:val="Emphasis"/>
        </w:rPr>
        <w:t>perspectives</w:t>
      </w:r>
      <w:r w:rsidRPr="004B32D6">
        <w:rPr>
          <w:rStyle w:val="StyleUnderline"/>
        </w:rPr>
        <w:t xml:space="preserve"> that privilege </w:t>
      </w:r>
      <w:r w:rsidRPr="00B84769">
        <w:rPr>
          <w:rStyle w:val="StyleUnderline"/>
        </w:rPr>
        <w:t xml:space="preserve">those with </w:t>
      </w:r>
      <w:r w:rsidRPr="004B32D6">
        <w:rPr>
          <w:rStyle w:val="StyleUnderline"/>
        </w:rPr>
        <w:t xml:space="preserve">institutional </w:t>
      </w:r>
      <w:r w:rsidRPr="00F27FE0">
        <w:rPr>
          <w:rStyle w:val="StyleUnderline"/>
        </w:rPr>
        <w:t xml:space="preserve">and economic </w:t>
      </w:r>
      <w:r w:rsidRPr="004B32D6">
        <w:rPr>
          <w:rStyle w:val="StyleUnderline"/>
        </w:rPr>
        <w:t>power.</w:t>
      </w:r>
      <w:r w:rsidRPr="00D54794">
        <w:rPr>
          <w:sz w:val="10"/>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41F40">
        <w:rPr>
          <w:rStyle w:val="StyleUnderline"/>
        </w:rPr>
        <w:t>While</w:t>
      </w:r>
      <w:r w:rsidRPr="00D54794">
        <w:rPr>
          <w:sz w:val="10"/>
        </w:rPr>
        <w:t xml:space="preserve"> the </w:t>
      </w:r>
      <w:r w:rsidRPr="00041F40">
        <w:rPr>
          <w:rStyle w:val="StyleUnderline"/>
        </w:rPr>
        <w:t>Louisville debaters see the benefit of academic research</w:t>
      </w:r>
      <w:r w:rsidRPr="00D54794">
        <w:rPr>
          <w:sz w:val="10"/>
        </w:rPr>
        <w:t xml:space="preserve">, </w:t>
      </w:r>
      <w:r w:rsidRPr="00041F40">
        <w:rPr>
          <w:rStyle w:val="StyleUnderline"/>
        </w:rPr>
        <w:t>they are</w:t>
      </w:r>
      <w:r w:rsidRPr="00D54794">
        <w:rPr>
          <w:sz w:val="10"/>
        </w:rPr>
        <w:t xml:space="preserve"> also critically </w:t>
      </w:r>
      <w:r w:rsidRPr="00041F40">
        <w:rPr>
          <w:rStyle w:val="StyleUnderline"/>
        </w:rPr>
        <w:t>aware of the</w:t>
      </w:r>
      <w:r w:rsidRPr="00F27FE0">
        <w:rPr>
          <w:rStyle w:val="StyleUnderline"/>
        </w:rPr>
        <w:t xml:space="preserve"> </w:t>
      </w:r>
      <w:r w:rsidRPr="001B3784">
        <w:rPr>
          <w:rStyle w:val="Emphasis"/>
          <w:highlight w:val="green"/>
        </w:rPr>
        <w:t>normative practices</w:t>
      </w:r>
      <w:r w:rsidRPr="001B3784">
        <w:rPr>
          <w:rStyle w:val="StyleUnderline"/>
          <w:highlight w:val="green"/>
        </w:rPr>
        <w:t xml:space="preserve"> </w:t>
      </w:r>
      <w:r w:rsidRPr="00683AAE">
        <w:rPr>
          <w:rStyle w:val="StyleUnderline"/>
        </w:rPr>
        <w:t xml:space="preserve">that </w:t>
      </w:r>
      <w:r w:rsidRPr="001B3784">
        <w:rPr>
          <w:rStyle w:val="StyleUnderline"/>
          <w:highlight w:val="green"/>
        </w:rPr>
        <w:t>exclude</w:t>
      </w:r>
      <w:r w:rsidRPr="00D54794">
        <w:rPr>
          <w:sz w:val="10"/>
        </w:rPr>
        <w:t xml:space="preserve"> racial and ethnic </w:t>
      </w:r>
      <w:r w:rsidRPr="001B3784">
        <w:rPr>
          <w:rStyle w:val="StyleUnderline"/>
          <w:highlight w:val="green"/>
        </w:rPr>
        <w:t>minorities from policy</w:t>
      </w:r>
      <w:r w:rsidRPr="00F27FE0">
        <w:rPr>
          <w:rStyle w:val="StyleUnderline"/>
        </w:rPr>
        <w:t xml:space="preserve">-oriented </w:t>
      </w:r>
      <w:r w:rsidRPr="00B84769">
        <w:rPr>
          <w:rStyle w:val="StyleUnderline"/>
        </w:rPr>
        <w:t xml:space="preserve">discussions </w:t>
      </w:r>
      <w:r w:rsidRPr="001B3784">
        <w:rPr>
          <w:rStyle w:val="StyleUnderline"/>
          <w:highlight w:val="green"/>
        </w:rPr>
        <w:t xml:space="preserve">because of </w:t>
      </w:r>
      <w:r w:rsidRPr="00F27FE0">
        <w:rPr>
          <w:rStyle w:val="StyleUnderline"/>
        </w:rPr>
        <w:t xml:space="preserve">their </w:t>
      </w:r>
      <w:r w:rsidRPr="001B3784">
        <w:rPr>
          <w:rStyle w:val="Emphasis"/>
          <w:highlight w:val="green"/>
        </w:rPr>
        <w:t>lack of training</w:t>
      </w:r>
      <w:r w:rsidRPr="00686AE0">
        <w:rPr>
          <w:rStyle w:val="Emphasis"/>
        </w:rPr>
        <w:t xml:space="preserve"> and </w:t>
      </w:r>
      <w:r w:rsidRPr="00041F40">
        <w:rPr>
          <w:rStyle w:val="Emphasis"/>
        </w:rPr>
        <w:t>expertise</w:t>
      </w:r>
      <w:r w:rsidRPr="00D54794">
        <w:rPr>
          <w:sz w:val="10"/>
        </w:rPr>
        <w:t xml:space="preserve">. </w:t>
      </w:r>
      <w:r w:rsidRPr="00041F40">
        <w:rPr>
          <w:rStyle w:val="StyleUnderline"/>
        </w:rPr>
        <w:t>Such exclusions prevent</w:t>
      </w:r>
      <w:r w:rsidRPr="00D54794">
        <w:rPr>
          <w:sz w:val="10"/>
        </w:rPr>
        <w:t xml:space="preserve"> radical </w:t>
      </w:r>
      <w:r w:rsidRPr="00041F40">
        <w:rPr>
          <w:rStyle w:val="StyleUnderline"/>
        </w:rPr>
        <w:t xml:space="preserve">solutions to </w:t>
      </w:r>
      <w:r w:rsidRPr="00041F40">
        <w:rPr>
          <w:rStyle w:val="Emphasis"/>
        </w:rPr>
        <w:t>racism</w:t>
      </w:r>
      <w:r w:rsidRPr="00041F40">
        <w:rPr>
          <w:rStyle w:val="StyleUnderline"/>
        </w:rPr>
        <w:t xml:space="preserve">, </w:t>
      </w:r>
      <w:r w:rsidRPr="00041F40">
        <w:rPr>
          <w:rStyle w:val="Emphasis"/>
        </w:rPr>
        <w:t>classism</w:t>
      </w:r>
      <w:r w:rsidRPr="00041F40">
        <w:rPr>
          <w:rStyle w:val="StyleUnderline"/>
        </w:rPr>
        <w:t xml:space="preserve">, </w:t>
      </w:r>
      <w:r w:rsidRPr="00041F40">
        <w:rPr>
          <w:rStyle w:val="Emphasis"/>
        </w:rPr>
        <w:t>sexism</w:t>
      </w:r>
      <w:r w:rsidRPr="00041F40">
        <w:rPr>
          <w:rStyle w:val="StyleUnderline"/>
        </w:rPr>
        <w:t xml:space="preserve">, and </w:t>
      </w:r>
      <w:r w:rsidRPr="00041F40">
        <w:rPr>
          <w:rStyle w:val="Emphasis"/>
        </w:rPr>
        <w:t>homophobia</w:t>
      </w:r>
      <w:r w:rsidRPr="00041F40">
        <w:rPr>
          <w:rStyle w:val="StyleUnderline"/>
        </w:rPr>
        <w:t xml:space="preserve"> from being </w:t>
      </w:r>
      <w:r w:rsidRPr="00D54794">
        <w:rPr>
          <w:sz w:val="10"/>
        </w:rPr>
        <w:t xml:space="preserve">more </w:t>
      </w:r>
      <w:r w:rsidRPr="00041F40">
        <w:rPr>
          <w:rStyle w:val="StyleUnderline"/>
        </w:rPr>
        <w:t>permanently addressed</w:t>
      </w:r>
      <w:r w:rsidRPr="00D54794">
        <w:rPr>
          <w:sz w:val="10"/>
        </w:rPr>
        <w:t xml:space="preserve">. According to Green: bell hooks </w:t>
      </w:r>
      <w:proofErr w:type="gramStart"/>
      <w:r w:rsidRPr="00D54794">
        <w:rPr>
          <w:sz w:val="10"/>
        </w:rPr>
        <w:t>talks</w:t>
      </w:r>
      <w:proofErr w:type="gramEnd"/>
      <w:r w:rsidRPr="00D54794">
        <w:rPr>
          <w:sz w:val="10"/>
        </w:rPr>
        <w:t xml:space="preserve"> about how </w:t>
      </w:r>
      <w:r w:rsidRPr="00041F40">
        <w:rPr>
          <w:rStyle w:val="StyleUnderline"/>
        </w:rPr>
        <w:t>when we rely solely on one perspective to make</w:t>
      </w:r>
      <w:r w:rsidRPr="00D54794">
        <w:rPr>
          <w:sz w:val="10"/>
        </w:rPr>
        <w:t xml:space="preserve"> our </w:t>
      </w:r>
      <w:r w:rsidRPr="00041F40">
        <w:rPr>
          <w:rStyle w:val="StyleUnderline"/>
        </w:rPr>
        <w:t>claims</w:t>
      </w:r>
      <w:r w:rsidRPr="00D54794">
        <w:rPr>
          <w:sz w:val="10"/>
        </w:rPr>
        <w:t xml:space="preserve">, radical </w:t>
      </w:r>
      <w:r w:rsidRPr="00041F40">
        <w:rPr>
          <w:rStyle w:val="StyleUnderline"/>
        </w:rPr>
        <w:t xml:space="preserve">liberatory theory </w:t>
      </w:r>
      <w:r w:rsidRPr="00041F40">
        <w:rPr>
          <w:rStyle w:val="Emphasis"/>
        </w:rPr>
        <w:t>becomes rootless</w:t>
      </w:r>
      <w:r w:rsidRPr="00D54794">
        <w:rPr>
          <w:sz w:val="10"/>
        </w:rPr>
        <w:t xml:space="preserve">. That’s the reason why we use </w:t>
      </w:r>
      <w:r w:rsidRPr="00041F40">
        <w:rPr>
          <w:rStyle w:val="StyleUnderline"/>
        </w:rPr>
        <w:t xml:space="preserve">a </w:t>
      </w:r>
      <w:r w:rsidRPr="004B32D6">
        <w:rPr>
          <w:rStyle w:val="StyleUnderline"/>
          <w:highlight w:val="green"/>
        </w:rPr>
        <w:t>three-tiered</w:t>
      </w:r>
      <w:r w:rsidRPr="00041F40">
        <w:rPr>
          <w:rStyle w:val="StyleUnderline"/>
        </w:rPr>
        <w:t xml:space="preserve"> process</w:t>
      </w:r>
      <w:r w:rsidRPr="00D54794">
        <w:rPr>
          <w:sz w:val="10"/>
        </w:rPr>
        <w:t xml:space="preserve">. That’s why we use alternative forms of discourse such as hip hop. That’s also how we use traditional evidence and our personal </w:t>
      </w:r>
      <w:proofErr w:type="gramStart"/>
      <w:r w:rsidRPr="00D54794">
        <w:rPr>
          <w:sz w:val="10"/>
        </w:rPr>
        <w:t>narratives</w:t>
      </w:r>
      <w:proofErr w:type="gramEnd"/>
      <w:r w:rsidRPr="00D54794">
        <w:rPr>
          <w:sz w:val="10"/>
        </w:rPr>
        <w:t xml:space="preserve"> so you don’t get just one perspective claiming to be the right way. Because it </w:t>
      </w:r>
      <w:r w:rsidRPr="00F27FE0">
        <w:rPr>
          <w:rStyle w:val="StyleUnderline"/>
        </w:rPr>
        <w:t>becomes a more meaningful and educational view</w:t>
      </w:r>
      <w:r w:rsidRPr="00D54794">
        <w:rPr>
          <w:sz w:val="10"/>
        </w:rPr>
        <w:t xml:space="preserve"> as far as how we achieve our education.61 The </w:t>
      </w:r>
      <w:r w:rsidRPr="004B32D6">
        <w:rPr>
          <w:rStyle w:val="StyleUnderline"/>
        </w:rPr>
        <w:t xml:space="preserve">use of </w:t>
      </w:r>
      <w:r w:rsidRPr="00686AE0">
        <w:rPr>
          <w:rStyle w:val="Emphasis"/>
        </w:rPr>
        <w:t>hip hop</w:t>
      </w:r>
      <w:r w:rsidRPr="00686AE0">
        <w:rPr>
          <w:rStyle w:val="StyleUnderline"/>
        </w:rPr>
        <w:t xml:space="preserve"> and </w:t>
      </w:r>
      <w:r w:rsidRPr="004B32D6">
        <w:rPr>
          <w:rStyle w:val="Emphasis"/>
        </w:rPr>
        <w:t>personal experience</w:t>
      </w:r>
      <w:r w:rsidRPr="004B32D6">
        <w:rPr>
          <w:rStyle w:val="StyleUnderline"/>
        </w:rPr>
        <w:t xml:space="preserve"> </w:t>
      </w:r>
      <w:r w:rsidRPr="00022108">
        <w:rPr>
          <w:rStyle w:val="StyleUnderline"/>
        </w:rPr>
        <w:t xml:space="preserve">function as a </w:t>
      </w:r>
      <w:r w:rsidRPr="004B32D6">
        <w:rPr>
          <w:rStyle w:val="StyleUnderline"/>
          <w:highlight w:val="green"/>
        </w:rPr>
        <w:t>check</w:t>
      </w:r>
      <w:r w:rsidRPr="004B32D6">
        <w:rPr>
          <w:rStyle w:val="StyleUnderline"/>
        </w:rPr>
        <w:t xml:space="preserve"> against </w:t>
      </w:r>
      <w:r w:rsidRPr="00683AAE">
        <w:rPr>
          <w:rStyle w:val="StyleUnderline"/>
        </w:rPr>
        <w:t xml:space="preserve">the </w:t>
      </w:r>
      <w:r w:rsidRPr="004B32D6">
        <w:rPr>
          <w:rStyle w:val="StyleUnderline"/>
          <w:highlight w:val="green"/>
        </w:rPr>
        <w:t>homogenizing</w:t>
      </w:r>
      <w:r w:rsidRPr="004B32D6">
        <w:rPr>
          <w:rStyle w:val="StyleUnderline"/>
        </w:rPr>
        <w:t xml:space="preserve"> </w:t>
      </w:r>
      <w:r w:rsidRPr="00683AAE">
        <w:rPr>
          <w:rStyle w:val="StyleUnderline"/>
        </w:rPr>
        <w:t xml:space="preserve">function of </w:t>
      </w:r>
      <w:r w:rsidRPr="004B32D6">
        <w:rPr>
          <w:rStyle w:val="StyleUnderline"/>
        </w:rPr>
        <w:t>academic</w:t>
      </w:r>
      <w:r w:rsidRPr="00D54794">
        <w:rPr>
          <w:sz w:val="10"/>
        </w:rPr>
        <w:t xml:space="preserve"> and </w:t>
      </w:r>
      <w:r w:rsidRPr="004B32D6">
        <w:rPr>
          <w:rStyle w:val="Emphasis"/>
        </w:rPr>
        <w:t>expert</w:t>
      </w:r>
      <w:r w:rsidRPr="004B32D6">
        <w:rPr>
          <w:rStyle w:val="StyleUnderline"/>
        </w:rPr>
        <w:t xml:space="preserve"> </w:t>
      </w:r>
      <w:r w:rsidRPr="004B32D6">
        <w:rPr>
          <w:rStyle w:val="StyleUnderline"/>
          <w:highlight w:val="green"/>
        </w:rPr>
        <w:t>discourse</w:t>
      </w:r>
      <w:r w:rsidRPr="004B32D6">
        <w:rPr>
          <w:rStyle w:val="StyleUnderline"/>
        </w:rPr>
        <w:t>.</w:t>
      </w:r>
      <w:r w:rsidRPr="00D54794">
        <w:rPr>
          <w:sz w:val="10"/>
        </w:rPr>
        <w:t xml:space="preserve"> Note the reference to bell hooks. Green argues that without alternative perspectives, “radical </w:t>
      </w:r>
      <w:proofErr w:type="spellStart"/>
      <w:r w:rsidRPr="00D54794">
        <w:rPr>
          <w:sz w:val="10"/>
        </w:rPr>
        <w:t>libratory</w:t>
      </w:r>
      <w:proofErr w:type="spellEnd"/>
      <w:r w:rsidRPr="00D54794">
        <w:rPr>
          <w:sz w:val="10"/>
        </w:rPr>
        <w:t xml:space="preserve"> theory becomes rootless.” </w:t>
      </w:r>
      <w:r w:rsidRPr="00F27FE0">
        <w:rPr>
          <w:rStyle w:val="StyleUnderline"/>
        </w:rPr>
        <w:t>The term rootless</w:t>
      </w:r>
      <w:r w:rsidRPr="00D54794">
        <w:rPr>
          <w:sz w:val="10"/>
        </w:rPr>
        <w:t xml:space="preserve"> seems to </w:t>
      </w:r>
      <w:r w:rsidRPr="00F27FE0">
        <w:rPr>
          <w:rStyle w:val="StyleUnderline"/>
        </w:rPr>
        <w:t xml:space="preserve">refer to </w:t>
      </w:r>
      <w:r w:rsidRPr="00C11274">
        <w:rPr>
          <w:rStyle w:val="StyleUnderline"/>
        </w:rPr>
        <w:t xml:space="preserve">a lack </w:t>
      </w:r>
      <w:r w:rsidRPr="004B32D6">
        <w:rPr>
          <w:rStyle w:val="StyleUnderline"/>
          <w:highlight w:val="green"/>
        </w:rPr>
        <w:t>of</w:t>
      </w:r>
      <w:r w:rsidRPr="00C11274">
        <w:rPr>
          <w:rStyle w:val="StyleUnderline"/>
        </w:rPr>
        <w:t xml:space="preserve"> </w:t>
      </w:r>
      <w:r w:rsidRPr="00C11274">
        <w:rPr>
          <w:rStyle w:val="Emphasis"/>
        </w:rPr>
        <w:t>grounded</w:t>
      </w:r>
      <w:r w:rsidRPr="004B32D6">
        <w:rPr>
          <w:rStyle w:val="Emphasis"/>
        </w:rPr>
        <w:t>-</w:t>
      </w:r>
      <w:r w:rsidRPr="00C11274">
        <w:rPr>
          <w:rStyle w:val="Emphasis"/>
        </w:rPr>
        <w:t>ness</w:t>
      </w:r>
      <w:r w:rsidRPr="00AA5804">
        <w:rPr>
          <w:rStyle w:val="StyleUnderline"/>
        </w:rPr>
        <w:t xml:space="preserve"> in the </w:t>
      </w:r>
      <w:r w:rsidRPr="00CE0CD8">
        <w:rPr>
          <w:rStyle w:val="StyleUnderline"/>
          <w:highlight w:val="green"/>
        </w:rPr>
        <w:t>material circumstances</w:t>
      </w:r>
      <w:r w:rsidRPr="00AA5804">
        <w:rPr>
          <w:rStyle w:val="StyleUnderline"/>
        </w:rPr>
        <w:t xml:space="preserve"> </w:t>
      </w:r>
      <w:r w:rsidRPr="00CE0CD8">
        <w:rPr>
          <w:rStyle w:val="StyleUnderline"/>
          <w:highlight w:val="green"/>
        </w:rPr>
        <w:t>that ac</w:t>
      </w:r>
      <w:r w:rsidRPr="004B32D6">
        <w:rPr>
          <w:rStyle w:val="StyleUnderline"/>
          <w:highlight w:val="green"/>
        </w:rPr>
        <w:t>ademics</w:t>
      </w:r>
      <w:r w:rsidRPr="00D54794">
        <w:rPr>
          <w:sz w:val="10"/>
        </w:rPr>
        <w:t xml:space="preserve"> or </w:t>
      </w:r>
      <w:proofErr w:type="gramStart"/>
      <w:r w:rsidRPr="00D54794">
        <w:rPr>
          <w:sz w:val="10"/>
        </w:rPr>
        <w:t>experts</w:t>
      </w:r>
      <w:proofErr w:type="gramEnd"/>
      <w:r w:rsidRPr="00D54794">
        <w:rPr>
          <w:sz w:val="10"/>
        </w:rPr>
        <w:t xml:space="preserve"> </w:t>
      </w:r>
      <w:r w:rsidRPr="00AA5804">
        <w:rPr>
          <w:rStyle w:val="StyleUnderline"/>
        </w:rPr>
        <w:t>study.</w:t>
      </w:r>
      <w:r w:rsidRPr="0060286F">
        <w:rPr>
          <w:rStyle w:val="StyleUnderline"/>
        </w:rPr>
        <w:t xml:space="preserve"> </w:t>
      </w:r>
      <w:r w:rsidRPr="00D54794">
        <w:rPr>
          <w:sz w:val="10"/>
        </w:rPr>
        <w:t xml:space="preserve">In other words, </w:t>
      </w:r>
      <w:r w:rsidRPr="00F27FE0">
        <w:rPr>
          <w:rStyle w:val="StyleUnderline"/>
        </w:rPr>
        <w:t>academics</w:t>
      </w:r>
      <w:r w:rsidRPr="00D54794">
        <w:rPr>
          <w:sz w:val="10"/>
        </w:rPr>
        <w:t xml:space="preserve"> and experts </w:t>
      </w:r>
      <w:proofErr w:type="gramStart"/>
      <w:r w:rsidRPr="00D54794">
        <w:rPr>
          <w:sz w:val="10"/>
        </w:rPr>
        <w:t xml:space="preserve">by definition </w:t>
      </w:r>
      <w:r w:rsidRPr="00AA5804">
        <w:rPr>
          <w:rStyle w:val="StyleUnderline"/>
        </w:rPr>
        <w:t>represent</w:t>
      </w:r>
      <w:proofErr w:type="gramEnd"/>
      <w:r w:rsidRPr="00AA5804">
        <w:rPr>
          <w:rStyle w:val="StyleUnderline"/>
        </w:rPr>
        <w:t xml:space="preserve"> an </w:t>
      </w:r>
      <w:r w:rsidRPr="00F27FE0">
        <w:rPr>
          <w:rStyle w:val="StyleUnderline"/>
        </w:rPr>
        <w:t>intellectual population with</w:t>
      </w:r>
      <w:r w:rsidRPr="00D54794">
        <w:rPr>
          <w:sz w:val="10"/>
        </w:rPr>
        <w:t xml:space="preserve"> a level of </w:t>
      </w:r>
      <w:r w:rsidRPr="00AA5804">
        <w:rPr>
          <w:rStyle w:val="Emphasis"/>
        </w:rPr>
        <w:t>objective distance</w:t>
      </w:r>
      <w:r w:rsidRPr="00D54794">
        <w:rPr>
          <w:sz w:val="10"/>
        </w:rPr>
        <w:t xml:space="preserve"> </w:t>
      </w:r>
      <w:r w:rsidRPr="00AA5804">
        <w:rPr>
          <w:rStyle w:val="StyleUnderline"/>
        </w:rPr>
        <w:t>from that which</w:t>
      </w:r>
      <w:r w:rsidRPr="00F27FE0">
        <w:rPr>
          <w:rStyle w:val="StyleUnderline"/>
        </w:rPr>
        <w:t xml:space="preserve"> they </w:t>
      </w:r>
      <w:r w:rsidRPr="00CE0CD8">
        <w:rPr>
          <w:rStyle w:val="StyleUnderline"/>
          <w:highlight w:val="green"/>
        </w:rPr>
        <w:t>study</w:t>
      </w:r>
      <w:r w:rsidRPr="00F27FE0">
        <w:rPr>
          <w:rStyle w:val="StyleUnderline"/>
        </w:rPr>
        <w:t>.</w:t>
      </w:r>
      <w:r w:rsidRPr="00D54794">
        <w:rPr>
          <w:sz w:val="10"/>
        </w:rPr>
        <w:t xml:space="preserve"> For the Louisville debaters, </w:t>
      </w:r>
      <w:r w:rsidRPr="00686AE0">
        <w:rPr>
          <w:rStyle w:val="StyleUnderline"/>
        </w:rPr>
        <w:t xml:space="preserve">this </w:t>
      </w:r>
      <w:r w:rsidRPr="00F27FE0">
        <w:rPr>
          <w:rStyle w:val="StyleUnderline"/>
        </w:rPr>
        <w:t>distance</w:t>
      </w:r>
      <w:r w:rsidRPr="00D54794">
        <w:rPr>
          <w:sz w:val="10"/>
        </w:rPr>
        <w:t xml:space="preserve"> is problematic as it </w:t>
      </w:r>
      <w:r w:rsidRPr="00C11274">
        <w:rPr>
          <w:rStyle w:val="StyleUnderline"/>
        </w:rPr>
        <w:t>prevents the development of a social politic</w:t>
      </w:r>
      <w:r w:rsidRPr="00D54794">
        <w:rPr>
          <w:sz w:val="10"/>
        </w:rPr>
        <w:t xml:space="preserve"> that is </w:t>
      </w:r>
      <w:r w:rsidRPr="00C11274">
        <w:rPr>
          <w:rStyle w:val="StyleUnderline"/>
        </w:rPr>
        <w:t>rooted in the community of those most greatly affected</w:t>
      </w:r>
      <w:r w:rsidRPr="00D54794">
        <w:rPr>
          <w:sz w:val="10"/>
        </w:rPr>
        <w:t xml:space="preserve"> by the status of oppression.</w:t>
      </w:r>
    </w:p>
    <w:p w14:paraId="28287764" w14:textId="77777777" w:rsidR="00852496" w:rsidRDefault="00852496" w:rsidP="00852496">
      <w:pPr>
        <w:rPr>
          <w:sz w:val="10"/>
        </w:rPr>
      </w:pPr>
    </w:p>
    <w:p w14:paraId="3379045B" w14:textId="77777777" w:rsidR="00852496" w:rsidRDefault="00852496" w:rsidP="00852496">
      <w:pPr>
        <w:pStyle w:val="Heading4"/>
      </w:pPr>
      <w:r>
        <w:t>Only we are topical.</w:t>
      </w:r>
    </w:p>
    <w:p w14:paraId="44A8E668" w14:textId="77777777" w:rsidR="00852496" w:rsidRPr="00C15F80" w:rsidRDefault="00852496" w:rsidP="00852496">
      <w:pPr>
        <w:spacing w:after="0"/>
        <w:rPr>
          <w:rStyle w:val="Style13ptBold"/>
          <w:b w:val="0"/>
          <w:bCs w:val="0"/>
          <w:sz w:val="22"/>
        </w:rPr>
      </w:pPr>
      <w:r w:rsidRPr="006240E2">
        <w:rPr>
          <w:rStyle w:val="Style13ptBold"/>
        </w:rPr>
        <w:t>Merriam Webster</w:t>
      </w:r>
      <w:r w:rsidRPr="00C15F80">
        <w:t xml:space="preserve"> for</w:t>
      </w:r>
      <w:r>
        <w:t xml:space="preserve"> </w:t>
      </w:r>
      <w:r w:rsidRPr="00C15F80">
        <w:t>more than 150 years, in print and now online, Merriam-Webster has been America's leading and most-trusted provider of language information.</w:t>
      </w:r>
      <w:r>
        <w:t xml:space="preserve"> </w:t>
      </w:r>
      <w:r w:rsidRPr="00C15F80">
        <w:t>Each month, our Web sites offer guidance to more than 40 million visitors. In print, our publications include Merriam-Webster's Collegiate Dictionary (among the best-selling books in American history) and newly published dictionaries for English-language learners.</w:t>
      </w:r>
      <w:r>
        <w:t xml:space="preserve"> [</w:t>
      </w:r>
      <w:r w:rsidRPr="00F86348">
        <w:t>Topics, xx-xx-</w:t>
      </w:r>
      <w:proofErr w:type="spellStart"/>
      <w:r w:rsidRPr="00F86348">
        <w:t>xxxx</w:t>
      </w:r>
      <w:proofErr w:type="spellEnd"/>
      <w:r w:rsidRPr="00F86348">
        <w:t>, "Definition of TOPICAL," No Publication, https://www.merriam-webster.com/dictionary/topical</w:t>
      </w:r>
      <w:r>
        <w:t>]</w:t>
      </w:r>
    </w:p>
    <w:p w14:paraId="1E9C0B56" w14:textId="77777777" w:rsidR="00852496" w:rsidRPr="006240E2" w:rsidRDefault="00852496" w:rsidP="00852496">
      <w:pPr>
        <w:rPr>
          <w:rStyle w:val="Emphasis"/>
        </w:rPr>
      </w:pPr>
      <w:r w:rsidRPr="00F86348">
        <w:rPr>
          <w:rStyle w:val="Emphasis"/>
          <w:highlight w:val="green"/>
        </w:rPr>
        <w:t>Definition of topical</w:t>
      </w:r>
      <w:r>
        <w:rPr>
          <w:rStyle w:val="Emphasis"/>
        </w:rPr>
        <w:t xml:space="preserve"> </w:t>
      </w:r>
      <w:r w:rsidRPr="00F86348">
        <w:rPr>
          <w:sz w:val="16"/>
        </w:rPr>
        <w:t xml:space="preserve">1a: referring to the topics of the day or </w:t>
      </w:r>
      <w:proofErr w:type="gramStart"/>
      <w:r w:rsidRPr="00F86348">
        <w:rPr>
          <w:sz w:val="16"/>
        </w:rPr>
        <w:t>place :</w:t>
      </w:r>
      <w:proofErr w:type="gramEnd"/>
      <w:r w:rsidRPr="00F86348">
        <w:rPr>
          <w:sz w:val="16"/>
        </w:rPr>
        <w:t xml:space="preserve"> of local or temporary interest a topical novel topical references b: of, relating to, or arranged by topics set down in topical form </w:t>
      </w:r>
      <w:r w:rsidRPr="006240E2">
        <w:rPr>
          <w:rStyle w:val="Emphasis"/>
        </w:rPr>
        <w:t xml:space="preserve">2: designed for or </w:t>
      </w:r>
      <w:r w:rsidRPr="00F86348">
        <w:rPr>
          <w:rStyle w:val="Emphasis"/>
          <w:highlight w:val="green"/>
        </w:rPr>
        <w:t>involving local application and</w:t>
      </w:r>
      <w:r w:rsidRPr="006240E2">
        <w:rPr>
          <w:rStyle w:val="Emphasis"/>
        </w:rPr>
        <w:t xml:space="preserve"> </w:t>
      </w:r>
      <w:r w:rsidRPr="00F86348">
        <w:rPr>
          <w:rStyle w:val="Emphasis"/>
          <w:highlight w:val="green"/>
        </w:rPr>
        <w:t>action</w:t>
      </w:r>
      <w:r w:rsidRPr="00F86348">
        <w:rPr>
          <w:rStyle w:val="Emphasis"/>
        </w:rPr>
        <w:t xml:space="preserve"> (as </w:t>
      </w:r>
      <w:r w:rsidRPr="00F86348">
        <w:rPr>
          <w:rStyle w:val="Emphasis"/>
          <w:highlight w:val="green"/>
        </w:rPr>
        <w:t>on the body)</w:t>
      </w:r>
    </w:p>
    <w:p w14:paraId="636B96C4" w14:textId="77777777" w:rsidR="00852496" w:rsidRPr="00D54794" w:rsidRDefault="00852496" w:rsidP="00852496">
      <w:pPr>
        <w:rPr>
          <w:sz w:val="10"/>
        </w:rPr>
      </w:pPr>
    </w:p>
    <w:p w14:paraId="3183C3B5" w14:textId="77777777" w:rsidR="00852496" w:rsidRDefault="00852496" w:rsidP="00852496">
      <w:pPr>
        <w:pStyle w:val="Heading4"/>
      </w:pPr>
      <w:r w:rsidRPr="00683AAE">
        <w:rPr>
          <w:u w:val="single"/>
        </w:rPr>
        <w:t>Violation</w:t>
      </w:r>
      <w:r>
        <w:t xml:space="preserve"> – They don’t</w:t>
      </w:r>
    </w:p>
    <w:p w14:paraId="26F7BCD0" w14:textId="77777777" w:rsidR="00852496" w:rsidRPr="006B0BE0" w:rsidRDefault="00852496" w:rsidP="00852496"/>
    <w:p w14:paraId="09134B09" w14:textId="77777777" w:rsidR="00852496" w:rsidRDefault="00852496" w:rsidP="00852496">
      <w:pPr>
        <w:pStyle w:val="Heading4"/>
      </w:pPr>
      <w:r>
        <w:t xml:space="preserve">Vote Neg – </w:t>
      </w:r>
    </w:p>
    <w:p w14:paraId="44325915" w14:textId="77777777" w:rsidR="00852496" w:rsidRDefault="00852496" w:rsidP="00852496">
      <w:pPr>
        <w:pStyle w:val="Heading4"/>
        <w:rPr>
          <w:color w:val="000000" w:themeColor="text1"/>
        </w:rPr>
      </w:pPr>
      <w:r>
        <w:t xml:space="preserve">[1] </w:t>
      </w:r>
      <w:r>
        <w:rPr>
          <w:u w:val="single"/>
        </w:rPr>
        <w:t>Distancing DA</w:t>
      </w:r>
      <w:r>
        <w:t xml:space="preserve"> – Privileged debaters are </w:t>
      </w:r>
      <w:r>
        <w:rPr>
          <w:u w:val="single"/>
        </w:rPr>
        <w:t>forced</w:t>
      </w:r>
      <w:r>
        <w:t xml:space="preserve"> to acknowledge the advantages of their social location and encouraged to </w:t>
      </w:r>
      <w:r>
        <w:rPr>
          <w:u w:val="single"/>
        </w:rPr>
        <w:t>mobilize</w:t>
      </w:r>
      <w:r>
        <w:t xml:space="preserve"> their underprivileged </w:t>
      </w:r>
      <w:r>
        <w:rPr>
          <w:u w:val="single"/>
        </w:rPr>
        <w:t>accomplices</w:t>
      </w:r>
      <w:r>
        <w:t xml:space="preserve"> to how their experience shapes knowledge – their model instills a </w:t>
      </w:r>
      <w:r>
        <w:rPr>
          <w:u w:val="single"/>
        </w:rPr>
        <w:t>view from nowhere</w:t>
      </w:r>
      <w:r>
        <w:t xml:space="preserve"> that encourages </w:t>
      </w:r>
      <w:r>
        <w:rPr>
          <w:u w:val="single"/>
        </w:rPr>
        <w:t>passing privilege</w:t>
      </w:r>
      <w:r>
        <w:t>.</w:t>
      </w:r>
      <w:r>
        <w:rPr>
          <w:color w:val="000000" w:themeColor="text1"/>
        </w:rPr>
        <w:t xml:space="preserve"> </w:t>
      </w:r>
    </w:p>
    <w:p w14:paraId="5A90590A" w14:textId="77777777" w:rsidR="00852496" w:rsidRPr="00CB334F" w:rsidRDefault="00852496" w:rsidP="00852496">
      <w:pPr>
        <w:pStyle w:val="Heading4"/>
      </w:pPr>
      <w:r>
        <w:rPr>
          <w:color w:val="000000" w:themeColor="text1"/>
        </w:rPr>
        <w:t>[2]</w:t>
      </w:r>
      <w:r w:rsidRPr="00D54794">
        <w:rPr>
          <w:color w:val="000000" w:themeColor="text1"/>
        </w:rPr>
        <w:t xml:space="preserve"> </w:t>
      </w:r>
      <w:r w:rsidRPr="00590D26">
        <w:rPr>
          <w:u w:val="single"/>
        </w:rPr>
        <w:t xml:space="preserve">Regurgitation DA </w:t>
      </w:r>
      <w:r w:rsidRPr="00CE4161">
        <w:t xml:space="preserve">– their research paradigm encourages a </w:t>
      </w:r>
      <w:r w:rsidRPr="00590D26">
        <w:rPr>
          <w:u w:val="single"/>
        </w:rPr>
        <w:t>repetition of expertise</w:t>
      </w:r>
      <w:r w:rsidRPr="00CE4161">
        <w:t xml:space="preserve"> instead of producing new knowledge –</w:t>
      </w:r>
      <w:r>
        <w:t xml:space="preserve"> </w:t>
      </w:r>
      <w:r w:rsidRPr="00CE4161">
        <w:t xml:space="preserve">which </w:t>
      </w:r>
      <w:r w:rsidRPr="00590D26">
        <w:rPr>
          <w:u w:val="single"/>
        </w:rPr>
        <w:t>disconnects arguments from reality</w:t>
      </w:r>
      <w:r w:rsidRPr="00CE4161">
        <w:t xml:space="preserve"> </w:t>
      </w:r>
      <w:r>
        <w:t>–</w:t>
      </w:r>
      <w:r w:rsidRPr="00CE4161">
        <w:t xml:space="preserve"> that produces bad skills –</w:t>
      </w:r>
      <w:r>
        <w:t xml:space="preserve"> only we preserve debate as an activity in the future</w:t>
      </w:r>
    </w:p>
    <w:p w14:paraId="6EB4A960" w14:textId="77777777" w:rsidR="00852496" w:rsidRDefault="00852496" w:rsidP="00852496">
      <w:pPr>
        <w:pStyle w:val="Heading4"/>
      </w:pPr>
      <w:r>
        <w:t xml:space="preserve">[3] </w:t>
      </w:r>
      <w:r w:rsidRPr="00CB334F">
        <w:t xml:space="preserve">TVA – defend your advocacy but focus on the way the politics you defend are influenced by your </w:t>
      </w:r>
      <w:r>
        <w:t>personal experience and with organic intellectuals.</w:t>
      </w:r>
    </w:p>
    <w:p w14:paraId="23D2B26D" w14:textId="77777777" w:rsidR="00852496" w:rsidRPr="00F94CC3" w:rsidRDefault="00852496" w:rsidP="00852496"/>
    <w:p w14:paraId="6513BE76" w14:textId="437812C2" w:rsidR="00852496" w:rsidRPr="006B0BE0" w:rsidRDefault="00852496" w:rsidP="00852496">
      <w:pPr>
        <w:pStyle w:val="Heading4"/>
      </w:pPr>
      <w:r>
        <w:t>Inclusion outweighs and is a voter –</w:t>
      </w:r>
      <w:r w:rsidR="009637E9">
        <w:t xml:space="preserve"> if we’re not </w:t>
      </w:r>
      <w:proofErr w:type="gramStart"/>
      <w:r w:rsidR="009637E9">
        <w:t>included</w:t>
      </w:r>
      <w:proofErr w:type="gramEnd"/>
      <w:r w:rsidR="009637E9">
        <w:t xml:space="preserve"> we </w:t>
      </w:r>
      <w:proofErr w:type="spellStart"/>
      <w:r w:rsidR="009637E9">
        <w:t>cant</w:t>
      </w:r>
      <w:proofErr w:type="spellEnd"/>
      <w:r w:rsidR="009637E9">
        <w:t xml:space="preserve"> engage in other norms of the space</w:t>
      </w:r>
    </w:p>
    <w:p w14:paraId="417E9DEB" w14:textId="63050C4C" w:rsidR="00852496" w:rsidRDefault="00852496" w:rsidP="00852496">
      <w:pPr>
        <w:pStyle w:val="Heading4"/>
        <w:rPr>
          <w:rFonts w:eastAsia="Times New Roman"/>
        </w:rPr>
      </w:pPr>
      <w:r>
        <w:rPr>
          <w:rFonts w:eastAsia="Times New Roman"/>
          <w:bCs/>
        </w:rPr>
        <w:t>DTD</w:t>
      </w:r>
      <w:r w:rsidRPr="00B00A95">
        <w:rPr>
          <w:rFonts w:eastAsia="Times New Roman"/>
          <w:bCs/>
        </w:rPr>
        <w:t xml:space="preserve"> </w:t>
      </w:r>
      <w:r>
        <w:rPr>
          <w:rFonts w:eastAsia="Times New Roman"/>
          <w:bCs/>
        </w:rPr>
        <w:t xml:space="preserve">– </w:t>
      </w:r>
      <w:r>
        <w:rPr>
          <w:rFonts w:eastAsia="Times New Roman"/>
        </w:rPr>
        <w:t>best form of deterrence to</w:t>
      </w:r>
      <w:r w:rsidR="004B24F8">
        <w:rPr>
          <w:rFonts w:eastAsia="Times New Roman"/>
        </w:rPr>
        <w:t xml:space="preserve"> stop this practice</w:t>
      </w:r>
    </w:p>
    <w:p w14:paraId="317D0D2C" w14:textId="77777777" w:rsidR="00852496" w:rsidRPr="00D96A5A" w:rsidRDefault="00852496" w:rsidP="00852496">
      <w:pPr>
        <w:pStyle w:val="Heading4"/>
        <w:rPr>
          <w:rFonts w:eastAsia="Times New Roman"/>
        </w:rPr>
      </w:pPr>
      <w:r>
        <w:rPr>
          <w:rFonts w:eastAsia="Times New Roman"/>
        </w:rPr>
        <w:t>No RVIs –</w:t>
      </w:r>
      <w:r w:rsidRPr="00B00A95">
        <w:rPr>
          <w:rFonts w:eastAsia="Times New Roman"/>
        </w:rPr>
        <w:t xml:space="preserve"> a) you should not win for meeting a guideline that debate is inclusive </w:t>
      </w:r>
      <w:r w:rsidRPr="00B00A95">
        <w:rPr>
          <w:rFonts w:eastAsia="Times New Roman"/>
          <w:bCs/>
        </w:rPr>
        <w:t xml:space="preserve">b) even if there is unfairness from the shell, it’s valuable </w:t>
      </w:r>
      <w:r w:rsidRPr="00B00A95">
        <w:rPr>
          <w:rFonts w:eastAsia="Times New Roman"/>
        </w:rPr>
        <w:t>as it tries to enforce liberatory engagement</w:t>
      </w:r>
      <w:r>
        <w:rPr>
          <w:rFonts w:eastAsia="Times New Roman"/>
        </w:rPr>
        <w:t>. c)</w:t>
      </w:r>
      <w:r>
        <w:t xml:space="preserve"> being disabled already makes it hard to engage – by forcing RVIs you skew our time and exclude us d) </w:t>
      </w:r>
      <w:r w:rsidRPr="00F226C8">
        <w:t xml:space="preserve">RVIs is just a form cancellation politics of harshly punishing </w:t>
      </w:r>
      <w:r>
        <w:t>disabled</w:t>
      </w:r>
      <w:r w:rsidRPr="00F226C8">
        <w:t xml:space="preserve"> people for small mistakes</w:t>
      </w:r>
      <w:r>
        <w:t xml:space="preserve"> – that’s violent</w:t>
      </w:r>
      <w:r w:rsidRPr="00F226C8">
        <w:t>.</w:t>
      </w:r>
    </w:p>
    <w:p w14:paraId="256F31CB" w14:textId="77777777" w:rsidR="00852496" w:rsidRPr="00F431AD" w:rsidRDefault="00852496" w:rsidP="00852496">
      <w:pPr>
        <w:pStyle w:val="Heading4"/>
      </w:pPr>
      <w:r w:rsidRPr="00F431AD">
        <w:t xml:space="preserve">Competing Interps </w:t>
      </w:r>
      <w:r>
        <w:t>– a</w:t>
      </w:r>
      <w:r w:rsidRPr="00F431AD">
        <w:t xml:space="preserve">] reasonability’s arbitrary </w:t>
      </w:r>
      <w:r>
        <w:t>because we don’t know your bs Brightline</w:t>
      </w:r>
      <w:r w:rsidRPr="00F431AD">
        <w:t xml:space="preserve"> </w:t>
      </w:r>
      <w:r>
        <w:t>b</w:t>
      </w:r>
      <w:r w:rsidRPr="00F431AD">
        <w:t xml:space="preserve">] reasonability collapses—you use offense/defense on paradigm.  </w:t>
      </w:r>
    </w:p>
    <w:p w14:paraId="7442003A" w14:textId="77777777" w:rsidR="00852496" w:rsidRPr="00852496" w:rsidRDefault="00852496" w:rsidP="00852496"/>
    <w:p w14:paraId="5FFB0246" w14:textId="3B932BF2" w:rsidR="00852496" w:rsidRDefault="00852496" w:rsidP="00852496">
      <w:pPr>
        <w:pStyle w:val="Heading3"/>
      </w:pPr>
      <w:r>
        <w:t>2</w:t>
      </w:r>
    </w:p>
    <w:p w14:paraId="5FCF600A" w14:textId="77777777" w:rsidR="00852496" w:rsidRPr="00907C79" w:rsidRDefault="00852496" w:rsidP="00852496">
      <w:pPr>
        <w:pStyle w:val="Heading4"/>
        <w:rPr>
          <w:rFonts w:cs="Calibri"/>
          <w:color w:val="000000" w:themeColor="text1"/>
        </w:rPr>
      </w:pPr>
      <w:r>
        <w:rPr>
          <w:rFonts w:cs="Calibri"/>
          <w:color w:val="000000" w:themeColor="text1"/>
        </w:rPr>
        <w:t>Abled subjectivity is tied up in a two-tiered affective response that explains disabled life –</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31A43A39" w14:textId="77777777" w:rsidR="00852496" w:rsidRPr="00A35A28" w:rsidRDefault="00852496" w:rsidP="00852496">
      <w:pPr>
        <w:spacing w:after="0"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045A6757" w14:textId="77777777" w:rsidR="00852496" w:rsidRPr="00700381" w:rsidRDefault="00852496" w:rsidP="00852496">
      <w:pPr>
        <w:spacing w:line="276" w:lineRule="auto"/>
        <w:rPr>
          <w:sz w:val="8"/>
          <w:szCs w:val="36"/>
        </w:rPr>
      </w:pPr>
      <w:r w:rsidRPr="00700381">
        <w:rPr>
          <w:sz w:val="8"/>
        </w:rPr>
        <w:t xml:space="preserve">A great deal of the pain and pleasure of primary pity center on questions about what, or who, this fallen self is. When most people think about pity, we refer to an affect in which, to adopt </w:t>
      </w:r>
      <w:proofErr w:type="spellStart"/>
      <w:r w:rsidRPr="00700381">
        <w:rPr>
          <w:sz w:val="8"/>
        </w:rPr>
        <w:t>Edelman‟s</w:t>
      </w:r>
      <w:proofErr w:type="spellEnd"/>
      <w:r w:rsidRPr="00700381">
        <w:rPr>
          <w:sz w:val="8"/>
        </w:rPr>
        <w:t xml:space="preserve"> phrase, we purport to “feel for the other.” But as with primary narcissism, in which the self has not yet been constituted, and therefore cannot be said to </w:t>
      </w:r>
      <w:proofErr w:type="gramStart"/>
      <w:r w:rsidRPr="00700381">
        <w:rPr>
          <w:sz w:val="8"/>
        </w:rPr>
        <w:t>enter into</w:t>
      </w:r>
      <w:proofErr w:type="gramEnd"/>
      <w:r w:rsidRPr="00700381">
        <w:rPr>
          <w:sz w:val="8"/>
        </w:rPr>
        <w:t xml:space="preserve"> intersubjective relations with an “other,” </w:t>
      </w:r>
      <w:r w:rsidRPr="0071177A">
        <w:rPr>
          <w:rStyle w:val="Emphasis"/>
          <w:highlight w:val="green"/>
        </w:rPr>
        <w:t xml:space="preserve">primary pity entails </w:t>
      </w:r>
      <w:r w:rsidRPr="00B058A9">
        <w:rPr>
          <w:rStyle w:val="Emphasis"/>
        </w:rPr>
        <w:t xml:space="preserve">a </w:t>
      </w:r>
      <w:r w:rsidRPr="0071177A">
        <w:rPr>
          <w:rStyle w:val="Emphasis"/>
          <w:highlight w:val="green"/>
        </w:rPr>
        <w:t xml:space="preserve">mixing </w:t>
      </w:r>
      <w:r w:rsidRPr="0036258B">
        <w:rPr>
          <w:rStyle w:val="Emphasis"/>
        </w:rPr>
        <w:t xml:space="preserve">up </w:t>
      </w:r>
      <w:r w:rsidRPr="0071177A">
        <w:rPr>
          <w:rStyle w:val="Emphasis"/>
          <w:highlight w:val="green"/>
        </w:rPr>
        <w:t xml:space="preserve">of self and </w:t>
      </w:r>
      <w:r w:rsidRPr="0036258B">
        <w:rPr>
          <w:rStyle w:val="Emphasis"/>
        </w:rPr>
        <w:t xml:space="preserve">other such that </w:t>
      </w:r>
      <w:r w:rsidRPr="0071177A">
        <w:rPr>
          <w:rStyle w:val="Emphasis"/>
          <w:highlight w:val="green"/>
        </w:rPr>
        <w:t>the ego</w:t>
      </w:r>
      <w:r w:rsidRPr="00A35A28">
        <w:rPr>
          <w:rStyle w:val="Emphasis"/>
        </w:rPr>
        <w:t xml:space="preserve">, in becoming permeable to pain that may properly </w:t>
      </w:r>
      <w:r w:rsidRPr="0036258B">
        <w:rPr>
          <w:rStyle w:val="Emphasis"/>
        </w:rPr>
        <w:t xml:space="preserve">belong </w:t>
      </w:r>
      <w:r w:rsidRPr="0071177A">
        <w:rPr>
          <w:rStyle w:val="Emphasis"/>
          <w:highlight w:val="green"/>
        </w:rPr>
        <w:t>to “someone else,”</w:t>
      </w:r>
      <w:r w:rsidRPr="00A35A28">
        <w:rPr>
          <w:rStyle w:val="Emphasis"/>
        </w:rPr>
        <w:t xml:space="preserve"> is profoundly threatened in its integrity. </w:t>
      </w:r>
      <w:r w:rsidRPr="008846EF">
        <w:rPr>
          <w:rStyle w:val="Emphasis"/>
          <w:b w:val="0"/>
          <w:bCs/>
        </w:rPr>
        <w:t xml:space="preserve">Primary pity is that intense pain-pleasure complex that is provoked by the image of a suffering other who, it seems momentarily, both is and is not </w:t>
      </w:r>
      <w:proofErr w:type="spellStart"/>
      <w:r w:rsidRPr="008846EF">
        <w:rPr>
          <w:rStyle w:val="Emphasis"/>
          <w:b w:val="0"/>
          <w:bCs/>
        </w:rPr>
        <w:t>one‟s</w:t>
      </w:r>
      <w:proofErr w:type="spellEnd"/>
      <w:r w:rsidRPr="008846EF">
        <w:rPr>
          <w:rStyle w:val="Emphasis"/>
          <w:b w:val="0"/>
          <w:bCs/>
        </w:rPr>
        <w:t xml:space="preserve"> self</w:t>
      </w:r>
      <w:r w:rsidRPr="00A35A28">
        <w:rPr>
          <w:rStyle w:val="Emphasis"/>
        </w:rPr>
        <w:t xml:space="preserve">. </w:t>
      </w:r>
      <w:r w:rsidRPr="0071177A">
        <w:rPr>
          <w:rStyle w:val="Emphasis"/>
          <w:highlight w:val="green"/>
        </w:rPr>
        <w:t xml:space="preserve">This </w:t>
      </w:r>
      <w:r w:rsidRPr="0036258B">
        <w:rPr>
          <w:rStyle w:val="Emphasis"/>
        </w:rPr>
        <w:t xml:space="preserve">affective </w:t>
      </w:r>
      <w:r w:rsidRPr="0071177A">
        <w:rPr>
          <w:rStyle w:val="Emphasis"/>
          <w:highlight w:val="green"/>
        </w:rPr>
        <w:t>response can feel unbearable</w:t>
      </w:r>
      <w:r w:rsidRPr="00A35A28">
        <w:rPr>
          <w:rStyle w:val="Emphasis"/>
        </w:rPr>
        <w:t xml:space="preserve">, </w:t>
      </w:r>
      <w:r w:rsidRPr="008846EF">
        <w:rPr>
          <w:rStyle w:val="Emphasis"/>
          <w:b w:val="0"/>
          <w:bCs/>
        </w:rPr>
        <w:t xml:space="preserve">as seen in </w:t>
      </w:r>
      <w:proofErr w:type="spellStart"/>
      <w:r w:rsidRPr="008846EF">
        <w:rPr>
          <w:rStyle w:val="Emphasis"/>
          <w:b w:val="0"/>
          <w:bCs/>
        </w:rPr>
        <w:t>Siebers‟s</w:t>
      </w:r>
      <w:proofErr w:type="spellEnd"/>
      <w:r w:rsidRPr="008846EF">
        <w:rPr>
          <w:rStyle w:val="Emphasis"/>
          <w:b w:val="0"/>
          <w:bCs/>
        </w:rPr>
        <w:t xml:space="preserve"> formulation: one “cannot bear to look…but also cannot bear not to look</w:t>
      </w:r>
      <w:r w:rsidRPr="00A35A28">
        <w:rPr>
          <w:rStyle w:val="Emphasis"/>
        </w:rPr>
        <w:t xml:space="preserve">.” Primary pity is difficult to bear </w:t>
      </w:r>
      <w:r w:rsidRPr="0071177A">
        <w:rPr>
          <w:rStyle w:val="Emphasis"/>
          <w:highlight w:val="green"/>
        </w:rPr>
        <w:t>because it involves a drive toward disability</w:t>
      </w:r>
      <w:r w:rsidRPr="00A35A28">
        <w:rPr>
          <w:rStyle w:val="Emphasis"/>
        </w:rPr>
        <w:t xml:space="preserve"> </w:t>
      </w:r>
      <w:r w:rsidRPr="008846EF">
        <w:rPr>
          <w:rStyle w:val="Emphasis"/>
          <w:b w:val="0"/>
          <w:bCs/>
        </w:rPr>
        <w:t>(one cannot bear not to look)</w:t>
      </w:r>
      <w:r w:rsidRPr="00A35A28">
        <w:rPr>
          <w:rStyle w:val="Emphasis"/>
        </w:rPr>
        <w:t xml:space="preserve">, </w:t>
      </w:r>
      <w:r w:rsidRPr="0071177A">
        <w:rPr>
          <w:rStyle w:val="Emphasis"/>
          <w:highlight w:val="green"/>
        </w:rPr>
        <w:t xml:space="preserve">which menaces the </w:t>
      </w:r>
      <w:proofErr w:type="spellStart"/>
      <w:r w:rsidRPr="0071177A">
        <w:rPr>
          <w:rStyle w:val="Emphasis"/>
          <w:highlight w:val="green"/>
        </w:rPr>
        <w:t>ego‟s</w:t>
      </w:r>
      <w:proofErr w:type="spellEnd"/>
      <w:r w:rsidRPr="0071177A">
        <w:rPr>
          <w:rStyle w:val="Emphasis"/>
          <w:highlight w:val="green"/>
        </w:rPr>
        <w:t xml:space="preserve"> investments in health,</w:t>
      </w:r>
      <w:r w:rsidRPr="0023133B">
        <w:rPr>
          <w:rStyle w:val="Emphasis"/>
        </w:rPr>
        <w:t xml:space="preserve"> pleasure, </w:t>
      </w:r>
      <w:r w:rsidRPr="0036258B">
        <w:rPr>
          <w:rStyle w:val="Emphasis"/>
        </w:rPr>
        <w:t>and control</w:t>
      </w:r>
      <w:r w:rsidRPr="00A35A28">
        <w:rPr>
          <w:rStyle w:val="Emphasis"/>
        </w:rPr>
        <w:t xml:space="preserve">—because </w:t>
      </w:r>
      <w:r w:rsidRPr="0071177A">
        <w:rPr>
          <w:rStyle w:val="Emphasis"/>
          <w:highlight w:val="green"/>
        </w:rPr>
        <w:t xml:space="preserve">to contemplate another </w:t>
      </w:r>
      <w:proofErr w:type="spellStart"/>
      <w:r w:rsidRPr="0036258B">
        <w:rPr>
          <w:rStyle w:val="Emphasis"/>
        </w:rPr>
        <w:t>person</w:t>
      </w:r>
      <w:r w:rsidRPr="0071177A">
        <w:rPr>
          <w:rStyle w:val="Emphasis"/>
          <w:highlight w:val="green"/>
        </w:rPr>
        <w:t>‟s</w:t>
      </w:r>
      <w:proofErr w:type="spellEnd"/>
      <w:r w:rsidRPr="0071177A">
        <w:rPr>
          <w:rStyle w:val="Emphasis"/>
          <w:highlight w:val="green"/>
        </w:rPr>
        <w:t xml:space="preserve"> suffering </w:t>
      </w:r>
      <w:r w:rsidRPr="0036258B">
        <w:rPr>
          <w:rStyle w:val="Emphasis"/>
        </w:rPr>
        <w:t xml:space="preserve">is </w:t>
      </w:r>
      <w:r w:rsidRPr="0071177A">
        <w:rPr>
          <w:rStyle w:val="Emphasis"/>
          <w:highlight w:val="green"/>
        </w:rPr>
        <w:t>to</w:t>
      </w:r>
      <w:r w:rsidRPr="00A35A28">
        <w:rPr>
          <w:rStyle w:val="Emphasis"/>
        </w:rPr>
        <w:t xml:space="preserve"> confront the </w:t>
      </w:r>
      <w:r w:rsidRPr="0071177A">
        <w:rPr>
          <w:rStyle w:val="Emphasis"/>
          <w:highlight w:val="green"/>
        </w:rPr>
        <w:t>question, “Could this happen to me?”</w:t>
      </w:r>
      <w:r w:rsidRPr="00700381">
        <w:rPr>
          <w:sz w:val="8"/>
        </w:rPr>
        <w:t xml:space="preserve"> Such a prospect, although frightening, may also be compelling; in this way, primary pity replicates the self-rupturing aspects of sexuality. Indeed, the </w:t>
      </w:r>
      <w:proofErr w:type="spellStart"/>
      <w:r w:rsidRPr="00700381">
        <w:rPr>
          <w:sz w:val="8"/>
        </w:rPr>
        <w:t>unbearability</w:t>
      </w:r>
      <w:proofErr w:type="spellEnd"/>
      <w:r w:rsidRPr="00700381">
        <w:rPr>
          <w:sz w:val="8"/>
        </w:rPr>
        <w:t xml:space="preserve"> of primary pity reflects its </w:t>
      </w:r>
      <w:proofErr w:type="spellStart"/>
      <w:r w:rsidRPr="00700381">
        <w:rPr>
          <w:sz w:val="8"/>
        </w:rPr>
        <w:t>coextensiveness</w:t>
      </w:r>
      <w:proofErr w:type="spellEnd"/>
      <w:r w:rsidRPr="00700381">
        <w:rPr>
          <w:sz w:val="8"/>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700381">
        <w:rPr>
          <w:sz w:val="8"/>
        </w:rPr>
        <w:t>Freud‟s</w:t>
      </w:r>
      <w:proofErr w:type="spellEnd"/>
      <w:r w:rsidRPr="00700381">
        <w:rPr>
          <w:sz w:val="8"/>
        </w:rPr>
        <w:t xml:space="preserve"> account of sexuality as a “pleasurable” “unpleasure” that the ego can never fully master or control (Three 49,75). As Leo </w:t>
      </w:r>
      <w:proofErr w:type="spellStart"/>
      <w:r w:rsidRPr="00700381">
        <w:rPr>
          <w:sz w:val="8"/>
        </w:rPr>
        <w:t>Bersani</w:t>
      </w:r>
      <w:proofErr w:type="spellEnd"/>
      <w:r w:rsidRPr="00700381">
        <w:rPr>
          <w:sz w:val="8"/>
        </w:rPr>
        <w:t xml:space="preserve"> puts it in his reading of Freud, “the pleasurable unpleasurable tension of sexual enjoyment occurs when the </w:t>
      </w:r>
      <w:proofErr w:type="spellStart"/>
      <w:r w:rsidRPr="00700381">
        <w:rPr>
          <w:sz w:val="8"/>
        </w:rPr>
        <w:t>body‟s</w:t>
      </w:r>
      <w:proofErr w:type="spellEnd"/>
      <w:r w:rsidRPr="00700381">
        <w:rPr>
          <w:sz w:val="8"/>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700381">
        <w:rPr>
          <w:sz w:val="8"/>
        </w:rPr>
        <w:t>self, because</w:t>
      </w:r>
      <w:proofErr w:type="gramEnd"/>
      <w:r w:rsidRPr="00700381">
        <w:rPr>
          <w:sz w:val="8"/>
        </w:rPr>
        <w:t xml:space="preserve"> it entails a fascination with the fantasy of a self in a state of disintegration or disablement. Secondary pity is something else, although it cannot wholly be differentiated from primary pity. </w:t>
      </w:r>
      <w:r w:rsidRPr="0071177A">
        <w:rPr>
          <w:rStyle w:val="Emphasis"/>
          <w:highlight w:val="green"/>
        </w:rPr>
        <w:t>Secondary pity attempts to</w:t>
      </w:r>
      <w:r w:rsidRPr="0023133B">
        <w:rPr>
          <w:rStyle w:val="Emphasis"/>
        </w:rPr>
        <w:t xml:space="preserve"> heal primary </w:t>
      </w:r>
      <w:proofErr w:type="spellStart"/>
      <w:r w:rsidRPr="0023133B">
        <w:rPr>
          <w:rStyle w:val="Emphasis"/>
        </w:rPr>
        <w:t>pity‟s</w:t>
      </w:r>
      <w:proofErr w:type="spellEnd"/>
      <w:r w:rsidRPr="0023133B">
        <w:rPr>
          <w:rStyle w:val="Emphasis"/>
        </w:rPr>
        <w:t xml:space="preserve"> self-rupturing effects by </w:t>
      </w:r>
      <w:r w:rsidRPr="0071177A">
        <w:rPr>
          <w:rStyle w:val="Emphasis"/>
          <w:highlight w:val="green"/>
        </w:rPr>
        <w:t>convert</w:t>
      </w:r>
      <w:r w:rsidRPr="0023133B">
        <w:rPr>
          <w:rStyle w:val="Emphasis"/>
        </w:rPr>
        <w:t xml:space="preserve">ing </w:t>
      </w:r>
      <w:r w:rsidRPr="0071177A">
        <w:rPr>
          <w:rStyle w:val="Emphasis"/>
          <w:highlight w:val="green"/>
        </w:rPr>
        <w:t>primary pity into a feeling that is bearable.</w:t>
      </w:r>
      <w:r w:rsidRPr="0023133B">
        <w:rPr>
          <w:rStyle w:val="Emphasis"/>
        </w:rPr>
        <w:t xml:space="preserve"> </w:t>
      </w:r>
      <w:r w:rsidRPr="008846EF">
        <w:rPr>
          <w:rStyle w:val="Emphasis"/>
          <w:b w:val="0"/>
          <w:bCs/>
        </w:rPr>
        <w:t>As with secondary narcissism, secondary pity involves both an attempt to get back to that ego-shattering state of painfully pleasurable primary pity</w:t>
      </w:r>
      <w:r w:rsidRPr="00A35A28">
        <w:rPr>
          <w:rStyle w:val="Emphasis"/>
        </w:rPr>
        <w:t xml:space="preserve">, </w:t>
      </w:r>
      <w:r w:rsidRPr="0071177A">
        <w:rPr>
          <w:rStyle w:val="Emphasis"/>
          <w:highlight w:val="green"/>
        </w:rPr>
        <w:t>and</w:t>
      </w:r>
      <w:r w:rsidRPr="00A35A28">
        <w:rPr>
          <w:rStyle w:val="Emphasis"/>
        </w:rPr>
        <w:t xml:space="preserve"> at the same time to </w:t>
      </w:r>
      <w:r w:rsidRPr="0071177A">
        <w:rPr>
          <w:rStyle w:val="Emphasis"/>
          <w:highlight w:val="green"/>
        </w:rPr>
        <w:t>defend against that threat</w:t>
      </w:r>
      <w:r w:rsidRPr="0023133B">
        <w:rPr>
          <w:rStyle w:val="Emphasis"/>
        </w:rPr>
        <w:t xml:space="preserve"> to the ego by aggrandizing oneself </w:t>
      </w:r>
      <w:r w:rsidRPr="0071177A">
        <w:rPr>
          <w:rStyle w:val="Emphasis"/>
          <w:highlight w:val="green"/>
        </w:rPr>
        <w:t xml:space="preserve">at someone </w:t>
      </w:r>
      <w:proofErr w:type="spellStart"/>
      <w:r w:rsidRPr="0071177A">
        <w:rPr>
          <w:rStyle w:val="Emphasis"/>
          <w:highlight w:val="green"/>
        </w:rPr>
        <w:t>else‟s</w:t>
      </w:r>
      <w:proofErr w:type="spellEnd"/>
      <w:r w:rsidRPr="0071177A">
        <w:rPr>
          <w:rStyle w:val="Emphasis"/>
          <w:highlight w:val="green"/>
        </w:rPr>
        <w:t xml:space="preserve"> expense.</w:t>
      </w:r>
      <w:r w:rsidRPr="00700381">
        <w:rPr>
          <w:sz w:val="8"/>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71177A">
        <w:rPr>
          <w:rStyle w:val="Emphasis"/>
          <w:highlight w:val="green"/>
        </w:rPr>
        <w:t>secondary pity</w:t>
      </w:r>
      <w:r w:rsidRPr="0036258B">
        <w:rPr>
          <w:rStyle w:val="Emphasis"/>
        </w:rPr>
        <w:t xml:space="preserve">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36258B">
        <w:rPr>
          <w:rStyle w:val="Emphasis"/>
        </w:rPr>
        <w:t xml:space="preserve">charity, tears, and </w:t>
      </w:r>
      <w:r w:rsidRPr="0071177A">
        <w:rPr>
          <w:rStyle w:val="Emphasis"/>
          <w:highlight w:val="green"/>
        </w:rPr>
        <w:t>calls for a cure.</w:t>
      </w:r>
      <w:r w:rsidRPr="00700381">
        <w:rPr>
          <w:sz w:val="8"/>
        </w:rPr>
        <w:t xml:space="preserve"> Correlatives of these commonplace manifestations of secondary pity are the obligatory claims that disabled </w:t>
      </w:r>
      <w:proofErr w:type="spellStart"/>
      <w:r w:rsidRPr="00700381">
        <w:rPr>
          <w:sz w:val="8"/>
        </w:rPr>
        <w:t>people‟s</w:t>
      </w:r>
      <w:proofErr w:type="spellEnd"/>
      <w:r w:rsidRPr="00700381">
        <w:rPr>
          <w:sz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700381">
        <w:rPr>
          <w:sz w:val="8"/>
        </w:rPr>
        <w:t>pity‟s</w:t>
      </w:r>
      <w:proofErr w:type="spellEnd"/>
      <w:r w:rsidRPr="00700381">
        <w:rPr>
          <w:sz w:val="8"/>
        </w:rPr>
        <w:t xml:space="preserve"> incursions, reinforces the </w:t>
      </w:r>
      <w:proofErr w:type="spellStart"/>
      <w:r w:rsidRPr="00700381">
        <w:rPr>
          <w:sz w:val="8"/>
        </w:rPr>
        <w:t>ego‟s</w:t>
      </w:r>
      <w:proofErr w:type="spellEnd"/>
      <w:r w:rsidRPr="00700381">
        <w:rPr>
          <w:sz w:val="8"/>
        </w:rPr>
        <w:t xml:space="preserve"> fantasy of sovereignty. Secondary pity, in other words, can be seen as a variation of secondary narcissism: </w:t>
      </w:r>
      <w:r w:rsidRPr="0071177A">
        <w:rPr>
          <w:rStyle w:val="Emphasis"/>
          <w:highlight w:val="green"/>
        </w:rPr>
        <w:t xml:space="preserve">these </w:t>
      </w:r>
      <w:r w:rsidRPr="0036258B">
        <w:rPr>
          <w:rStyle w:val="Emphasis"/>
        </w:rPr>
        <w:t xml:space="preserve">affects </w:t>
      </w:r>
      <w:r w:rsidRPr="0071177A">
        <w:rPr>
          <w:rStyle w:val="Emphasis"/>
          <w:highlight w:val="green"/>
        </w:rPr>
        <w:t xml:space="preserve">enlarge the </w:t>
      </w:r>
      <w:r w:rsidRPr="0036258B">
        <w:rPr>
          <w:rStyle w:val="Emphasis"/>
        </w:rPr>
        <w:t xml:space="preserve">ego of the </w:t>
      </w:r>
      <w:r w:rsidRPr="0071177A">
        <w:rPr>
          <w:rStyle w:val="Emphasis"/>
          <w:highlight w:val="green"/>
        </w:rPr>
        <w:t>pitier</w:t>
      </w:r>
      <w:r w:rsidRPr="00A35A28">
        <w:rPr>
          <w:rStyle w:val="Emphasis"/>
        </w:rPr>
        <w:t xml:space="preserve"> or the narcissist at the expense </w:t>
      </w:r>
      <w:r w:rsidRPr="0071177A">
        <w:rPr>
          <w:rStyle w:val="Emphasis"/>
          <w:highlight w:val="green"/>
        </w:rPr>
        <w:t>of</w:t>
      </w:r>
      <w:r w:rsidRPr="00A35A28">
        <w:rPr>
          <w:rStyle w:val="Emphasis"/>
        </w:rPr>
        <w:t xml:space="preserve"> someone else. </w:t>
      </w:r>
      <w:r w:rsidRPr="00700381">
        <w:rPr>
          <w:sz w:val="8"/>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700381">
        <w:rPr>
          <w:sz w:val="8"/>
        </w:rPr>
        <w:t>Freud‟s</w:t>
      </w:r>
      <w:proofErr w:type="spellEnd"/>
      <w:r w:rsidRPr="00700381">
        <w:rPr>
          <w:sz w:val="8"/>
        </w:rPr>
        <w:t xml:space="preserve"> </w:t>
      </w:r>
      <w:proofErr w:type="spellStart"/>
      <w:r w:rsidRPr="00700381">
        <w:rPr>
          <w:sz w:val="8"/>
        </w:rPr>
        <w:t>primarysecondary</w:t>
      </w:r>
      <w:proofErr w:type="spellEnd"/>
      <w:r w:rsidRPr="00700381">
        <w:rPr>
          <w:sz w:val="8"/>
        </w:rPr>
        <w:t xml:space="preserve"> narcissism distinction at the level of genealogy. Like </w:t>
      </w:r>
      <w:proofErr w:type="spellStart"/>
      <w:r w:rsidRPr="00700381">
        <w:rPr>
          <w:sz w:val="8"/>
        </w:rPr>
        <w:t>Freud‟s</w:t>
      </w:r>
      <w:proofErr w:type="spellEnd"/>
      <w:r w:rsidRPr="00700381">
        <w:rPr>
          <w:sz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700381">
        <w:rPr>
          <w:sz w:val="8"/>
        </w:rPr>
        <w:t>individual‟s</w:t>
      </w:r>
      <w:proofErr w:type="spellEnd"/>
      <w:r w:rsidRPr="00700381">
        <w:rPr>
          <w:sz w:val="8"/>
        </w:rPr>
        <w:t xml:space="preserve"> development, the temporal shift from primary to secondary pity happens much more quickly than this. It happens in an instant: </w:t>
      </w:r>
      <w:r w:rsidRPr="008846EF">
        <w:rPr>
          <w:rStyle w:val="Emphasis"/>
          <w:b w:val="0"/>
          <w:bCs/>
        </w:rPr>
        <w:t>that moment in which we feel primary pity and then, almost before we can blink, deny that we feel or have felt it</w:t>
      </w:r>
      <w:r w:rsidRPr="00700381">
        <w:rPr>
          <w:sz w:val="8"/>
        </w:rPr>
        <w:t xml:space="preserve">. </w:t>
      </w:r>
      <w:r w:rsidRPr="0071177A">
        <w:rPr>
          <w:rStyle w:val="StyleUnderline"/>
          <w:b/>
          <w:bCs/>
          <w:highlight w:val="green"/>
        </w:rPr>
        <w:t>The</w:t>
      </w:r>
      <w:r w:rsidRPr="00700381">
        <w:rPr>
          <w:b/>
          <w:bCs/>
          <w:sz w:val="8"/>
          <w:highlight w:val="green"/>
        </w:rPr>
        <w:t xml:space="preserve"> </w:t>
      </w:r>
      <w:r w:rsidRPr="0071177A">
        <w:rPr>
          <w:rStyle w:val="StyleUnderline"/>
          <w:b/>
          <w:bCs/>
          <w:highlight w:val="green"/>
        </w:rPr>
        <w:t>denial</w:t>
      </w:r>
      <w:r w:rsidRPr="0036258B">
        <w:rPr>
          <w:rStyle w:val="StyleUnderline"/>
        </w:rPr>
        <w:t xml:space="preserve"> is understandable: who wants </w:t>
      </w:r>
      <w:r w:rsidRPr="008846EF">
        <w:rPr>
          <w:rStyle w:val="StyleUnderline"/>
          <w:b/>
          <w:bCs/>
        </w:rPr>
        <w:t xml:space="preserve">to admit </w:t>
      </w:r>
      <w:r w:rsidRPr="0071177A">
        <w:rPr>
          <w:rStyle w:val="StyleUnderline"/>
          <w:b/>
          <w:bCs/>
          <w:highlight w:val="green"/>
        </w:rPr>
        <w:t xml:space="preserve">that one gets pleasure from </w:t>
      </w:r>
      <w:r w:rsidRPr="008846EF">
        <w:rPr>
          <w:rStyle w:val="StyleUnderline"/>
          <w:b/>
          <w:bCs/>
        </w:rPr>
        <w:t xml:space="preserve">the sight </w:t>
      </w:r>
      <w:r w:rsidRPr="0071177A">
        <w:rPr>
          <w:rStyle w:val="StyleUnderline"/>
          <w:b/>
          <w:bCs/>
          <w:highlight w:val="green"/>
        </w:rPr>
        <w:t>of</w:t>
      </w:r>
      <w:r w:rsidRPr="0071177A">
        <w:rPr>
          <w:rStyle w:val="StyleUnderline"/>
          <w:highlight w:val="green"/>
        </w:rPr>
        <w:t xml:space="preserve"> </w:t>
      </w:r>
      <w:r w:rsidRPr="00D459BD">
        <w:rPr>
          <w:rStyle w:val="StyleUnderline"/>
          <w:highlight w:val="green"/>
        </w:rPr>
        <w:t xml:space="preserve">another </w:t>
      </w:r>
      <w:proofErr w:type="spellStart"/>
      <w:r w:rsidRPr="00D459BD">
        <w:rPr>
          <w:rStyle w:val="StyleUnderline"/>
          <w:highlight w:val="green"/>
        </w:rPr>
        <w:t>p</w:t>
      </w:r>
      <w:r w:rsidRPr="0071177A">
        <w:rPr>
          <w:rStyle w:val="StyleUnderline"/>
          <w:highlight w:val="green"/>
        </w:rPr>
        <w:t>erson</w:t>
      </w:r>
      <w:r w:rsidRPr="0036258B">
        <w:rPr>
          <w:rStyle w:val="StyleUnderline"/>
        </w:rPr>
        <w:t>‟s</w:t>
      </w:r>
      <w:proofErr w:type="spellEnd"/>
      <w:r w:rsidRPr="0036258B">
        <w:rPr>
          <w:rStyle w:val="StyleUnderline"/>
        </w:rPr>
        <w:t xml:space="preserve"> suffering—or, to make matters worse, that this pleasure derives </w:t>
      </w:r>
      <w:r w:rsidRPr="0071177A">
        <w:rPr>
          <w:rStyle w:val="StyleUnderline"/>
          <w:highlight w:val="green"/>
        </w:rPr>
        <w:t>in</w:t>
      </w:r>
      <w:r w:rsidRPr="0036258B">
        <w:rPr>
          <w:rStyle w:val="StyleUnderline"/>
        </w:rPr>
        <w:t xml:space="preserve"> part from </w:t>
      </w:r>
      <w:r w:rsidRPr="0071177A">
        <w:rPr>
          <w:rStyle w:val="StyleUnderline"/>
          <w:highlight w:val="green"/>
        </w:rPr>
        <w:t xml:space="preserve">the specter of </w:t>
      </w:r>
      <w:proofErr w:type="spellStart"/>
      <w:r w:rsidRPr="0071177A">
        <w:rPr>
          <w:rStyle w:val="StyleUnderline"/>
          <w:b/>
          <w:bCs/>
          <w:highlight w:val="green"/>
        </w:rPr>
        <w:t>disability‟s</w:t>
      </w:r>
      <w:proofErr w:type="spellEnd"/>
      <w:r w:rsidRPr="0071177A">
        <w:rPr>
          <w:rStyle w:val="StyleUnderline"/>
          <w:highlight w:val="green"/>
        </w:rPr>
        <w:t xml:space="preserve"> transferability,</w:t>
      </w:r>
      <w:r w:rsidRPr="0036258B">
        <w:rPr>
          <w:rStyle w:val="StyleUnderline"/>
        </w:rPr>
        <w:t xml:space="preserve"> the possibility that this </w:t>
      </w:r>
      <w:r w:rsidRPr="008846EF">
        <w:rPr>
          <w:rStyle w:val="StyleUnderline"/>
          <w:b/>
          <w:bCs/>
        </w:rPr>
        <w:t>suffering</w:t>
      </w:r>
      <w:r w:rsidRPr="0036258B">
        <w:rPr>
          <w:rStyle w:val="StyleUnderline"/>
        </w:rPr>
        <w:t xml:space="preserve"> could be—</w:t>
      </w:r>
      <w:proofErr w:type="gramStart"/>
      <w:r w:rsidRPr="00700381">
        <w:rPr>
          <w:sz w:val="8"/>
          <w:szCs w:val="48"/>
        </w:rPr>
        <w:t>and,</w:t>
      </w:r>
      <w:proofErr w:type="gramEnd"/>
      <w:r w:rsidRPr="00700381">
        <w:rPr>
          <w:sz w:val="8"/>
          <w:szCs w:val="48"/>
        </w:rPr>
        <w:t xml:space="preserve"> </w:t>
      </w:r>
      <w:proofErr w:type="spellStart"/>
      <w:r w:rsidRPr="00700381">
        <w:rPr>
          <w:sz w:val="8"/>
          <w:szCs w:val="48"/>
        </w:rPr>
        <w:t>fantasmatically</w:t>
      </w:r>
      <w:proofErr w:type="spellEnd"/>
      <w:r w:rsidRPr="00700381">
        <w:rPr>
          <w:sz w:val="8"/>
          <w:szCs w:val="48"/>
        </w:rPr>
        <w:t xml:space="preserve">, perhaps already is—an image of </w:t>
      </w:r>
      <w:proofErr w:type="spellStart"/>
      <w:r w:rsidRPr="00700381">
        <w:rPr>
          <w:sz w:val="8"/>
          <w:szCs w:val="48"/>
        </w:rPr>
        <w:t>one‟s</w:t>
      </w:r>
      <w:proofErr w:type="spellEnd"/>
      <w:r w:rsidRPr="00700381">
        <w:rPr>
          <w:sz w:val="8"/>
          <w:szCs w:val="48"/>
        </w:rPr>
        <w:t xml:space="preserve"> own self undone?</w:t>
      </w:r>
    </w:p>
    <w:p w14:paraId="1B3B24C9" w14:textId="77777777" w:rsidR="00852496" w:rsidRPr="00A35A28" w:rsidRDefault="00852496" w:rsidP="00852496">
      <w:pPr>
        <w:pStyle w:val="Heading4"/>
        <w:spacing w:line="276" w:lineRule="auto"/>
        <w:rPr>
          <w:rFonts w:cs="Calibri"/>
        </w:rPr>
      </w:pPr>
      <w:r w:rsidRPr="00A35A28">
        <w:rPr>
          <w:rFonts w:cs="Calibri"/>
        </w:rPr>
        <w:t xml:space="preserve">The 1AC’s belief of a </w:t>
      </w:r>
      <w:r>
        <w:rPr>
          <w:rFonts w:cs="Calibri"/>
        </w:rPr>
        <w:t>better</w:t>
      </w:r>
      <w:r w:rsidRPr="00A35A28">
        <w:rPr>
          <w:rFonts w:cs="Calibri"/>
        </w:rPr>
        <w:t xml:space="preserve"> world becomes complicit in the logic of rehabilitative futurism that</w:t>
      </w:r>
      <w:r>
        <w:rPr>
          <w:rFonts w:cs="Calibri"/>
        </w:rPr>
        <w:t xml:space="preserve"> is threatened by the disabled Child.</w:t>
      </w:r>
    </w:p>
    <w:p w14:paraId="46FF04FE" w14:textId="77777777" w:rsidR="00852496" w:rsidRPr="00A35A28" w:rsidRDefault="00852496" w:rsidP="00852496">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406F532C" w14:textId="77777777" w:rsidR="00852496" w:rsidRPr="00BD383A" w:rsidRDefault="00852496" w:rsidP="00852496">
      <w:pPr>
        <w:spacing w:after="80" w:line="276" w:lineRule="auto"/>
        <w:rPr>
          <w:color w:val="000000" w:themeColor="text1"/>
          <w:sz w:val="10"/>
          <w:szCs w:val="16"/>
        </w:rPr>
      </w:pPr>
      <w:r w:rsidRPr="00BD383A">
        <w:rPr>
          <w:sz w:val="1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BD383A">
        <w:rPr>
          <w:sz w:val="10"/>
        </w:rPr>
        <w:t>culture‟s</w:t>
      </w:r>
      <w:proofErr w:type="spellEnd"/>
      <w:r w:rsidRPr="00BD383A">
        <w:rPr>
          <w:sz w:val="10"/>
        </w:rPr>
        <w:t xml:space="preserve"> projection of the death drive onto us by saying explicitly what Law and the Pope and the whole of the Symbolic order for which they stand </w:t>
      </w:r>
      <w:proofErr w:type="spellStart"/>
      <w:r w:rsidRPr="00BD383A">
        <w:rPr>
          <w:sz w:val="10"/>
        </w:rPr>
        <w:t>hear</w:t>
      </w:r>
      <w:proofErr w:type="spellEnd"/>
      <w:r w:rsidRPr="00BD383A">
        <w:rPr>
          <w:sz w:val="10"/>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BD383A">
        <w:rPr>
          <w:sz w:val="10"/>
        </w:rPr>
        <w:t xml:space="preserve">. (No Future 29) Elsewhere, I have argued that No </w:t>
      </w:r>
      <w:proofErr w:type="spellStart"/>
      <w:r w:rsidRPr="00BD383A">
        <w:rPr>
          <w:sz w:val="10"/>
        </w:rPr>
        <w:t>Future‟s</w:t>
      </w:r>
      <w:proofErr w:type="spellEnd"/>
      <w:r w:rsidRPr="00BD383A">
        <w:rPr>
          <w:sz w:val="10"/>
        </w:rPr>
        <w:t xml:space="preserve"> impassioned polemic is one that disability studies might take to heart. Indeed, the figure that Edelman calls “</w:t>
      </w:r>
      <w:r w:rsidRPr="0071177A">
        <w:rPr>
          <w:rStyle w:val="Emphasis"/>
          <w:highlight w:val="green"/>
        </w:rPr>
        <w:t>the</w:t>
      </w:r>
      <w:r w:rsidRPr="00A35A28">
        <w:rPr>
          <w:rStyle w:val="Emphasis"/>
        </w:rPr>
        <w:t xml:space="preserve"> disciplinary </w:t>
      </w:r>
      <w:r w:rsidRPr="0071177A">
        <w:rPr>
          <w:rStyle w:val="Emphasis"/>
          <w:highlight w:val="green"/>
        </w:rPr>
        <w:t>image of the ‘</w:t>
      </w:r>
      <w:r w:rsidRPr="005A7E3E">
        <w:rPr>
          <w:rStyle w:val="Emphasis"/>
        </w:rPr>
        <w:t xml:space="preserve">innocent’ </w:t>
      </w:r>
      <w:r w:rsidRPr="0071177A">
        <w:rPr>
          <w:rStyle w:val="Emphasis"/>
          <w:highlight w:val="green"/>
        </w:rPr>
        <w:t>Child” is inextricable</w:t>
      </w:r>
      <w:r w:rsidRPr="00BD383A">
        <w:rPr>
          <w:sz w:val="10"/>
        </w:rPr>
        <w:t xml:space="preserve"> not only from queerness but also </w:t>
      </w:r>
      <w:r w:rsidRPr="0071177A">
        <w:rPr>
          <w:rStyle w:val="Emphasis"/>
          <w:highlight w:val="green"/>
        </w:rPr>
        <w:t>from disability</w:t>
      </w:r>
      <w:r w:rsidRPr="00BD383A">
        <w:rPr>
          <w:sz w:val="10"/>
        </w:rPr>
        <w:t xml:space="preserve"> (19). </w:t>
      </w:r>
      <w:r w:rsidRPr="00A35A28">
        <w:rPr>
          <w:rStyle w:val="Emphasis"/>
        </w:rPr>
        <w:t xml:space="preserve">For example, </w:t>
      </w:r>
      <w:r w:rsidRPr="0071177A">
        <w:rPr>
          <w:rStyle w:val="Emphasis"/>
          <w:highlight w:val="green"/>
        </w:rPr>
        <w:t>the Child is</w:t>
      </w:r>
      <w:r w:rsidRPr="00A35A28">
        <w:rPr>
          <w:rStyle w:val="Emphasis"/>
        </w:rPr>
        <w:t xml:space="preserve"> the centerpiece of the telethon, </w:t>
      </w:r>
      <w:r w:rsidRPr="0071177A">
        <w:rPr>
          <w:rStyle w:val="Emphasis"/>
          <w:highlight w:val="green"/>
        </w:rPr>
        <w:t xml:space="preserve">a </w:t>
      </w:r>
      <w:r w:rsidRPr="005A7E3E">
        <w:rPr>
          <w:rStyle w:val="Emphasis"/>
        </w:rPr>
        <w:t xml:space="preserve">ritual </w:t>
      </w:r>
      <w:r w:rsidRPr="0071177A">
        <w:rPr>
          <w:rStyle w:val="Emphasis"/>
          <w:highlight w:val="green"/>
        </w:rPr>
        <w:t>display of pity that demeans disabled people.</w:t>
      </w:r>
      <w:r w:rsidRPr="00BD383A">
        <w:rPr>
          <w:sz w:val="10"/>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BD383A">
        <w:rPr>
          <w:sz w:val="10"/>
        </w:rPr>
        <w:t xml:space="preserve"> (in Johnson, Too Late 53, 58). If </w:t>
      </w:r>
      <w:r w:rsidRPr="0071177A">
        <w:rPr>
          <w:rStyle w:val="Emphasis"/>
          <w:highlight w:val="green"/>
        </w:rPr>
        <w:t xml:space="preserve">the Child makes an </w:t>
      </w:r>
      <w:r w:rsidRPr="005A7E3E">
        <w:rPr>
          <w:rStyle w:val="Emphasis"/>
        </w:rPr>
        <w:t xml:space="preserve">excellent </w:t>
      </w:r>
      <w:r w:rsidRPr="0071177A">
        <w:rPr>
          <w:rStyle w:val="Emphasis"/>
          <w:highlight w:val="green"/>
        </w:rPr>
        <w:t>alibi for ableism</w:t>
      </w:r>
      <w:r w:rsidRPr="00A35A28">
        <w:rPr>
          <w:rStyle w:val="Emphasis"/>
        </w:rPr>
        <w:t xml:space="preserve">, perhaps this is </w:t>
      </w:r>
      <w:r w:rsidRPr="0071177A">
        <w:rPr>
          <w:rStyle w:val="Emphasis"/>
          <w:highlight w:val="green"/>
        </w:rPr>
        <w:t>because</w:t>
      </w:r>
      <w:r w:rsidRPr="00BD383A">
        <w:rPr>
          <w:sz w:val="10"/>
        </w:rPr>
        <w:t xml:space="preserve">, as Edelman points out, </w:t>
      </w:r>
      <w:r w:rsidRPr="0071177A">
        <w:rPr>
          <w:rStyle w:val="Emphasis"/>
          <w:highlight w:val="green"/>
        </w:rPr>
        <w:t>the idea of not fighting</w:t>
      </w:r>
      <w:r w:rsidRPr="00A35A28">
        <w:rPr>
          <w:rStyle w:val="Emphasis"/>
        </w:rPr>
        <w:t xml:space="preserve"> for this figure </w:t>
      </w:r>
      <w:r w:rsidRPr="0071177A">
        <w:rPr>
          <w:rStyle w:val="Emphasis"/>
          <w:highlight w:val="green"/>
        </w:rPr>
        <w:t>is unthinkable.</w:t>
      </w:r>
      <w:r w:rsidRPr="00BD383A">
        <w:rPr>
          <w:sz w:val="10"/>
        </w:rPr>
        <w:t xml:space="preserve"> Thus, when Harriet McBryde Johnson hands out leaflets protesting the Muscular Dystrophy Association, a confused passerby cannot make sense of what her protest is about. “</w:t>
      </w:r>
      <w:proofErr w:type="spellStart"/>
      <w:r w:rsidRPr="00BD383A">
        <w:rPr>
          <w:sz w:val="10"/>
        </w:rPr>
        <w:t>You‟re</w:t>
      </w:r>
      <w:proofErr w:type="spellEnd"/>
      <w:r w:rsidRPr="00BD383A">
        <w:rPr>
          <w:sz w:val="10"/>
        </w:rPr>
        <w:t xml:space="preserve"> against Jerry Lewis!” he exclaims (61). The passerby’s surprise is likely informed by a logic </w:t>
      </w:r>
      <w:proofErr w:type="gramStart"/>
      <w:r w:rsidRPr="00BD383A">
        <w:rPr>
          <w:sz w:val="10"/>
        </w:rPr>
        <w:t>similar to</w:t>
      </w:r>
      <w:proofErr w:type="gramEnd"/>
      <w:r w:rsidRPr="00BD383A">
        <w:rPr>
          <w:sz w:val="10"/>
        </w:rPr>
        <w:t xml:space="preserve"> that </w:t>
      </w:r>
      <w:r w:rsidRPr="00A35A28">
        <w:rPr>
          <w:rStyle w:val="Emphasis"/>
        </w:rPr>
        <w:t>which</w:t>
      </w:r>
      <w:r w:rsidRPr="00BD383A">
        <w:rPr>
          <w:sz w:val="10"/>
        </w:rPr>
        <w:t xml:space="preserve">, in </w:t>
      </w:r>
      <w:proofErr w:type="spellStart"/>
      <w:r w:rsidRPr="00BD383A">
        <w:rPr>
          <w:sz w:val="10"/>
        </w:rPr>
        <w:t>Edelman‟s</w:t>
      </w:r>
      <w:proofErr w:type="spellEnd"/>
      <w:r w:rsidRPr="00BD383A">
        <w:rPr>
          <w:sz w:val="10"/>
        </w:rPr>
        <w:t xml:space="preserve"> analysis, </w:t>
      </w:r>
      <w:r w:rsidRPr="00A35A28">
        <w:rPr>
          <w:rStyle w:val="Emphasis"/>
        </w:rPr>
        <w:t>undergirds the use of the word “choice” by advocates of legal abortion: “</w:t>
      </w:r>
      <w:r w:rsidRPr="005A7E3E">
        <w:rPr>
          <w:rStyle w:val="Emphasis"/>
        </w:rPr>
        <w:t>Who would, after all, come out for abortion or stand against reproduction, against futurity, and so against life?”</w:t>
      </w:r>
      <w:r w:rsidRPr="005A7E3E">
        <w:rPr>
          <w:sz w:val="10"/>
        </w:rPr>
        <w:t xml:space="preserve"> (</w:t>
      </w:r>
      <w:r w:rsidRPr="00BD383A">
        <w:rPr>
          <w:sz w:val="10"/>
        </w:rPr>
        <w:t xml:space="preserve">16). Similarly, </w:t>
      </w:r>
      <w:r w:rsidRPr="0071177A">
        <w:rPr>
          <w:rStyle w:val="Emphasis"/>
          <w:highlight w:val="green"/>
        </w:rPr>
        <w:t>why would anyone come out</w:t>
      </w:r>
      <w:r w:rsidRPr="00A35A28">
        <w:rPr>
          <w:rStyle w:val="Emphasis"/>
        </w:rPr>
        <w:t xml:space="preserve"> for disability, and so </w:t>
      </w:r>
      <w:r w:rsidRPr="0071177A">
        <w:rPr>
          <w:rStyle w:val="Emphasis"/>
          <w:highlight w:val="green"/>
        </w:rPr>
        <w:t xml:space="preserve">against the Child </w:t>
      </w:r>
      <w:r w:rsidRPr="005A7E3E">
        <w:rPr>
          <w:rStyle w:val="Emphasis"/>
        </w:rPr>
        <w:t>who</w:t>
      </w:r>
      <w:r w:rsidRPr="0071177A">
        <w:rPr>
          <w:rStyle w:val="Emphasis"/>
          <w:highlight w:val="green"/>
        </w:rPr>
        <w:t>, without a cure, might never</w:t>
      </w:r>
      <w:r w:rsidRPr="00A35A28">
        <w:rPr>
          <w:rStyle w:val="Emphasis"/>
        </w:rPr>
        <w:t xml:space="preserve"> walk, might never lead a normal life, might not even </w:t>
      </w:r>
      <w:r w:rsidRPr="0071177A">
        <w:rPr>
          <w:rStyle w:val="Emphasis"/>
          <w:highlight w:val="green"/>
        </w:rPr>
        <w:t>have a future</w:t>
      </w:r>
      <w:r w:rsidRPr="00A35A28">
        <w:rPr>
          <w:rStyle w:val="Emphasis"/>
        </w:rPr>
        <w:t xml:space="preserve"> at all? </w:t>
      </w:r>
      <w:r w:rsidRPr="0071177A">
        <w:rPr>
          <w:rStyle w:val="Emphasis"/>
          <w:highlight w:val="green"/>
        </w:rPr>
        <w:t>The logic</w:t>
      </w:r>
      <w:r w:rsidRPr="00BD383A">
        <w:rPr>
          <w:sz w:val="10"/>
        </w:rPr>
        <w:t xml:space="preserve"> of the telethon, in other words, </w:t>
      </w:r>
      <w:r w:rsidRPr="0071177A">
        <w:rPr>
          <w:rStyle w:val="Emphasis"/>
          <w:highlight w:val="green"/>
        </w:rPr>
        <w:t>relies on</w:t>
      </w:r>
      <w:r w:rsidRPr="00A35A28">
        <w:rPr>
          <w:rStyle w:val="Emphasis"/>
        </w:rPr>
        <w:t xml:space="preserve"> an ideology that might be defined as </w:t>
      </w:r>
      <w:r w:rsidRPr="0071177A">
        <w:rPr>
          <w:rStyle w:val="Emphasis"/>
          <w:highlight w:val="green"/>
        </w:rPr>
        <w:t>“rehabilitative futurism,”</w:t>
      </w:r>
      <w:r w:rsidRPr="00BD383A">
        <w:rPr>
          <w:sz w:val="10"/>
        </w:rPr>
        <w:t xml:space="preserve"> a term that I coin to overlap and intersect with </w:t>
      </w:r>
      <w:proofErr w:type="spellStart"/>
      <w:r w:rsidRPr="00BD383A">
        <w:rPr>
          <w:sz w:val="10"/>
        </w:rPr>
        <w:t>Edelman‟s</w:t>
      </w:r>
      <w:proofErr w:type="spellEnd"/>
      <w:r w:rsidRPr="00BD383A">
        <w:rPr>
          <w:sz w:val="10"/>
        </w:rPr>
        <w:t xml:space="preserve"> notion of “reproductive futurism.” If, as Edelman maintains, </w:t>
      </w:r>
      <w:r w:rsidRPr="00A35A28">
        <w:rPr>
          <w:rStyle w:val="Emphasis"/>
        </w:rPr>
        <w:t xml:space="preserve">the future is envisaged in terms of a </w:t>
      </w:r>
      <w:proofErr w:type="spellStart"/>
      <w:r w:rsidRPr="00A35A28">
        <w:rPr>
          <w:rStyle w:val="Emphasis"/>
        </w:rPr>
        <w:t>fantasmatic</w:t>
      </w:r>
      <w:proofErr w:type="spellEnd"/>
      <w:r w:rsidRPr="00A35A28">
        <w:rPr>
          <w:rStyle w:val="Emphasis"/>
        </w:rPr>
        <w:t xml:space="preserve"> “Child,” then the survival of this future-figured-as-Child is threatened by</w:t>
      </w:r>
      <w:r w:rsidRPr="00BD383A">
        <w:rPr>
          <w:sz w:val="10"/>
        </w:rPr>
        <w:t xml:space="preserve"> both queerness and </w:t>
      </w:r>
      <w:r w:rsidRPr="00A35A28">
        <w:rPr>
          <w:rStyle w:val="Emphasis"/>
        </w:rPr>
        <w:t>disability</w:t>
      </w:r>
      <w:r w:rsidRPr="00BD383A">
        <w:rPr>
          <w:sz w:val="10"/>
        </w:rPr>
        <w:t xml:space="preserve">. </w:t>
      </w:r>
      <w:r w:rsidRPr="005A7E3E">
        <w:rPr>
          <w:rStyle w:val="Emphasis"/>
        </w:rPr>
        <w:t>Futurity is</w:t>
      </w:r>
      <w:r w:rsidRPr="00A35A28">
        <w:rPr>
          <w:rStyle w:val="Emphasis"/>
        </w:rPr>
        <w:t xml:space="preserve"> habitually </w:t>
      </w:r>
      <w:r w:rsidRPr="005A7E3E">
        <w:rPr>
          <w:rStyle w:val="Emphasis"/>
        </w:rPr>
        <w:t xml:space="preserve">imagined </w:t>
      </w:r>
      <w:r w:rsidRPr="0071177A">
        <w:rPr>
          <w:rStyle w:val="Emphasis"/>
          <w:highlight w:val="green"/>
        </w:rPr>
        <w:t>in terms that</w:t>
      </w:r>
      <w:r w:rsidRPr="00A35A28">
        <w:rPr>
          <w:rStyle w:val="Emphasis"/>
        </w:rPr>
        <w:t xml:space="preserve"> fantasize </w:t>
      </w:r>
      <w:r w:rsidRPr="0071177A">
        <w:rPr>
          <w:rStyle w:val="Emphasis"/>
          <w:highlight w:val="green"/>
        </w:rPr>
        <w:t>the eradication of disability</w:t>
      </w:r>
      <w:r w:rsidRPr="00A35A28">
        <w:rPr>
          <w:rStyle w:val="Emphasis"/>
        </w:rPr>
        <w:t>: a recovery of a “</w:t>
      </w:r>
      <w:r w:rsidRPr="00692628">
        <w:rPr>
          <w:rStyle w:val="Emphasis"/>
        </w:rPr>
        <w:t xml:space="preserve">crippled” or “hobbled” economy, a cure for society’s ills, an end to suffering and disease. </w:t>
      </w:r>
      <w:r w:rsidRPr="00BD383A">
        <w:rPr>
          <w:sz w:val="10"/>
        </w:rPr>
        <w:t>Eugenic ideologies are also grounded in both reproductive and rehabilitative futurism:</w:t>
      </w:r>
      <w:r w:rsidRPr="00692628">
        <w:rPr>
          <w:rStyle w:val="Emphasis"/>
        </w:rPr>
        <w:t xml:space="preserve"> procreation by the fit and elimination of the disabled, eugenicists promised, </w:t>
      </w:r>
      <w:r w:rsidRPr="0071177A">
        <w:rPr>
          <w:rStyle w:val="Emphasis"/>
          <w:highlight w:val="green"/>
        </w:rPr>
        <w:t>would bring</w:t>
      </w:r>
      <w:r w:rsidRPr="00692628">
        <w:rPr>
          <w:rStyle w:val="Emphasis"/>
        </w:rPr>
        <w:t xml:space="preserve"> forth </w:t>
      </w:r>
      <w:r w:rsidRPr="0071177A">
        <w:rPr>
          <w:rStyle w:val="Emphasis"/>
          <w:highlight w:val="green"/>
        </w:rPr>
        <w:t>a better future.</w:t>
      </w:r>
      <w:r w:rsidRPr="00692628">
        <w:rPr>
          <w:rStyle w:val="Emphasis"/>
        </w:rPr>
        <w:t>” (68-69)</w:t>
      </w:r>
    </w:p>
    <w:p w14:paraId="09D6A318" w14:textId="77777777" w:rsidR="00852496" w:rsidRPr="007B578A" w:rsidRDefault="00852496" w:rsidP="00852496">
      <w:pPr>
        <w:pStyle w:val="Heading4"/>
        <w:spacing w:line="276" w:lineRule="auto"/>
        <w:rPr>
          <w:rFonts w:cs="Calibri"/>
        </w:rPr>
      </w:pPr>
      <w:r w:rsidRPr="00A35A28">
        <w:rPr>
          <w:rFonts w:cs="Calibri"/>
        </w:rPr>
        <w:t>The alternative is to affirm crippessimism – only a refusal of the world can disrupt the current notion of optimism to validate the fragmented subject.</w:t>
      </w:r>
      <w:r>
        <w:rPr>
          <w:rFonts w:cs="Calibri"/>
        </w:rPr>
        <w:t xml:space="preserve"> </w:t>
      </w:r>
      <w:r w:rsidRPr="00A35A28">
        <w:rPr>
          <w:rFonts w:cs="Calibri"/>
        </w:rPr>
        <w:t>Thus, the role of the ballot is to vote for the debater who best disrupts notions of progress within civil society</w:t>
      </w:r>
      <w:r>
        <w:rPr>
          <w:rFonts w:cs="Calibri"/>
        </w:rPr>
        <w:t>.</w:t>
      </w:r>
    </w:p>
    <w:p w14:paraId="0A3B769C" w14:textId="77777777" w:rsidR="00852496" w:rsidRPr="00475668" w:rsidRDefault="00852496" w:rsidP="00852496">
      <w:pPr>
        <w:spacing w:after="0"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8846EF">
        <w:t>[Selck, Michael L. "Crip Pessimism: The Language of Dis/ability and the Culture that Isn't." (Jan 2016) // WHSRS and Lex VM]</w:t>
      </w:r>
      <w:r w:rsidRPr="00475668">
        <w:rPr>
          <w:color w:val="000000" w:themeColor="text1"/>
        </w:rPr>
        <w:t xml:space="preserve"> </w:t>
      </w:r>
    </w:p>
    <w:p w14:paraId="2641FC91" w14:textId="77777777" w:rsidR="00852496" w:rsidRDefault="00852496" w:rsidP="00852496">
      <w:pPr>
        <w:spacing w:line="276" w:lineRule="auto"/>
        <w:rPr>
          <w:rStyle w:val="Emphasis"/>
          <w:color w:val="000000" w:themeColor="text1"/>
          <w:szCs w:val="26"/>
        </w:rPr>
      </w:pPr>
      <w:r w:rsidRPr="000171D8">
        <w:rPr>
          <w:color w:val="000000" w:themeColor="text1"/>
          <w:sz w:val="8"/>
          <w:szCs w:val="26"/>
        </w:rPr>
        <w:t>“</w:t>
      </w:r>
      <w:r w:rsidRPr="00475668">
        <w:rPr>
          <w:rStyle w:val="Emphasis"/>
          <w:color w:val="000000" w:themeColor="text1"/>
        </w:rPr>
        <w:t>The</w:t>
      </w:r>
      <w:r w:rsidRPr="000171D8">
        <w:rPr>
          <w:color w:val="000000" w:themeColor="text1"/>
          <w:sz w:val="8"/>
          <w:szCs w:val="26"/>
        </w:rPr>
        <w:t xml:space="preserve"> disabled are dying and with them </w:t>
      </w:r>
      <w:r w:rsidRPr="00475668">
        <w:rPr>
          <w:rStyle w:val="Emphasis"/>
          <w:color w:val="000000" w:themeColor="text1"/>
        </w:rPr>
        <w:t>dis/abled culture is being eradicated</w:t>
      </w:r>
      <w:r w:rsidRPr="000171D8">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0171D8">
        <w:rPr>
          <w:color w:val="000000" w:themeColor="text1"/>
          <w:sz w:val="8"/>
          <w:szCs w:val="26"/>
        </w:rPr>
        <w:t>as a result of</w:t>
      </w:r>
      <w:proofErr w:type="gramEnd"/>
      <w:r w:rsidRPr="000171D8">
        <w:rPr>
          <w:color w:val="000000" w:themeColor="text1"/>
          <w:sz w:val="8"/>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1177A">
        <w:rPr>
          <w:rStyle w:val="Emphasis"/>
          <w:color w:val="000000" w:themeColor="text1"/>
          <w:highlight w:val="green"/>
        </w:rPr>
        <w:t>disability</w:t>
      </w:r>
      <w:r w:rsidRPr="000171D8">
        <w:rPr>
          <w:color w:val="000000" w:themeColor="text1"/>
          <w:sz w:val="8"/>
          <w:szCs w:val="26"/>
        </w:rPr>
        <w:t xml:space="preserve"> studies dialogue </w:t>
      </w:r>
      <w:r w:rsidRPr="0071177A">
        <w:rPr>
          <w:rStyle w:val="Emphasis"/>
          <w:color w:val="000000" w:themeColor="text1"/>
          <w:highlight w:val="green"/>
        </w:rPr>
        <w:t>is riddled with</w:t>
      </w:r>
      <w:r w:rsidRPr="00475668">
        <w:rPr>
          <w:rStyle w:val="Emphasis"/>
          <w:color w:val="000000" w:themeColor="text1"/>
        </w:rPr>
        <w:t xml:space="preserve"> grief, anger, and </w:t>
      </w:r>
      <w:r w:rsidRPr="0071177A">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8846EF">
        <w:rPr>
          <w:rStyle w:val="Emphasis"/>
          <w:color w:val="000000" w:themeColor="text1"/>
        </w:rPr>
        <w:t xml:space="preserve">that attempts </w:t>
      </w:r>
      <w:r w:rsidRPr="0071177A">
        <w:rPr>
          <w:rStyle w:val="Emphasis"/>
          <w:color w:val="000000" w:themeColor="text1"/>
          <w:highlight w:val="green"/>
        </w:rPr>
        <w:t>to make a space free</w:t>
      </w:r>
      <w:r w:rsidRPr="00475668">
        <w:rPr>
          <w:rStyle w:val="Emphasis"/>
          <w:color w:val="000000" w:themeColor="text1"/>
        </w:rPr>
        <w:t xml:space="preserve"> from the ideological constraints </w:t>
      </w:r>
      <w:r w:rsidRPr="0071177A">
        <w:rPr>
          <w:rStyle w:val="Emphasis"/>
          <w:color w:val="000000" w:themeColor="text1"/>
          <w:highlight w:val="green"/>
        </w:rPr>
        <w:t>of optimism</w:t>
      </w:r>
      <w:r w:rsidRPr="00475668">
        <w:rPr>
          <w:rStyle w:val="Emphasis"/>
          <w:color w:val="000000" w:themeColor="text1"/>
        </w:rPr>
        <w:t>.</w:t>
      </w:r>
      <w:r w:rsidRPr="000171D8">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171D8">
        <w:rPr>
          <w:color w:val="000000" w:themeColor="text1"/>
          <w:sz w:val="8"/>
          <w:szCs w:val="26"/>
        </w:rPr>
        <w:t>handicapable</w:t>
      </w:r>
      <w:proofErr w:type="spellEnd"/>
      <w:r w:rsidRPr="000171D8">
        <w:rPr>
          <w:color w:val="000000" w:themeColor="text1"/>
          <w:sz w:val="8"/>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0171D8">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 xml:space="preserve">I was </w:t>
      </w:r>
      <w:proofErr w:type="gramStart"/>
      <w:r w:rsidRPr="00475668">
        <w:rPr>
          <w:rStyle w:val="Emphasis"/>
          <w:color w:val="000000" w:themeColor="text1"/>
        </w:rPr>
        <w:t>beginning to notice</w:t>
      </w:r>
      <w:proofErr w:type="gramEnd"/>
      <w:r w:rsidRPr="00475668">
        <w:rPr>
          <w:rStyle w:val="Emphasis"/>
          <w:color w:val="000000" w:themeColor="text1"/>
        </w:rPr>
        <w:t xml:space="preserve"> a layer of optimism that has been communicatively imprinted upon the negotiation of dis/abled identity</w:t>
      </w:r>
      <w:r w:rsidRPr="000171D8">
        <w:rPr>
          <w:color w:val="000000" w:themeColor="text1"/>
          <w:sz w:val="8"/>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0171D8">
        <w:rPr>
          <w:color w:val="000000" w:themeColor="text1"/>
          <w:sz w:val="8"/>
          <w:szCs w:val="26"/>
        </w:rPr>
        <w:t xml:space="preserve"> and ultimately that glaring lack of consideration is what </w:t>
      </w:r>
      <w:r w:rsidRPr="00475668">
        <w:rPr>
          <w:rStyle w:val="Emphasis"/>
          <w:color w:val="000000" w:themeColor="text1"/>
        </w:rPr>
        <w:t>pushed</w:t>
      </w:r>
      <w:r w:rsidRPr="000171D8">
        <w:rPr>
          <w:color w:val="000000" w:themeColor="text1"/>
          <w:sz w:val="8"/>
          <w:szCs w:val="26"/>
        </w:rPr>
        <w:t xml:space="preserve"> me to performance studies. I first worked to close the apparent research gap by crafting </w:t>
      </w:r>
      <w:r w:rsidRPr="00475668">
        <w:rPr>
          <w:rStyle w:val="Emphasis"/>
          <w:color w:val="000000" w:themeColor="text1"/>
        </w:rPr>
        <w:t>a collaborative performance</w:t>
      </w:r>
      <w:r w:rsidRPr="000171D8">
        <w:rPr>
          <w:color w:val="000000" w:themeColor="text1"/>
          <w:sz w:val="8"/>
          <w:szCs w:val="26"/>
        </w:rPr>
        <w:t xml:space="preserve"> titled Under the Mantle (UTM), which put dis/ability, communication scholarship, and pessimist philosophy on stage. </w:t>
      </w:r>
      <w:r w:rsidRPr="008846EF">
        <w:rPr>
          <w:rStyle w:val="Emphasis"/>
          <w:color w:val="000000" w:themeColor="text1"/>
        </w:rPr>
        <w:t>The</w:t>
      </w:r>
      <w:r w:rsidRPr="000171D8">
        <w:rPr>
          <w:color w:val="000000" w:themeColor="text1"/>
          <w:sz w:val="8"/>
          <w:szCs w:val="26"/>
        </w:rPr>
        <w:t xml:space="preserve"> larger </w:t>
      </w:r>
      <w:r w:rsidRPr="008846EF">
        <w:rPr>
          <w:rStyle w:val="Emphasis"/>
          <w:color w:val="000000" w:themeColor="text1"/>
        </w:rPr>
        <w:t>purpose</w:t>
      </w:r>
      <w:r w:rsidRPr="000171D8">
        <w:rPr>
          <w:color w:val="000000" w:themeColor="text1"/>
          <w:sz w:val="8"/>
          <w:szCs w:val="26"/>
        </w:rPr>
        <w:t xml:space="preserve"> of this research report </w:t>
      </w:r>
      <w:r w:rsidRPr="008846EF">
        <w:rPr>
          <w:rStyle w:val="Emphasis"/>
          <w:color w:val="000000" w:themeColor="text1"/>
        </w:rPr>
        <w:t xml:space="preserve">is </w:t>
      </w:r>
      <w:r w:rsidRPr="0071177A">
        <w:rPr>
          <w:rStyle w:val="Emphasis"/>
          <w:color w:val="000000" w:themeColor="text1"/>
          <w:highlight w:val="green"/>
        </w:rPr>
        <w:t>to antagonize the erasure of dis/ability</w:t>
      </w:r>
      <w:r w:rsidRPr="00475668">
        <w:rPr>
          <w:rStyle w:val="Emphasis"/>
          <w:color w:val="000000" w:themeColor="text1"/>
        </w:rPr>
        <w:t xml:space="preserve"> from communication studies </w:t>
      </w:r>
      <w:r w:rsidRPr="0071177A">
        <w:rPr>
          <w:rStyle w:val="Emphasis"/>
          <w:color w:val="000000" w:themeColor="text1"/>
          <w:highlight w:val="green"/>
        </w:rPr>
        <w:t>by</w:t>
      </w:r>
      <w:r w:rsidRPr="000171D8">
        <w:rPr>
          <w:color w:val="000000" w:themeColor="text1"/>
          <w:sz w:val="8"/>
          <w:szCs w:val="26"/>
        </w:rPr>
        <w:t xml:space="preserve"> autoethnographically </w:t>
      </w:r>
      <w:r w:rsidRPr="0071177A">
        <w:rPr>
          <w:rStyle w:val="Emphasis"/>
          <w:color w:val="000000" w:themeColor="text1"/>
          <w:highlight w:val="green"/>
        </w:rPr>
        <w:t>analyzing the crip-pessimist performance</w:t>
      </w:r>
      <w:r w:rsidRPr="000171D8">
        <w:rPr>
          <w:color w:val="000000" w:themeColor="text1"/>
          <w:sz w:val="8"/>
          <w:szCs w:val="26"/>
        </w:rPr>
        <w:t xml:space="preserve"> art project Under </w:t>
      </w:r>
      <w:proofErr w:type="gramStart"/>
      <w:r w:rsidRPr="000171D8">
        <w:rPr>
          <w:color w:val="000000" w:themeColor="text1"/>
          <w:sz w:val="8"/>
          <w:szCs w:val="26"/>
        </w:rPr>
        <w:t>The</w:t>
      </w:r>
      <w:proofErr w:type="gramEnd"/>
      <w:r w:rsidRPr="000171D8">
        <w:rPr>
          <w:color w:val="000000" w:themeColor="text1"/>
          <w:sz w:val="8"/>
          <w:szCs w:val="26"/>
        </w:rPr>
        <w:t xml:space="preserve"> Mantle.” (1-2) This research report will first detail the components of the theoretical work that was drawn on to create UTM. </w:t>
      </w:r>
      <w:proofErr w:type="gramStart"/>
      <w:r w:rsidRPr="000171D8">
        <w:rPr>
          <w:color w:val="000000" w:themeColor="text1"/>
          <w:sz w:val="8"/>
          <w:szCs w:val="26"/>
        </w:rPr>
        <w:t>Next</w:t>
      </w:r>
      <w:proofErr w:type="gramEnd"/>
      <w:r w:rsidRPr="000171D8">
        <w:rPr>
          <w:color w:val="000000" w:themeColor="text1"/>
          <w:sz w:val="8"/>
          <w:szCs w:val="26"/>
        </w:rPr>
        <w:t xml:space="preserve"> I offer a literature review to demonstrate the combination of optimism and neglect dis/ability has undergone in intercultural communication models. Following that </w:t>
      </w:r>
      <w:proofErr w:type="gramStart"/>
      <w:r w:rsidRPr="000171D8">
        <w:rPr>
          <w:color w:val="000000" w:themeColor="text1"/>
          <w:sz w:val="8"/>
          <w:szCs w:val="26"/>
        </w:rPr>
        <w:t>section</w:t>
      </w:r>
      <w:proofErr w:type="gramEnd"/>
      <w:r w:rsidRPr="000171D8">
        <w:rPr>
          <w:color w:val="000000" w:themeColor="text1"/>
          <w:sz w:val="8"/>
          <w:szCs w:val="26"/>
        </w:rPr>
        <w:t xml:space="preserve"> I mark my shift to performance methods as I explain how narrative autoethnography can illuminate cultural misconceptions regarding the dis/abled. In the last sections of this </w:t>
      </w:r>
      <w:proofErr w:type="gramStart"/>
      <w:r w:rsidRPr="000171D8">
        <w:rPr>
          <w:color w:val="000000" w:themeColor="text1"/>
          <w:sz w:val="8"/>
          <w:szCs w:val="26"/>
        </w:rPr>
        <w:t>report</w:t>
      </w:r>
      <w:proofErr w:type="gramEnd"/>
      <w:r w:rsidRPr="000171D8">
        <w:rPr>
          <w:color w:val="000000" w:themeColor="text1"/>
          <w:sz w:val="8"/>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171D8">
        <w:rPr>
          <w:color w:val="000000" w:themeColor="text1"/>
          <w:sz w:val="8"/>
          <w:szCs w:val="26"/>
        </w:rPr>
        <w:t>Pothier</w:t>
      </w:r>
      <w:proofErr w:type="spellEnd"/>
      <w:r w:rsidRPr="000171D8">
        <w:rPr>
          <w:color w:val="000000" w:themeColor="text1"/>
          <w:sz w:val="8"/>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171D8">
        <w:rPr>
          <w:color w:val="000000" w:themeColor="text1"/>
          <w:sz w:val="8"/>
          <w:szCs w:val="26"/>
        </w:rPr>
        <w:t>studies</w:t>
      </w:r>
      <w:proofErr w:type="spellEnd"/>
      <w:r w:rsidRPr="000171D8">
        <w:rPr>
          <w:color w:val="000000" w:themeColor="text1"/>
          <w:sz w:val="8"/>
          <w:szCs w:val="26"/>
        </w:rPr>
        <w:t xml:space="preserve"> authors claiming there are as many as seven themes of CDT (Hosking, 2008). In the introduction to their edited collection of dis/ability essays, Richard Devlin and Dianne </w:t>
      </w:r>
      <w:proofErr w:type="spellStart"/>
      <w:r w:rsidRPr="000171D8">
        <w:rPr>
          <w:color w:val="000000" w:themeColor="text1"/>
          <w:sz w:val="8"/>
          <w:szCs w:val="26"/>
        </w:rPr>
        <w:t>Pothier</w:t>
      </w:r>
      <w:proofErr w:type="spellEnd"/>
      <w:r w:rsidRPr="000171D8">
        <w:rPr>
          <w:color w:val="000000" w:themeColor="text1"/>
          <w:sz w:val="8"/>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171D8">
        <w:rPr>
          <w:color w:val="000000" w:themeColor="text1"/>
          <w:sz w:val="8"/>
          <w:szCs w:val="26"/>
        </w:rPr>
        <w:t>Pothier</w:t>
      </w:r>
      <w:proofErr w:type="spellEnd"/>
      <w:r w:rsidRPr="000171D8">
        <w:rPr>
          <w:color w:val="000000" w:themeColor="text1"/>
          <w:sz w:val="8"/>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475668">
        <w:rPr>
          <w:rStyle w:val="Emphasis"/>
          <w:color w:val="000000" w:themeColor="text1"/>
          <w:szCs w:val="26"/>
        </w:rPr>
        <w:t>Often times</w:t>
      </w:r>
      <w:proofErr w:type="gramEnd"/>
      <w:r w:rsidRPr="00475668">
        <w:rPr>
          <w:rStyle w:val="Emphasis"/>
          <w:color w:val="000000" w:themeColor="text1"/>
          <w:szCs w:val="26"/>
        </w:rPr>
        <w:t xml:space="preserve">,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71177A">
        <w:rPr>
          <w:rStyle w:val="Emphasis"/>
          <w:color w:val="000000" w:themeColor="text1"/>
          <w:szCs w:val="26"/>
          <w:highlight w:val="green"/>
        </w:rPr>
        <w:t>neoliberalism is</w:t>
      </w:r>
      <w:r w:rsidRPr="00475668">
        <w:rPr>
          <w:rStyle w:val="Emphasis"/>
          <w:color w:val="000000" w:themeColor="text1"/>
          <w:szCs w:val="26"/>
        </w:rPr>
        <w:t xml:space="preserve"> supremely </w:t>
      </w:r>
      <w:r w:rsidRPr="0071177A">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71177A">
        <w:rPr>
          <w:rStyle w:val="Emphasis"/>
          <w:color w:val="000000" w:themeColor="text1"/>
          <w:szCs w:val="26"/>
          <w:highlight w:val="green"/>
        </w:rPr>
        <w:t>oppression as</w:t>
      </w:r>
      <w:r w:rsidRPr="00475668">
        <w:rPr>
          <w:rStyle w:val="Emphasis"/>
          <w:color w:val="000000" w:themeColor="text1"/>
          <w:szCs w:val="26"/>
        </w:rPr>
        <w:t xml:space="preserve"> a marker of its </w:t>
      </w:r>
      <w:r w:rsidRPr="0071177A">
        <w:rPr>
          <w:rStyle w:val="Emphasis"/>
          <w:color w:val="000000" w:themeColor="text1"/>
          <w:szCs w:val="26"/>
          <w:highlight w:val="green"/>
        </w:rPr>
        <w:t>progress</w:t>
      </w:r>
      <w:r w:rsidRPr="000171D8">
        <w:rPr>
          <w:color w:val="000000" w:themeColor="text1"/>
          <w:sz w:val="8"/>
          <w:szCs w:val="26"/>
        </w:rPr>
        <w:t xml:space="preserve">. The implications of this assertion are dire but essential to the basis of crip-pessimism. </w:t>
      </w:r>
      <w:r w:rsidRPr="00475668">
        <w:rPr>
          <w:rStyle w:val="Emphasis"/>
          <w:color w:val="000000" w:themeColor="text1"/>
        </w:rPr>
        <w:t>Theoretical approaches based in pessimism</w:t>
      </w:r>
      <w:r w:rsidRPr="000171D8">
        <w:rPr>
          <w:color w:val="000000" w:themeColor="text1"/>
          <w:sz w:val="8"/>
          <w:szCs w:val="26"/>
        </w:rPr>
        <w:t xml:space="preserve"> and skepticism </w:t>
      </w:r>
      <w:r w:rsidRPr="00475668">
        <w:rPr>
          <w:rStyle w:val="Emphasis"/>
          <w:color w:val="000000" w:themeColor="text1"/>
        </w:rPr>
        <w:t>are</w:t>
      </w:r>
      <w:r w:rsidRPr="000171D8">
        <w:rPr>
          <w:color w:val="000000" w:themeColor="text1"/>
          <w:sz w:val="8"/>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0171D8">
        <w:rPr>
          <w:color w:val="000000" w:themeColor="text1"/>
          <w:sz w:val="8"/>
          <w:szCs w:val="26"/>
        </w:rPr>
        <w:t xml:space="preserve">. Thus, a key question remains, </w:t>
      </w:r>
      <w:r w:rsidRPr="00475668">
        <w:rPr>
          <w:rStyle w:val="Emphasis"/>
          <w:color w:val="000000" w:themeColor="text1"/>
        </w:rPr>
        <w:t xml:space="preserve">what is regarded as progress and to whom does it count? The </w:t>
      </w:r>
      <w:r w:rsidRPr="008846EF">
        <w:rPr>
          <w:rStyle w:val="Emphasis"/>
          <w:color w:val="000000" w:themeColor="text1"/>
        </w:rPr>
        <w:t xml:space="preserve">politics of </w:t>
      </w:r>
      <w:r w:rsidRPr="0071177A">
        <w:rPr>
          <w:rStyle w:val="Emphasis"/>
          <w:color w:val="000000" w:themeColor="text1"/>
          <w:highlight w:val="green"/>
        </w:rPr>
        <w:t>progress</w:t>
      </w:r>
      <w:r w:rsidRPr="00475668">
        <w:rPr>
          <w:rStyle w:val="Emphasis"/>
          <w:color w:val="000000" w:themeColor="text1"/>
        </w:rPr>
        <w:t xml:space="preserve"> call for the second tenet of CDT, which is a destabilization of neoliberal practices that </w:t>
      </w:r>
      <w:r w:rsidRPr="0071177A">
        <w:rPr>
          <w:rStyle w:val="Emphasis"/>
          <w:color w:val="000000" w:themeColor="text1"/>
          <w:highlight w:val="green"/>
        </w:rPr>
        <w:t>strip</w:t>
      </w:r>
      <w:r w:rsidRPr="00475668">
        <w:rPr>
          <w:rStyle w:val="Emphasis"/>
          <w:color w:val="000000" w:themeColor="text1"/>
        </w:rPr>
        <w:t xml:space="preserve"> power and </w:t>
      </w:r>
      <w:r w:rsidRPr="0071177A">
        <w:rPr>
          <w:rStyle w:val="Emphasis"/>
          <w:color w:val="000000" w:themeColor="text1"/>
          <w:highlight w:val="green"/>
        </w:rPr>
        <w:t>agency from bodies with disabilities</w:t>
      </w:r>
      <w:r w:rsidRPr="00475668">
        <w:rPr>
          <w:rStyle w:val="Emphasis"/>
          <w:color w:val="000000" w:themeColor="text1"/>
        </w:rPr>
        <w:t>.</w:t>
      </w:r>
      <w:r w:rsidRPr="000171D8">
        <w:rPr>
          <w:color w:val="000000" w:themeColor="text1"/>
          <w:sz w:val="8"/>
          <w:szCs w:val="26"/>
        </w:rPr>
        <w:t xml:space="preserve"> Devlin and </w:t>
      </w:r>
      <w:proofErr w:type="spellStart"/>
      <w:r w:rsidRPr="000171D8">
        <w:rPr>
          <w:color w:val="000000" w:themeColor="text1"/>
          <w:sz w:val="8"/>
          <w:szCs w:val="26"/>
        </w:rPr>
        <w:t>Pothier</w:t>
      </w:r>
      <w:proofErr w:type="spellEnd"/>
      <w:r w:rsidRPr="000171D8">
        <w:rPr>
          <w:color w:val="000000" w:themeColor="text1"/>
          <w:sz w:val="8"/>
          <w:szCs w:val="26"/>
        </w:rPr>
        <w:t xml:space="preserve"> (2006) use the language of “anti-necessitarian” (p. 2), which refers to the efficacy of social organizations and an unflinching skepticism of liberalism. For </w:t>
      </w:r>
      <w:proofErr w:type="spellStart"/>
      <w:r w:rsidRPr="000171D8">
        <w:rPr>
          <w:color w:val="000000" w:themeColor="text1"/>
          <w:sz w:val="8"/>
          <w:szCs w:val="26"/>
        </w:rPr>
        <w:t>Shildrick</w:t>
      </w:r>
      <w:proofErr w:type="spellEnd"/>
      <w:r w:rsidRPr="000171D8">
        <w:rPr>
          <w:color w:val="000000" w:themeColor="text1"/>
          <w:sz w:val="8"/>
          <w:szCs w:val="26"/>
        </w:rPr>
        <w:t xml:space="preserve"> and Price (1999), “disabled bodies call into question the ‘</w:t>
      </w:r>
      <w:proofErr w:type="spellStart"/>
      <w:r w:rsidRPr="000171D8">
        <w:rPr>
          <w:color w:val="000000" w:themeColor="text1"/>
          <w:sz w:val="8"/>
          <w:szCs w:val="26"/>
        </w:rPr>
        <w:t>giveness</w:t>
      </w:r>
      <w:proofErr w:type="spellEnd"/>
      <w:r w:rsidRPr="000171D8">
        <w:rPr>
          <w:color w:val="000000" w:themeColor="text1"/>
          <w:sz w:val="8"/>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171D8">
        <w:rPr>
          <w:color w:val="000000" w:themeColor="text1"/>
          <w:sz w:val="8"/>
          <w:szCs w:val="26"/>
        </w:rPr>
        <w:t>progress</w:t>
      </w:r>
      <w:proofErr w:type="gramEnd"/>
      <w:r w:rsidRPr="000171D8">
        <w:rPr>
          <w:color w:val="000000" w:themeColor="text1"/>
          <w:sz w:val="8"/>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171D8">
        <w:rPr>
          <w:color w:val="000000" w:themeColor="text1"/>
          <w:sz w:val="8"/>
          <w:szCs w:val="26"/>
        </w:rPr>
        <w:t>denaturalising</w:t>
      </w:r>
      <w:proofErr w:type="spellEnd"/>
      <w:r w:rsidRPr="000171D8">
        <w:rPr>
          <w:color w:val="000000" w:themeColor="text1"/>
          <w:sz w:val="8"/>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0171D8">
        <w:rPr>
          <w:color w:val="000000" w:themeColor="text1"/>
          <w:sz w:val="8"/>
          <w:szCs w:val="26"/>
        </w:rPr>
        <w:t>absolutely necessary</w:t>
      </w:r>
      <w:proofErr w:type="gramEnd"/>
      <w:r w:rsidRPr="000171D8">
        <w:rPr>
          <w:color w:val="000000" w:themeColor="text1"/>
          <w:sz w:val="8"/>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1177A">
        <w:rPr>
          <w:rStyle w:val="Emphasis"/>
          <w:color w:val="000000" w:themeColor="text1"/>
          <w:highlight w:val="green"/>
        </w:rPr>
        <w:t>There is no</w:t>
      </w:r>
      <w:r w:rsidRPr="00475668">
        <w:rPr>
          <w:rStyle w:val="Emphasis"/>
          <w:color w:val="000000" w:themeColor="text1"/>
        </w:rPr>
        <w:t xml:space="preserve"> one-size-fits-all human </w:t>
      </w:r>
      <w:proofErr w:type="gramStart"/>
      <w:r w:rsidRPr="00475668">
        <w:rPr>
          <w:rStyle w:val="Emphasis"/>
          <w:color w:val="000000" w:themeColor="text1"/>
        </w:rPr>
        <w:t>rights based</w:t>
      </w:r>
      <w:proofErr w:type="gramEnd"/>
      <w:r w:rsidRPr="00475668">
        <w:rPr>
          <w:rStyle w:val="Emphasis"/>
          <w:color w:val="000000" w:themeColor="text1"/>
        </w:rPr>
        <w:t xml:space="preserve"> </w:t>
      </w:r>
      <w:r w:rsidRPr="0071177A">
        <w:rPr>
          <w:rStyle w:val="Emphasis"/>
          <w:color w:val="000000" w:themeColor="text1"/>
          <w:highlight w:val="green"/>
        </w:rPr>
        <w:t>approach that will</w:t>
      </w:r>
      <w:r w:rsidRPr="00475668">
        <w:rPr>
          <w:rStyle w:val="Emphasis"/>
          <w:color w:val="000000" w:themeColor="text1"/>
        </w:rPr>
        <w:t xml:space="preserve"> be suitable to </w:t>
      </w:r>
      <w:r w:rsidRPr="0071177A">
        <w:rPr>
          <w:rStyle w:val="Emphasis"/>
          <w:color w:val="000000" w:themeColor="text1"/>
          <w:highlight w:val="green"/>
        </w:rPr>
        <w:t>address</w:t>
      </w:r>
      <w:r w:rsidRPr="00475668">
        <w:rPr>
          <w:rStyle w:val="Emphasis"/>
          <w:color w:val="000000" w:themeColor="text1"/>
        </w:rPr>
        <w:t xml:space="preserve"> all </w:t>
      </w:r>
      <w:r w:rsidRPr="0071177A">
        <w:rPr>
          <w:rStyle w:val="Emphasis"/>
          <w:color w:val="000000" w:themeColor="text1"/>
          <w:highlight w:val="green"/>
        </w:rPr>
        <w:t xml:space="preserve">disabled experiences, as </w:t>
      </w:r>
      <w:r w:rsidRPr="008846EF">
        <w:rPr>
          <w:rStyle w:val="Emphasis"/>
          <w:color w:val="000000" w:themeColor="text1"/>
        </w:rPr>
        <w:t>the</w:t>
      </w:r>
      <w:r w:rsidRPr="00475668">
        <w:rPr>
          <w:rStyle w:val="Emphasis"/>
          <w:color w:val="000000" w:themeColor="text1"/>
        </w:rPr>
        <w:t xml:space="preserve"> theoretical </w:t>
      </w:r>
      <w:r w:rsidRPr="008846EF">
        <w:rPr>
          <w:rStyle w:val="Emphasis"/>
          <w:color w:val="000000" w:themeColor="text1"/>
        </w:rPr>
        <w:t xml:space="preserve">call for </w:t>
      </w:r>
      <w:r w:rsidRPr="0071177A">
        <w:rPr>
          <w:rStyle w:val="Emphasis"/>
          <w:color w:val="000000" w:themeColor="text1"/>
          <w:highlight w:val="green"/>
        </w:rPr>
        <w:t xml:space="preserve">crip-pessimism will remind </w:t>
      </w:r>
      <w:r w:rsidRPr="008846EF">
        <w:rPr>
          <w:rStyle w:val="Emphasis"/>
          <w:color w:val="000000" w:themeColor="text1"/>
        </w:rPr>
        <w:t>us.</w:t>
      </w:r>
      <w:r w:rsidRPr="000171D8">
        <w:rPr>
          <w:color w:val="000000" w:themeColor="text1"/>
          <w:sz w:val="8"/>
          <w:szCs w:val="26"/>
        </w:rPr>
        <w:t xml:space="preserve"> Instead of a universal abstract Rawlsian concept of social justice, CDS “attend(s) to the relational components of dis/ablism” (Goodley, 2011, p. 159). By a Rawlsian concept of social </w:t>
      </w:r>
      <w:proofErr w:type="gramStart"/>
      <w:r w:rsidRPr="000171D8">
        <w:rPr>
          <w:color w:val="000000" w:themeColor="text1"/>
          <w:sz w:val="8"/>
          <w:szCs w:val="26"/>
        </w:rPr>
        <w:t>justice</w:t>
      </w:r>
      <w:proofErr w:type="gramEnd"/>
      <w:r w:rsidRPr="000171D8">
        <w:rPr>
          <w:color w:val="000000" w:themeColor="text1"/>
          <w:sz w:val="8"/>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0171D8">
        <w:rPr>
          <w:color w:val="000000" w:themeColor="text1"/>
          <w:sz w:val="8"/>
          <w:szCs w:val="26"/>
        </w:rPr>
        <w:t>open up</w:t>
      </w:r>
      <w:proofErr w:type="gramEnd"/>
      <w:r w:rsidRPr="000171D8">
        <w:rPr>
          <w:color w:val="000000" w:themeColor="text1"/>
          <w:sz w:val="8"/>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171D8">
        <w:rPr>
          <w:color w:val="000000" w:themeColor="text1"/>
          <w:sz w:val="8"/>
          <w:szCs w:val="26"/>
        </w:rPr>
        <w:t>including:</w:t>
      </w:r>
      <w:proofErr w:type="gramEnd"/>
      <w:r w:rsidRPr="000171D8">
        <w:rPr>
          <w:color w:val="000000" w:themeColor="text1"/>
          <w:sz w:val="8"/>
          <w:szCs w:val="26"/>
        </w:rPr>
        <w:t xml:space="preserve"> differently-abled, special needs, person with disability, disabled person, temporarily able-bodied, and others. Often, able- bodied audiences </w:t>
      </w:r>
      <w:proofErr w:type="gramStart"/>
      <w:r w:rsidRPr="000171D8">
        <w:rPr>
          <w:color w:val="000000" w:themeColor="text1"/>
          <w:sz w:val="8"/>
          <w:szCs w:val="26"/>
        </w:rPr>
        <w:t>have a tendency to</w:t>
      </w:r>
      <w:proofErr w:type="gramEnd"/>
      <w:r w:rsidRPr="000171D8">
        <w:rPr>
          <w:color w:val="000000" w:themeColor="text1"/>
          <w:sz w:val="8"/>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171D8">
        <w:rPr>
          <w:color w:val="000000" w:themeColor="text1"/>
          <w:sz w:val="8"/>
          <w:szCs w:val="26"/>
        </w:rPr>
        <w:t>inspirationalize</w:t>
      </w:r>
      <w:proofErr w:type="spellEnd"/>
      <w:r w:rsidRPr="000171D8">
        <w:rPr>
          <w:color w:val="000000" w:themeColor="text1"/>
          <w:sz w:val="8"/>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 xml:space="preserve">Philosophical pessimism is articulated next </w:t>
      </w:r>
      <w:proofErr w:type="gramStart"/>
      <w:r w:rsidRPr="00475668">
        <w:rPr>
          <w:rStyle w:val="Emphasis"/>
          <w:color w:val="000000" w:themeColor="text1"/>
          <w:szCs w:val="26"/>
        </w:rPr>
        <w:t>as a way to</w:t>
      </w:r>
      <w:proofErr w:type="gramEnd"/>
      <w:r w:rsidRPr="00475668">
        <w:rPr>
          <w:rStyle w:val="Emphasis"/>
          <w:color w:val="000000" w:themeColor="text1"/>
          <w:szCs w:val="26"/>
        </w:rPr>
        <w:t xml:space="preserve"> temper the risk of sensationalizing dis/ability</w:t>
      </w:r>
      <w:r w:rsidRPr="000171D8">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171D8">
        <w:rPr>
          <w:color w:val="000000" w:themeColor="text1"/>
          <w:sz w:val="8"/>
          <w:szCs w:val="26"/>
        </w:rPr>
        <w:t>Dienstag</w:t>
      </w:r>
      <w:proofErr w:type="spellEnd"/>
      <w:r w:rsidRPr="000171D8">
        <w:rPr>
          <w:color w:val="000000" w:themeColor="text1"/>
          <w:sz w:val="8"/>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1177A">
        <w:rPr>
          <w:rStyle w:val="Emphasis"/>
          <w:color w:val="000000" w:themeColor="text1"/>
          <w:szCs w:val="26"/>
          <w:highlight w:val="green"/>
        </w:rPr>
        <w:t>after</w:t>
      </w:r>
      <w:r w:rsidRPr="00475668">
        <w:rPr>
          <w:rStyle w:val="Emphasis"/>
          <w:color w:val="000000" w:themeColor="text1"/>
          <w:szCs w:val="26"/>
        </w:rPr>
        <w:t xml:space="preserve"> years of </w:t>
      </w:r>
      <w:r w:rsidRPr="0071177A">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71177A">
        <w:rPr>
          <w:rStyle w:val="Emphasis"/>
          <w:color w:val="000000" w:themeColor="text1"/>
          <w:szCs w:val="26"/>
          <w:highlight w:val="green"/>
        </w:rPr>
        <w:t>able-bodied standards</w:t>
      </w:r>
      <w:r w:rsidRPr="00475668">
        <w:rPr>
          <w:rStyle w:val="Emphasis"/>
          <w:color w:val="000000" w:themeColor="text1"/>
          <w:szCs w:val="26"/>
        </w:rPr>
        <w:t xml:space="preserve">, I have </w:t>
      </w:r>
      <w:r w:rsidRPr="0071177A">
        <w:rPr>
          <w:rStyle w:val="Emphasis"/>
          <w:color w:val="000000" w:themeColor="text1"/>
          <w:szCs w:val="26"/>
          <w:highlight w:val="green"/>
        </w:rPr>
        <w:t xml:space="preserve">come </w:t>
      </w:r>
      <w:r w:rsidRPr="008846EF">
        <w:rPr>
          <w:rStyle w:val="Emphasis"/>
          <w:color w:val="000000" w:themeColor="text1"/>
          <w:szCs w:val="26"/>
        </w:rPr>
        <w:t xml:space="preserve">to a </w:t>
      </w:r>
      <w:r w:rsidRPr="0071177A">
        <w:rPr>
          <w:rStyle w:val="Emphasis"/>
          <w:color w:val="000000" w:themeColor="text1"/>
          <w:szCs w:val="26"/>
          <w:highlight w:val="green"/>
        </w:rPr>
        <w:t>comfort with pessimism</w:t>
      </w:r>
      <w:r w:rsidRPr="00475668">
        <w:rPr>
          <w:rStyle w:val="Emphasis"/>
          <w:color w:val="000000" w:themeColor="text1"/>
          <w:szCs w:val="26"/>
        </w:rPr>
        <w:t xml:space="preserve">. </w:t>
      </w:r>
      <w:r w:rsidRPr="000171D8">
        <w:rPr>
          <w:color w:val="000000" w:themeColor="text1"/>
          <w:sz w:val="8"/>
          <w:szCs w:val="26"/>
        </w:rPr>
        <w:t xml:space="preserve">I choose to include pessimism as a theoretical crutch to avoid communication studies’ sensationalism of disability. I imagine that when critical communication studies </w:t>
      </w:r>
      <w:proofErr w:type="gramStart"/>
      <w:r w:rsidRPr="000171D8">
        <w:rPr>
          <w:color w:val="000000" w:themeColor="text1"/>
          <w:sz w:val="8"/>
          <w:szCs w:val="26"/>
        </w:rPr>
        <w:t>does</w:t>
      </w:r>
      <w:proofErr w:type="gramEnd"/>
      <w:r w:rsidRPr="000171D8">
        <w:rPr>
          <w:color w:val="000000" w:themeColor="text1"/>
          <w:sz w:val="8"/>
          <w:szCs w:val="26"/>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171D8">
        <w:rPr>
          <w:color w:val="000000" w:themeColor="text1"/>
          <w:sz w:val="8"/>
          <w:szCs w:val="26"/>
        </w:rPr>
        <w:t>Mudge</w:t>
      </w:r>
      <w:proofErr w:type="spellEnd"/>
      <w:r w:rsidRPr="000171D8">
        <w:rPr>
          <w:color w:val="000000" w:themeColor="text1"/>
          <w:sz w:val="8"/>
          <w:szCs w:val="26"/>
        </w:rPr>
        <w:t xml:space="preserve">, 2008, p. 706-707). There are four components of pessimism outlined by Joshua </w:t>
      </w:r>
      <w:proofErr w:type="spellStart"/>
      <w:r w:rsidRPr="000171D8">
        <w:rPr>
          <w:color w:val="000000" w:themeColor="text1"/>
          <w:sz w:val="8"/>
          <w:szCs w:val="26"/>
        </w:rPr>
        <w:t>Foa</w:t>
      </w:r>
      <w:proofErr w:type="spellEnd"/>
      <w:r w:rsidRPr="000171D8">
        <w:rPr>
          <w:color w:val="000000" w:themeColor="text1"/>
          <w:sz w:val="8"/>
          <w:szCs w:val="26"/>
        </w:rPr>
        <w:t xml:space="preserve"> </w:t>
      </w:r>
      <w:proofErr w:type="spellStart"/>
      <w:r w:rsidRPr="000171D8">
        <w:rPr>
          <w:color w:val="000000" w:themeColor="text1"/>
          <w:sz w:val="8"/>
          <w:szCs w:val="26"/>
        </w:rPr>
        <w:t>Dienstag</w:t>
      </w:r>
      <w:proofErr w:type="spellEnd"/>
      <w:r w:rsidRPr="000171D8">
        <w:rPr>
          <w:color w:val="000000" w:themeColor="text1"/>
          <w:sz w:val="8"/>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171D8">
        <w:rPr>
          <w:color w:val="000000" w:themeColor="text1"/>
          <w:sz w:val="8"/>
          <w:szCs w:val="26"/>
        </w:rPr>
        <w:t>Dienstag</w:t>
      </w:r>
      <w:proofErr w:type="spellEnd"/>
      <w:r w:rsidRPr="000171D8">
        <w:rPr>
          <w:color w:val="000000" w:themeColor="text1"/>
          <w:sz w:val="8"/>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171D8">
        <w:rPr>
          <w:sz w:val="8"/>
        </w:rPr>
        <w:t>Pessimists ask if those improvements are related to a greater set of costs that are not immediately recognizable. (</w:t>
      </w:r>
      <w:proofErr w:type="spellStart"/>
      <w:r w:rsidRPr="000171D8">
        <w:rPr>
          <w:sz w:val="8"/>
        </w:rPr>
        <w:t>Dienstag</w:t>
      </w:r>
      <w:proofErr w:type="spellEnd"/>
      <w:r w:rsidRPr="000171D8">
        <w:rPr>
          <w:sz w:val="8"/>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0171D8">
        <w:rPr>
          <w:sz w:val="8"/>
        </w:rPr>
        <w:t>Dienstag</w:t>
      </w:r>
      <w:proofErr w:type="spellEnd"/>
      <w:r w:rsidRPr="000171D8">
        <w:rPr>
          <w:sz w:val="8"/>
        </w:rPr>
        <w:t>,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w:t>
      </w:r>
      <w:r w:rsidRPr="000171D8">
        <w:rPr>
          <w:color w:val="000000" w:themeColor="text1"/>
          <w:sz w:val="8"/>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846EF">
        <w:rPr>
          <w:rStyle w:val="Emphasis"/>
          <w:color w:val="000000" w:themeColor="text1"/>
          <w:szCs w:val="26"/>
        </w:rPr>
        <w:t xml:space="preserve">The choice </w:t>
      </w:r>
      <w:r w:rsidRPr="0071177A">
        <w:rPr>
          <w:rStyle w:val="Emphasis"/>
          <w:color w:val="000000" w:themeColor="text1"/>
          <w:szCs w:val="26"/>
          <w:highlight w:val="green"/>
        </w:rPr>
        <w:t xml:space="preserve">to affirm life </w:t>
      </w:r>
      <w:r w:rsidRPr="00475668">
        <w:rPr>
          <w:rStyle w:val="Emphasis"/>
          <w:color w:val="000000" w:themeColor="text1"/>
          <w:szCs w:val="26"/>
        </w:rPr>
        <w:t>in its entirety</w:t>
      </w:r>
      <w:r w:rsidRPr="0071177A">
        <w:rPr>
          <w:rStyle w:val="Emphasis"/>
          <w:color w:val="000000" w:themeColor="text1"/>
          <w:szCs w:val="26"/>
          <w:highlight w:val="green"/>
        </w:rPr>
        <w:t xml:space="preserve"> is </w:t>
      </w:r>
      <w:r w:rsidRPr="008846EF">
        <w:rPr>
          <w:rStyle w:val="Emphasis"/>
          <w:color w:val="000000" w:themeColor="text1"/>
          <w:szCs w:val="26"/>
        </w:rPr>
        <w:t xml:space="preserve">a </w:t>
      </w:r>
      <w:r w:rsidRPr="0071177A">
        <w:rPr>
          <w:rStyle w:val="Emphasis"/>
          <w:color w:val="000000" w:themeColor="text1"/>
          <w:szCs w:val="26"/>
          <w:highlight w:val="green"/>
        </w:rPr>
        <w:t xml:space="preserve">pessimistic </w:t>
      </w:r>
      <w:r w:rsidRPr="008846EF">
        <w:rPr>
          <w:rStyle w:val="Emphasis"/>
          <w:color w:val="000000" w:themeColor="text1"/>
          <w:szCs w:val="26"/>
        </w:rPr>
        <w:t>choice</w:t>
      </w:r>
      <w:r w:rsidRPr="0071177A">
        <w:rPr>
          <w:rStyle w:val="Emphasis"/>
          <w:color w:val="000000" w:themeColor="text1"/>
          <w:szCs w:val="26"/>
          <w:highlight w:val="green"/>
        </w:rPr>
        <w:t>. Embracing life as</w:t>
      </w:r>
      <w:r w:rsidRPr="00475668">
        <w:rPr>
          <w:rStyle w:val="Emphasis"/>
          <w:color w:val="000000" w:themeColor="text1"/>
          <w:szCs w:val="26"/>
        </w:rPr>
        <w:t xml:space="preserve"> both </w:t>
      </w:r>
      <w:r w:rsidRPr="0071177A">
        <w:rPr>
          <w:rStyle w:val="Emphasis"/>
          <w:color w:val="000000" w:themeColor="text1"/>
          <w:szCs w:val="26"/>
          <w:highlight w:val="green"/>
        </w:rPr>
        <w:t>miserable and beautiful</w:t>
      </w:r>
      <w:r w:rsidRPr="00475668">
        <w:rPr>
          <w:rStyle w:val="Emphasis"/>
          <w:color w:val="000000" w:themeColor="text1"/>
          <w:szCs w:val="26"/>
        </w:rPr>
        <w:t xml:space="preserve">, </w:t>
      </w:r>
      <w:proofErr w:type="gramStart"/>
      <w:r w:rsidRPr="00475668">
        <w:rPr>
          <w:rStyle w:val="Emphasis"/>
          <w:color w:val="000000" w:themeColor="text1"/>
          <w:szCs w:val="26"/>
        </w:rPr>
        <w:t>fleeting</w:t>
      </w:r>
      <w:proofErr w:type="gramEnd"/>
      <w:r w:rsidRPr="00475668">
        <w:rPr>
          <w:rStyle w:val="Emphasis"/>
          <w:color w:val="000000" w:themeColor="text1"/>
          <w:szCs w:val="26"/>
        </w:rPr>
        <w:t xml:space="preserve"> and enduring, </w:t>
      </w:r>
      <w:r w:rsidRPr="0071177A">
        <w:rPr>
          <w:rStyle w:val="Emphasis"/>
          <w:color w:val="000000" w:themeColor="text1"/>
          <w:szCs w:val="26"/>
          <w:highlight w:val="green"/>
        </w:rPr>
        <w:t>validates the</w:t>
      </w:r>
      <w:r w:rsidRPr="00475668">
        <w:rPr>
          <w:rStyle w:val="Emphasis"/>
          <w:color w:val="000000" w:themeColor="text1"/>
          <w:szCs w:val="26"/>
        </w:rPr>
        <w:t xml:space="preserve"> perpetually </w:t>
      </w:r>
      <w:r w:rsidRPr="0071177A">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8846EF">
        <w:rPr>
          <w:rStyle w:val="Emphasis"/>
          <w:color w:val="000000" w:themeColor="text1"/>
          <w:szCs w:val="26"/>
        </w:rPr>
        <w:t>that exists beyond good and evil</w:t>
      </w:r>
      <w:r w:rsidRPr="00475668">
        <w:rPr>
          <w:rStyle w:val="Emphasis"/>
          <w:color w:val="000000" w:themeColor="text1"/>
          <w:szCs w:val="26"/>
        </w:rPr>
        <w:t xml:space="preserve"> and instead just is.</w:t>
      </w:r>
    </w:p>
    <w:p w14:paraId="4C82FB80" w14:textId="77777777" w:rsidR="00852496" w:rsidRDefault="00852496" w:rsidP="00852496">
      <w:pPr>
        <w:pStyle w:val="Heading4"/>
        <w:spacing w:line="276" w:lineRule="auto"/>
      </w:pPr>
      <w:r>
        <w:t xml:space="preserve">The K OW and turns the aff – </w:t>
      </w:r>
    </w:p>
    <w:p w14:paraId="57F73983" w14:textId="77777777" w:rsidR="00852496" w:rsidRDefault="00852496" w:rsidP="00852496">
      <w:pPr>
        <w:pStyle w:val="Heading4"/>
        <w:spacing w:line="276" w:lineRule="auto"/>
      </w:pPr>
      <w:r>
        <w:t xml:space="preserve">[1] </w:t>
      </w:r>
      <w:r w:rsidRPr="00E204C0">
        <w:t xml:space="preserve">Form </w:t>
      </w:r>
      <w:r>
        <w:t>o</w:t>
      </w:r>
      <w:r w:rsidRPr="00E204C0">
        <w:t>v</w:t>
      </w:r>
      <w:r>
        <w:t>er</w:t>
      </w:r>
      <w:r w:rsidRPr="00E204C0">
        <w:t xml:space="preserve"> Content</w:t>
      </w:r>
      <w:r>
        <w:t xml:space="preserve"> – the K indicts the rhetoric the aff is exported through which means any nitpicky tech arguments are offense for us because they prove your view of disability ability to act as something beautiful. </w:t>
      </w:r>
    </w:p>
    <w:p w14:paraId="42663287" w14:textId="77777777" w:rsidR="00852496" w:rsidRPr="00852496" w:rsidRDefault="00852496" w:rsidP="00852496">
      <w:pPr>
        <w:pStyle w:val="Heading4"/>
        <w:spacing w:line="276" w:lineRule="auto"/>
        <w:rPr>
          <w:color w:val="000000" w:themeColor="text1"/>
        </w:rPr>
      </w:pPr>
      <w:r w:rsidRPr="00852496">
        <w:rPr>
          <w:color w:val="000000" w:themeColor="text1"/>
        </w:rPr>
        <w:t xml:space="preserve">[2] Epistemology – ontology imposes that our knowledge production is formed through out desires of jouissance which get disturbed with pity, futurism and disfiguration which means the 1AC “skills” are irrelevant and the exportation of their pedagogy is ableist </w:t>
      </w:r>
    </w:p>
    <w:p w14:paraId="65AD3A02" w14:textId="77777777" w:rsidR="00852496" w:rsidRPr="00852496" w:rsidRDefault="00852496" w:rsidP="00852496">
      <w:pPr>
        <w:pStyle w:val="Heading4"/>
        <w:rPr>
          <w:color w:val="000000" w:themeColor="text1"/>
        </w:rPr>
      </w:pPr>
      <w:r w:rsidRPr="00852496">
        <w:rPr>
          <w:color w:val="000000" w:themeColor="text1"/>
        </w:rPr>
        <w:t>[3] Error Replication – Focusing purely on materiality allows for structural forces that contribute to violence to go unquestioned – if someone is keeps getting beat up – material reforms can temporarily solve that but the forces that caused that violence won’t be solved.</w:t>
      </w:r>
    </w:p>
    <w:p w14:paraId="71E05B89" w14:textId="19567B9D" w:rsidR="00852496" w:rsidRDefault="00852496" w:rsidP="00852496">
      <w:pPr>
        <w:pStyle w:val="Heading3"/>
      </w:pPr>
      <w:r>
        <w:t>3</w:t>
      </w:r>
    </w:p>
    <w:p w14:paraId="25D0F37A" w14:textId="7617788E" w:rsidR="009637E9" w:rsidRPr="009637E9" w:rsidRDefault="009637E9" w:rsidP="009637E9">
      <w:pPr>
        <w:pStyle w:val="Heading4"/>
      </w:pPr>
      <w:r>
        <w:t xml:space="preserve">Link Wall – </w:t>
      </w:r>
    </w:p>
    <w:p w14:paraId="145B12CD" w14:textId="1733DF57" w:rsidR="00852496" w:rsidRDefault="00852496" w:rsidP="00852496">
      <w:pPr>
        <w:pStyle w:val="Heading4"/>
      </w:pPr>
      <w:r>
        <w:t>[</w:t>
      </w:r>
      <w:r w:rsidRPr="008E0D08">
        <w:t>1</w:t>
      </w:r>
      <w:r>
        <w:t>]</w:t>
      </w:r>
      <w:r w:rsidRPr="008E0D08">
        <w:t xml:space="preserve"> </w:t>
      </w:r>
      <w:r w:rsidRPr="002605BF">
        <w:rPr>
          <w:u w:val="single"/>
        </w:rPr>
        <w:t>Futurism Link</w:t>
      </w:r>
      <w:r>
        <w:t xml:space="preserve"> – fiat, save future lives, debate produces advocacy skills, legal implementation</w:t>
      </w:r>
    </w:p>
    <w:p w14:paraId="194C7DFB" w14:textId="77777777" w:rsidR="00852496" w:rsidRPr="00A35A28" w:rsidRDefault="00852496" w:rsidP="00852496">
      <w:pPr>
        <w:pStyle w:val="Heading4"/>
        <w:rPr>
          <w:rFonts w:cs="Calibri"/>
        </w:rPr>
      </w:pPr>
      <w:r>
        <w:t xml:space="preserve">[2] </w:t>
      </w:r>
      <w:r w:rsidRPr="00A35A28">
        <w:rPr>
          <w:rFonts w:cs="Calibri"/>
        </w:rPr>
        <w:t xml:space="preserve">Debate is governed through fluency which excludes semiotic disturbances to maintain stability. </w:t>
      </w:r>
      <w:r>
        <w:rPr>
          <w:rFonts w:cs="Calibri"/>
        </w:rPr>
        <w:t xml:space="preserve">It consistently tries to maintain equal ground that forces the disabled object to keep up with modes of compulsive able-bodiedness. </w:t>
      </w:r>
    </w:p>
    <w:p w14:paraId="2689D83B" w14:textId="77777777" w:rsidR="00852496" w:rsidRPr="00B771C0" w:rsidRDefault="00852496" w:rsidP="00852496">
      <w:pPr>
        <w:spacing w:after="0"/>
      </w:pPr>
      <w:r w:rsidRPr="00A35A28">
        <w:rPr>
          <w:rStyle w:val="Style13ptBold"/>
        </w:rPr>
        <w:t>St. Pierre 17</w:t>
      </w:r>
      <w:r w:rsidRPr="00A35A28">
        <w:t xml:space="preserve"> </w:t>
      </w:r>
      <w:r w:rsidRPr="00B771C0">
        <w:t>(Becoming Dysfluent: Fluency as Biopolitics and Hegemony Joshua St. Pierre Journal of Literary &amp; Cultural Disability Studies, Volume 11, Issue 3, 2017, pp. 339-356 (Article) Published by Liverpool University Press) //Lex VM</w:t>
      </w:r>
    </w:p>
    <w:p w14:paraId="3C0BCAA6" w14:textId="63D4B6A1" w:rsidR="00852496" w:rsidRPr="00852496" w:rsidRDefault="00852496" w:rsidP="00852496">
      <w:pPr>
        <w:spacing w:line="276" w:lineRule="auto"/>
        <w:rPr>
          <w:rFonts w:asciiTheme="minorHAnsi" w:hAnsiTheme="minorHAnsi" w:cstheme="minorHAnsi"/>
          <w:color w:val="000000" w:themeColor="text1"/>
          <w:sz w:val="8"/>
          <w:szCs w:val="26"/>
        </w:rPr>
      </w:pPr>
      <w:r w:rsidRPr="00535A2E">
        <w:rPr>
          <w:rFonts w:asciiTheme="minorHAnsi" w:hAnsiTheme="minorHAnsi" w:cstheme="minorHAnsi"/>
          <w:color w:val="000000" w:themeColor="text1"/>
          <w:sz w:val="8"/>
          <w:szCs w:val="26"/>
        </w:rPr>
        <w:t xml:space="preserve">“Given that </w:t>
      </w:r>
      <w:r w:rsidRPr="002807E2">
        <w:rPr>
          <w:rStyle w:val="Emphasis"/>
          <w:rFonts w:asciiTheme="minorHAnsi" w:hAnsiTheme="minorHAnsi" w:cstheme="minorHAnsi"/>
          <w:color w:val="000000" w:themeColor="text1"/>
        </w:rPr>
        <w:t>compulsory able-bodiedness</w:t>
      </w:r>
      <w:r w:rsidRPr="00535A2E">
        <w:rPr>
          <w:rFonts w:asciiTheme="minorHAnsi" w:hAnsiTheme="minorHAnsi" w:cstheme="minorHAnsi"/>
          <w:color w:val="000000" w:themeColor="text1"/>
          <w:sz w:val="8"/>
          <w:szCs w:val="26"/>
        </w:rPr>
        <w:t xml:space="preserve"> emanates from everywhere and nowhere, it is perhaps more fruitful to parse this consensus through the mode by which compulsory able-bodiedness</w:t>
      </w:r>
      <w:r w:rsidRPr="00535A2E">
        <w:rPr>
          <w:rFonts w:asciiTheme="minorHAnsi" w:hAnsiTheme="minorHAnsi" w:cstheme="minorHAnsi"/>
          <w:color w:val="000000" w:themeColor="text1"/>
          <w:sz w:val="8"/>
        </w:rPr>
        <w:t xml:space="preserve"> </w:t>
      </w:r>
      <w:r w:rsidRPr="002807E2">
        <w:rPr>
          <w:rStyle w:val="Emphasis"/>
          <w:rFonts w:asciiTheme="minorHAnsi" w:hAnsiTheme="minorHAnsi" w:cstheme="minorHAnsi"/>
        </w:rPr>
        <w:t>circulates and is translated across different ideas, practices, and institutions</w:t>
      </w:r>
      <w:r w:rsidRPr="00535A2E">
        <w:rPr>
          <w:rFonts w:asciiTheme="minorHAnsi" w:hAnsiTheme="minorHAnsi" w:cstheme="minorHAnsi"/>
          <w:color w:val="000000" w:themeColor="text1"/>
          <w:sz w:val="8"/>
          <w:szCs w:val="26"/>
        </w:rPr>
        <w:t xml:space="preserve"> rather than isolating the specific sites where this consensus, this hegemony, is produced. For McRuer</w:t>
      </w:r>
      <w:r w:rsidRPr="002807E2">
        <w:rPr>
          <w:rStyle w:val="Emphasis"/>
          <w:rFonts w:asciiTheme="minorHAnsi" w:hAnsiTheme="minorHAnsi" w:cstheme="minorHAnsi"/>
        </w:rPr>
        <w:t>, “the experience of the able-bodied need for an agreed-on common ground” is a common experience that “links all people with disabilities under a system of compulsory able-bodiedness”</w:t>
      </w:r>
      <w:r w:rsidRPr="00535A2E">
        <w:rPr>
          <w:rFonts w:asciiTheme="minorHAnsi" w:hAnsiTheme="minorHAnsi" w:cstheme="minorHAnsi"/>
          <w:color w:val="000000" w:themeColor="text1"/>
          <w:sz w:val="8"/>
          <w:szCs w:val="26"/>
        </w:rPr>
        <w:t xml:space="preserve"> (8), and I suggest that this “common ground” of disability oppression is a how as much as a where or a what. That is, a common ground is never just found, but must be cleared away and maintained with effort through time</w:t>
      </w:r>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can accordingly be understood as a technology operating at the intersection of biopower and hegemony that smooths over and </w:t>
      </w:r>
      <w:r w:rsidRPr="0071177A">
        <w:rPr>
          <w:rStyle w:val="Emphasis"/>
          <w:rFonts w:asciiTheme="minorHAnsi" w:hAnsiTheme="minorHAnsi" w:cstheme="minorHAnsi"/>
          <w:highlight w:val="green"/>
        </w:rPr>
        <w:t xml:space="preserve">straightens </w:t>
      </w:r>
      <w:r w:rsidRPr="00865F12">
        <w:rPr>
          <w:rStyle w:val="Emphasis"/>
          <w:rFonts w:asciiTheme="minorHAnsi" w:hAnsiTheme="minorHAnsi" w:cstheme="minorHAnsi"/>
        </w:rPr>
        <w:t xml:space="preserve">discontinuous </w:t>
      </w:r>
      <w:r w:rsidRPr="0071177A">
        <w:rPr>
          <w:rStyle w:val="Emphasis"/>
          <w:rFonts w:asciiTheme="minorHAnsi" w:hAnsiTheme="minorHAnsi" w:cstheme="minorHAnsi"/>
          <w:highlight w:val="green"/>
        </w:rPr>
        <w:t>semiotics</w:t>
      </w:r>
      <w:r w:rsidRPr="00865F12">
        <w:rPr>
          <w:rStyle w:val="Emphasis"/>
          <w:rFonts w:asciiTheme="minorHAnsi" w:hAnsiTheme="minorHAnsi" w:cstheme="minorHAnsi"/>
        </w:rPr>
        <w:t xml:space="preserve">, temporalities, and </w:t>
      </w:r>
      <w:proofErr w:type="spellStart"/>
      <w:r w:rsidRPr="00865F12">
        <w:rPr>
          <w:rStyle w:val="Emphasis"/>
          <w:rFonts w:asciiTheme="minorHAnsi" w:hAnsiTheme="minorHAnsi" w:cstheme="minorHAnsi"/>
        </w:rPr>
        <w:t>materialities</w:t>
      </w:r>
      <w:proofErr w:type="spellEnd"/>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 xml:space="preserve">to eliminate </w:t>
      </w:r>
      <w:r w:rsidRPr="00865F12">
        <w:rPr>
          <w:rStyle w:val="Emphasis"/>
          <w:rFonts w:asciiTheme="minorHAnsi" w:hAnsiTheme="minorHAnsi" w:cstheme="minorHAnsi"/>
        </w:rPr>
        <w:t>frictions within</w:t>
      </w:r>
      <w:r w:rsidRPr="0071177A">
        <w:rPr>
          <w:rStyle w:val="Emphasis"/>
          <w:rFonts w:asciiTheme="minorHAnsi" w:hAnsiTheme="minorHAnsi" w:cstheme="minorHAnsi"/>
          <w:highlight w:val="green"/>
        </w:rPr>
        <w:t xml:space="preserve"> productive, </w:t>
      </w:r>
      <w:r w:rsidRPr="00865F12">
        <w:rPr>
          <w:rStyle w:val="Emphasis"/>
          <w:rFonts w:asciiTheme="minorHAnsi" w:hAnsiTheme="minorHAnsi" w:cstheme="minorHAnsi"/>
        </w:rPr>
        <w:t xml:space="preserve">biopolitical </w:t>
      </w:r>
      <w:r w:rsidRPr="0071177A">
        <w:rPr>
          <w:rStyle w:val="Emphasis"/>
          <w:rFonts w:asciiTheme="minorHAnsi" w:hAnsiTheme="minorHAnsi" w:cstheme="minorHAnsi"/>
          <w:highlight w:val="green"/>
        </w:rPr>
        <w:t>systems</w:t>
      </w:r>
      <w:r w:rsidRPr="00865F12">
        <w:rPr>
          <w:rStyle w:val="Emphasis"/>
          <w:rFonts w:asciiTheme="minorHAnsi" w:hAnsiTheme="minorHAnsi" w:cstheme="minorHAnsi"/>
        </w:rPr>
        <w:t xml:space="preserve"> and thus secure social order within the material realm. An attention to fluency moves beyond the orthodox focus on ideology as the essential vehicle of hegemony to locate</w:t>
      </w:r>
      <w:r w:rsidRPr="00535A2E">
        <w:rPr>
          <w:rFonts w:asciiTheme="minorHAnsi" w:hAnsiTheme="minorHAnsi" w:cstheme="minorHAnsi"/>
          <w:color w:val="000000" w:themeColor="text1"/>
          <w:sz w:val="8"/>
          <w:szCs w:val="26"/>
        </w:rPr>
        <w:t>, alongside Jon Beasley-Murray’s notion of “</w:t>
      </w:r>
      <w:proofErr w:type="spellStart"/>
      <w:r w:rsidRPr="00535A2E">
        <w:rPr>
          <w:rFonts w:asciiTheme="minorHAnsi" w:hAnsiTheme="minorHAnsi" w:cstheme="minorHAnsi"/>
          <w:color w:val="000000" w:themeColor="text1"/>
          <w:sz w:val="8"/>
          <w:szCs w:val="26"/>
        </w:rPr>
        <w:t>posthegemony</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the production of consensus and the security of social order not within the realm of representation but the governance of bodies and life itself. </w:t>
      </w:r>
      <w:r w:rsidRPr="0071177A">
        <w:rPr>
          <w:rStyle w:val="Emphasis"/>
          <w:rFonts w:asciiTheme="minorHAnsi" w:hAnsiTheme="minorHAnsi" w:cstheme="minorHAnsi"/>
          <w:highlight w:val="green"/>
        </w:rPr>
        <w:t>Fluency attempts to</w:t>
      </w:r>
      <w:r w:rsidRPr="00865F12">
        <w:rPr>
          <w:rStyle w:val="Emphasis"/>
          <w:rFonts w:asciiTheme="minorHAnsi" w:hAnsiTheme="minorHAnsi" w:cstheme="minorHAnsi"/>
        </w:rPr>
        <w:t xml:space="preserve"> regulate and collapse not merely the time between encounters, but the embodied time of encounter and access and judgment. Fluency attempts to </w:t>
      </w:r>
      <w:r w:rsidRPr="0071177A">
        <w:rPr>
          <w:rStyle w:val="Emphasis"/>
          <w:rFonts w:asciiTheme="minorHAnsi" w:hAnsiTheme="minorHAnsi" w:cstheme="minorHAnsi"/>
          <w:highlight w:val="green"/>
        </w:rPr>
        <w:t>cover over</w:t>
      </w:r>
      <w:r w:rsidRPr="00865F12">
        <w:rPr>
          <w:rStyle w:val="Emphasis"/>
          <w:rFonts w:asciiTheme="minorHAnsi" w:hAnsiTheme="minorHAnsi" w:cstheme="minorHAnsi"/>
        </w:rPr>
        <w:t xml:space="preserve"> political spaces</w:t>
      </w:r>
      <w:r w:rsidRPr="00535A2E">
        <w:rPr>
          <w:rFonts w:asciiTheme="minorHAnsi" w:hAnsiTheme="minorHAnsi" w:cstheme="minorHAnsi"/>
          <w:color w:val="000000" w:themeColor="text1"/>
          <w:sz w:val="8"/>
          <w:szCs w:val="26"/>
        </w:rPr>
        <w:t>—to mitigate (when it cannot eliminate) interruption and disruption—</w:t>
      </w:r>
      <w:r w:rsidRPr="00865F12">
        <w:rPr>
          <w:rStyle w:val="Emphasis"/>
          <w:rFonts w:asciiTheme="minorHAnsi" w:hAnsiTheme="minorHAnsi" w:cstheme="minorHAnsi"/>
        </w:rPr>
        <w:t>thus facilitating</w:t>
      </w:r>
      <w:r w:rsidRPr="00535A2E">
        <w:rPr>
          <w:rFonts w:asciiTheme="minorHAnsi" w:hAnsiTheme="minorHAnsi" w:cstheme="minorHAnsi"/>
          <w:color w:val="000000" w:themeColor="text1"/>
          <w:sz w:val="8"/>
          <w:szCs w:val="26"/>
        </w:rPr>
        <w:t xml:space="preserve"> in one move </w:t>
      </w:r>
      <w:r w:rsidRPr="00865F12">
        <w:rPr>
          <w:rStyle w:val="Emphasis"/>
          <w:rFonts w:asciiTheme="minorHAnsi" w:hAnsiTheme="minorHAnsi" w:cstheme="minorHAnsi"/>
        </w:rPr>
        <w:t>the rationalization</w:t>
      </w:r>
      <w:r w:rsidRPr="00535A2E">
        <w:rPr>
          <w:rFonts w:asciiTheme="minorHAnsi" w:hAnsiTheme="minorHAnsi" w:cstheme="minorHAnsi"/>
          <w:color w:val="000000" w:themeColor="text1"/>
          <w:sz w:val="8"/>
          <w:szCs w:val="26"/>
        </w:rPr>
        <w:t xml:space="preserve"> and </w:t>
      </w:r>
      <w:proofErr w:type="spellStart"/>
      <w:r w:rsidRPr="00535A2E">
        <w:rPr>
          <w:rFonts w:asciiTheme="minorHAnsi" w:hAnsiTheme="minorHAnsi" w:cstheme="minorHAnsi"/>
          <w:color w:val="000000" w:themeColor="text1"/>
          <w:sz w:val="8"/>
          <w:szCs w:val="26"/>
        </w:rPr>
        <w:t>naturali</w:t>
      </w:r>
      <w:proofErr w:type="spellEnd"/>
      <w:r w:rsidRPr="00535A2E">
        <w:rPr>
          <w:rFonts w:asciiTheme="minorHAnsi" w:hAnsiTheme="minorHAnsi" w:cstheme="minorHAnsi"/>
          <w:color w:val="000000" w:themeColor="text1"/>
          <w:sz w:val="8"/>
          <w:szCs w:val="26"/>
        </w:rPr>
        <w:t xml:space="preserve">- </w:t>
      </w:r>
      <w:proofErr w:type="spellStart"/>
      <w:r w:rsidRPr="00535A2E">
        <w:rPr>
          <w:rFonts w:asciiTheme="minorHAnsi" w:hAnsiTheme="minorHAnsi" w:cstheme="minorHAnsi"/>
          <w:color w:val="000000" w:themeColor="text1"/>
          <w:sz w:val="8"/>
          <w:szCs w:val="26"/>
        </w:rPr>
        <w:t>zation</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of </w:t>
      </w:r>
      <w:r w:rsidRPr="0071177A">
        <w:rPr>
          <w:rStyle w:val="Emphasis"/>
          <w:rFonts w:asciiTheme="minorHAnsi" w:hAnsiTheme="minorHAnsi" w:cstheme="minorHAnsi"/>
          <w:highlight w:val="green"/>
        </w:rPr>
        <w:t>embodied difference</w:t>
      </w:r>
      <w:r w:rsidRPr="00535A2E">
        <w:rPr>
          <w:rFonts w:asciiTheme="minorHAnsi" w:hAnsiTheme="minorHAnsi" w:cstheme="minorHAnsi"/>
          <w:color w:val="000000" w:themeColor="text1"/>
          <w:sz w:val="8"/>
          <w:szCs w:val="26"/>
        </w:rPr>
        <w:t xml:space="preserve"> that seems to emanate from everywhere </w:t>
      </w:r>
      <w:r w:rsidRPr="0071177A">
        <w:rPr>
          <w:rStyle w:val="Emphasis"/>
          <w:rFonts w:asciiTheme="minorHAnsi" w:hAnsiTheme="minorHAnsi" w:cstheme="minorHAnsi"/>
          <w:color w:val="000000" w:themeColor="text1"/>
          <w:highlight w:val="green"/>
        </w:rPr>
        <w:t>and</w:t>
      </w:r>
      <w:r w:rsidRPr="00535A2E">
        <w:rPr>
          <w:rFonts w:asciiTheme="minorHAnsi" w:hAnsiTheme="minorHAnsi" w:cstheme="minorHAnsi"/>
          <w:color w:val="000000" w:themeColor="text1"/>
          <w:sz w:val="8"/>
          <w:szCs w:val="26"/>
        </w:rPr>
        <w:t xml:space="preserve"> nowhere, </w:t>
      </w:r>
      <w:r w:rsidRPr="00865F12">
        <w:rPr>
          <w:rStyle w:val="Emphasis"/>
          <w:rFonts w:asciiTheme="minorHAnsi" w:hAnsiTheme="minorHAnsi" w:cstheme="minorHAnsi"/>
        </w:rPr>
        <w:t>as if everyone agrees.</w:t>
      </w:r>
      <w:r w:rsidRPr="00535A2E">
        <w:rPr>
          <w:rFonts w:asciiTheme="minorHAnsi" w:hAnsiTheme="minorHAnsi" w:cstheme="minorHAnsi"/>
          <w:color w:val="000000" w:themeColor="text1"/>
          <w:sz w:val="8"/>
          <w:szCs w:val="26"/>
        </w:rPr>
        <w:t xml:space="preserve"> But whatever else it may be, </w:t>
      </w:r>
      <w:r w:rsidRPr="00865F12">
        <w:rPr>
          <w:rStyle w:val="Emphasis"/>
          <w:rFonts w:asciiTheme="minorHAnsi" w:hAnsiTheme="minorHAnsi" w:cstheme="minorHAnsi"/>
        </w:rPr>
        <w:t xml:space="preserve">fluency </w:t>
      </w:r>
      <w:r w:rsidRPr="0071177A">
        <w:rPr>
          <w:rStyle w:val="Emphasis"/>
          <w:rFonts w:asciiTheme="minorHAnsi" w:hAnsiTheme="minorHAnsi" w:cstheme="minorHAnsi"/>
          <w:highlight w:val="green"/>
        </w:rPr>
        <w:t>is</w:t>
      </w:r>
      <w:r w:rsidRPr="00865F12">
        <w:rPr>
          <w:rStyle w:val="Emphasis"/>
          <w:rFonts w:asciiTheme="minorHAnsi" w:hAnsiTheme="minorHAnsi" w:cstheme="minorHAnsi"/>
        </w:rPr>
        <w:t xml:space="preserve"> first a process </w:t>
      </w:r>
      <w:r w:rsidRPr="0071177A">
        <w:rPr>
          <w:rStyle w:val="Emphasis"/>
          <w:rFonts w:asciiTheme="minorHAnsi" w:hAnsiTheme="minorHAnsi" w:cstheme="minorHAnsi"/>
          <w:highlight w:val="green"/>
        </w:rPr>
        <w:t>enacted</w:t>
      </w:r>
      <w:r w:rsidRPr="00865F12">
        <w:rPr>
          <w:rStyle w:val="Emphasis"/>
          <w:rFonts w:asciiTheme="minorHAnsi" w:hAnsiTheme="minorHAnsi" w:cstheme="minorHAnsi"/>
        </w:rPr>
        <w:t xml:space="preserve"> and lived </w:t>
      </w:r>
      <w:r w:rsidRPr="0071177A">
        <w:rPr>
          <w:rStyle w:val="Emphasis"/>
          <w:rFonts w:asciiTheme="minorHAnsi" w:hAnsiTheme="minorHAnsi" w:cstheme="minorHAnsi"/>
          <w:highlight w:val="green"/>
        </w:rPr>
        <w:t xml:space="preserve">within the material </w:t>
      </w:r>
      <w:r w:rsidRPr="00865F12">
        <w:rPr>
          <w:rStyle w:val="Emphasis"/>
          <w:rFonts w:asciiTheme="minorHAnsi" w:hAnsiTheme="minorHAnsi" w:cstheme="minorHAnsi"/>
        </w:rPr>
        <w:t>and corporeal</w:t>
      </w:r>
      <w:r w:rsidRPr="00865F12">
        <w:rPr>
          <w:rFonts w:asciiTheme="minorHAnsi" w:hAnsiTheme="minorHAnsi" w:cstheme="minorHAnsi"/>
          <w:b/>
          <w:color w:val="000000" w:themeColor="text1"/>
          <w:sz w:val="26"/>
          <w:szCs w:val="26"/>
          <w:u w:val="single"/>
        </w:rPr>
        <w:t>.</w:t>
      </w:r>
      <w:r w:rsidRPr="00535A2E">
        <w:rPr>
          <w:rFonts w:asciiTheme="minorHAnsi" w:hAnsiTheme="minorHAnsi" w:cstheme="minorHAnsi"/>
          <w:color w:val="000000" w:themeColor="text1"/>
          <w:sz w:val="8"/>
          <w:szCs w:val="26"/>
        </w:rPr>
        <w:t xml:space="preserve"> Here I start from the semiotic and expand outwards.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vast array of rhythms, </w:t>
      </w:r>
      <w:r w:rsidRPr="0071177A">
        <w:rPr>
          <w:rStyle w:val="Emphasis"/>
          <w:rFonts w:asciiTheme="minorHAnsi" w:hAnsiTheme="minorHAnsi" w:cstheme="minorHAnsi"/>
          <w:highlight w:val="green"/>
        </w:rPr>
        <w:t xml:space="preserve">semiotic </w:t>
      </w:r>
      <w:r w:rsidRPr="00865F12">
        <w:rPr>
          <w:rStyle w:val="Emphasis"/>
          <w:rFonts w:asciiTheme="minorHAnsi" w:hAnsiTheme="minorHAnsi" w:cstheme="minorHAnsi"/>
        </w:rPr>
        <w:t xml:space="preserve">modes, tempos, dictions, and (racialized or disabled) accents that constitute practices of aural “communication” </w:t>
      </w:r>
      <w:r w:rsidRPr="0071177A">
        <w:rPr>
          <w:rStyle w:val="Emphasis"/>
          <w:rFonts w:asciiTheme="minorHAnsi" w:hAnsiTheme="minorHAnsi" w:cstheme="minorHAnsi"/>
          <w:highlight w:val="green"/>
        </w:rPr>
        <w:t>have become the</w:t>
      </w:r>
      <w:r w:rsidRPr="00865F12">
        <w:rPr>
          <w:rStyle w:val="Emphasis"/>
          <w:rFonts w:asciiTheme="minorHAnsi" w:hAnsiTheme="minorHAnsi" w:cstheme="minorHAnsi"/>
        </w:rPr>
        <w:t xml:space="preserve"> objective </w:t>
      </w:r>
      <w:r w:rsidRPr="0071177A">
        <w:rPr>
          <w:rStyle w:val="Emphasis"/>
          <w:rFonts w:asciiTheme="minorHAnsi" w:hAnsiTheme="minorHAnsi" w:cstheme="minorHAnsi"/>
          <w:highlight w:val="green"/>
        </w:rPr>
        <w:t xml:space="preserve">domain of </w:t>
      </w:r>
      <w:r w:rsidRPr="00865F12">
        <w:rPr>
          <w:rStyle w:val="Emphasis"/>
          <w:rFonts w:asciiTheme="minorHAnsi" w:hAnsiTheme="minorHAnsi" w:cstheme="minorHAnsi"/>
        </w:rPr>
        <w:t xml:space="preserve">the </w:t>
      </w:r>
      <w:proofErr w:type="spellStart"/>
      <w:r w:rsidRPr="00865F12">
        <w:rPr>
          <w:rStyle w:val="Emphasis"/>
          <w:rFonts w:asciiTheme="minorHAnsi" w:hAnsiTheme="minorHAnsi" w:cstheme="minorHAnsi"/>
        </w:rPr>
        <w:t>biomedicalizing</w:t>
      </w:r>
      <w:proofErr w:type="spellEnd"/>
      <w:r w:rsidRPr="00865F12">
        <w:rPr>
          <w:rStyle w:val="Emphasis"/>
          <w:rFonts w:asciiTheme="minorHAnsi" w:hAnsiTheme="minorHAnsi" w:cstheme="minorHAnsi"/>
        </w:rPr>
        <w:t xml:space="preserve"> industry of Speech-</w:t>
      </w:r>
      <w:r w:rsidRPr="0071177A">
        <w:rPr>
          <w:rStyle w:val="Emphasis"/>
          <w:rFonts w:asciiTheme="minorHAnsi" w:hAnsiTheme="minorHAnsi" w:cstheme="minorHAnsi"/>
          <w:highlight w:val="green"/>
        </w:rPr>
        <w:t>Language Pathology.</w:t>
      </w:r>
      <w:r w:rsidRPr="00535A2E">
        <w:rPr>
          <w:rFonts w:asciiTheme="minorHAnsi" w:hAnsiTheme="minorHAnsi" w:cstheme="minorHAnsi"/>
          <w:color w:val="000000" w:themeColor="text1"/>
          <w:sz w:val="8"/>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is difficult to pin down and that researchers within Speech-Language Pathology often focus on what it is not—namely, dysfluency.</w:t>
      </w:r>
      <w:r w:rsidRPr="00535A2E">
        <w:rPr>
          <w:rFonts w:asciiTheme="minorHAnsi" w:hAnsiTheme="minorHAnsi" w:cstheme="minorHAnsi"/>
          <w:color w:val="000000" w:themeColor="text1"/>
          <w:sz w:val="8"/>
          <w:szCs w:val="26"/>
        </w:rPr>
        <w:t xml:space="preserve"> There are a few characteristics:</w:t>
      </w:r>
      <w:r w:rsidRPr="00865F12">
        <w:rPr>
          <w:rFonts w:asciiTheme="minorHAnsi" w:hAnsiTheme="minorHAnsi" w:cstheme="minorHAnsi"/>
          <w:b/>
          <w:color w:val="000000" w:themeColor="text1"/>
          <w:sz w:val="26"/>
          <w:szCs w:val="26"/>
          <w:u w:val="single"/>
        </w:rPr>
        <w:t xml:space="preserve"> </w:t>
      </w:r>
      <w:r w:rsidRPr="00865F12">
        <w:rPr>
          <w:rStyle w:val="Emphasis"/>
          <w:rFonts w:asciiTheme="minorHAnsi" w:hAnsiTheme="minorHAnsi" w:cstheme="minorHAnsi"/>
        </w:rPr>
        <w:t xml:space="preserve">Fluent speech </w:t>
      </w:r>
      <w:r w:rsidRPr="0071177A">
        <w:rPr>
          <w:rStyle w:val="Emphasis"/>
          <w:rFonts w:asciiTheme="minorHAnsi" w:hAnsiTheme="minorHAnsi" w:cstheme="minorHAnsi"/>
          <w:highlight w:val="green"/>
        </w:rPr>
        <w:t>is marked by</w:t>
      </w:r>
      <w:r w:rsidRPr="00865F12">
        <w:rPr>
          <w:rStyle w:val="Emphasis"/>
          <w:rFonts w:asciiTheme="minorHAnsi" w:hAnsiTheme="minorHAnsi" w:cstheme="minorHAnsi"/>
        </w:rPr>
        <w:t xml:space="preserve"> a lack of hesitation, and</w:t>
      </w:r>
      <w:r w:rsidRPr="00535A2E">
        <w:rPr>
          <w:rFonts w:asciiTheme="minorHAnsi" w:hAnsiTheme="minorHAnsi" w:cstheme="minorHAnsi"/>
          <w:color w:val="000000" w:themeColor="text1"/>
          <w:sz w:val="8"/>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865F12">
        <w:rPr>
          <w:rStyle w:val="Emphasis"/>
          <w:rFonts w:asciiTheme="minorHAnsi" w:hAnsiTheme="minorHAnsi" w:cstheme="minorHAnsi"/>
        </w:rPr>
        <w:t>the lack of “extra sounds” interjected into culturally dominant phonetic patterns.</w:t>
      </w:r>
      <w:r w:rsidRPr="00535A2E">
        <w:rPr>
          <w:rFonts w:asciiTheme="minorHAnsi" w:hAnsiTheme="minorHAnsi" w:cstheme="minorHAnsi"/>
          <w:color w:val="000000" w:themeColor="text1"/>
          <w:sz w:val="8"/>
          <w:szCs w:val="26"/>
        </w:rPr>
        <w:t xml:space="preserve"> Fluency is defined by the overall rate of speech, which includes not just the rate of vocal flow but of information flow (Starkweather). And lastly, fluency is often defined by a lack of “effort” on the part of the speaker; </w:t>
      </w:r>
      <w:r w:rsidRPr="00865F12">
        <w:rPr>
          <w:rStyle w:val="Emphasis"/>
          <w:rFonts w:asciiTheme="minorHAnsi" w:hAnsiTheme="minorHAnsi" w:cstheme="minorHAnsi"/>
        </w:rPr>
        <w:t>a conceit of mastery over language</w:t>
      </w:r>
      <w:r w:rsidRPr="00535A2E">
        <w:rPr>
          <w:rFonts w:asciiTheme="minorHAnsi" w:hAnsiTheme="minorHAnsi" w:cstheme="minorHAnsi"/>
          <w:color w:val="000000" w:themeColor="text1"/>
          <w:sz w:val="8"/>
          <w:szCs w:val="26"/>
        </w:rPr>
        <w:t xml:space="preserve"> that highlights the twinned meaning of “fluency.” Transposing this definition into a critical register,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“effortless </w:t>
      </w:r>
      <w:r w:rsidRPr="0071177A">
        <w:rPr>
          <w:rStyle w:val="Emphasis"/>
          <w:rFonts w:asciiTheme="minorHAnsi" w:hAnsiTheme="minorHAnsi" w:cstheme="minorHAnsi"/>
          <w:highlight w:val="green"/>
        </w:rPr>
        <w:t>flow of speech” can be</w:t>
      </w:r>
      <w:r w:rsidRPr="00865F12">
        <w:rPr>
          <w:rStyle w:val="Emphasis"/>
          <w:rFonts w:asciiTheme="minorHAnsi" w:hAnsiTheme="minorHAnsi" w:cstheme="minorHAnsi"/>
        </w:rPr>
        <w:t xml:space="preserve"> read as </w:t>
      </w:r>
      <w:r w:rsidRPr="0071177A">
        <w:rPr>
          <w:rStyle w:val="Emphasis"/>
          <w:rFonts w:asciiTheme="minorHAnsi" w:hAnsiTheme="minorHAnsi" w:cstheme="minorHAnsi"/>
          <w:highlight w:val="green"/>
        </w:rPr>
        <w:t>a</w:t>
      </w:r>
      <w:r w:rsidRPr="00865F12">
        <w:rPr>
          <w:rStyle w:val="Emphasis"/>
          <w:rFonts w:asciiTheme="minorHAnsi" w:hAnsiTheme="minorHAnsi" w:cstheme="minorHAnsi"/>
        </w:rPr>
        <w:t xml:space="preserve"> coordinated—yet often strained—</w:t>
      </w:r>
      <w:r w:rsidRPr="0071177A">
        <w:rPr>
          <w:rStyle w:val="Emphasis"/>
          <w:rFonts w:asciiTheme="minorHAnsi" w:hAnsiTheme="minorHAnsi" w:cstheme="minorHAnsi"/>
          <w:highlight w:val="green"/>
        </w:rPr>
        <w:t>performance of bending</w:t>
      </w:r>
      <w:r w:rsidRPr="00865F12">
        <w:rPr>
          <w:rStyle w:val="Emphasis"/>
          <w:rFonts w:asciiTheme="minorHAnsi" w:hAnsiTheme="minorHAnsi" w:cstheme="minorHAnsi"/>
        </w:rPr>
        <w:t xml:space="preserve"> the energies and capacities of</w:t>
      </w:r>
      <w:r w:rsidRPr="0071177A">
        <w:rPr>
          <w:rStyle w:val="Emphasis"/>
          <w:rFonts w:asciiTheme="minorHAnsi" w:hAnsiTheme="minorHAnsi" w:cstheme="minorHAnsi"/>
          <w:highlight w:val="green"/>
        </w:rPr>
        <w:t xml:space="preserve"> bodies toward</w:t>
      </w:r>
      <w:r w:rsidRPr="00865F12">
        <w:rPr>
          <w:rStyle w:val="Emphasis"/>
          <w:rFonts w:asciiTheme="minorHAnsi" w:hAnsiTheme="minorHAnsi" w:cstheme="minorHAnsi"/>
        </w:rPr>
        <w:t xml:space="preserve"> stable and univocal </w:t>
      </w:r>
      <w:r w:rsidRPr="0071177A">
        <w:rPr>
          <w:rStyle w:val="Emphasis"/>
          <w:rFonts w:asciiTheme="minorHAnsi" w:hAnsiTheme="minorHAnsi" w:cstheme="minorHAnsi"/>
          <w:highlight w:val="green"/>
        </w:rPr>
        <w:t xml:space="preserve">futures. Autistics </w:t>
      </w:r>
      <w:r w:rsidRPr="00865F12">
        <w:rPr>
          <w:rStyle w:val="Emphasis"/>
          <w:rFonts w:asciiTheme="minorHAnsi" w:hAnsiTheme="minorHAnsi" w:cstheme="minorHAnsi"/>
        </w:rPr>
        <w:t xml:space="preserve">are compelled </w:t>
      </w:r>
      <w:r w:rsidRPr="0071177A">
        <w:rPr>
          <w:rStyle w:val="Emphasis"/>
          <w:rFonts w:asciiTheme="minorHAnsi" w:hAnsiTheme="minorHAnsi" w:cstheme="minorHAnsi"/>
          <w:highlight w:val="green"/>
        </w:rPr>
        <w:t>to restrict stimming</w:t>
      </w:r>
      <w:r w:rsidRPr="00865F12">
        <w:rPr>
          <w:rStyle w:val="Emphasis"/>
          <w:rFonts w:asciiTheme="minorHAnsi" w:hAnsiTheme="minorHAnsi" w:cstheme="minorHAnsi"/>
        </w:rPr>
        <w:t>, to sit on their hands</w:t>
      </w:r>
      <w:r w:rsidRPr="00535A2E">
        <w:rPr>
          <w:rFonts w:asciiTheme="minorHAnsi" w:hAnsiTheme="minorHAnsi" w:cstheme="minorHAnsi"/>
          <w:color w:val="000000" w:themeColor="text1"/>
          <w:sz w:val="8"/>
          <w:szCs w:val="26"/>
        </w:rPr>
        <w:t xml:space="preserve"> (to have “quiet hands,” Bascom), </w:t>
      </w:r>
      <w:r w:rsidRPr="00865F12">
        <w:rPr>
          <w:rStyle w:val="Emphasis"/>
          <w:rFonts w:asciiTheme="minorHAnsi" w:hAnsiTheme="minorHAnsi" w:cstheme="minorHAnsi"/>
        </w:rPr>
        <w:t xml:space="preserve">and thereby reroute bodily capacities to the smooth performance of so-called intelligible communication. </w:t>
      </w:r>
      <w:r w:rsidRPr="0071177A">
        <w:rPr>
          <w:rStyle w:val="Emphasis"/>
          <w:rFonts w:asciiTheme="minorHAnsi" w:hAnsiTheme="minorHAnsi" w:cstheme="minorHAnsi"/>
          <w:highlight w:val="green"/>
        </w:rPr>
        <w:t>Dyslexic bodies</w:t>
      </w:r>
      <w:r w:rsidRPr="00865F12">
        <w:rPr>
          <w:rStyle w:val="Emphasis"/>
          <w:rFonts w:asciiTheme="minorHAnsi" w:hAnsiTheme="minorHAnsi" w:cstheme="minorHAnsi"/>
        </w:rPr>
        <w:t xml:space="preserve"> that process information piecemeal and slowly </w:t>
      </w:r>
      <w:r w:rsidRPr="0071177A">
        <w:rPr>
          <w:rStyle w:val="Emphasis"/>
          <w:rFonts w:asciiTheme="minorHAnsi" w:hAnsiTheme="minorHAnsi" w:cstheme="minorHAnsi"/>
          <w:highlight w:val="green"/>
        </w:rPr>
        <w:t xml:space="preserve">are </w:t>
      </w:r>
      <w:r w:rsidRPr="00865F12">
        <w:rPr>
          <w:rStyle w:val="Emphasis"/>
          <w:rFonts w:asciiTheme="minorHAnsi" w:hAnsiTheme="minorHAnsi" w:cstheme="minorHAnsi"/>
        </w:rPr>
        <w:t>forced out of social time</w:t>
      </w:r>
      <w:r w:rsidRPr="00535A2E">
        <w:rPr>
          <w:rFonts w:asciiTheme="minorHAnsi" w:hAnsiTheme="minorHAnsi" w:cstheme="minorHAnsi"/>
          <w:color w:val="000000" w:themeColor="text1"/>
          <w:sz w:val="8"/>
          <w:szCs w:val="26"/>
        </w:rPr>
        <w:t xml:space="preserve"> (Cosenza 7). As Zach Richter has argued, </w:t>
      </w:r>
      <w:r w:rsidRPr="00865F12">
        <w:rPr>
          <w:rStyle w:val="Emphasis"/>
          <w:rFonts w:asciiTheme="minorHAnsi" w:hAnsiTheme="minorHAnsi" w:cstheme="minorHAnsi"/>
        </w:rPr>
        <w:t xml:space="preserve">the facial tics and erratic gestures of dysfluent speakers are likewise never communicative </w:t>
      </w:r>
      <w:proofErr w:type="gramStart"/>
      <w:r w:rsidRPr="00865F12">
        <w:rPr>
          <w:rStyle w:val="Emphasis"/>
          <w:rFonts w:asciiTheme="minorHAnsi" w:hAnsiTheme="minorHAnsi" w:cstheme="minorHAnsi"/>
        </w:rPr>
        <w:t>inflections, but</w:t>
      </w:r>
      <w:proofErr w:type="gramEnd"/>
      <w:r w:rsidRPr="00865F12">
        <w:rPr>
          <w:rStyle w:val="Emphasis"/>
          <w:rFonts w:asciiTheme="minorHAnsi" w:hAnsiTheme="minorHAnsi" w:cstheme="minorHAnsi"/>
        </w:rPr>
        <w:t xml:space="preserve"> are made abject and cast out of the communicative realm altogether by</w:t>
      </w:r>
      <w:r w:rsidRPr="00535A2E">
        <w:rPr>
          <w:rFonts w:asciiTheme="minorHAnsi" w:hAnsiTheme="minorHAnsi" w:cstheme="minorHAnsi"/>
          <w:color w:val="000000" w:themeColor="text1"/>
          <w:sz w:val="8"/>
          <w:szCs w:val="26"/>
        </w:rPr>
        <w:t xml:space="preserve"> what I am here calling </w:t>
      </w:r>
      <w:r w:rsidRPr="00865F12">
        <w:rPr>
          <w:rStyle w:val="Emphasis"/>
          <w:rFonts w:asciiTheme="minorHAnsi" w:hAnsiTheme="minorHAnsi" w:cstheme="minorHAnsi"/>
        </w:rPr>
        <w:t>technologies of fluency. Tics</w:t>
      </w:r>
      <w:r w:rsidRPr="00535A2E">
        <w:rPr>
          <w:rFonts w:asciiTheme="minorHAnsi" w:hAnsiTheme="minorHAnsi" w:cstheme="minorHAnsi"/>
          <w:color w:val="000000" w:themeColor="text1"/>
          <w:sz w:val="8"/>
          <w:szCs w:val="26"/>
        </w:rPr>
        <w:t xml:space="preserve"> of loud cursing and grunting </w:t>
      </w:r>
      <w:r w:rsidRPr="00865F12">
        <w:rPr>
          <w:rStyle w:val="Emphasis"/>
          <w:rFonts w:asciiTheme="minorHAnsi" w:hAnsiTheme="minorHAnsi" w:cstheme="minorHAnsi"/>
        </w:rPr>
        <w:t>from</w:t>
      </w:r>
      <w:r w:rsidRPr="00535A2E">
        <w:rPr>
          <w:rFonts w:asciiTheme="minorHAnsi" w:hAnsiTheme="minorHAnsi" w:cstheme="minorHAnsi"/>
          <w:color w:val="000000" w:themeColor="text1"/>
          <w:sz w:val="8"/>
          <w:szCs w:val="26"/>
        </w:rPr>
        <w:t xml:space="preserve"> a public speaker with Tourette’s are imagined as </w:t>
      </w:r>
      <w:r w:rsidRPr="00865F12">
        <w:rPr>
          <w:rStyle w:val="Emphasis"/>
          <w:rFonts w:asciiTheme="minorHAnsi" w:hAnsiTheme="minorHAnsi" w:cstheme="minorHAnsi"/>
        </w:rPr>
        <w:t xml:space="preserve">an interruption to communication. Dysfluencies </w:t>
      </w:r>
      <w:r w:rsidRPr="0071177A">
        <w:rPr>
          <w:rStyle w:val="Emphasis"/>
          <w:rFonts w:asciiTheme="minorHAnsi" w:hAnsiTheme="minorHAnsi" w:cstheme="minorHAnsi"/>
          <w:highlight w:val="green"/>
        </w:rPr>
        <w:t>are erased from</w:t>
      </w:r>
      <w:r w:rsidRPr="00865F12">
        <w:rPr>
          <w:rStyle w:val="Emphasis"/>
          <w:rFonts w:asciiTheme="minorHAnsi" w:hAnsiTheme="minorHAnsi" w:cstheme="minorHAnsi"/>
        </w:rPr>
        <w:t xml:space="preserve"> closed captions and courtroom </w:t>
      </w:r>
      <w:r w:rsidRPr="0071177A">
        <w:rPr>
          <w:rStyle w:val="Emphasis"/>
          <w:rFonts w:asciiTheme="minorHAnsi" w:hAnsiTheme="minorHAnsi" w:cstheme="minorHAnsi"/>
          <w:highlight w:val="green"/>
        </w:rPr>
        <w:t>transcripts</w:t>
      </w:r>
      <w:r w:rsidRPr="00865F12">
        <w:rPr>
          <w:rStyle w:val="Emphasis"/>
          <w:rFonts w:asciiTheme="minorHAnsi" w:hAnsiTheme="minorHAnsi" w:cstheme="minorHAnsi"/>
        </w:rPr>
        <w:t>. What is thus left is a univocal and fluid semiotic operation that instrumentalizes our relations with others.</w:t>
      </w:r>
      <w:r w:rsidRPr="00865F12">
        <w:rPr>
          <w:rFonts w:asciiTheme="minorHAnsi" w:hAnsiTheme="minorHAnsi" w:cstheme="minorHAnsi"/>
          <w:b/>
          <w:color w:val="000000" w:themeColor="text1"/>
          <w:sz w:val="26"/>
          <w:szCs w:val="26"/>
          <w:u w:val="single"/>
        </w:rPr>
        <w:t xml:space="preserve"> </w:t>
      </w:r>
      <w:r w:rsidRPr="00535A2E">
        <w:rPr>
          <w:rFonts w:asciiTheme="minorHAnsi" w:hAnsiTheme="minorHAnsi" w:cstheme="minorHAnsi"/>
          <w:color w:val="000000" w:themeColor="text1"/>
          <w:sz w:val="8"/>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04ECEF22" w14:textId="59AB2EEB" w:rsidR="00852496" w:rsidRDefault="00852496" w:rsidP="00852496">
      <w:pPr>
        <w:pStyle w:val="Heading4"/>
      </w:pPr>
      <w:r>
        <w:t>[3]</w:t>
      </w:r>
      <w:r w:rsidRPr="00865F12">
        <w:t xml:space="preserve"> </w:t>
      </w:r>
      <w:r>
        <w:t xml:space="preserve">Utils Link – </w:t>
      </w:r>
    </w:p>
    <w:p w14:paraId="109EA8B9" w14:textId="77777777" w:rsidR="00852496" w:rsidRPr="00865F12" w:rsidRDefault="00852496" w:rsidP="00852496">
      <w:pPr>
        <w:pStyle w:val="Heading4"/>
      </w:pPr>
      <w:r>
        <w:t xml:space="preserve">a) their focus on pleasure is a prime example of secondary pity </w:t>
      </w:r>
      <w:proofErr w:type="gramStart"/>
      <w:r>
        <w:t>i.e.</w:t>
      </w:r>
      <w:proofErr w:type="gramEnd"/>
      <w:r>
        <w:t xml:space="preserve"> when our ability status is threatened and our ability to obtain pleasure is threatened, able bodies invoke secondary pity to defend the ego and heal the rupturing effects of primary pity – that’s Mollow 2.</w:t>
      </w:r>
    </w:p>
    <w:p w14:paraId="31BB6B9E" w14:textId="77777777" w:rsidR="00852496" w:rsidRDefault="00852496" w:rsidP="00852496">
      <w:pPr>
        <w:pStyle w:val="Heading4"/>
      </w:pPr>
      <w:r>
        <w:t>b) Util justifies curing disability to increase the disabled’s “welfare”.</w:t>
      </w:r>
    </w:p>
    <w:p w14:paraId="7E1C5EE4" w14:textId="77777777" w:rsidR="00852496" w:rsidRDefault="00852496" w:rsidP="00852496">
      <w:pPr>
        <w:spacing w:after="0"/>
      </w:pPr>
      <w:r w:rsidRPr="00807ABF">
        <w:rPr>
          <w:rStyle w:val="Style13ptBold"/>
        </w:rPr>
        <w:t>Stein 01</w:t>
      </w:r>
      <w:r>
        <w:t xml:space="preserve"> </w:t>
      </w:r>
      <w:r>
        <w:rPr>
          <w:sz w:val="16"/>
          <w:szCs w:val="16"/>
        </w:rPr>
        <w:t>[</w:t>
      </w:r>
      <w:r w:rsidRPr="00F52073">
        <w:rPr>
          <w:sz w:val="16"/>
          <w:szCs w:val="16"/>
        </w:rPr>
        <w:t xml:space="preserve">(Yale University Press, 2006) Stein, Mark S. “Utilitarianism and the Disabled: Distribution of Life.” Social Theory and Practice, vol. 27, no. 4, 2001, pp. 561–578. JSTOR, </w:t>
      </w:r>
      <w:hyperlink r:id="rId6" w:history="1">
        <w:r w:rsidRPr="00F52073">
          <w:rPr>
            <w:rStyle w:val="Hyperlink"/>
            <w:sz w:val="16"/>
            <w:szCs w:val="16"/>
          </w:rPr>
          <w:t>www.jstor.org/stable/23559190. Accessed 23 Nov. 2020</w:t>
        </w:r>
      </w:hyperlink>
      <w:r w:rsidRPr="00F52073">
        <w:rPr>
          <w:sz w:val="16"/>
          <w:szCs w:val="16"/>
        </w:rPr>
        <w:t>.] //Lex AKo</w:t>
      </w:r>
    </w:p>
    <w:p w14:paraId="21715082" w14:textId="77777777" w:rsidR="00852496" w:rsidRPr="00A76F3D" w:rsidRDefault="00852496" w:rsidP="00852496">
      <w:pPr>
        <w:spacing w:line="276" w:lineRule="auto"/>
        <w:rPr>
          <w:sz w:val="12"/>
          <w:szCs w:val="26"/>
        </w:rPr>
      </w:pPr>
      <w:r w:rsidRPr="0095717D">
        <w:rPr>
          <w:rStyle w:val="Emphasis"/>
          <w:highlight w:val="green"/>
        </w:rPr>
        <w:t>If</w:t>
      </w:r>
      <w:r w:rsidRPr="0095717D">
        <w:rPr>
          <w:rStyle w:val="Emphasis"/>
        </w:rPr>
        <w:t xml:space="preserve"> the </w:t>
      </w:r>
      <w:r w:rsidRPr="0095717D">
        <w:rPr>
          <w:rStyle w:val="Emphasis"/>
          <w:highlight w:val="green"/>
        </w:rPr>
        <w:t>disabled have</w:t>
      </w:r>
      <w:r w:rsidRPr="0095717D">
        <w:rPr>
          <w:rStyle w:val="Emphasis"/>
        </w:rPr>
        <w:t xml:space="preserve"> on average </w:t>
      </w:r>
      <w:r w:rsidRPr="0095717D">
        <w:rPr>
          <w:rStyle w:val="Emphasis"/>
          <w:highlight w:val="green"/>
        </w:rPr>
        <w:t>less welfare</w:t>
      </w:r>
      <w:r w:rsidRPr="0095717D">
        <w:rPr>
          <w:rStyle w:val="Emphasis"/>
        </w:rPr>
        <w:t xml:space="preserve"> than nondisabled people, it seems to follow that </w:t>
      </w:r>
      <w:r w:rsidRPr="0095717D">
        <w:rPr>
          <w:rStyle w:val="Emphasis"/>
          <w:highlight w:val="green"/>
        </w:rPr>
        <w:t>the disabled benefit less from</w:t>
      </w:r>
      <w:r w:rsidRPr="0095717D">
        <w:rPr>
          <w:rStyle w:val="Emphasis"/>
        </w:rPr>
        <w:t xml:space="preserve"> continued </w:t>
      </w:r>
      <w:r w:rsidRPr="0095717D">
        <w:rPr>
          <w:rStyle w:val="Emphasis"/>
          <w:highlight w:val="green"/>
        </w:rPr>
        <w:t>life</w:t>
      </w:r>
      <w:r w:rsidRPr="0095717D">
        <w:rPr>
          <w:rStyle w:val="Emphasis"/>
        </w:rPr>
        <w:t xml:space="preserve"> than do nondisabled people. </w:t>
      </w:r>
      <w:r w:rsidRPr="0095717D">
        <w:rPr>
          <w:rStyle w:val="Emphasis"/>
          <w:highlight w:val="green"/>
        </w:rPr>
        <w:t>Utili</w:t>
      </w:r>
      <w:r w:rsidRPr="0095717D">
        <w:rPr>
          <w:rStyle w:val="Emphasis"/>
        </w:rPr>
        <w:t xml:space="preserve">tarianism </w:t>
      </w:r>
      <w:r w:rsidRPr="0095717D">
        <w:rPr>
          <w:rStyle w:val="Emphasis"/>
          <w:highlight w:val="green"/>
        </w:rPr>
        <w:t>would</w:t>
      </w:r>
      <w:r w:rsidRPr="0095717D">
        <w:rPr>
          <w:rStyle w:val="Emphasis"/>
        </w:rPr>
        <w:t xml:space="preserve"> therefore </w:t>
      </w:r>
      <w:r w:rsidRPr="0095717D">
        <w:rPr>
          <w:rStyle w:val="Emphasis"/>
          <w:highlight w:val="green"/>
        </w:rPr>
        <w:t>place</w:t>
      </w:r>
      <w:r w:rsidRPr="0095717D">
        <w:rPr>
          <w:rStyle w:val="Emphasis"/>
        </w:rPr>
        <w:t xml:space="preserve"> a </w:t>
      </w:r>
      <w:r w:rsidRPr="0095717D">
        <w:rPr>
          <w:rStyle w:val="Emphasis"/>
          <w:highlight w:val="green"/>
        </w:rPr>
        <w:t>lower value on disabled life</w:t>
      </w:r>
      <w:r w:rsidRPr="0095717D">
        <w:rPr>
          <w:rStyle w:val="Emphasis"/>
        </w:rPr>
        <w:t xml:space="preserve"> than on nondisabled life,</w:t>
      </w:r>
      <w:r w:rsidRPr="00F52073">
        <w:rPr>
          <w:sz w:val="12"/>
          <w:szCs w:val="26"/>
        </w:rPr>
        <w:t xml:space="preserve"> and if a choice had to be made between saving the lives of disabled people and saving the lives of nondisabled people, </w:t>
      </w:r>
      <w:r w:rsidRPr="0095717D">
        <w:rPr>
          <w:rStyle w:val="Emphasis"/>
        </w:rPr>
        <w:t>utilitarianism would counsel us to give less preference to the disabled</w:t>
      </w:r>
      <w:r w:rsidRPr="00F52073">
        <w:rPr>
          <w:sz w:val="12"/>
          <w:szCs w:val="26"/>
        </w:rPr>
        <w:t xml:space="preserve">. So, for example, disabled people would receive less preference, in the distribution of life-saving organ transplants, than nondisabled people. Moreover, the </w:t>
      </w:r>
      <w:r w:rsidRPr="0095717D">
        <w:rPr>
          <w:rStyle w:val="Emphasis"/>
        </w:rPr>
        <w:t xml:space="preserve">utilitarian preference against disabled people in the distribution of life would appear to be exactly </w:t>
      </w:r>
      <w:r w:rsidRPr="0095717D">
        <w:rPr>
          <w:rStyle w:val="Emphasis"/>
          <w:highlight w:val="green"/>
        </w:rPr>
        <w:t>proportional to the</w:t>
      </w:r>
      <w:r w:rsidRPr="0095717D">
        <w:rPr>
          <w:rStyle w:val="Emphasis"/>
        </w:rPr>
        <w:t xml:space="preserve"> utilitarian preference in favor of disabled people in the </w:t>
      </w:r>
      <w:r w:rsidRPr="0095717D">
        <w:rPr>
          <w:rStyle w:val="Emphasis"/>
          <w:highlight w:val="green"/>
        </w:rPr>
        <w:t>distribution of resources</w:t>
      </w:r>
      <w:r w:rsidRPr="0095717D">
        <w:rPr>
          <w:rStyle w:val="Emphasis"/>
        </w:rPr>
        <w:t xml:space="preserve">. However morally urgent it might be </w:t>
      </w:r>
      <w:r w:rsidRPr="0095717D">
        <w:rPr>
          <w:rStyle w:val="Emphasis"/>
          <w:highlight w:val="green"/>
        </w:rPr>
        <w:t>to cure a</w:t>
      </w:r>
      <w:r w:rsidRPr="0095717D">
        <w:rPr>
          <w:rStyle w:val="Emphasis"/>
        </w:rPr>
        <w:t xml:space="preserve"> given </w:t>
      </w:r>
      <w:r w:rsidRPr="0095717D">
        <w:rPr>
          <w:rStyle w:val="Emphasis"/>
          <w:highlight w:val="green"/>
        </w:rPr>
        <w:t>disabled person, increasing</w:t>
      </w:r>
      <w:r w:rsidRPr="0095717D">
        <w:rPr>
          <w:rStyle w:val="Emphasis"/>
        </w:rPr>
        <w:t xml:space="preserve"> her </w:t>
      </w:r>
      <w:r w:rsidRPr="0095717D">
        <w:rPr>
          <w:rStyle w:val="Emphasis"/>
          <w:highlight w:val="green"/>
        </w:rPr>
        <w:t>welfare</w:t>
      </w:r>
      <w:r w:rsidRPr="0095717D">
        <w:rPr>
          <w:rStyle w:val="Emphasis"/>
        </w:rPr>
        <w:t xml:space="preserve">, </w:t>
      </w:r>
      <w:proofErr w:type="gramStart"/>
      <w:r w:rsidRPr="0095717D">
        <w:rPr>
          <w:rStyle w:val="Emphasis"/>
        </w:rPr>
        <w:t>it would seem that the</w:t>
      </w:r>
      <w:proofErr w:type="gramEnd"/>
      <w:r w:rsidRPr="0095717D">
        <w:rPr>
          <w:rStyle w:val="Emphasis"/>
        </w:rPr>
        <w:t xml:space="preserve"> same moral </w:t>
      </w:r>
      <w:proofErr w:type="spellStart"/>
      <w:r w:rsidRPr="0095717D">
        <w:rPr>
          <w:rStyle w:val="Emphasis"/>
        </w:rPr>
        <w:t>ur</w:t>
      </w:r>
      <w:proofErr w:type="spellEnd"/>
      <w:r w:rsidRPr="0095717D">
        <w:rPr>
          <w:rStyle w:val="Emphasis"/>
        </w:rPr>
        <w:t xml:space="preserve"> </w:t>
      </w:r>
      <w:proofErr w:type="spellStart"/>
      <w:r w:rsidRPr="0095717D">
        <w:rPr>
          <w:rStyle w:val="Emphasis"/>
        </w:rPr>
        <w:t>gency</w:t>
      </w:r>
      <w:proofErr w:type="spellEnd"/>
      <w:r w:rsidRPr="0095717D">
        <w:rPr>
          <w:rStyle w:val="Emphasis"/>
        </w:rPr>
        <w:t xml:space="preserve"> must attach to a decision to preserve the life of a nondisabled person in preference to that disabled person, assuming that only one of them</w:t>
      </w:r>
      <w:r w:rsidRPr="00F52073">
        <w:rPr>
          <w:sz w:val="26"/>
          <w:szCs w:val="26"/>
          <w:u w:val="single"/>
        </w:rPr>
        <w:t xml:space="preserve"> </w:t>
      </w:r>
      <w:r w:rsidRPr="00F52073">
        <w:rPr>
          <w:sz w:val="12"/>
          <w:szCs w:val="26"/>
        </w:rPr>
        <w:t>13Mark Stein, "Utilitarianism and the Disabled: Distribution of Resources," Bioethics 16 (2002), forthcoming. 14See ibid.</w:t>
      </w:r>
      <w:r w:rsidRPr="00F52073">
        <w:rPr>
          <w:sz w:val="26"/>
          <w:szCs w:val="26"/>
          <w:u w:val="single"/>
        </w:rPr>
        <w:t xml:space="preserve"> </w:t>
      </w:r>
    </w:p>
    <w:p w14:paraId="4D700C94" w14:textId="7B30071C" w:rsidR="00852496" w:rsidRDefault="00852496" w:rsidP="00852496">
      <w:pPr>
        <w:pStyle w:val="Heading2"/>
      </w:pPr>
      <w:r>
        <w:t>Case</w:t>
      </w:r>
    </w:p>
    <w:p w14:paraId="7C8DAB03" w14:textId="5B0251BE" w:rsidR="00852496" w:rsidRDefault="008B502D" w:rsidP="008B502D">
      <w:pPr>
        <w:pStyle w:val="Heading3"/>
      </w:pPr>
      <w:r>
        <w:t>Fwrk</w:t>
      </w:r>
    </w:p>
    <w:p w14:paraId="39B57C83" w14:textId="77777777" w:rsidR="008B502D" w:rsidRDefault="008B502D" w:rsidP="008B502D">
      <w:pPr>
        <w:pStyle w:val="Heading4"/>
      </w:pPr>
      <w:r>
        <w:t xml:space="preserve">There are a couple </w:t>
      </w:r>
      <w:r w:rsidRPr="00CB2FA4">
        <w:rPr>
          <w:u w:val="single"/>
        </w:rPr>
        <w:t>Framing Issues</w:t>
      </w:r>
      <w:r>
        <w:t xml:space="preserve"> – </w:t>
      </w:r>
    </w:p>
    <w:p w14:paraId="02767E5E" w14:textId="77777777" w:rsidR="008B502D" w:rsidRDefault="008B502D" w:rsidP="008B502D">
      <w:pPr>
        <w:pStyle w:val="Heading4"/>
      </w:pPr>
      <w:r>
        <w:t xml:space="preserve">[A] They’ve conceded in CX that their framing is only normative with body count and doesn’t provide a theory of good for all people in general that means if we prove some theory that explains everything like the thesis of the K you </w:t>
      </w:r>
      <w:r>
        <w:rPr>
          <w:u w:val="single"/>
        </w:rPr>
        <w:t>AIR NEG</w:t>
      </w:r>
      <w:r w:rsidRPr="00D02764">
        <w:rPr>
          <w:u w:val="single"/>
        </w:rPr>
        <w:t xml:space="preserve"> ON FACE</w:t>
      </w:r>
      <w:r>
        <w:t xml:space="preserve"> even if it has some defense on it because it’s the only theory we can </w:t>
      </w:r>
      <w:proofErr w:type="gramStart"/>
      <w:r>
        <w:t>actually look</w:t>
      </w:r>
      <w:proofErr w:type="gramEnd"/>
      <w:r>
        <w:t xml:space="preserve"> to </w:t>
      </w:r>
    </w:p>
    <w:p w14:paraId="16DA9F49" w14:textId="77777777" w:rsidR="008B502D" w:rsidRDefault="008B502D" w:rsidP="008B502D">
      <w:pPr>
        <w:pStyle w:val="Heading4"/>
      </w:pPr>
      <w:r>
        <w:t xml:space="preserve">[B] Your syllogism doesn’t present a meta ethic to discuss how to choose the best ethic meaning you concede to our theory of power of ableism as a meta view of how to view ethics absent one from the aff </w:t>
      </w:r>
    </w:p>
    <w:p w14:paraId="5C1D83C5" w14:textId="77777777" w:rsidR="008B502D" w:rsidRDefault="008B502D" w:rsidP="008B502D">
      <w:pPr>
        <w:pStyle w:val="Heading4"/>
      </w:pPr>
      <w:r>
        <w:t xml:space="preserve">[C] All your justifications link to pleasure in general through util, not body count so you are </w:t>
      </w:r>
      <w:proofErr w:type="gramStart"/>
      <w:r>
        <w:t>definitely missing</w:t>
      </w:r>
      <w:proofErr w:type="gramEnd"/>
      <w:r>
        <w:t xml:space="preserve"> internal link </w:t>
      </w:r>
    </w:p>
    <w:p w14:paraId="7354FBA6" w14:textId="77777777" w:rsidR="008B502D" w:rsidRPr="00CB2FA4" w:rsidRDefault="008B502D" w:rsidP="008B502D"/>
    <w:p w14:paraId="1E46FC67" w14:textId="77777777" w:rsidR="008B502D" w:rsidRPr="00CB2FA4" w:rsidRDefault="008B502D" w:rsidP="008B502D">
      <w:pPr>
        <w:pStyle w:val="Heading4"/>
      </w:pPr>
      <w:r>
        <w:t xml:space="preserve">Now their fwrk proper – </w:t>
      </w:r>
    </w:p>
    <w:p w14:paraId="244DC0E1" w14:textId="77777777" w:rsidR="008B502D" w:rsidRDefault="008B502D" w:rsidP="008B502D">
      <w:pPr>
        <w:pStyle w:val="Heading4"/>
      </w:pPr>
      <w:r>
        <w:t>[1] Commodification – you commodify every single human to a value of ONE which commodifies their individuality which is a voter for safety – because it erases unconditional parts of humans like their ontological status which strips them of their humanity.</w:t>
      </w:r>
    </w:p>
    <w:p w14:paraId="55ED39D3" w14:textId="77777777" w:rsidR="008B502D" w:rsidRDefault="008B502D" w:rsidP="008B502D">
      <w:pPr>
        <w:pStyle w:val="Heading4"/>
      </w:pPr>
      <w:r>
        <w:t xml:space="preserve">[2] </w:t>
      </w:r>
      <w:proofErr w:type="gramStart"/>
      <w:r>
        <w:t>Your</w:t>
      </w:r>
      <w:proofErr w:type="gramEnd"/>
      <w:r>
        <w:t xml:space="preserve"> framing only condemns the end states of the policy meaning that all policies are permissible in their present action</w:t>
      </w:r>
    </w:p>
    <w:p w14:paraId="08D03570" w14:textId="77777777" w:rsidR="008B502D" w:rsidRDefault="008B502D" w:rsidP="008B502D">
      <w:pPr>
        <w:pStyle w:val="Heading4"/>
      </w:pPr>
      <w:r>
        <w:t xml:space="preserve">[3] Policy freeze – [A] There isn’t a body count for all policies such as tax reform which means your ethic can’t actually be actor specific [B] There is always a probability of </w:t>
      </w:r>
      <w:proofErr w:type="gramStart"/>
      <w:r>
        <w:t>extinction</w:t>
      </w:r>
      <w:proofErr w:type="gramEnd"/>
      <w:r>
        <w:t xml:space="preserve"> and they haven’t proven their probability of extinction with that of a zombie apocalypse of an asteroid destroying the world</w:t>
      </w:r>
    </w:p>
    <w:p w14:paraId="369EBEBD" w14:textId="77777777" w:rsidR="008B502D" w:rsidRDefault="008B502D" w:rsidP="008B502D">
      <w:pPr>
        <w:pStyle w:val="Heading4"/>
      </w:pPr>
      <w:r>
        <w:t xml:space="preserve">[4] That links – [A] Your idea to prevent death is for future generations which relies </w:t>
      </w:r>
      <w:proofErr w:type="gramStart"/>
      <w:r>
        <w:t>on  recreations</w:t>
      </w:r>
      <w:proofErr w:type="gramEnd"/>
      <w:r>
        <w:t xml:space="preserve"> of disability drive for an abled child [B] excludes disabled policymakers without the same cognitive deliberations from taking actions with body count</w:t>
      </w:r>
    </w:p>
    <w:p w14:paraId="03082338" w14:textId="77777777" w:rsidR="008B502D" w:rsidRPr="00936217" w:rsidRDefault="008B502D" w:rsidP="008B502D"/>
    <w:p w14:paraId="0306DF69" w14:textId="5512D48E" w:rsidR="008B502D" w:rsidRDefault="004B24F8" w:rsidP="004B24F8">
      <w:pPr>
        <w:pStyle w:val="Heading3"/>
      </w:pPr>
      <w:r>
        <w:t>Case</w:t>
      </w:r>
    </w:p>
    <w:p w14:paraId="6567FBC2" w14:textId="77777777" w:rsidR="004B24F8" w:rsidRDefault="004B24F8" w:rsidP="004B24F8">
      <w:pPr>
        <w:pStyle w:val="Heading4"/>
      </w:pPr>
      <w:r>
        <w:t>Try or die flips neg – the aff’s discourse makes war inevitable through the disability drive – only we solve</w:t>
      </w:r>
    </w:p>
    <w:p w14:paraId="61323D68" w14:textId="77777777" w:rsidR="004B24F8" w:rsidRPr="00782768" w:rsidRDefault="004B24F8" w:rsidP="004B24F8">
      <w:pPr>
        <w:spacing w:after="0" w:line="276" w:lineRule="auto"/>
        <w:jc w:val="both"/>
        <w:rPr>
          <w:sz w:val="16"/>
          <w:szCs w:val="16"/>
        </w:rPr>
      </w:pPr>
      <w:r w:rsidRPr="00A35A28">
        <w:rPr>
          <w:rStyle w:val="Style13ptBold"/>
        </w:rPr>
        <w:t xml:space="preserve">Mollow </w:t>
      </w:r>
      <w:r>
        <w:rPr>
          <w:rStyle w:val="Style13ptBold"/>
        </w:rPr>
        <w:t>15</w:t>
      </w:r>
      <w:r w:rsidRPr="00A35A28">
        <w:t xml:space="preserve"> </w:t>
      </w:r>
      <w:r w:rsidRPr="00E66EE7">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66EE7">
        <w:t>Langan</w:t>
      </w:r>
      <w:proofErr w:type="spellEnd"/>
      <w:r w:rsidRPr="00E66EE7">
        <w:t xml:space="preserve"> Professor Melinda Y. Chen Spring 2015 // </w:t>
      </w:r>
      <w:r>
        <w:t>Lex AKo</w:t>
      </w:r>
    </w:p>
    <w:p w14:paraId="5F6AA941" w14:textId="77777777" w:rsidR="004B24F8" w:rsidRPr="00782768" w:rsidRDefault="004B24F8" w:rsidP="004B24F8">
      <w:pPr>
        <w:rPr>
          <w:sz w:val="8"/>
        </w:rPr>
      </w:pPr>
      <w:r w:rsidRPr="00782768">
        <w:rPr>
          <w:rStyle w:val="StyleUnderline"/>
        </w:rPr>
        <w:t xml:space="preserve">As a means of </w:t>
      </w:r>
      <w:r w:rsidRPr="0071177A">
        <w:rPr>
          <w:rStyle w:val="StyleUnderline"/>
          <w:b/>
          <w:bCs/>
          <w:highlight w:val="green"/>
        </w:rPr>
        <w:t>exploring</w:t>
      </w:r>
      <w:r w:rsidRPr="00782768">
        <w:rPr>
          <w:rStyle w:val="StyleUnderline"/>
        </w:rPr>
        <w:t xml:space="preserve"> connections between </w:t>
      </w:r>
      <w:r w:rsidRPr="0071177A">
        <w:rPr>
          <w:rStyle w:val="StyleUnderline"/>
          <w:b/>
          <w:bCs/>
          <w:highlight w:val="green"/>
        </w:rPr>
        <w:t>sexuality and disability</w:t>
      </w:r>
      <w:r w:rsidRPr="0071177A">
        <w:rPr>
          <w:rStyle w:val="StyleUnderline"/>
          <w:highlight w:val="green"/>
        </w:rPr>
        <w:t>,</w:t>
      </w:r>
      <w:r w:rsidRPr="00782768">
        <w:rPr>
          <w:rStyle w:val="StyleUnderline"/>
        </w:rPr>
        <w:t xml:space="preserve"> this project theorizes a psychoanalytic concept to which </w:t>
      </w:r>
      <w:r w:rsidRPr="0071177A">
        <w:rPr>
          <w:rStyle w:val="StyleUnderline"/>
          <w:b/>
          <w:bCs/>
          <w:highlight w:val="green"/>
        </w:rPr>
        <w:t>I have given the</w:t>
      </w:r>
      <w:r w:rsidRPr="00782768">
        <w:rPr>
          <w:rStyle w:val="StyleUnderline"/>
          <w:b/>
          <w:bCs/>
        </w:rPr>
        <w:t xml:space="preserve"> name</w:t>
      </w:r>
      <w:r w:rsidRPr="00782768">
        <w:rPr>
          <w:b/>
          <w:bCs/>
          <w:sz w:val="8"/>
        </w:rPr>
        <w:t xml:space="preserve"> “</w:t>
      </w:r>
      <w:r w:rsidRPr="00782768">
        <w:rPr>
          <w:b/>
          <w:bCs/>
          <w:u w:val="single"/>
        </w:rPr>
        <w:t xml:space="preserve">the </w:t>
      </w:r>
      <w:r w:rsidRPr="0071177A">
        <w:rPr>
          <w:b/>
          <w:bCs/>
          <w:highlight w:val="green"/>
          <w:u w:val="single"/>
        </w:rPr>
        <w:t>disability drive</w:t>
      </w:r>
      <w:r w:rsidRPr="0071177A">
        <w:rPr>
          <w:highlight w:val="green"/>
          <w:u w:val="single"/>
        </w:rPr>
        <w:t>.</w:t>
      </w:r>
      <w:r w:rsidRPr="00782768">
        <w:rPr>
          <w:u w:val="single"/>
        </w:rPr>
        <w:t>”6 I define the</w:t>
      </w:r>
      <w:r w:rsidRPr="00782768">
        <w:rPr>
          <w:sz w:val="8"/>
        </w:rPr>
        <w:t xml:space="preserve"> disability drive as an eroticized </w:t>
      </w:r>
      <w:r w:rsidRPr="0071177A">
        <w:rPr>
          <w:b/>
          <w:bCs/>
          <w:highlight w:val="green"/>
          <w:u w:val="single"/>
        </w:rPr>
        <w:t>compulsion toward disability</w:t>
      </w:r>
      <w:r w:rsidRPr="0071177A">
        <w:rPr>
          <w:highlight w:val="green"/>
          <w:u w:val="single"/>
        </w:rPr>
        <w:t>,</w:t>
      </w:r>
      <w:r w:rsidRPr="00782768">
        <w:rPr>
          <w:u w:val="single"/>
        </w:rPr>
        <w:t xml:space="preserve"> and I argue that this compulsion may be an intrinsic element </w:t>
      </w:r>
      <w:r w:rsidRPr="0071177A">
        <w:rPr>
          <w:b/>
          <w:bCs/>
          <w:highlight w:val="green"/>
          <w:u w:val="single"/>
        </w:rPr>
        <w:t>of</w:t>
      </w:r>
      <w:r w:rsidRPr="00782768">
        <w:rPr>
          <w:u w:val="single"/>
        </w:rPr>
        <w:t xml:space="preserve"> most subjects‟ </w:t>
      </w:r>
      <w:r w:rsidRPr="0071177A">
        <w:rPr>
          <w:b/>
          <w:bCs/>
          <w:highlight w:val="green"/>
          <w:u w:val="single"/>
        </w:rPr>
        <w:t>psychic lives</w:t>
      </w:r>
      <w:r w:rsidRPr="00782768">
        <w:rPr>
          <w:sz w:val="8"/>
        </w:rPr>
        <w:t xml:space="preserve">. My term “the disability drive” is </w:t>
      </w:r>
      <w:r w:rsidRPr="00782768">
        <w:rPr>
          <w:u w:val="single"/>
        </w:rPr>
        <w:t xml:space="preserve">intended to inaugurate a renaming and a rethinking of </w:t>
      </w:r>
      <w:proofErr w:type="spellStart"/>
      <w:r w:rsidRPr="00782768">
        <w:rPr>
          <w:u w:val="single"/>
        </w:rPr>
        <w:t>Freud‟s</w:t>
      </w:r>
      <w:proofErr w:type="spellEnd"/>
      <w:r w:rsidRPr="00782768">
        <w:rPr>
          <w:u w:val="single"/>
        </w:rPr>
        <w:t xml:space="preserve"> influential notion of a “</w:t>
      </w:r>
      <w:r w:rsidRPr="0071177A">
        <w:rPr>
          <w:b/>
          <w:bCs/>
          <w:highlight w:val="green"/>
          <w:u w:val="single"/>
        </w:rPr>
        <w:t>death drive”</w:t>
      </w:r>
      <w:r w:rsidRPr="00782768">
        <w:rPr>
          <w:b/>
          <w:bCs/>
          <w:u w:val="single"/>
        </w:rPr>
        <w:t xml:space="preserve">—an idea that, as we shall see, has as much </w:t>
      </w:r>
      <w:r w:rsidRPr="0071177A">
        <w:rPr>
          <w:b/>
          <w:bCs/>
          <w:highlight w:val="green"/>
          <w:u w:val="single"/>
        </w:rPr>
        <w:t>to</w:t>
      </w:r>
      <w:r w:rsidRPr="00782768">
        <w:rPr>
          <w:b/>
          <w:bCs/>
          <w:u w:val="single"/>
        </w:rPr>
        <w:t xml:space="preserve"> do with </w:t>
      </w:r>
      <w:r w:rsidRPr="0071177A">
        <w:rPr>
          <w:b/>
          <w:bCs/>
          <w:highlight w:val="green"/>
          <w:u w:val="single"/>
        </w:rPr>
        <w:t>disability</w:t>
      </w:r>
      <w:r w:rsidRPr="00782768">
        <w:rPr>
          <w:rStyle w:val="StyleUnderline"/>
        </w:rPr>
        <w:t xml:space="preserve"> as with death. </w:t>
      </w:r>
      <w:proofErr w:type="spellStart"/>
      <w:r w:rsidRPr="00782768">
        <w:rPr>
          <w:rStyle w:val="StyleUnderline"/>
        </w:rPr>
        <w:t>Freud‟s</w:t>
      </w:r>
      <w:proofErr w:type="spellEnd"/>
      <w:r w:rsidRPr="00782768">
        <w:rPr>
          <w:rStyle w:val="StyleUnderline"/>
        </w:rPr>
        <w:t xml:space="preserve"> theory of the death drive emerged in part from his efforts </w:t>
      </w:r>
      <w:r w:rsidRPr="0071177A">
        <w:rPr>
          <w:rStyle w:val="StyleUnderline"/>
          <w:b/>
          <w:bCs/>
          <w:highlight w:val="green"/>
        </w:rPr>
        <w:t>to</w:t>
      </w:r>
      <w:r w:rsidRPr="00782768">
        <w:rPr>
          <w:rStyle w:val="StyleUnderline"/>
          <w:b/>
          <w:bCs/>
        </w:rPr>
        <w:t xml:space="preserve"> understand</w:t>
      </w:r>
      <w:r w:rsidRPr="00782768">
        <w:rPr>
          <w:b/>
          <w:bCs/>
          <w:sz w:val="8"/>
        </w:rPr>
        <w:t xml:space="preserve"> </w:t>
      </w:r>
      <w:r w:rsidRPr="0071177A">
        <w:rPr>
          <w:b/>
          <w:bCs/>
          <w:highlight w:val="green"/>
          <w:u w:val="single"/>
        </w:rPr>
        <w:t>why humans</w:t>
      </w:r>
      <w:r w:rsidRPr="00782768">
        <w:rPr>
          <w:u w:val="single"/>
        </w:rPr>
        <w:t xml:space="preserve"> act in ways that make us unhappy. Why do we</w:t>
      </w:r>
      <w:r w:rsidRPr="00782768">
        <w:rPr>
          <w:sz w:val="8"/>
        </w:rPr>
        <w:t xml:space="preserve"> </w:t>
      </w:r>
      <w:r w:rsidRPr="0071177A">
        <w:rPr>
          <w:b/>
          <w:bCs/>
          <w:highlight w:val="green"/>
          <w:u w:val="single"/>
        </w:rPr>
        <w:t>murder</w:t>
      </w:r>
      <w:r w:rsidRPr="00782768">
        <w:rPr>
          <w:u w:val="single"/>
        </w:rPr>
        <w:t xml:space="preserve">, commit suicide, </w:t>
      </w:r>
      <w:r w:rsidRPr="0071177A">
        <w:rPr>
          <w:b/>
          <w:bCs/>
          <w:highlight w:val="green"/>
          <w:u w:val="single"/>
        </w:rPr>
        <w:t>fight</w:t>
      </w:r>
      <w:r w:rsidRPr="0071177A">
        <w:rPr>
          <w:highlight w:val="green"/>
          <w:u w:val="single"/>
        </w:rPr>
        <w:t xml:space="preserve"> wars</w:t>
      </w:r>
      <w:r w:rsidRPr="0071177A">
        <w:rPr>
          <w:sz w:val="8"/>
          <w:highlight w:val="green"/>
        </w:rPr>
        <w:t>,</w:t>
      </w:r>
      <w:r w:rsidRPr="00782768">
        <w:rPr>
          <w:sz w:val="8"/>
        </w:rPr>
        <w:t xml:space="preserve"> fall in love with people who we know will disappoint us, and </w:t>
      </w:r>
      <w:r w:rsidRPr="0071177A">
        <w:rPr>
          <w:b/>
          <w:bCs/>
          <w:highlight w:val="green"/>
          <w:u w:val="single"/>
        </w:rPr>
        <w:t>return in</w:t>
      </w:r>
      <w:r w:rsidRPr="00782768">
        <w:rPr>
          <w:b/>
          <w:bCs/>
          <w:u w:val="single"/>
        </w:rPr>
        <w:t xml:space="preserve"> our dreams to </w:t>
      </w:r>
      <w:r w:rsidRPr="0071177A">
        <w:rPr>
          <w:b/>
          <w:bCs/>
          <w:highlight w:val="green"/>
          <w:u w:val="single"/>
        </w:rPr>
        <w:t>traumatizing scenarios</w:t>
      </w:r>
      <w:r w:rsidRPr="0071177A">
        <w:rPr>
          <w:sz w:val="8"/>
          <w:highlight w:val="green"/>
        </w:rPr>
        <w:t>?</w:t>
      </w:r>
      <w:r w:rsidRPr="00782768">
        <w:rPr>
          <w:sz w:val="8"/>
        </w:rPr>
        <w:t xml:space="preserve"> The answers to these questions, Freud suggested, lie in the structure of the psyche. Freud posited a </w:t>
      </w:r>
      <w:r w:rsidRPr="00782768">
        <w:rPr>
          <w:u w:val="single"/>
        </w:rPr>
        <w:t xml:space="preserve">subjectivity intrinsically </w:t>
      </w:r>
      <w:r w:rsidRPr="0071177A">
        <w:rPr>
          <w:b/>
          <w:bCs/>
          <w:highlight w:val="green"/>
          <w:u w:val="single"/>
        </w:rPr>
        <w:t>divided against itself</w:t>
      </w:r>
      <w:r w:rsidRPr="0047377C">
        <w:rPr>
          <w:b/>
          <w:bCs/>
          <w:u w:val="single"/>
        </w:rPr>
        <w:t xml:space="preserve">, the </w:t>
      </w:r>
      <w:proofErr w:type="spellStart"/>
      <w:r w:rsidRPr="0047377C">
        <w:rPr>
          <w:b/>
          <w:bCs/>
          <w:u w:val="single"/>
        </w:rPr>
        <w:t>ego‟s</w:t>
      </w:r>
      <w:proofErr w:type="spellEnd"/>
      <w:r w:rsidRPr="0047377C">
        <w:rPr>
          <w:b/>
          <w:bCs/>
          <w:u w:val="single"/>
        </w:rPr>
        <w:t xml:space="preserve"> instincts for pleasure and self-preservation</w:t>
      </w:r>
      <w:r w:rsidRPr="00782768">
        <w:rPr>
          <w:u w:val="single"/>
        </w:rPr>
        <w:t xml:space="preserve"> competing with a puzzling component of mental life</w:t>
      </w:r>
      <w:r w:rsidRPr="00782768">
        <w:rPr>
          <w:sz w:val="8"/>
        </w:rPr>
        <w:t xml:space="preserve"> that continually pulls subjects away from what would seem to be rational self-interest and the desire for pleasure. To this aspect of the psychic structure, Freud gave the name “the death drive.” But the death drive does not primarily refer to biological death. Instead, </w:t>
      </w:r>
      <w:r w:rsidRPr="00782768">
        <w:rPr>
          <w:u w:val="single"/>
        </w:rPr>
        <w:t xml:space="preserve">the </w:t>
      </w:r>
      <w:r w:rsidRPr="0071177A">
        <w:rPr>
          <w:b/>
          <w:bCs/>
          <w:highlight w:val="green"/>
          <w:u w:val="single"/>
        </w:rPr>
        <w:t>drive entails the death of</w:t>
      </w:r>
      <w:r w:rsidRPr="0047377C">
        <w:rPr>
          <w:b/>
          <w:bCs/>
          <w:u w:val="single"/>
        </w:rPr>
        <w:t xml:space="preserve"> the </w:t>
      </w:r>
      <w:proofErr w:type="spellStart"/>
      <w:r w:rsidRPr="0047377C">
        <w:rPr>
          <w:b/>
          <w:bCs/>
          <w:u w:val="single"/>
        </w:rPr>
        <w:t>subject‟s</w:t>
      </w:r>
      <w:proofErr w:type="spellEnd"/>
      <w:r w:rsidRPr="0047377C">
        <w:rPr>
          <w:b/>
          <w:bCs/>
          <w:u w:val="single"/>
        </w:rPr>
        <w:t xml:space="preserve"> </w:t>
      </w:r>
      <w:r w:rsidRPr="0071177A">
        <w:rPr>
          <w:b/>
          <w:bCs/>
          <w:highlight w:val="green"/>
          <w:u w:val="single"/>
        </w:rPr>
        <w:t>ego</w:t>
      </w:r>
      <w:r w:rsidRPr="0047377C">
        <w:rPr>
          <w:b/>
          <w:bCs/>
          <w:u w:val="single"/>
        </w:rPr>
        <w:t>,</w:t>
      </w:r>
      <w:r w:rsidRPr="00782768">
        <w:rPr>
          <w:u w:val="single"/>
        </w:rPr>
        <w:t xml:space="preserve"> or socially legible self. Whereas the term “ego” stands for the parts of </w:t>
      </w:r>
      <w:proofErr w:type="spellStart"/>
      <w:r w:rsidRPr="00782768">
        <w:rPr>
          <w:u w:val="single"/>
        </w:rPr>
        <w:t>one‟s</w:t>
      </w:r>
      <w:proofErr w:type="spellEnd"/>
      <w:r w:rsidRPr="00782768">
        <w:rPr>
          <w:u w:val="single"/>
        </w:rPr>
        <w:t xml:space="preserve"> self</w:t>
      </w:r>
      <w:r w:rsidRPr="00782768">
        <w:rPr>
          <w:sz w:val="8"/>
        </w:rPr>
        <w:t xml:space="preserve"> that one can recognize and represent, the phrase “the death drive” signifies those parts of the subject that cannot be represented.7 The destruction of the ego toward which 2 the death drive tends does not involve the death of the subject per se, since a corollary of </w:t>
      </w:r>
      <w:proofErr w:type="spellStart"/>
      <w:r w:rsidRPr="00782768">
        <w:rPr>
          <w:sz w:val="8"/>
        </w:rPr>
        <w:t>Freud‟s</w:t>
      </w:r>
      <w:proofErr w:type="spellEnd"/>
      <w:r w:rsidRPr="00782768">
        <w:rPr>
          <w:sz w:val="8"/>
        </w:rPr>
        <w:t xml:space="preserve"> theory of the drive is that the ego is only one part of the self. </w:t>
      </w:r>
      <w:r w:rsidRPr="00782768">
        <w:rPr>
          <w:u w:val="single"/>
        </w:rPr>
        <w:t xml:space="preserve">The </w:t>
      </w:r>
      <w:r w:rsidRPr="0047377C">
        <w:rPr>
          <w:b/>
          <w:bCs/>
          <w:u w:val="single"/>
        </w:rPr>
        <w:t xml:space="preserve">desires that a subject </w:t>
      </w:r>
      <w:proofErr w:type="gramStart"/>
      <w:r w:rsidRPr="0047377C">
        <w:rPr>
          <w:b/>
          <w:bCs/>
          <w:u w:val="single"/>
        </w:rPr>
        <w:t>is able to</w:t>
      </w:r>
      <w:proofErr w:type="gramEnd"/>
      <w:r w:rsidRPr="0047377C">
        <w:rPr>
          <w:b/>
          <w:bCs/>
          <w:u w:val="single"/>
        </w:rPr>
        <w:t xml:space="preserve"> recognize as </w:t>
      </w:r>
      <w:r w:rsidRPr="0071177A">
        <w:rPr>
          <w:b/>
          <w:bCs/>
          <w:highlight w:val="green"/>
          <w:u w:val="single"/>
        </w:rPr>
        <w:t>belonging to</w:t>
      </w:r>
      <w:r w:rsidRPr="0047377C">
        <w:rPr>
          <w:b/>
          <w:bCs/>
          <w:u w:val="single"/>
        </w:rPr>
        <w:t xml:space="preserve"> itself take shape within the </w:t>
      </w:r>
      <w:r w:rsidRPr="0071177A">
        <w:rPr>
          <w:b/>
          <w:bCs/>
          <w:highlight w:val="green"/>
          <w:u w:val="single"/>
        </w:rPr>
        <w:t>realm of</w:t>
      </w:r>
      <w:r w:rsidRPr="0047377C">
        <w:rPr>
          <w:b/>
          <w:bCs/>
          <w:u w:val="single"/>
        </w:rPr>
        <w:t xml:space="preserve"> the </w:t>
      </w:r>
      <w:r w:rsidRPr="0071177A">
        <w:rPr>
          <w:b/>
          <w:bCs/>
          <w:highlight w:val="green"/>
          <w:u w:val="single"/>
        </w:rPr>
        <w:t>ego</w:t>
      </w:r>
      <w:r w:rsidRPr="00782768">
        <w:rPr>
          <w:u w:val="single"/>
        </w:rPr>
        <w:t xml:space="preserve">, but subjects are also compelled in ways that may be felt as hostile or threatening to the ego. “The </w:t>
      </w:r>
      <w:r w:rsidRPr="0047377C">
        <w:rPr>
          <w:b/>
          <w:bCs/>
          <w:u w:val="single"/>
        </w:rPr>
        <w:t xml:space="preserve">death </w:t>
      </w:r>
      <w:r w:rsidRPr="0071177A">
        <w:rPr>
          <w:b/>
          <w:bCs/>
          <w:highlight w:val="green"/>
          <w:u w:val="single"/>
        </w:rPr>
        <w:t>drive</w:t>
      </w:r>
      <w:r w:rsidRPr="0047377C">
        <w:rPr>
          <w:b/>
          <w:bCs/>
          <w:u w:val="single"/>
        </w:rPr>
        <w:t xml:space="preserve">” is </w:t>
      </w:r>
      <w:proofErr w:type="spellStart"/>
      <w:r w:rsidRPr="0047377C">
        <w:rPr>
          <w:b/>
          <w:bCs/>
          <w:u w:val="single"/>
        </w:rPr>
        <w:t>Freud‟s</w:t>
      </w:r>
      <w:proofErr w:type="spellEnd"/>
      <w:r w:rsidRPr="0047377C">
        <w:rPr>
          <w:b/>
          <w:bCs/>
          <w:u w:val="single"/>
        </w:rPr>
        <w:t xml:space="preserve"> name for that force that </w:t>
      </w:r>
      <w:r w:rsidRPr="0071177A">
        <w:rPr>
          <w:b/>
          <w:bCs/>
          <w:highlight w:val="green"/>
          <w:u w:val="single"/>
        </w:rPr>
        <w:t>goes “beyond” the ego, undercutting</w:t>
      </w:r>
      <w:r w:rsidRPr="0047377C">
        <w:rPr>
          <w:b/>
          <w:bCs/>
          <w:u w:val="single"/>
        </w:rPr>
        <w:t xml:space="preserve"> its self-</w:t>
      </w:r>
      <w:r w:rsidRPr="0071177A">
        <w:rPr>
          <w:b/>
          <w:bCs/>
          <w:highlight w:val="green"/>
          <w:u w:val="single"/>
        </w:rPr>
        <w:t>interest</w:t>
      </w:r>
      <w:r w:rsidRPr="00782768">
        <w:rPr>
          <w:sz w:val="8"/>
        </w:rPr>
        <w:t xml:space="preserve"> and interfering with its efforts to secure pleasure. In undermining what our egos think they want, the death drive brings about not biological death but instead experiences that are closely related to disability. </w:t>
      </w:r>
    </w:p>
    <w:p w14:paraId="4E712367" w14:textId="77777777" w:rsidR="004B24F8" w:rsidRPr="004B24F8" w:rsidRDefault="004B24F8" w:rsidP="004B24F8"/>
    <w:p w14:paraId="5958E961" w14:textId="77777777" w:rsidR="004B24F8" w:rsidRPr="007C453D" w:rsidRDefault="004B24F8" w:rsidP="004B24F8">
      <w:pPr>
        <w:pStyle w:val="Heading4"/>
      </w:pPr>
      <w:r>
        <w:t xml:space="preserve">Discourse of </w:t>
      </w:r>
      <w:proofErr w:type="gramStart"/>
      <w:r>
        <w:t>large scale</w:t>
      </w:r>
      <w:proofErr w:type="gramEnd"/>
      <w:r>
        <w:t xml:space="preserve"> impacts</w:t>
      </w:r>
      <w:r w:rsidRPr="007C453D">
        <w:t xml:space="preserve"> </w:t>
      </w:r>
      <w:r>
        <w:t xml:space="preserve">and militancy </w:t>
      </w:r>
      <w:r w:rsidRPr="007C453D">
        <w:t xml:space="preserve">exclude epistemologies of disability </w:t>
      </w:r>
      <w:r>
        <w:t>and</w:t>
      </w:r>
      <w:r w:rsidRPr="007C453D">
        <w:t xml:space="preserve"> magnify the</w:t>
      </w:r>
      <w:r>
        <w:t>ir own</w:t>
      </w:r>
      <w:r w:rsidRPr="007C453D">
        <w:t xml:space="preserve"> impacts</w:t>
      </w:r>
    </w:p>
    <w:p w14:paraId="42FE0FF2" w14:textId="77777777" w:rsidR="004B24F8" w:rsidRPr="007C453D" w:rsidRDefault="004B24F8" w:rsidP="004B24F8">
      <w:pPr>
        <w:spacing w:after="0"/>
        <w:rPr>
          <w:rFonts w:ascii="Times New Roman" w:hAnsi="Times New Roman"/>
        </w:rPr>
      </w:pPr>
      <w:r w:rsidRPr="000C0176">
        <w:rPr>
          <w:rStyle w:val="Style13ptBold"/>
        </w:rPr>
        <w:t xml:space="preserve">Soldatic </w:t>
      </w:r>
      <w:r>
        <w:rPr>
          <w:rStyle w:val="Style13ptBold"/>
        </w:rPr>
        <w:t>&amp;</w:t>
      </w:r>
      <w:r w:rsidRPr="000C0176">
        <w:rPr>
          <w:rStyle w:val="Style13ptBold"/>
        </w:rPr>
        <w:t xml:space="preserve"> Biyanwila 06</w:t>
      </w:r>
      <w:r w:rsidRPr="00274BA6">
        <w:t xml:space="preserve"> [Karen and Janaka Graduate School of Education; </w:t>
      </w:r>
      <w:proofErr w:type="spellStart"/>
      <w:r w:rsidRPr="00274BA6">
        <w:t>Organisational</w:t>
      </w:r>
      <w:proofErr w:type="spellEnd"/>
      <w:r w:rsidRPr="00274BA6">
        <w:t xml:space="preserve"> and Labour </w:t>
      </w:r>
      <w:proofErr w:type="spellStart"/>
      <w:proofErr w:type="gramStart"/>
      <w:r w:rsidRPr="00274BA6">
        <w:t>Studies;University</w:t>
      </w:r>
      <w:proofErr w:type="spellEnd"/>
      <w:proofErr w:type="gramEnd"/>
      <w:r w:rsidRPr="00274BA6">
        <w:t xml:space="preserve"> of Western Australia, disability and Development: A Critical Southern Standpointon Able-Bodied Masculinity, T ASA Conference 2006, University of Western Australia &amp; Murdoch University, 4-7 December 2006 TASA 2006 Conference Proceedings] //Lex AKo</w:t>
      </w:r>
    </w:p>
    <w:p w14:paraId="27B68B5C" w14:textId="77777777" w:rsidR="004B24F8" w:rsidRPr="00C71F12" w:rsidRDefault="004B24F8" w:rsidP="004B24F8">
      <w:pPr>
        <w:rPr>
          <w:rFonts w:asciiTheme="minorHAnsi" w:hAnsiTheme="minorHAnsi" w:cstheme="minorHAnsi"/>
          <w:b/>
          <w:bCs/>
          <w:u w:val="single"/>
        </w:rPr>
      </w:pPr>
      <w:r w:rsidRPr="00C71F12">
        <w:rPr>
          <w:rFonts w:asciiTheme="minorHAnsi" w:hAnsiTheme="minorHAnsi" w:cstheme="minorHAnsi"/>
          <w:sz w:val="8"/>
        </w:rPr>
        <w:t xml:space="preserve">Although most of the world’s disabled population lives in the South, there is </w:t>
      </w:r>
      <w:proofErr w:type="spellStart"/>
      <w:proofErr w:type="gramStart"/>
      <w:r w:rsidRPr="00C71F12">
        <w:rPr>
          <w:rFonts w:asciiTheme="minorHAnsi" w:hAnsiTheme="minorHAnsi" w:cstheme="minorHAnsi"/>
          <w:sz w:val="8"/>
        </w:rPr>
        <w:t>higher“</w:t>
      </w:r>
      <w:proofErr w:type="gramEnd"/>
      <w:r w:rsidRPr="00C71F12">
        <w:rPr>
          <w:rFonts w:asciiTheme="minorHAnsi" w:hAnsiTheme="minorHAnsi" w:cstheme="minorHAnsi"/>
          <w:sz w:val="8"/>
        </w:rPr>
        <w:t>incidence</w:t>
      </w:r>
      <w:proofErr w:type="spellEnd"/>
      <w:r w:rsidRPr="00C71F12">
        <w:rPr>
          <w:rFonts w:asciiTheme="minorHAnsi" w:hAnsiTheme="minorHAnsi" w:cstheme="minorHAnsi"/>
          <w:sz w:val="8"/>
        </w:rPr>
        <w:t xml:space="preserve"> of reported impairment” in the North (Barnes and Mercer, 2005: 2).According to the World Bank (2005), there are 600 million disabled people globally, of whom 400 million live in the South. As opposed to the North, life expectancies </w:t>
      </w:r>
      <w:proofErr w:type="spellStart"/>
      <w:r w:rsidRPr="00C71F12">
        <w:rPr>
          <w:rFonts w:asciiTheme="minorHAnsi" w:hAnsiTheme="minorHAnsi" w:cstheme="minorHAnsi"/>
          <w:sz w:val="8"/>
        </w:rPr>
        <w:t>areshorter</w:t>
      </w:r>
      <w:proofErr w:type="spellEnd"/>
      <w:r w:rsidRPr="00C71F12">
        <w:rPr>
          <w:rFonts w:asciiTheme="minorHAnsi" w:hAnsiTheme="minorHAnsi" w:cstheme="minorHAnsi"/>
          <w:sz w:val="8"/>
        </w:rPr>
        <w:t xml:space="preserve"> in the South, there are limited health and support services, and some </w:t>
      </w:r>
      <w:proofErr w:type="gramStart"/>
      <w:r w:rsidRPr="00C71F12">
        <w:rPr>
          <w:rFonts w:asciiTheme="minorHAnsi" w:hAnsiTheme="minorHAnsi" w:cstheme="minorHAnsi"/>
          <w:sz w:val="8"/>
        </w:rPr>
        <w:t>conditions(</w:t>
      </w:r>
      <w:proofErr w:type="gramEnd"/>
      <w:r w:rsidRPr="00C71F12">
        <w:rPr>
          <w:rFonts w:asciiTheme="minorHAnsi" w:hAnsiTheme="minorHAnsi" w:cstheme="minorHAnsi"/>
          <w:sz w:val="8"/>
        </w:rPr>
        <w:t xml:space="preserve">such as dyslexia) are not considered as impairments (Barnes and Mercer, 2005). </w:t>
      </w:r>
      <w:proofErr w:type="spellStart"/>
      <w:r w:rsidRPr="00C71F12">
        <w:rPr>
          <w:rFonts w:asciiTheme="minorHAnsi" w:hAnsiTheme="minorHAnsi" w:cstheme="minorHAnsi"/>
          <w:sz w:val="8"/>
        </w:rPr>
        <w:t>Thereare</w:t>
      </w:r>
      <w:proofErr w:type="spellEnd"/>
      <w:r w:rsidRPr="00C71F12">
        <w:rPr>
          <w:rFonts w:asciiTheme="minorHAnsi" w:hAnsiTheme="minorHAnsi" w:cstheme="minorHAnsi"/>
          <w:sz w:val="8"/>
        </w:rPr>
        <w:t xml:space="preserve"> a range of preventable impairments that are caused by lack of access to </w:t>
      </w:r>
      <w:proofErr w:type="spellStart"/>
      <w:r w:rsidRPr="00C71F12">
        <w:rPr>
          <w:rFonts w:asciiTheme="minorHAnsi" w:hAnsiTheme="minorHAnsi" w:cstheme="minorHAnsi"/>
          <w:sz w:val="8"/>
        </w:rPr>
        <w:t>basicamenities</w:t>
      </w:r>
      <w:proofErr w:type="spellEnd"/>
      <w:r w:rsidRPr="00C71F12">
        <w:rPr>
          <w:rFonts w:asciiTheme="minorHAnsi" w:hAnsiTheme="minorHAnsi" w:cstheme="minorHAnsi"/>
          <w:sz w:val="8"/>
        </w:rPr>
        <w:t xml:space="preserve"> such as safe water, sanitation, electricity, and health services. The limits of state capacities to regulate and extend social provisions depict how the promotion of international competitiveness has enhanced the power of private insurance and drug(pharmaceutical) companies in driving disability policy (Albrecht and Bury, 2001</w:t>
      </w:r>
      <w:proofErr w:type="gramStart"/>
      <w:r w:rsidRPr="00C71F12">
        <w:rPr>
          <w:rFonts w:asciiTheme="minorHAnsi" w:hAnsiTheme="minorHAnsi" w:cstheme="minorHAnsi"/>
          <w:sz w:val="8"/>
        </w:rPr>
        <w:t>).Disability</w:t>
      </w:r>
      <w:proofErr w:type="gramEnd"/>
      <w:r w:rsidRPr="00C71F12">
        <w:rPr>
          <w:rFonts w:asciiTheme="minorHAnsi" w:hAnsiTheme="minorHAnsi" w:cstheme="minorHAnsi"/>
          <w:sz w:val="8"/>
        </w:rPr>
        <w:t xml:space="preserve"> in the South is situated in a subordinated status within the global </w:t>
      </w:r>
      <w:proofErr w:type="spellStart"/>
      <w:r w:rsidRPr="00C71F12">
        <w:rPr>
          <w:rFonts w:asciiTheme="minorHAnsi" w:hAnsiTheme="minorHAnsi" w:cstheme="minorHAnsi"/>
          <w:sz w:val="8"/>
        </w:rPr>
        <w:t>disabilitymarketplace</w:t>
      </w:r>
      <w:proofErr w:type="spellEnd"/>
      <w:r w:rsidRPr="00C71F12">
        <w:rPr>
          <w:rFonts w:asciiTheme="minorHAnsi" w:hAnsiTheme="minorHAnsi" w:cstheme="minorHAnsi"/>
          <w:sz w:val="8"/>
        </w:rPr>
        <w:t xml:space="preserve">. The market for rehabilitation goods and services related to disability </w:t>
      </w:r>
      <w:proofErr w:type="spellStart"/>
      <w:r w:rsidRPr="00C71F12">
        <w:rPr>
          <w:rFonts w:asciiTheme="minorHAnsi" w:hAnsiTheme="minorHAnsi" w:cstheme="minorHAnsi"/>
          <w:sz w:val="8"/>
        </w:rPr>
        <w:t>isdominated</w:t>
      </w:r>
      <w:proofErr w:type="spellEnd"/>
      <w:r w:rsidRPr="00C71F12">
        <w:rPr>
          <w:rFonts w:asciiTheme="minorHAnsi" w:hAnsiTheme="minorHAnsi" w:cstheme="minorHAnsi"/>
          <w:sz w:val="8"/>
        </w:rPr>
        <w:t xml:space="preserve"> by the interests of TNCs, particularly insurance and drug (pharmaceutical)companies. Major drug and medical supply companies are expanding into the </w:t>
      </w:r>
      <w:proofErr w:type="spellStart"/>
      <w:r w:rsidRPr="00C71F12">
        <w:rPr>
          <w:rFonts w:asciiTheme="minorHAnsi" w:hAnsiTheme="minorHAnsi" w:cstheme="minorHAnsi"/>
          <w:sz w:val="8"/>
        </w:rPr>
        <w:t>Southpromoting</w:t>
      </w:r>
      <w:proofErr w:type="spellEnd"/>
      <w:r w:rsidRPr="00C71F12">
        <w:rPr>
          <w:rFonts w:asciiTheme="minorHAnsi" w:hAnsiTheme="minorHAnsi" w:cstheme="minorHAnsi"/>
          <w:sz w:val="8"/>
        </w:rPr>
        <w:t xml:space="preserve"> deregulation and privatization of the health sectors. The current North-</w:t>
      </w:r>
      <w:proofErr w:type="spellStart"/>
      <w:r w:rsidRPr="00C71F12">
        <w:rPr>
          <w:rFonts w:asciiTheme="minorHAnsi" w:hAnsiTheme="minorHAnsi" w:cstheme="minorHAnsi"/>
          <w:sz w:val="8"/>
        </w:rPr>
        <w:t>Southtensions</w:t>
      </w:r>
      <w:proofErr w:type="spellEnd"/>
      <w:r w:rsidRPr="00C71F12">
        <w:rPr>
          <w:rFonts w:asciiTheme="minorHAnsi" w:hAnsiTheme="minorHAnsi" w:cstheme="minorHAnsi"/>
          <w:sz w:val="8"/>
        </w:rPr>
        <w:t xml:space="preserve"> over intellectual property issues and prices of essential medicines, </w:t>
      </w:r>
      <w:proofErr w:type="spellStart"/>
      <w:r w:rsidRPr="00C71F12">
        <w:rPr>
          <w:rFonts w:asciiTheme="minorHAnsi" w:hAnsiTheme="minorHAnsi" w:cstheme="minorHAnsi"/>
          <w:sz w:val="8"/>
        </w:rPr>
        <w:t>particularlyHIV</w:t>
      </w:r>
      <w:proofErr w:type="spellEnd"/>
      <w:r w:rsidRPr="00C71F12">
        <w:rPr>
          <w:rFonts w:asciiTheme="minorHAnsi" w:hAnsiTheme="minorHAnsi" w:cstheme="minorHAnsi"/>
          <w:sz w:val="8"/>
        </w:rPr>
        <w:t xml:space="preserve">/AIDS drugs, highlight the role of TNCs as well as the WTO in shaping the </w:t>
      </w:r>
      <w:proofErr w:type="spellStart"/>
      <w:r w:rsidRPr="00C71F12">
        <w:rPr>
          <w:rFonts w:asciiTheme="minorHAnsi" w:hAnsiTheme="minorHAnsi" w:cstheme="minorHAnsi"/>
          <w:sz w:val="8"/>
        </w:rPr>
        <w:t>globaldisability</w:t>
      </w:r>
      <w:proofErr w:type="spellEnd"/>
      <w:r w:rsidRPr="00C71F12">
        <w:rPr>
          <w:rFonts w:asciiTheme="minorHAnsi" w:hAnsiTheme="minorHAnsi" w:cstheme="minorHAnsi"/>
          <w:sz w:val="8"/>
        </w:rPr>
        <w:t xml:space="preserve"> </w:t>
      </w:r>
      <w:proofErr w:type="gramStart"/>
      <w:r w:rsidRPr="00C71F12">
        <w:rPr>
          <w:rFonts w:asciiTheme="minorHAnsi" w:hAnsiTheme="minorHAnsi" w:cstheme="minorHAnsi"/>
          <w:sz w:val="8"/>
        </w:rPr>
        <w:t>market place</w:t>
      </w:r>
      <w:proofErr w:type="gramEnd"/>
      <w:r w:rsidRPr="00C71F12">
        <w:rPr>
          <w:rFonts w:asciiTheme="minorHAnsi" w:hAnsiTheme="minorHAnsi" w:cstheme="minorHAnsi"/>
          <w:sz w:val="8"/>
        </w:rPr>
        <w:t xml:space="preserve">. </w:t>
      </w:r>
      <w:r w:rsidRPr="00C71F12">
        <w:rPr>
          <w:rFonts w:asciiTheme="minorHAnsi" w:hAnsiTheme="minorHAnsi" w:cstheme="minorHAnsi"/>
          <w:u w:val="single"/>
        </w:rPr>
        <w:t xml:space="preserve">While </w:t>
      </w:r>
      <w:r w:rsidRPr="0071177A">
        <w:rPr>
          <w:rFonts w:asciiTheme="minorHAnsi" w:hAnsiTheme="minorHAnsi" w:cstheme="minorHAnsi"/>
          <w:b/>
          <w:bCs/>
          <w:highlight w:val="green"/>
          <w:u w:val="single"/>
        </w:rPr>
        <w:t>subordinating</w:t>
      </w:r>
      <w:r w:rsidRPr="00C71F12">
        <w:rPr>
          <w:rFonts w:asciiTheme="minorHAnsi" w:hAnsiTheme="minorHAnsi" w:cstheme="minorHAnsi"/>
          <w:b/>
          <w:bCs/>
          <w:u w:val="single"/>
        </w:rPr>
        <w:t xml:space="preserve"> the needs of </w:t>
      </w:r>
      <w:r w:rsidRPr="0071177A">
        <w:rPr>
          <w:rFonts w:asciiTheme="minorHAnsi" w:hAnsiTheme="minorHAnsi" w:cstheme="minorHAnsi"/>
          <w:b/>
          <w:bCs/>
          <w:highlight w:val="green"/>
          <w:u w:val="single"/>
        </w:rPr>
        <w:t>disabled people</w:t>
      </w:r>
      <w:r w:rsidRPr="00C71F12">
        <w:rPr>
          <w:rFonts w:asciiTheme="minorHAnsi" w:hAnsiTheme="minorHAnsi" w:cstheme="minorHAnsi"/>
          <w:u w:val="single"/>
        </w:rPr>
        <w:t xml:space="preserve">, </w:t>
      </w:r>
      <w:proofErr w:type="spellStart"/>
      <w:r w:rsidRPr="00C71F12">
        <w:rPr>
          <w:rFonts w:asciiTheme="minorHAnsi" w:hAnsiTheme="minorHAnsi" w:cstheme="minorHAnsi"/>
          <w:u w:val="single"/>
        </w:rPr>
        <w:t>culturalpractices</w:t>
      </w:r>
      <w:proofErr w:type="spellEnd"/>
      <w:r w:rsidRPr="00C71F12">
        <w:rPr>
          <w:rFonts w:asciiTheme="minorHAnsi" w:hAnsiTheme="minorHAnsi" w:cstheme="minorHAnsi"/>
          <w:u w:val="single"/>
        </w:rPr>
        <w:t xml:space="preserve"> and the national sovereignty of the South, the </w:t>
      </w:r>
      <w:r w:rsidRPr="0071177A">
        <w:rPr>
          <w:rFonts w:asciiTheme="minorHAnsi" w:hAnsiTheme="minorHAnsi" w:cstheme="minorHAnsi"/>
          <w:b/>
          <w:bCs/>
          <w:highlight w:val="green"/>
          <w:u w:val="single"/>
        </w:rPr>
        <w:t>profit driven</w:t>
      </w:r>
      <w:r w:rsidRPr="00C71F12">
        <w:rPr>
          <w:rFonts w:asciiTheme="minorHAnsi" w:hAnsiTheme="minorHAnsi" w:cstheme="minorHAnsi"/>
          <w:b/>
          <w:bCs/>
          <w:u w:val="single"/>
        </w:rPr>
        <w:t xml:space="preserve"> disability </w:t>
      </w:r>
      <w:r w:rsidRPr="0071177A">
        <w:rPr>
          <w:rFonts w:asciiTheme="minorHAnsi" w:hAnsiTheme="minorHAnsi" w:cstheme="minorHAnsi"/>
          <w:b/>
          <w:bCs/>
          <w:highlight w:val="green"/>
          <w:u w:val="single"/>
        </w:rPr>
        <w:t>market</w:t>
      </w:r>
      <w:r w:rsidRPr="00C71F12">
        <w:rPr>
          <w:rFonts w:asciiTheme="minorHAnsi" w:hAnsiTheme="minorHAnsi" w:cstheme="minorHAnsi"/>
          <w:b/>
          <w:bCs/>
          <w:u w:val="single"/>
        </w:rPr>
        <w:t xml:space="preserve"> is 6 also </w:t>
      </w:r>
      <w:r w:rsidRPr="0071177A">
        <w:rPr>
          <w:rFonts w:asciiTheme="minorHAnsi" w:hAnsiTheme="minorHAnsi" w:cstheme="minorHAnsi"/>
          <w:b/>
          <w:bCs/>
          <w:highlight w:val="green"/>
          <w:u w:val="single"/>
        </w:rPr>
        <w:t>influenced by capitalist economies</w:t>
      </w:r>
      <w:r w:rsidRPr="00C71F12">
        <w:rPr>
          <w:rFonts w:asciiTheme="minorHAnsi" w:hAnsiTheme="minorHAnsi" w:cstheme="minorHAnsi"/>
          <w:u w:val="single"/>
        </w:rPr>
        <w:t xml:space="preserve"> recurrent crisis.</w:t>
      </w:r>
      <w:r w:rsidRPr="00C71F12">
        <w:rPr>
          <w:rFonts w:asciiTheme="minorHAnsi" w:hAnsiTheme="minorHAnsi" w:cstheme="minorHAnsi"/>
          <w:sz w:val="8"/>
        </w:rPr>
        <w:t xml:space="preserve"> Not only is the South </w:t>
      </w:r>
      <w:proofErr w:type="spellStart"/>
      <w:r w:rsidRPr="00C71F12">
        <w:rPr>
          <w:rFonts w:asciiTheme="minorHAnsi" w:hAnsiTheme="minorHAnsi" w:cstheme="minorHAnsi"/>
          <w:sz w:val="8"/>
        </w:rPr>
        <w:t>particularlyeffected</w:t>
      </w:r>
      <w:proofErr w:type="spellEnd"/>
      <w:r w:rsidRPr="00C71F12">
        <w:rPr>
          <w:rFonts w:asciiTheme="minorHAnsi" w:hAnsiTheme="minorHAnsi" w:cstheme="minorHAnsi"/>
          <w:sz w:val="8"/>
        </w:rPr>
        <w:t xml:space="preserve"> by the changes in the global </w:t>
      </w:r>
      <w:proofErr w:type="gramStart"/>
      <w:r w:rsidRPr="00C71F12">
        <w:rPr>
          <w:rFonts w:asciiTheme="minorHAnsi" w:hAnsiTheme="minorHAnsi" w:cstheme="minorHAnsi"/>
          <w:sz w:val="8"/>
        </w:rPr>
        <w:t>market place</w:t>
      </w:r>
      <w:proofErr w:type="gramEnd"/>
      <w:r w:rsidRPr="00C71F12">
        <w:rPr>
          <w:rFonts w:asciiTheme="minorHAnsi" w:hAnsiTheme="minorHAnsi" w:cstheme="minorHAnsi"/>
          <w:sz w:val="8"/>
        </w:rPr>
        <w:t xml:space="preserve">, </w:t>
      </w:r>
      <w:r w:rsidRPr="00C71F12">
        <w:rPr>
          <w:rFonts w:asciiTheme="minorHAnsi" w:hAnsiTheme="minorHAnsi" w:cstheme="minorHAnsi"/>
          <w:u w:val="single"/>
        </w:rPr>
        <w:t xml:space="preserve">there is a generalized </w:t>
      </w:r>
      <w:r w:rsidRPr="0071177A">
        <w:rPr>
          <w:rFonts w:asciiTheme="minorHAnsi" w:hAnsiTheme="minorHAnsi" w:cstheme="minorHAnsi"/>
          <w:b/>
          <w:bCs/>
          <w:highlight w:val="green"/>
          <w:u w:val="single"/>
        </w:rPr>
        <w:t>amplification of risk through</w:t>
      </w:r>
      <w:r w:rsidRPr="00C71F12">
        <w:rPr>
          <w:rFonts w:asciiTheme="minorHAnsi" w:hAnsiTheme="minorHAnsi" w:cstheme="minorHAnsi"/>
          <w:b/>
          <w:bCs/>
          <w:u w:val="single"/>
        </w:rPr>
        <w:t xml:space="preserve"> food sources, genetic modification and accumulated drug</w:t>
      </w:r>
      <w:r w:rsidRPr="00C71F12">
        <w:rPr>
          <w:rFonts w:asciiTheme="minorHAnsi" w:hAnsiTheme="minorHAnsi" w:cstheme="minorHAnsi"/>
          <w:u w:val="single"/>
        </w:rPr>
        <w:t xml:space="preserve"> resistance as </w:t>
      </w:r>
      <w:proofErr w:type="spellStart"/>
      <w:r w:rsidRPr="00C71F12">
        <w:rPr>
          <w:rFonts w:asciiTheme="minorHAnsi" w:hAnsiTheme="minorHAnsi" w:cstheme="minorHAnsi"/>
          <w:u w:val="single"/>
        </w:rPr>
        <w:t>wellas</w:t>
      </w:r>
      <w:proofErr w:type="spellEnd"/>
      <w:r w:rsidRPr="00C71F12">
        <w:rPr>
          <w:rFonts w:asciiTheme="minorHAnsi" w:hAnsiTheme="minorHAnsi" w:cstheme="minorHAnsi"/>
          <w:u w:val="single"/>
        </w:rPr>
        <w:t xml:space="preserve"> from the environment, </w:t>
      </w:r>
      <w:r w:rsidRPr="0071177A">
        <w:rPr>
          <w:rFonts w:asciiTheme="minorHAnsi" w:hAnsiTheme="minorHAnsi" w:cstheme="minorHAnsi"/>
          <w:b/>
          <w:bCs/>
          <w:highlight w:val="green"/>
          <w:u w:val="single"/>
        </w:rPr>
        <w:t>climate change,</w:t>
      </w:r>
      <w:r w:rsidRPr="00C71F12">
        <w:rPr>
          <w:rFonts w:asciiTheme="minorHAnsi" w:hAnsiTheme="minorHAnsi" w:cstheme="minorHAnsi"/>
          <w:b/>
          <w:bCs/>
          <w:u w:val="single"/>
        </w:rPr>
        <w:t xml:space="preserve"> unknown hazards in the workplace and unregulated proliferation of </w:t>
      </w:r>
      <w:r w:rsidRPr="0071177A">
        <w:rPr>
          <w:rFonts w:asciiTheme="minorHAnsi" w:hAnsiTheme="minorHAnsi" w:cstheme="minorHAnsi"/>
          <w:b/>
          <w:bCs/>
          <w:highlight w:val="green"/>
          <w:u w:val="single"/>
        </w:rPr>
        <w:t>biological, chemical and nuclear weapons</w:t>
      </w:r>
      <w:r w:rsidRPr="00C71F12">
        <w:rPr>
          <w:rFonts w:asciiTheme="minorHAnsi" w:hAnsiTheme="minorHAnsi" w:cstheme="minorHAnsi"/>
          <w:sz w:val="8"/>
        </w:rPr>
        <w:t xml:space="preserve"> (Albrecht </w:t>
      </w:r>
      <w:proofErr w:type="spellStart"/>
      <w:r w:rsidRPr="00C71F12">
        <w:rPr>
          <w:rFonts w:asciiTheme="minorHAnsi" w:hAnsiTheme="minorHAnsi" w:cstheme="minorHAnsi"/>
          <w:sz w:val="8"/>
        </w:rPr>
        <w:t>andBury</w:t>
      </w:r>
      <w:proofErr w:type="spellEnd"/>
      <w:r w:rsidRPr="00C71F12">
        <w:rPr>
          <w:rFonts w:asciiTheme="minorHAnsi" w:hAnsiTheme="minorHAnsi" w:cstheme="minorHAnsi"/>
          <w:sz w:val="8"/>
        </w:rPr>
        <w:t xml:space="preserve">, 2001). </w:t>
      </w:r>
      <w:r w:rsidRPr="00C71F12">
        <w:rPr>
          <w:rFonts w:asciiTheme="minorHAnsi" w:hAnsiTheme="minorHAnsi" w:cstheme="minorHAnsi"/>
          <w:u w:val="single"/>
        </w:rPr>
        <w:t xml:space="preserve">This </w:t>
      </w:r>
      <w:r w:rsidRPr="00C71F12">
        <w:rPr>
          <w:rFonts w:asciiTheme="minorHAnsi" w:hAnsiTheme="minorHAnsi" w:cstheme="minorHAnsi"/>
          <w:b/>
          <w:bCs/>
          <w:u w:val="single"/>
        </w:rPr>
        <w:t xml:space="preserve">relationship </w:t>
      </w:r>
      <w:r w:rsidRPr="0071177A">
        <w:rPr>
          <w:rFonts w:asciiTheme="minorHAnsi" w:hAnsiTheme="minorHAnsi" w:cstheme="minorHAnsi"/>
          <w:b/>
          <w:bCs/>
          <w:highlight w:val="green"/>
          <w:u w:val="single"/>
        </w:rPr>
        <w:t>between</w:t>
      </w:r>
      <w:r w:rsidRPr="00C71F12">
        <w:rPr>
          <w:rFonts w:asciiTheme="minorHAnsi" w:hAnsiTheme="minorHAnsi" w:cstheme="minorHAnsi"/>
          <w:b/>
          <w:bCs/>
          <w:u w:val="single"/>
        </w:rPr>
        <w:t xml:space="preserve"> the global disability </w:t>
      </w:r>
      <w:r w:rsidRPr="0071177A">
        <w:rPr>
          <w:rFonts w:asciiTheme="minorHAnsi" w:hAnsiTheme="minorHAnsi" w:cstheme="minorHAnsi"/>
          <w:b/>
          <w:bCs/>
          <w:highlight w:val="green"/>
          <w:u w:val="single"/>
        </w:rPr>
        <w:t>market and</w:t>
      </w:r>
      <w:r w:rsidRPr="00C71F12">
        <w:rPr>
          <w:rFonts w:asciiTheme="minorHAnsi" w:hAnsiTheme="minorHAnsi" w:cstheme="minorHAnsi"/>
          <w:b/>
          <w:bCs/>
          <w:u w:val="single"/>
        </w:rPr>
        <w:t xml:space="preserve"> the </w:t>
      </w:r>
      <w:r w:rsidRPr="0071177A">
        <w:rPr>
          <w:rFonts w:asciiTheme="minorHAnsi" w:hAnsiTheme="minorHAnsi" w:cstheme="minorHAnsi"/>
          <w:b/>
          <w:bCs/>
          <w:highlight w:val="green"/>
          <w:u w:val="single"/>
        </w:rPr>
        <w:t>militarization</w:t>
      </w:r>
      <w:r w:rsidRPr="00C71F12">
        <w:rPr>
          <w:rFonts w:asciiTheme="minorHAnsi" w:hAnsiTheme="minorHAnsi" w:cstheme="minorHAnsi"/>
          <w:b/>
          <w:bCs/>
          <w:u w:val="single"/>
        </w:rPr>
        <w:t xml:space="preserve"> of the globe is of particular interest for disability</w:t>
      </w:r>
      <w:r w:rsidRPr="00C71F12">
        <w:rPr>
          <w:rFonts w:asciiTheme="minorHAnsi" w:hAnsiTheme="minorHAnsi" w:cstheme="minorHAnsi"/>
          <w:u w:val="single"/>
        </w:rPr>
        <w:t xml:space="preserve"> in the </w:t>
      </w:r>
      <w:proofErr w:type="spellStart"/>
      <w:r w:rsidRPr="00C71F12">
        <w:rPr>
          <w:rFonts w:asciiTheme="minorHAnsi" w:hAnsiTheme="minorHAnsi" w:cstheme="minorHAnsi"/>
          <w:u w:val="single"/>
        </w:rPr>
        <w:t>Sout</w:t>
      </w:r>
      <w:r w:rsidRPr="00C71F12">
        <w:rPr>
          <w:rFonts w:asciiTheme="minorHAnsi" w:hAnsiTheme="minorHAnsi" w:cstheme="minorHAnsi"/>
          <w:sz w:val="8"/>
        </w:rPr>
        <w:t>h.The</w:t>
      </w:r>
      <w:proofErr w:type="spellEnd"/>
      <w:r w:rsidRPr="00C71F12">
        <w:rPr>
          <w:rFonts w:asciiTheme="minorHAnsi" w:hAnsiTheme="minorHAnsi" w:cstheme="minorHAnsi"/>
          <w:sz w:val="8"/>
        </w:rPr>
        <w:t xml:space="preserve"> outbreak and the maintenance of civil wars in the South relate to nation-state strategies which are interdependent with imperialist efforts to expand and </w:t>
      </w:r>
      <w:proofErr w:type="spellStart"/>
      <w:r w:rsidRPr="00C71F12">
        <w:rPr>
          <w:rFonts w:asciiTheme="minorHAnsi" w:hAnsiTheme="minorHAnsi" w:cstheme="minorHAnsi"/>
          <w:sz w:val="8"/>
        </w:rPr>
        <w:t>protectmarkets</w:t>
      </w:r>
      <w:proofErr w:type="spellEnd"/>
      <w:r w:rsidRPr="00C71F12">
        <w:rPr>
          <w:rFonts w:asciiTheme="minorHAnsi" w:hAnsiTheme="minorHAnsi" w:cstheme="minorHAnsi"/>
          <w:sz w:val="8"/>
        </w:rPr>
        <w:t xml:space="preserve">. </w:t>
      </w:r>
      <w:r w:rsidRPr="00C71F12">
        <w:rPr>
          <w:rFonts w:asciiTheme="minorHAnsi" w:hAnsiTheme="minorHAnsi" w:cstheme="minorHAnsi"/>
          <w:u w:val="single"/>
        </w:rPr>
        <w:t xml:space="preserve">The </w:t>
      </w:r>
      <w:r w:rsidRPr="00C71F12">
        <w:rPr>
          <w:rFonts w:asciiTheme="minorHAnsi" w:hAnsiTheme="minorHAnsi" w:cstheme="minorHAnsi"/>
          <w:b/>
          <w:bCs/>
          <w:u w:val="single"/>
        </w:rPr>
        <w:t xml:space="preserve">post-second world war global system under U.S hegemony has </w:t>
      </w:r>
      <w:r w:rsidRPr="0071177A">
        <w:rPr>
          <w:rFonts w:asciiTheme="minorHAnsi" w:hAnsiTheme="minorHAnsi" w:cstheme="minorHAnsi"/>
          <w:b/>
          <w:bCs/>
          <w:highlight w:val="green"/>
          <w:u w:val="single"/>
        </w:rPr>
        <w:t>promoted</w:t>
      </w:r>
      <w:r w:rsidRPr="00C71F12">
        <w:rPr>
          <w:rFonts w:asciiTheme="minorHAnsi" w:hAnsiTheme="minorHAnsi" w:cstheme="minorHAnsi"/>
          <w:b/>
          <w:bCs/>
          <w:u w:val="single"/>
        </w:rPr>
        <w:t xml:space="preserve"> an international system of "</w:t>
      </w:r>
      <w:r w:rsidRPr="0071177A">
        <w:rPr>
          <w:rFonts w:asciiTheme="minorHAnsi" w:hAnsiTheme="minorHAnsi" w:cstheme="minorHAnsi"/>
          <w:b/>
          <w:bCs/>
          <w:highlight w:val="green"/>
          <w:u w:val="single"/>
        </w:rPr>
        <w:t>imperialism</w:t>
      </w:r>
      <w:r w:rsidRPr="00C71F12">
        <w:rPr>
          <w:rFonts w:asciiTheme="minorHAnsi" w:hAnsiTheme="minorHAnsi" w:cstheme="minorHAnsi"/>
          <w:u w:val="single"/>
        </w:rPr>
        <w:t xml:space="preserve"> by invitation</w:t>
      </w:r>
      <w:r w:rsidRPr="00C71F12">
        <w:rPr>
          <w:rFonts w:asciiTheme="minorHAnsi" w:hAnsiTheme="minorHAnsi" w:cstheme="minorHAnsi"/>
          <w:sz w:val="8"/>
        </w:rPr>
        <w:t xml:space="preserve">” (Panitch and </w:t>
      </w:r>
      <w:proofErr w:type="spellStart"/>
      <w:r w:rsidRPr="00C71F12">
        <w:rPr>
          <w:rFonts w:asciiTheme="minorHAnsi" w:hAnsiTheme="minorHAnsi" w:cstheme="minorHAnsi"/>
          <w:sz w:val="8"/>
        </w:rPr>
        <w:t>Gindin</w:t>
      </w:r>
      <w:proofErr w:type="spellEnd"/>
      <w:r w:rsidRPr="00C71F12">
        <w:rPr>
          <w:rFonts w:asciiTheme="minorHAnsi" w:hAnsiTheme="minorHAnsi" w:cstheme="minorHAnsi"/>
          <w:sz w:val="8"/>
        </w:rPr>
        <w:t xml:space="preserve">, 2003). </w:t>
      </w:r>
      <w:r w:rsidRPr="00C71F12">
        <w:rPr>
          <w:rFonts w:asciiTheme="minorHAnsi" w:hAnsiTheme="minorHAnsi" w:cstheme="minorHAnsi"/>
          <w:u w:val="single"/>
        </w:rPr>
        <w:t xml:space="preserve">While </w:t>
      </w:r>
      <w:r w:rsidRPr="00697667">
        <w:rPr>
          <w:rFonts w:asciiTheme="minorHAnsi" w:hAnsiTheme="minorHAnsi" w:cstheme="minorHAnsi"/>
          <w:b/>
          <w:bCs/>
          <w:u w:val="single"/>
        </w:rPr>
        <w:t>inviting "self-governing"</w:t>
      </w:r>
      <w:r w:rsidRPr="00C71F12">
        <w:rPr>
          <w:rFonts w:asciiTheme="minorHAnsi" w:hAnsiTheme="minorHAnsi" w:cstheme="minorHAnsi"/>
          <w:b/>
          <w:bCs/>
          <w:u w:val="single"/>
        </w:rPr>
        <w:t xml:space="preserve"> states to </w:t>
      </w:r>
      <w:r w:rsidRPr="00697667">
        <w:rPr>
          <w:rFonts w:asciiTheme="minorHAnsi" w:hAnsiTheme="minorHAnsi" w:cstheme="minorHAnsi"/>
          <w:b/>
          <w:bCs/>
          <w:u w:val="single"/>
        </w:rPr>
        <w:t>participate</w:t>
      </w:r>
      <w:r w:rsidRPr="00C71F12">
        <w:rPr>
          <w:rFonts w:asciiTheme="minorHAnsi" w:hAnsiTheme="minorHAnsi" w:cstheme="minorHAnsi"/>
          <w:b/>
          <w:bCs/>
          <w:u w:val="single"/>
        </w:rPr>
        <w:t xml:space="preserve"> in the international trading</w:t>
      </w:r>
      <w:r w:rsidRPr="00C71F12">
        <w:rPr>
          <w:rFonts w:asciiTheme="minorHAnsi" w:hAnsiTheme="minorHAnsi" w:cstheme="minorHAnsi"/>
          <w:u w:val="single"/>
        </w:rPr>
        <w:t xml:space="preserve"> regime, the new hegemony is sustained by “political and military coordination with other independent governments</w:t>
      </w:r>
      <w:r w:rsidRPr="00C71F12">
        <w:rPr>
          <w:rFonts w:asciiTheme="minorHAnsi" w:hAnsiTheme="minorHAnsi" w:cstheme="minorHAnsi"/>
          <w:sz w:val="8"/>
        </w:rPr>
        <w:t xml:space="preserve">” (Panitch and </w:t>
      </w:r>
      <w:proofErr w:type="spellStart"/>
      <w:r w:rsidRPr="00C71F12">
        <w:rPr>
          <w:rFonts w:asciiTheme="minorHAnsi" w:hAnsiTheme="minorHAnsi" w:cstheme="minorHAnsi"/>
          <w:sz w:val="8"/>
        </w:rPr>
        <w:t>Gindin</w:t>
      </w:r>
      <w:proofErr w:type="spellEnd"/>
      <w:r w:rsidRPr="00C71F12">
        <w:rPr>
          <w:rFonts w:asciiTheme="minorHAnsi" w:hAnsiTheme="minorHAnsi" w:cstheme="minorHAnsi"/>
          <w:sz w:val="8"/>
        </w:rPr>
        <w:t xml:space="preserve">, 2003). </w:t>
      </w:r>
      <w:r w:rsidRPr="00C71F12">
        <w:rPr>
          <w:rFonts w:asciiTheme="minorHAnsi" w:hAnsiTheme="minorHAnsi" w:cstheme="minorHAnsi"/>
          <w:u w:val="single"/>
        </w:rPr>
        <w:t xml:space="preserve">The global </w:t>
      </w:r>
      <w:r w:rsidRPr="00C71F12">
        <w:rPr>
          <w:rFonts w:asciiTheme="minorHAnsi" w:hAnsiTheme="minorHAnsi" w:cstheme="minorHAnsi"/>
          <w:b/>
          <w:bCs/>
          <w:u w:val="single"/>
        </w:rPr>
        <w:t xml:space="preserve">trade in </w:t>
      </w:r>
      <w:r w:rsidRPr="00697667">
        <w:rPr>
          <w:rFonts w:asciiTheme="minorHAnsi" w:hAnsiTheme="minorHAnsi" w:cstheme="minorHAnsi"/>
          <w:b/>
          <w:bCs/>
          <w:u w:val="single"/>
        </w:rPr>
        <w:t>military</w:t>
      </w:r>
      <w:r w:rsidRPr="00C71F12">
        <w:rPr>
          <w:rFonts w:asciiTheme="minorHAnsi" w:hAnsiTheme="minorHAnsi" w:cstheme="minorHAnsi"/>
          <w:b/>
          <w:bCs/>
          <w:u w:val="single"/>
        </w:rPr>
        <w:t xml:space="preserve"> weapons plays a key role in maintaining market friendly governments</w:t>
      </w:r>
      <w:r w:rsidRPr="00C71F12">
        <w:rPr>
          <w:rFonts w:asciiTheme="minorHAnsi" w:hAnsiTheme="minorHAnsi" w:cstheme="minorHAnsi"/>
          <w:u w:val="single"/>
        </w:rPr>
        <w:t xml:space="preserve"> while </w:t>
      </w:r>
      <w:proofErr w:type="spellStart"/>
      <w:r w:rsidRPr="00C71F12">
        <w:rPr>
          <w:rFonts w:asciiTheme="minorHAnsi" w:hAnsiTheme="minorHAnsi" w:cstheme="minorHAnsi"/>
          <w:u w:val="single"/>
        </w:rPr>
        <w:t>militarising</w:t>
      </w:r>
      <w:proofErr w:type="spellEnd"/>
      <w:r w:rsidRPr="00C71F12">
        <w:rPr>
          <w:rFonts w:asciiTheme="minorHAnsi" w:hAnsiTheme="minorHAnsi" w:cstheme="minorHAnsi"/>
          <w:u w:val="single"/>
        </w:rPr>
        <w:t xml:space="preserve"> conflicts in </w:t>
      </w:r>
      <w:proofErr w:type="spellStart"/>
      <w:r w:rsidRPr="00C71F12">
        <w:rPr>
          <w:rFonts w:asciiTheme="minorHAnsi" w:hAnsiTheme="minorHAnsi" w:cstheme="minorHAnsi"/>
          <w:u w:val="single"/>
        </w:rPr>
        <w:t>theSouth</w:t>
      </w:r>
      <w:proofErr w:type="spellEnd"/>
      <w:r w:rsidRPr="00C71F12">
        <w:rPr>
          <w:rFonts w:asciiTheme="minorHAnsi" w:hAnsiTheme="minorHAnsi" w:cstheme="minorHAnsi"/>
          <w:sz w:val="8"/>
        </w:rPr>
        <w:t xml:space="preserve">. </w:t>
      </w:r>
      <w:r w:rsidRPr="0071177A">
        <w:rPr>
          <w:rStyle w:val="Emphasis"/>
          <w:highlight w:val="green"/>
        </w:rPr>
        <w:t>Disability</w:t>
      </w:r>
      <w:r w:rsidRPr="00697667">
        <w:rPr>
          <w:rStyle w:val="Emphasis"/>
        </w:rPr>
        <w:t xml:space="preserve"> in the South is </w:t>
      </w:r>
      <w:r w:rsidRPr="0071177A">
        <w:rPr>
          <w:rStyle w:val="Emphasis"/>
          <w:highlight w:val="green"/>
        </w:rPr>
        <w:t>intertwined</w:t>
      </w:r>
      <w:r w:rsidRPr="00697667">
        <w:rPr>
          <w:rStyle w:val="Emphasis"/>
        </w:rPr>
        <w:t xml:space="preserve"> with civil wars, where both state and </w:t>
      </w:r>
      <w:proofErr w:type="spellStart"/>
      <w:r w:rsidRPr="00697667">
        <w:rPr>
          <w:rStyle w:val="Emphasis"/>
        </w:rPr>
        <w:t>insurrectionarygroups</w:t>
      </w:r>
      <w:proofErr w:type="spellEnd"/>
      <w:r w:rsidRPr="00697667">
        <w:rPr>
          <w:rStyle w:val="Emphasis"/>
        </w:rPr>
        <w:t xml:space="preserve"> use maiming rather than killing </w:t>
      </w:r>
      <w:r w:rsidRPr="0071177A">
        <w:rPr>
          <w:rStyle w:val="Emphasis"/>
          <w:highlight w:val="green"/>
        </w:rPr>
        <w:t xml:space="preserve">to undermine resistance and </w:t>
      </w:r>
      <w:proofErr w:type="spellStart"/>
      <w:r w:rsidRPr="0071177A">
        <w:rPr>
          <w:rStyle w:val="Emphasis"/>
          <w:highlight w:val="green"/>
        </w:rPr>
        <w:t>socialise</w:t>
      </w:r>
      <w:proofErr w:type="spellEnd"/>
      <w:r w:rsidRPr="0071177A">
        <w:rPr>
          <w:rStyle w:val="Emphasis"/>
          <w:highlight w:val="green"/>
        </w:rPr>
        <w:t xml:space="preserve"> fear</w:t>
      </w:r>
      <w:r w:rsidRPr="00697667">
        <w:rPr>
          <w:rStyle w:val="Emphasis"/>
        </w:rPr>
        <w:t xml:space="preserve"> (</w:t>
      </w:r>
      <w:proofErr w:type="spellStart"/>
      <w:r w:rsidRPr="00697667">
        <w:rPr>
          <w:rStyle w:val="Emphasis"/>
        </w:rPr>
        <w:t>Barnesand</w:t>
      </w:r>
      <w:proofErr w:type="spellEnd"/>
      <w:r w:rsidRPr="00697667">
        <w:rPr>
          <w:rStyle w:val="Emphasis"/>
        </w:rPr>
        <w:t xml:space="preserve"> Mercer, 2005). The global military industrial networks, including international </w:t>
      </w:r>
      <w:proofErr w:type="spellStart"/>
      <w:r w:rsidRPr="00697667">
        <w:rPr>
          <w:rStyle w:val="Emphasis"/>
        </w:rPr>
        <w:t>armstrade</w:t>
      </w:r>
      <w:proofErr w:type="spellEnd"/>
      <w:r w:rsidRPr="00697667">
        <w:rPr>
          <w:rStyle w:val="Emphasis"/>
        </w:rPr>
        <w:t>, dominated by Northern countries and often invisible in World Bank ‘</w:t>
      </w:r>
      <w:proofErr w:type="spellStart"/>
      <w:r w:rsidRPr="00697667">
        <w:rPr>
          <w:rStyle w:val="Emphasis"/>
        </w:rPr>
        <w:t>development’discourse</w:t>
      </w:r>
      <w:proofErr w:type="spellEnd"/>
      <w:r w:rsidRPr="00697667">
        <w:rPr>
          <w:rStyle w:val="Emphasis"/>
        </w:rPr>
        <w:t>, illustrates the coercive dimension of market-led ‘development’</w:t>
      </w:r>
      <w:r w:rsidRPr="00C71F12">
        <w:rPr>
          <w:rFonts w:asciiTheme="minorHAnsi" w:hAnsiTheme="minorHAnsi" w:cstheme="minorHAnsi"/>
          <w:sz w:val="8"/>
        </w:rPr>
        <w:t xml:space="preserve">. </w:t>
      </w:r>
      <w:proofErr w:type="spellStart"/>
      <w:r w:rsidRPr="00C71F12">
        <w:rPr>
          <w:rFonts w:asciiTheme="minorHAnsi" w:hAnsiTheme="minorHAnsi" w:cstheme="minorHAnsi"/>
          <w:sz w:val="8"/>
        </w:rPr>
        <w:t>Northerncountries</w:t>
      </w:r>
      <w:proofErr w:type="spellEnd"/>
      <w:r w:rsidRPr="00C71F12">
        <w:rPr>
          <w:rFonts w:asciiTheme="minorHAnsi" w:hAnsiTheme="minorHAnsi" w:cstheme="minorHAnsi"/>
          <w:sz w:val="8"/>
        </w:rPr>
        <w:t xml:space="preserve"> accounted for about 75 per cent of world military spending in 2004 </w:t>
      </w:r>
      <w:proofErr w:type="spellStart"/>
      <w:r w:rsidRPr="00C71F12">
        <w:rPr>
          <w:rFonts w:asciiTheme="minorHAnsi" w:hAnsiTheme="minorHAnsi" w:cstheme="minorHAnsi"/>
          <w:sz w:val="8"/>
        </w:rPr>
        <w:t>butcontained</w:t>
      </w:r>
      <w:proofErr w:type="spellEnd"/>
      <w:r w:rsidRPr="00C71F12">
        <w:rPr>
          <w:rFonts w:asciiTheme="minorHAnsi" w:hAnsiTheme="minorHAnsi" w:cstheme="minorHAnsi"/>
          <w:sz w:val="8"/>
        </w:rPr>
        <w:t xml:space="preserve"> only 16 per cent of the world population. The U.S accounts for nearly half of world military spending. In 2004, the military spending of the U.S accounted for </w:t>
      </w:r>
      <w:proofErr w:type="spellStart"/>
      <w:r w:rsidRPr="00C71F12">
        <w:rPr>
          <w:rFonts w:asciiTheme="minorHAnsi" w:hAnsiTheme="minorHAnsi" w:cstheme="minorHAnsi"/>
          <w:sz w:val="8"/>
        </w:rPr>
        <w:t>nearlyUS</w:t>
      </w:r>
      <w:proofErr w:type="spellEnd"/>
      <w:r w:rsidRPr="00C71F12">
        <w:rPr>
          <w:rFonts w:asciiTheme="minorHAnsi" w:hAnsiTheme="minorHAnsi" w:cstheme="minorHAnsi"/>
          <w:sz w:val="8"/>
        </w:rPr>
        <w:t xml:space="preserve">$ 400 billion, compared with US$ 6.4 billion in Indonesia and US$ 19.1 billion </w:t>
      </w:r>
      <w:proofErr w:type="spellStart"/>
      <w:r w:rsidRPr="00C71F12">
        <w:rPr>
          <w:rFonts w:asciiTheme="minorHAnsi" w:hAnsiTheme="minorHAnsi" w:cstheme="minorHAnsi"/>
          <w:sz w:val="8"/>
        </w:rPr>
        <w:t>inIndia</w:t>
      </w:r>
      <w:proofErr w:type="spellEnd"/>
      <w:r w:rsidRPr="00C71F12">
        <w:rPr>
          <w:rFonts w:asciiTheme="minorHAnsi" w:hAnsiTheme="minorHAnsi" w:cstheme="minorHAnsi"/>
          <w:sz w:val="8"/>
        </w:rPr>
        <w:t xml:space="preserve"> (Global Issues, 2006). The GDP of Sri Lanka in 2004 was around US$ 21 </w:t>
      </w:r>
      <w:proofErr w:type="spellStart"/>
      <w:proofErr w:type="gramStart"/>
      <w:r w:rsidRPr="00C71F12">
        <w:rPr>
          <w:rFonts w:asciiTheme="minorHAnsi" w:hAnsiTheme="minorHAnsi" w:cstheme="minorHAnsi"/>
          <w:sz w:val="8"/>
        </w:rPr>
        <w:t>billion,while</w:t>
      </w:r>
      <w:proofErr w:type="spellEnd"/>
      <w:proofErr w:type="gramEnd"/>
      <w:r w:rsidRPr="00C71F12">
        <w:rPr>
          <w:rFonts w:asciiTheme="minorHAnsi" w:hAnsiTheme="minorHAnsi" w:cstheme="minorHAnsi"/>
          <w:sz w:val="8"/>
        </w:rPr>
        <w:t xml:space="preserve"> military spending was nearly US$ 560 million. The role of the Indonesian </w:t>
      </w:r>
      <w:proofErr w:type="spellStart"/>
      <w:r w:rsidRPr="00C71F12">
        <w:rPr>
          <w:rFonts w:asciiTheme="minorHAnsi" w:hAnsiTheme="minorHAnsi" w:cstheme="minorHAnsi"/>
          <w:sz w:val="8"/>
        </w:rPr>
        <w:t>militaryin</w:t>
      </w:r>
      <w:proofErr w:type="spellEnd"/>
      <w:r w:rsidRPr="00C71F12">
        <w:rPr>
          <w:rFonts w:asciiTheme="minorHAnsi" w:hAnsiTheme="minorHAnsi" w:cstheme="minorHAnsi"/>
          <w:sz w:val="8"/>
        </w:rPr>
        <w:t xml:space="preserve"> protecting the interests of Exxon Mobil, one of the major U.S oil TNCs, illustrates </w:t>
      </w:r>
      <w:proofErr w:type="spellStart"/>
      <w:r w:rsidRPr="00C71F12">
        <w:rPr>
          <w:rFonts w:asciiTheme="minorHAnsi" w:hAnsiTheme="minorHAnsi" w:cstheme="minorHAnsi"/>
          <w:sz w:val="8"/>
        </w:rPr>
        <w:t>hownational</w:t>
      </w:r>
      <w:proofErr w:type="spellEnd"/>
      <w:r w:rsidRPr="00C71F12">
        <w:rPr>
          <w:rFonts w:asciiTheme="minorHAnsi" w:hAnsiTheme="minorHAnsi" w:cstheme="minorHAnsi"/>
          <w:sz w:val="8"/>
        </w:rPr>
        <w:t xml:space="preserve"> politics of resource rich Southern countries are interconnected with </w:t>
      </w:r>
      <w:proofErr w:type="spellStart"/>
      <w:r w:rsidRPr="00C71F12">
        <w:rPr>
          <w:rFonts w:asciiTheme="minorHAnsi" w:hAnsiTheme="minorHAnsi" w:cstheme="minorHAnsi"/>
          <w:sz w:val="8"/>
        </w:rPr>
        <w:t>geopoliticsof</w:t>
      </w:r>
      <w:proofErr w:type="spellEnd"/>
      <w:r w:rsidRPr="00C71F12">
        <w:rPr>
          <w:rFonts w:asciiTheme="minorHAnsi" w:hAnsiTheme="minorHAnsi" w:cstheme="minorHAnsi"/>
          <w:sz w:val="8"/>
        </w:rPr>
        <w:t xml:space="preserve"> imperialism. Moreover, the productive, docile, bodies that the World Bank and nation 7 state strategies promote for ‘development’ are also Southern bodies faced with </w:t>
      </w:r>
      <w:proofErr w:type="spellStart"/>
      <w:r w:rsidRPr="00C71F12">
        <w:rPr>
          <w:rFonts w:asciiTheme="minorHAnsi" w:hAnsiTheme="minorHAnsi" w:cstheme="minorHAnsi"/>
          <w:sz w:val="8"/>
        </w:rPr>
        <w:t>humanright</w:t>
      </w:r>
      <w:proofErr w:type="spellEnd"/>
      <w:r w:rsidRPr="00C71F12">
        <w:rPr>
          <w:rFonts w:asciiTheme="minorHAnsi" w:hAnsiTheme="minorHAnsi" w:cstheme="minorHAnsi"/>
          <w:sz w:val="8"/>
        </w:rPr>
        <w:t xml:space="preserve"> abuses (Amnesty International, 2001</w:t>
      </w:r>
      <w:proofErr w:type="gramStart"/>
      <w:r w:rsidRPr="00C71F12">
        <w:rPr>
          <w:rFonts w:asciiTheme="minorHAnsi" w:hAnsiTheme="minorHAnsi" w:cstheme="minorHAnsi"/>
          <w:sz w:val="8"/>
        </w:rPr>
        <w:t>).</w:t>
      </w:r>
      <w:r w:rsidRPr="00697667">
        <w:rPr>
          <w:rStyle w:val="Emphasis"/>
        </w:rPr>
        <w:t>Global</w:t>
      </w:r>
      <w:proofErr w:type="gramEnd"/>
      <w:r w:rsidRPr="00697667">
        <w:rPr>
          <w:rStyle w:val="Emphasis"/>
        </w:rPr>
        <w:t xml:space="preserve"> </w:t>
      </w:r>
      <w:r w:rsidRPr="0071177A">
        <w:rPr>
          <w:rStyle w:val="Emphasis"/>
          <w:highlight w:val="green"/>
        </w:rPr>
        <w:t>market</w:t>
      </w:r>
      <w:r w:rsidRPr="00697667">
        <w:rPr>
          <w:rStyle w:val="Emphasis"/>
        </w:rPr>
        <w:t xml:space="preserve"> forces </w:t>
      </w:r>
      <w:r w:rsidRPr="0071177A">
        <w:rPr>
          <w:rStyle w:val="Emphasis"/>
          <w:highlight w:val="green"/>
        </w:rPr>
        <w:t>shape</w:t>
      </w:r>
      <w:r w:rsidRPr="00697667">
        <w:rPr>
          <w:rStyle w:val="Emphasis"/>
        </w:rPr>
        <w:t xml:space="preserve"> and are reshaped by underlying social structures and </w:t>
      </w:r>
      <w:proofErr w:type="spellStart"/>
      <w:r w:rsidRPr="00697667">
        <w:rPr>
          <w:rStyle w:val="Emphasis"/>
        </w:rPr>
        <w:t>culturesof</w:t>
      </w:r>
      <w:proofErr w:type="spellEnd"/>
      <w:r w:rsidRPr="00697667">
        <w:rPr>
          <w:rStyle w:val="Emphasis"/>
        </w:rPr>
        <w:t xml:space="preserve"> </w:t>
      </w:r>
      <w:r w:rsidRPr="0071177A">
        <w:rPr>
          <w:rStyle w:val="Emphasis"/>
          <w:highlight w:val="green"/>
        </w:rPr>
        <w:t>disability</w:t>
      </w:r>
      <w:r w:rsidRPr="00697667">
        <w:rPr>
          <w:rStyle w:val="Emphasis"/>
        </w:rPr>
        <w:t xml:space="preserve"> primarily </w:t>
      </w:r>
      <w:r w:rsidRPr="0071177A">
        <w:rPr>
          <w:rStyle w:val="Emphasis"/>
          <w:highlight w:val="green"/>
        </w:rPr>
        <w:t>in</w:t>
      </w:r>
      <w:r w:rsidRPr="00697667">
        <w:rPr>
          <w:rStyle w:val="Emphasis"/>
        </w:rPr>
        <w:t xml:space="preserve"> the terrain of </w:t>
      </w:r>
      <w:r w:rsidRPr="0071177A">
        <w:rPr>
          <w:rStyle w:val="Emphasis"/>
          <w:highlight w:val="green"/>
        </w:rPr>
        <w:t>national politics</w:t>
      </w:r>
      <w:r w:rsidRPr="0071177A">
        <w:rPr>
          <w:rFonts w:asciiTheme="minorHAnsi" w:hAnsiTheme="minorHAnsi" w:cstheme="minorHAnsi"/>
          <w:sz w:val="8"/>
          <w:highlight w:val="green"/>
        </w:rPr>
        <w:t xml:space="preserve">. </w:t>
      </w:r>
      <w:r w:rsidRPr="0071177A">
        <w:rPr>
          <w:rFonts w:asciiTheme="minorHAnsi" w:hAnsiTheme="minorHAnsi" w:cstheme="minorHAnsi"/>
          <w:highlight w:val="green"/>
          <w:u w:val="single"/>
        </w:rPr>
        <w:t>Disability</w:t>
      </w:r>
      <w:r w:rsidRPr="00C71F12">
        <w:rPr>
          <w:rFonts w:asciiTheme="minorHAnsi" w:hAnsiTheme="minorHAnsi" w:cstheme="minorHAnsi"/>
          <w:u w:val="single"/>
        </w:rPr>
        <w:t xml:space="preserve"> in the South is </w:t>
      </w:r>
      <w:r w:rsidRPr="0071177A">
        <w:rPr>
          <w:rFonts w:asciiTheme="minorHAnsi" w:hAnsiTheme="minorHAnsi" w:cstheme="minorHAnsi"/>
          <w:b/>
          <w:bCs/>
          <w:highlight w:val="green"/>
          <w:u w:val="single"/>
        </w:rPr>
        <w:t>positioned within</w:t>
      </w:r>
      <w:r w:rsidRPr="00C71F12">
        <w:rPr>
          <w:rFonts w:asciiTheme="minorHAnsi" w:hAnsiTheme="minorHAnsi" w:cstheme="minorHAnsi"/>
          <w:b/>
          <w:bCs/>
          <w:u w:val="single"/>
        </w:rPr>
        <w:t xml:space="preserve"> a </w:t>
      </w:r>
      <w:r w:rsidRPr="0071177A">
        <w:rPr>
          <w:rFonts w:asciiTheme="minorHAnsi" w:hAnsiTheme="minorHAnsi" w:cstheme="minorHAnsi"/>
          <w:b/>
          <w:bCs/>
          <w:highlight w:val="green"/>
          <w:u w:val="single"/>
        </w:rPr>
        <w:t>neo-liberal</w:t>
      </w:r>
      <w:r w:rsidRPr="00C71F12">
        <w:rPr>
          <w:rFonts w:asciiTheme="minorHAnsi" w:hAnsiTheme="minorHAnsi" w:cstheme="minorHAnsi"/>
          <w:b/>
          <w:bCs/>
          <w:u w:val="single"/>
        </w:rPr>
        <w:t xml:space="preserve"> ‘</w:t>
      </w:r>
      <w:r w:rsidRPr="0071177A">
        <w:rPr>
          <w:rFonts w:asciiTheme="minorHAnsi" w:hAnsiTheme="minorHAnsi" w:cstheme="minorHAnsi"/>
          <w:b/>
          <w:bCs/>
          <w:highlight w:val="green"/>
          <w:u w:val="single"/>
        </w:rPr>
        <w:t>development’</w:t>
      </w:r>
      <w:r w:rsidRPr="00C71F12">
        <w:rPr>
          <w:rFonts w:asciiTheme="minorHAnsi" w:hAnsiTheme="minorHAnsi" w:cstheme="minorHAnsi"/>
          <w:b/>
          <w:bCs/>
          <w:u w:val="single"/>
        </w:rPr>
        <w:t xml:space="preserve"> discourse, </w:t>
      </w:r>
      <w:r w:rsidRPr="0071177A">
        <w:rPr>
          <w:rFonts w:asciiTheme="minorHAnsi" w:hAnsiTheme="minorHAnsi" w:cstheme="minorHAnsi"/>
          <w:b/>
          <w:bCs/>
          <w:highlight w:val="green"/>
          <w:u w:val="single"/>
        </w:rPr>
        <w:t xml:space="preserve">which </w:t>
      </w:r>
      <w:proofErr w:type="spellStart"/>
      <w:r w:rsidRPr="0071177A">
        <w:rPr>
          <w:rFonts w:asciiTheme="minorHAnsi" w:hAnsiTheme="minorHAnsi" w:cstheme="minorHAnsi"/>
          <w:b/>
          <w:bCs/>
          <w:highlight w:val="green"/>
          <w:u w:val="single"/>
        </w:rPr>
        <w:t>prioritises</w:t>
      </w:r>
      <w:proofErr w:type="spellEnd"/>
      <w:r w:rsidRPr="00C71F12">
        <w:rPr>
          <w:rFonts w:asciiTheme="minorHAnsi" w:hAnsiTheme="minorHAnsi" w:cstheme="minorHAnsi"/>
          <w:b/>
          <w:bCs/>
          <w:u w:val="single"/>
        </w:rPr>
        <w:t xml:space="preserve"> international </w:t>
      </w:r>
      <w:r w:rsidRPr="0071177A">
        <w:rPr>
          <w:rFonts w:asciiTheme="minorHAnsi" w:hAnsiTheme="minorHAnsi" w:cstheme="minorHAnsi"/>
          <w:b/>
          <w:bCs/>
          <w:highlight w:val="green"/>
          <w:u w:val="single"/>
        </w:rPr>
        <w:t>competitiveness</w:t>
      </w:r>
      <w:r w:rsidRPr="00C71F12">
        <w:rPr>
          <w:rFonts w:asciiTheme="minorHAnsi" w:hAnsiTheme="minorHAnsi" w:cstheme="minorHAnsi"/>
          <w:b/>
          <w:bCs/>
          <w:u w:val="single"/>
        </w:rPr>
        <w:t xml:space="preserve"> through trade </w:t>
      </w:r>
      <w:proofErr w:type="spellStart"/>
      <w:r w:rsidRPr="00C71F12">
        <w:rPr>
          <w:rFonts w:asciiTheme="minorHAnsi" w:hAnsiTheme="minorHAnsi" w:cstheme="minorHAnsi"/>
          <w:b/>
          <w:bCs/>
          <w:u w:val="single"/>
        </w:rPr>
        <w:t>liberalisation</w:t>
      </w:r>
      <w:proofErr w:type="spellEnd"/>
      <w:r w:rsidRPr="00C71F12">
        <w:rPr>
          <w:rFonts w:asciiTheme="minorHAnsi" w:hAnsiTheme="minorHAnsi" w:cstheme="minorHAnsi"/>
          <w:u w:val="single"/>
        </w:rPr>
        <w:t xml:space="preserve"> where under market-driven politics the state promotes the interests of capital through </w:t>
      </w:r>
      <w:proofErr w:type="spellStart"/>
      <w:r w:rsidRPr="00C71F12">
        <w:rPr>
          <w:rFonts w:asciiTheme="minorHAnsi" w:hAnsiTheme="minorHAnsi" w:cstheme="minorHAnsi"/>
          <w:u w:val="single"/>
        </w:rPr>
        <w:t>privatisation</w:t>
      </w:r>
      <w:proofErr w:type="spellEnd"/>
      <w:r w:rsidRPr="00C71F12">
        <w:rPr>
          <w:rFonts w:asciiTheme="minorHAnsi" w:hAnsiTheme="minorHAnsi" w:cstheme="minorHAnsi"/>
          <w:u w:val="single"/>
        </w:rPr>
        <w:t xml:space="preserve"> and deregulation</w:t>
      </w:r>
      <w:r w:rsidRPr="00C71F12">
        <w:rPr>
          <w:rFonts w:asciiTheme="minorHAnsi" w:hAnsiTheme="minorHAnsi" w:cstheme="minorHAnsi"/>
          <w:sz w:val="8"/>
        </w:rPr>
        <w:t xml:space="preserve"> (Leys, 2001).Consequently, government regulation or social provisioning is seen not only </w:t>
      </w:r>
      <w:proofErr w:type="spellStart"/>
      <w:r w:rsidRPr="004B24F8">
        <w:rPr>
          <w:rFonts w:asciiTheme="minorHAnsi" w:hAnsiTheme="minorHAnsi" w:cstheme="minorHAnsi"/>
          <w:sz w:val="8"/>
        </w:rPr>
        <w:t>favouringsectional</w:t>
      </w:r>
      <w:proofErr w:type="spellEnd"/>
      <w:r w:rsidRPr="004B24F8">
        <w:rPr>
          <w:rFonts w:asciiTheme="minorHAnsi" w:hAnsiTheme="minorHAnsi" w:cstheme="minorHAnsi"/>
          <w:sz w:val="8"/>
        </w:rPr>
        <w:t xml:space="preserve"> interests and encouraging inefficiencies, but also state bureaucracies are seen </w:t>
      </w:r>
      <w:proofErr w:type="spellStart"/>
      <w:r w:rsidRPr="004B24F8">
        <w:rPr>
          <w:rFonts w:asciiTheme="minorHAnsi" w:hAnsiTheme="minorHAnsi" w:cstheme="minorHAnsi"/>
          <w:sz w:val="8"/>
        </w:rPr>
        <w:t>asinherently</w:t>
      </w:r>
      <w:proofErr w:type="spellEnd"/>
      <w:r w:rsidRPr="004B24F8">
        <w:rPr>
          <w:rFonts w:asciiTheme="minorHAnsi" w:hAnsiTheme="minorHAnsi" w:cstheme="minorHAnsi"/>
          <w:sz w:val="8"/>
        </w:rPr>
        <w:t xml:space="preserve"> acting to </w:t>
      </w:r>
      <w:proofErr w:type="spellStart"/>
      <w:r w:rsidRPr="004B24F8">
        <w:rPr>
          <w:rFonts w:asciiTheme="minorHAnsi" w:hAnsiTheme="minorHAnsi" w:cstheme="minorHAnsi"/>
          <w:sz w:val="8"/>
        </w:rPr>
        <w:t>maximise</w:t>
      </w:r>
      <w:proofErr w:type="spellEnd"/>
      <w:r w:rsidRPr="004B24F8">
        <w:rPr>
          <w:rFonts w:asciiTheme="minorHAnsi" w:hAnsiTheme="minorHAnsi" w:cstheme="minorHAnsi"/>
          <w:sz w:val="8"/>
        </w:rPr>
        <w:t xml:space="preserve"> their own interests. Thus, </w:t>
      </w:r>
      <w:proofErr w:type="spellStart"/>
      <w:r w:rsidRPr="004B24F8">
        <w:rPr>
          <w:rFonts w:asciiTheme="minorHAnsi" w:hAnsiTheme="minorHAnsi" w:cstheme="minorHAnsi"/>
          <w:sz w:val="8"/>
        </w:rPr>
        <w:t>privatisation</w:t>
      </w:r>
      <w:proofErr w:type="spellEnd"/>
      <w:r w:rsidRPr="004B24F8">
        <w:rPr>
          <w:rFonts w:asciiTheme="minorHAnsi" w:hAnsiTheme="minorHAnsi" w:cstheme="minorHAnsi"/>
          <w:sz w:val="8"/>
        </w:rPr>
        <w:t xml:space="preserve"> under public-</w:t>
      </w:r>
      <w:proofErr w:type="spellStart"/>
      <w:r w:rsidRPr="004B24F8">
        <w:rPr>
          <w:rFonts w:asciiTheme="minorHAnsi" w:hAnsiTheme="minorHAnsi" w:cstheme="minorHAnsi"/>
          <w:sz w:val="8"/>
        </w:rPr>
        <w:t>privatepartnerships</w:t>
      </w:r>
      <w:proofErr w:type="spellEnd"/>
      <w:r w:rsidRPr="004B24F8">
        <w:rPr>
          <w:rFonts w:asciiTheme="minorHAnsi" w:hAnsiTheme="minorHAnsi" w:cstheme="minorHAnsi"/>
          <w:sz w:val="8"/>
        </w:rPr>
        <w:t xml:space="preserve"> </w:t>
      </w:r>
      <w:proofErr w:type="gramStart"/>
      <w:r w:rsidRPr="004B24F8">
        <w:rPr>
          <w:rFonts w:asciiTheme="minorHAnsi" w:hAnsiTheme="minorHAnsi" w:cstheme="minorHAnsi"/>
          <w:sz w:val="8"/>
        </w:rPr>
        <w:t>are</w:t>
      </w:r>
      <w:proofErr w:type="gramEnd"/>
      <w:r w:rsidRPr="004B24F8">
        <w:rPr>
          <w:rFonts w:asciiTheme="minorHAnsi" w:hAnsiTheme="minorHAnsi" w:cstheme="minorHAnsi"/>
          <w:sz w:val="8"/>
        </w:rPr>
        <w:t xml:space="preserve"> promoted, blurring the public-private distinction. As for disability </w:t>
      </w:r>
      <w:proofErr w:type="spellStart"/>
      <w:proofErr w:type="gramStart"/>
      <w:r w:rsidRPr="004B24F8">
        <w:rPr>
          <w:rFonts w:asciiTheme="minorHAnsi" w:hAnsiTheme="minorHAnsi" w:cstheme="minorHAnsi"/>
          <w:sz w:val="8"/>
        </w:rPr>
        <w:t>policy,the</w:t>
      </w:r>
      <w:proofErr w:type="spellEnd"/>
      <w:proofErr w:type="gramEnd"/>
      <w:r w:rsidRPr="004B24F8">
        <w:rPr>
          <w:rFonts w:asciiTheme="minorHAnsi" w:hAnsiTheme="minorHAnsi" w:cstheme="minorHAnsi"/>
          <w:sz w:val="8"/>
        </w:rPr>
        <w:t xml:space="preserve"> retraction of state social provisioning and the privatization of health services </w:t>
      </w:r>
      <w:proofErr w:type="spellStart"/>
      <w:r w:rsidRPr="004B24F8">
        <w:rPr>
          <w:rFonts w:asciiTheme="minorHAnsi" w:hAnsiTheme="minorHAnsi" w:cstheme="minorHAnsi"/>
          <w:sz w:val="8"/>
        </w:rPr>
        <w:t>haveamplified</w:t>
      </w:r>
      <w:proofErr w:type="spellEnd"/>
      <w:r w:rsidRPr="004B24F8">
        <w:rPr>
          <w:rFonts w:asciiTheme="minorHAnsi" w:hAnsiTheme="minorHAnsi" w:cstheme="minorHAnsi"/>
          <w:sz w:val="8"/>
        </w:rPr>
        <w:t xml:space="preserve"> household care labour, particularly women’s care </w:t>
      </w:r>
      <w:proofErr w:type="spellStart"/>
      <w:r w:rsidRPr="004B24F8">
        <w:rPr>
          <w:rFonts w:asciiTheme="minorHAnsi" w:hAnsiTheme="minorHAnsi" w:cstheme="minorHAnsi"/>
          <w:sz w:val="8"/>
        </w:rPr>
        <w:t>work.Under</w:t>
      </w:r>
      <w:proofErr w:type="spellEnd"/>
      <w:r w:rsidRPr="004B24F8">
        <w:rPr>
          <w:rFonts w:asciiTheme="minorHAnsi" w:hAnsiTheme="minorHAnsi" w:cstheme="minorHAnsi"/>
          <w:sz w:val="8"/>
        </w:rPr>
        <w:t xml:space="preserve"> market-driven politics, disabled people are located in the periphery of </w:t>
      </w:r>
      <w:proofErr w:type="spellStart"/>
      <w:r w:rsidRPr="004B24F8">
        <w:rPr>
          <w:rFonts w:asciiTheme="minorHAnsi" w:hAnsiTheme="minorHAnsi" w:cstheme="minorHAnsi"/>
          <w:sz w:val="8"/>
        </w:rPr>
        <w:t>labourmarkets</w:t>
      </w:r>
      <w:proofErr w:type="spellEnd"/>
      <w:r w:rsidRPr="004B24F8">
        <w:rPr>
          <w:rFonts w:asciiTheme="minorHAnsi" w:hAnsiTheme="minorHAnsi" w:cstheme="minorHAnsi"/>
          <w:sz w:val="8"/>
        </w:rPr>
        <w:t xml:space="preserve">, where able-bodied labour constitutes the </w:t>
      </w:r>
      <w:proofErr w:type="spellStart"/>
      <w:r w:rsidRPr="004B24F8">
        <w:rPr>
          <w:rFonts w:asciiTheme="minorHAnsi" w:hAnsiTheme="minorHAnsi" w:cstheme="minorHAnsi"/>
          <w:sz w:val="8"/>
        </w:rPr>
        <w:t>valourised</w:t>
      </w:r>
      <w:proofErr w:type="spellEnd"/>
      <w:r w:rsidRPr="004B24F8">
        <w:rPr>
          <w:rFonts w:asciiTheme="minorHAnsi" w:hAnsiTheme="minorHAnsi" w:cstheme="minorHAnsi"/>
          <w:sz w:val="8"/>
        </w:rPr>
        <w:t xml:space="preserve"> core. </w:t>
      </w:r>
      <w:proofErr w:type="gramStart"/>
      <w:r w:rsidRPr="004B24F8">
        <w:rPr>
          <w:rFonts w:asciiTheme="minorHAnsi" w:hAnsiTheme="minorHAnsi" w:cstheme="minorHAnsi"/>
          <w:sz w:val="8"/>
        </w:rPr>
        <w:t>In order to</w:t>
      </w:r>
      <w:proofErr w:type="gramEnd"/>
      <w:r w:rsidRPr="004B24F8">
        <w:rPr>
          <w:rFonts w:asciiTheme="minorHAnsi" w:hAnsiTheme="minorHAnsi" w:cstheme="minorHAnsi"/>
          <w:sz w:val="8"/>
        </w:rPr>
        <w:t xml:space="preserve"> </w:t>
      </w:r>
      <w:proofErr w:type="spellStart"/>
      <w:r w:rsidRPr="004B24F8">
        <w:rPr>
          <w:rFonts w:asciiTheme="minorHAnsi" w:hAnsiTheme="minorHAnsi" w:cstheme="minorHAnsi"/>
          <w:sz w:val="8"/>
        </w:rPr>
        <w:t>attractinternational</w:t>
      </w:r>
      <w:proofErr w:type="spellEnd"/>
      <w:r w:rsidRPr="004B24F8">
        <w:rPr>
          <w:rFonts w:asciiTheme="minorHAnsi" w:hAnsiTheme="minorHAnsi" w:cstheme="minorHAnsi"/>
          <w:sz w:val="8"/>
        </w:rPr>
        <w:t xml:space="preserve"> investors, </w:t>
      </w:r>
      <w:r w:rsidRPr="004B24F8">
        <w:rPr>
          <w:rFonts w:asciiTheme="minorHAnsi" w:hAnsiTheme="minorHAnsi" w:cstheme="minorHAnsi"/>
          <w:u w:val="single"/>
        </w:rPr>
        <w:t xml:space="preserve">the active </w:t>
      </w:r>
      <w:r w:rsidRPr="004B24F8">
        <w:rPr>
          <w:rFonts w:asciiTheme="minorHAnsi" w:hAnsiTheme="minorHAnsi" w:cstheme="minorHAnsi"/>
          <w:b/>
          <w:bCs/>
          <w:u w:val="single"/>
        </w:rPr>
        <w:t xml:space="preserve">promotion of a skilled and docile labour force </w:t>
      </w:r>
      <w:proofErr w:type="spellStart"/>
      <w:r w:rsidRPr="004B24F8">
        <w:rPr>
          <w:rFonts w:asciiTheme="minorHAnsi" w:hAnsiTheme="minorHAnsi" w:cstheme="minorHAnsi"/>
          <w:b/>
          <w:bCs/>
          <w:u w:val="single"/>
        </w:rPr>
        <w:t>alsomeans</w:t>
      </w:r>
      <w:proofErr w:type="spellEnd"/>
      <w:r w:rsidRPr="004B24F8">
        <w:rPr>
          <w:rFonts w:asciiTheme="minorHAnsi" w:hAnsiTheme="minorHAnsi" w:cstheme="minorHAnsi"/>
          <w:b/>
          <w:bCs/>
          <w:u w:val="single"/>
        </w:rPr>
        <w:t xml:space="preserve"> creating a labour market which restricts basic worker rights, such as freedom of association and collective bargaining</w:t>
      </w:r>
      <w:r w:rsidRPr="004B24F8">
        <w:rPr>
          <w:rFonts w:asciiTheme="minorHAnsi" w:hAnsiTheme="minorHAnsi" w:cstheme="minorHAnsi"/>
          <w:sz w:val="8"/>
        </w:rPr>
        <w:t xml:space="preserve">. In effect, more </w:t>
      </w:r>
      <w:r w:rsidRPr="004B24F8">
        <w:rPr>
          <w:rStyle w:val="Emphasis"/>
        </w:rPr>
        <w:t>people are disabled by the lack of decent work, safety and health regulations and poverty level wages. However</w:t>
      </w:r>
      <w:r w:rsidRPr="004B24F8">
        <w:rPr>
          <w:rFonts w:asciiTheme="minorHAnsi" w:hAnsiTheme="minorHAnsi" w:cstheme="minorHAnsi"/>
          <w:sz w:val="8"/>
        </w:rPr>
        <w:t xml:space="preserve">, </w:t>
      </w:r>
      <w:r w:rsidRPr="004B24F8">
        <w:rPr>
          <w:rFonts w:asciiTheme="minorHAnsi" w:hAnsiTheme="minorHAnsi" w:cstheme="minorHAnsi"/>
          <w:u w:val="single"/>
        </w:rPr>
        <w:t xml:space="preserve">there are other recruits from a pool of underemployed and unemployed workers, in urban slums and impoverished rural communities. This </w:t>
      </w:r>
      <w:proofErr w:type="spellStart"/>
      <w:r w:rsidRPr="004B24F8">
        <w:rPr>
          <w:rFonts w:asciiTheme="minorHAnsi" w:hAnsiTheme="minorHAnsi" w:cstheme="minorHAnsi"/>
          <w:b/>
          <w:bCs/>
          <w:u w:val="single"/>
        </w:rPr>
        <w:t>marginalisation</w:t>
      </w:r>
      <w:proofErr w:type="spellEnd"/>
      <w:r w:rsidRPr="004B24F8">
        <w:rPr>
          <w:rFonts w:asciiTheme="minorHAnsi" w:hAnsiTheme="minorHAnsi" w:cstheme="minorHAnsi"/>
          <w:b/>
          <w:bCs/>
          <w:u w:val="single"/>
        </w:rPr>
        <w:t xml:space="preserve"> also feeds into the proliferation of ethno-nationalist counter movements, i</w:t>
      </w:r>
      <w:r w:rsidRPr="00C71F12">
        <w:rPr>
          <w:rFonts w:asciiTheme="minorHAnsi" w:hAnsiTheme="minorHAnsi" w:cstheme="minorHAnsi"/>
          <w:b/>
          <w:bCs/>
          <w:u w:val="single"/>
        </w:rPr>
        <w:t>n hope of gaining recognition and redistribution.</w:t>
      </w:r>
    </w:p>
    <w:p w14:paraId="340190B3" w14:textId="77777777" w:rsidR="004B24F8" w:rsidRPr="006553E4" w:rsidRDefault="004B24F8" w:rsidP="004B24F8">
      <w:pPr>
        <w:pStyle w:val="Heading4"/>
        <w:spacing w:line="240" w:lineRule="auto"/>
        <w:contextualSpacing/>
        <w:rPr>
          <w:rFonts w:cstheme="minorBidi"/>
          <w:sz w:val="16"/>
        </w:rPr>
      </w:pPr>
      <w:r>
        <w:t xml:space="preserve">Anti-nuclear organizing is contingent on the reduction of disability to a metaphor for tragedy and misfortune. </w:t>
      </w:r>
    </w:p>
    <w:p w14:paraId="3B18E26B" w14:textId="77777777" w:rsidR="004B24F8" w:rsidRPr="002415A0" w:rsidRDefault="004B24F8" w:rsidP="004B24F8">
      <w:pPr>
        <w:spacing w:line="240" w:lineRule="auto"/>
        <w:contextualSpacing/>
        <w:rPr>
          <w:rFonts w:asciiTheme="minorHAnsi" w:hAnsiTheme="minorHAnsi" w:cstheme="minorHAnsi"/>
          <w:sz w:val="16"/>
          <w:szCs w:val="16"/>
        </w:rPr>
      </w:pPr>
      <w:proofErr w:type="spellStart"/>
      <w:r w:rsidRPr="002415A0">
        <w:rPr>
          <w:rFonts w:asciiTheme="minorHAnsi" w:hAnsiTheme="minorHAnsi" w:cstheme="minorHAnsi"/>
          <w:b/>
          <w:sz w:val="24"/>
          <w:szCs w:val="24"/>
        </w:rPr>
        <w:t>Mashimo</w:t>
      </w:r>
      <w:proofErr w:type="spellEnd"/>
      <w:r w:rsidRPr="002415A0">
        <w:rPr>
          <w:rFonts w:asciiTheme="minorHAnsi" w:hAnsiTheme="minorHAnsi" w:cstheme="minorHAnsi"/>
          <w:b/>
          <w:sz w:val="24"/>
          <w:szCs w:val="24"/>
        </w:rPr>
        <w:t xml:space="preserve"> 18.</w:t>
      </w:r>
      <w:r w:rsidRPr="002415A0">
        <w:rPr>
          <w:rFonts w:asciiTheme="minorHAnsi" w:hAnsiTheme="minorHAnsi" w:cstheme="minorHAnsi"/>
          <w:sz w:val="16"/>
          <w:szCs w:val="16"/>
        </w:rPr>
        <w:t xml:space="preserve"> Yayoi </w:t>
      </w:r>
      <w:proofErr w:type="spellStart"/>
      <w:r w:rsidRPr="002415A0">
        <w:rPr>
          <w:rFonts w:asciiTheme="minorHAnsi" w:hAnsiTheme="minorHAnsi" w:cstheme="minorHAnsi"/>
          <w:sz w:val="16"/>
          <w:szCs w:val="16"/>
        </w:rPr>
        <w:t>Mashimo</w:t>
      </w:r>
      <w:proofErr w:type="spellEnd"/>
      <w:r w:rsidRPr="002415A0">
        <w:rPr>
          <w:rFonts w:asciiTheme="minorHAnsi" w:hAnsiTheme="minorHAnsi" w:cstheme="minorHAnsi"/>
          <w:sz w:val="16"/>
          <w:szCs w:val="16"/>
        </w:rPr>
        <w:t xml:space="preserve">, Japan Lutheran College and Tokyo Union Theological Seminary “If Lessons Are to Be Learned Depiction of Disability in </w:t>
      </w:r>
      <w:proofErr w:type="spellStart"/>
      <w:r w:rsidRPr="002415A0">
        <w:rPr>
          <w:rFonts w:asciiTheme="minorHAnsi" w:hAnsiTheme="minorHAnsi" w:cstheme="minorHAnsi"/>
          <w:sz w:val="16"/>
          <w:szCs w:val="16"/>
        </w:rPr>
        <w:t>Mienai</w:t>
      </w:r>
      <w:proofErr w:type="spellEnd"/>
      <w:r w:rsidRPr="002415A0">
        <w:rPr>
          <w:rFonts w:asciiTheme="minorHAnsi" w:hAnsiTheme="minorHAnsi" w:cstheme="minorHAnsi"/>
          <w:sz w:val="16"/>
          <w:szCs w:val="16"/>
        </w:rPr>
        <w:t xml:space="preserve"> </w:t>
      </w:r>
      <w:proofErr w:type="spellStart"/>
      <w:r w:rsidRPr="002415A0">
        <w:rPr>
          <w:rFonts w:asciiTheme="minorHAnsi" w:hAnsiTheme="minorHAnsi" w:cstheme="minorHAnsi"/>
          <w:sz w:val="16"/>
          <w:szCs w:val="16"/>
        </w:rPr>
        <w:t>Bakudan</w:t>
      </w:r>
      <w:proofErr w:type="spellEnd"/>
      <w:r w:rsidRPr="002415A0">
        <w:rPr>
          <w:rFonts w:asciiTheme="minorHAnsi" w:hAnsiTheme="minorHAnsi" w:cstheme="minorHAnsi"/>
          <w:sz w:val="16"/>
          <w:szCs w:val="16"/>
        </w:rPr>
        <w:t xml:space="preserve"> (The Invisible Bomb)” in the Journal of Literary and Cultural Disability Studies, Volume 12(3), pages 269-285 https://muse.jhu.edu/article/700966 “///” indicates paragraphs NT 18</w:t>
      </w:r>
    </w:p>
    <w:p w14:paraId="44B2EFF9" w14:textId="1E40BD88" w:rsidR="004B24F8" w:rsidRPr="003A2919" w:rsidRDefault="004B24F8" w:rsidP="004B24F8">
      <w:pPr>
        <w:spacing w:line="276" w:lineRule="auto"/>
        <w:contextualSpacing/>
        <w:rPr>
          <w:rFonts w:asciiTheme="minorHAnsi" w:hAnsiTheme="minorHAnsi" w:cstheme="minorHAnsi"/>
          <w:sz w:val="8"/>
          <w:szCs w:val="4"/>
        </w:rPr>
      </w:pPr>
      <w:proofErr w:type="spellStart"/>
      <w:r w:rsidRPr="003A2919">
        <w:rPr>
          <w:sz w:val="8"/>
        </w:rPr>
        <w:t>Mienai</w:t>
      </w:r>
      <w:proofErr w:type="spellEnd"/>
      <w:r w:rsidRPr="003A2919">
        <w:rPr>
          <w:sz w:val="8"/>
        </w:rPr>
        <w:t xml:space="preserve"> </w:t>
      </w:r>
      <w:proofErr w:type="spellStart"/>
      <w:r w:rsidRPr="003A2919">
        <w:rPr>
          <w:sz w:val="8"/>
        </w:rPr>
        <w:t>Bakudan</w:t>
      </w:r>
      <w:proofErr w:type="spellEnd"/>
      <w:r w:rsidRPr="003A2919">
        <w:rPr>
          <w:sz w:val="8"/>
        </w:rPr>
        <w:t xml:space="preserve"> is an allegorical verse, an anecdotal chronicle of the construction and subsequent failure of a nuclear power plant built in a rural area to provide energy to the cities. Years after the plant has broken down, the deleterious and lasting impacts of radioactivity on the community and on subsequent generations are described as an “invisible bomb.” This free verse first appeared in May 20111 on the blog of Yoshiko Takahashi, an author, photographer, and lifestyle advisor. Using plain language, Takahashi identifies her target audience as adults. She wrote the text in response to the ambiguous and unsettling announcements released by politicians, bureaucrats, and scholars regarding the Fukushima Daiichi Nuclear Power Plant accident, which amounted to them repeating “there is no immediate effect.” The verse promptly spread through Twitter, and she created an illustrated version with the help of an illustrator friend and released it via YouTube. In this slideshow, the text was presented as captions with instrumental piano music playing in the background. The slideshow recorded more than 800,000 views, and the text was translated into six languages, including English, by volunteers </w:t>
      </w:r>
      <w:proofErr w:type="gramStart"/>
      <w:r w:rsidRPr="003A2919">
        <w:rPr>
          <w:sz w:val="8"/>
        </w:rPr>
        <w:t>and also</w:t>
      </w:r>
      <w:proofErr w:type="gramEnd"/>
      <w:r w:rsidRPr="003A2919">
        <w:rPr>
          <w:sz w:val="8"/>
        </w:rPr>
        <w:t xml:space="preserve"> made available online (Takahashi 28). /// The widely circulated online slideshow received mixed reactions from viewers, including praise for the author’s courage in revealing and facing difficult truths, and reproach for a depiction that could lead to bias and stigmatization of the area and residents affected by the nuclear disaster. The latter reproach included criticism of the depiction in the concluding passage. In this scene, which takes place decades after the nuclear disaster, a young girl whose parents who were children at the time of the nuclear power plant accident asks her grandparents why she was born with a “hand of different shape” from those of her classmates. The girl tells her grandparents that her foreign friends told her it was because of the “invisible bomb” that her country had scattered in the past. There is a close-up of the crying girl’s face with teardrops. The verse ends with the phrase, “That </w:t>
      </w:r>
      <w:proofErr w:type="gramStart"/>
      <w:r w:rsidRPr="003A2919">
        <w:rPr>
          <w:sz w:val="8"/>
        </w:rPr>
        <w:t>grandma!/</w:t>
      </w:r>
      <w:proofErr w:type="gramEnd"/>
      <w:r w:rsidRPr="003A2919">
        <w:rPr>
          <w:sz w:val="8"/>
        </w:rPr>
        <w:t xml:space="preserve">Or/That grandpa!/Reading this story for your grandchild./Might be you!”.2 /// By the end of the year, the illustrated verse of the popular online slideshow was published as a picture book by </w:t>
      </w:r>
      <w:proofErr w:type="spellStart"/>
      <w:r w:rsidRPr="003A2919">
        <w:rPr>
          <w:sz w:val="8"/>
        </w:rPr>
        <w:t>Shogakukan</w:t>
      </w:r>
      <w:proofErr w:type="spellEnd"/>
      <w:r w:rsidRPr="003A2919">
        <w:rPr>
          <w:sz w:val="8"/>
        </w:rPr>
        <w:t>, one of Japan’s biggest publishers. In December 2011, 6,000 copies of the book were printed and released to stores.3 Due to the plain language and colorful illustrations, the publisher categorized it as a children’s book. The print version had some updated illustrations, and significant revisions were made to the concluding text in response to criticism regarding the depiction of disability (Takahashi 28): the three references to the “hand of different shape”4 were changed to “disease/illness” (</w:t>
      </w:r>
      <w:proofErr w:type="spellStart"/>
      <w:r w:rsidRPr="003A2919">
        <w:rPr>
          <w:sz w:val="8"/>
        </w:rPr>
        <w:t>byouki</w:t>
      </w:r>
      <w:proofErr w:type="spellEnd"/>
      <w:r w:rsidRPr="003A2919">
        <w:rPr>
          <w:sz w:val="8"/>
        </w:rPr>
        <w:t xml:space="preserve"> in Japanese), and the references to the medical condition of the newborn baby girl and other infants were removed or changed. The latter revisions are as follows: /// The original version: When “the Thing to become a bomb” became the real bomb, </w:t>
      </w:r>
      <w:proofErr w:type="gramStart"/>
      <w:r w:rsidRPr="003A2919">
        <w:rPr>
          <w:sz w:val="8"/>
        </w:rPr>
        <w:t>One</w:t>
      </w:r>
      <w:proofErr w:type="gramEnd"/>
      <w:r w:rsidRPr="003A2919">
        <w:rPr>
          <w:sz w:val="8"/>
        </w:rPr>
        <w:t xml:space="preserve"> resident was the child. Twenty years later, </w:t>
      </w:r>
      <w:proofErr w:type="gramStart"/>
      <w:r w:rsidRPr="003A2919">
        <w:rPr>
          <w:sz w:val="8"/>
        </w:rPr>
        <w:t>That</w:t>
      </w:r>
      <w:proofErr w:type="gramEnd"/>
      <w:r w:rsidRPr="003A2919">
        <w:rPr>
          <w:sz w:val="8"/>
        </w:rPr>
        <w:t xml:space="preserve"> child gave the [sic] birth. That baby had slightly strange shape’s [sic] hands, but has [sic] </w:t>
      </w:r>
      <w:proofErr w:type="gramStart"/>
      <w:r w:rsidRPr="003A2919">
        <w:rPr>
          <w:sz w:val="8"/>
        </w:rPr>
        <w:t>no any</w:t>
      </w:r>
      <w:proofErr w:type="gramEnd"/>
      <w:r w:rsidRPr="003A2919">
        <w:rPr>
          <w:sz w:val="8"/>
        </w:rPr>
        <w:t xml:space="preserve"> [sic] diseases. The mother was relieved, “thank [sic] you!”. But many other sick children were born. (Translation: Kurosawa, Takemoto, and </w:t>
      </w:r>
      <w:proofErr w:type="spellStart"/>
      <w:r w:rsidRPr="003A2919">
        <w:rPr>
          <w:sz w:val="8"/>
        </w:rPr>
        <w:t>Ueoka</w:t>
      </w:r>
      <w:proofErr w:type="spellEnd"/>
      <w:r w:rsidRPr="003A2919">
        <w:rPr>
          <w:sz w:val="8"/>
        </w:rPr>
        <w:t xml:space="preserve">) /// In the revised print version: When “the Thing to become a bomb” became [T]he real bomb, [o]ne resident was the child. Twenty years later, [t]hat child gave birth. It proved that </w:t>
      </w:r>
      <w:proofErr w:type="gramStart"/>
      <w:r w:rsidRPr="003A2919">
        <w:rPr>
          <w:sz w:val="8"/>
        </w:rPr>
        <w:t>The</w:t>
      </w:r>
      <w:proofErr w:type="gramEnd"/>
      <w:r w:rsidRPr="003A2919">
        <w:rPr>
          <w:sz w:val="8"/>
        </w:rPr>
        <w:t xml:space="preserve"> baby had a</w:t>
      </w:r>
      <w:r w:rsidRPr="003A2919">
        <w:rPr>
          <w:rFonts w:asciiTheme="minorHAnsi" w:hAnsiTheme="minorHAnsi" w:cstheme="minorHAnsi"/>
          <w:sz w:val="8"/>
        </w:rPr>
        <w:t xml:space="preserve"> slight disease. Around that time, </w:t>
      </w:r>
      <w:proofErr w:type="gramStart"/>
      <w:r w:rsidRPr="003A2919">
        <w:rPr>
          <w:rFonts w:asciiTheme="minorHAnsi" w:hAnsiTheme="minorHAnsi" w:cstheme="minorHAnsi"/>
          <w:sz w:val="8"/>
        </w:rPr>
        <w:t>There</w:t>
      </w:r>
      <w:proofErr w:type="gramEnd"/>
      <w:r w:rsidRPr="003A2919">
        <w:rPr>
          <w:rFonts w:asciiTheme="minorHAnsi" w:hAnsiTheme="minorHAnsi" w:cstheme="minorHAnsi"/>
          <w:sz w:val="8"/>
        </w:rPr>
        <w:t xml:space="preserve"> are many more babies Who were born with More serious diseases. The newborn baby was so cute, And Dad and Mom Cared about her so much. (Translation: author) /// Criticism Regarding the Depiction of Disability /// It is rather intriguing to trace the discussion regarding this work. Currently accessible online comments are mainly positive, while some harsh rebukes also exist. Some see the book as “inappropriate for children” because of the “discriminatory” description of the girl with a disability. </w:t>
      </w:r>
      <w:r w:rsidRPr="0069037E">
        <w:rPr>
          <w:rFonts w:asciiTheme="minorHAnsi" w:hAnsiTheme="minorHAnsi" w:cstheme="minorHAnsi"/>
          <w:u w:val="single"/>
        </w:rPr>
        <w:t>In this allegorical</w:t>
      </w:r>
      <w:r w:rsidRPr="003A2919">
        <w:rPr>
          <w:rFonts w:asciiTheme="minorHAnsi" w:hAnsiTheme="minorHAnsi" w:cstheme="minorHAnsi"/>
          <w:sz w:val="8"/>
        </w:rPr>
        <w:t xml:space="preserve"> illustrated </w:t>
      </w:r>
      <w:r w:rsidRPr="0069037E">
        <w:rPr>
          <w:rFonts w:asciiTheme="minorHAnsi" w:hAnsiTheme="minorHAnsi" w:cstheme="minorHAnsi"/>
          <w:u w:val="single"/>
        </w:rPr>
        <w:t xml:space="preserve">narrative, </w:t>
      </w:r>
      <w:r w:rsidRPr="00F023B1">
        <w:rPr>
          <w:rFonts w:asciiTheme="minorHAnsi" w:hAnsiTheme="minorHAnsi" w:cstheme="minorHAnsi"/>
          <w:b/>
          <w:highlight w:val="yellow"/>
          <w:u w:val="single"/>
        </w:rPr>
        <w:t>the girl with the deformed hand</w:t>
      </w:r>
      <w:r w:rsidRPr="0069037E">
        <w:rPr>
          <w:rFonts w:asciiTheme="minorHAnsi" w:hAnsiTheme="minorHAnsi" w:cstheme="minorHAnsi"/>
          <w:b/>
          <w:u w:val="single"/>
        </w:rPr>
        <w:t>, or the girl living with illness</w:t>
      </w:r>
      <w:r w:rsidRPr="003A2919">
        <w:rPr>
          <w:rFonts w:asciiTheme="minorHAnsi" w:hAnsiTheme="minorHAnsi" w:cstheme="minorHAnsi"/>
          <w:sz w:val="8"/>
        </w:rPr>
        <w:t xml:space="preserve"> in the print version, </w:t>
      </w:r>
      <w:r w:rsidRPr="00F023B1">
        <w:rPr>
          <w:rFonts w:asciiTheme="minorHAnsi" w:hAnsiTheme="minorHAnsi" w:cstheme="minorHAnsi"/>
          <w:b/>
          <w:highlight w:val="yellow"/>
          <w:u w:val="single"/>
        </w:rPr>
        <w:t xml:space="preserve">represents the </w:t>
      </w:r>
      <w:r w:rsidRPr="003A2919">
        <w:rPr>
          <w:rFonts w:asciiTheme="minorHAnsi" w:hAnsiTheme="minorHAnsi" w:cstheme="minorHAnsi"/>
          <w:b/>
          <w:u w:val="single"/>
        </w:rPr>
        <w:t xml:space="preserve">detrimental </w:t>
      </w:r>
      <w:r w:rsidRPr="00F023B1">
        <w:rPr>
          <w:rFonts w:asciiTheme="minorHAnsi" w:hAnsiTheme="minorHAnsi" w:cstheme="minorHAnsi"/>
          <w:b/>
          <w:highlight w:val="yellow"/>
          <w:u w:val="single"/>
        </w:rPr>
        <w:t xml:space="preserve">results of </w:t>
      </w:r>
      <w:r w:rsidRPr="003A2919">
        <w:rPr>
          <w:rFonts w:asciiTheme="minorHAnsi" w:hAnsiTheme="minorHAnsi" w:cstheme="minorHAnsi"/>
          <w:b/>
          <w:u w:val="single"/>
        </w:rPr>
        <w:t xml:space="preserve">radioactive </w:t>
      </w:r>
      <w:r w:rsidRPr="00F023B1">
        <w:rPr>
          <w:rFonts w:asciiTheme="minorHAnsi" w:hAnsiTheme="minorHAnsi" w:cstheme="minorHAnsi"/>
          <w:b/>
          <w:highlight w:val="yellow"/>
          <w:u w:val="single"/>
        </w:rPr>
        <w:t>contamination</w:t>
      </w:r>
      <w:r w:rsidRPr="0069037E">
        <w:rPr>
          <w:rFonts w:asciiTheme="minorHAnsi" w:hAnsiTheme="minorHAnsi" w:cstheme="minorHAnsi"/>
          <w:u w:val="single"/>
        </w:rPr>
        <w:t xml:space="preserve"> caused by the nuclear power plant accident</w:t>
      </w:r>
      <w:r w:rsidRPr="003A2919">
        <w:rPr>
          <w:rFonts w:asciiTheme="minorHAnsi" w:hAnsiTheme="minorHAnsi" w:cstheme="minorHAnsi"/>
          <w:sz w:val="8"/>
        </w:rPr>
        <w:t xml:space="preserve">. The accident in turn was a consequence of people’s pursuit of power for better and more convenient living based on the sacrifice of the community where the power plant was built. </w:t>
      </w:r>
      <w:r w:rsidRPr="0069037E">
        <w:rPr>
          <w:rFonts w:asciiTheme="minorHAnsi" w:hAnsiTheme="minorHAnsi" w:cstheme="minorHAnsi"/>
          <w:u w:val="single"/>
        </w:rPr>
        <w:t xml:space="preserve">Combined with the image of </w:t>
      </w:r>
      <w:r w:rsidRPr="00F023B1">
        <w:rPr>
          <w:rFonts w:asciiTheme="minorHAnsi" w:hAnsiTheme="minorHAnsi" w:cstheme="minorHAnsi"/>
          <w:highlight w:val="yellow"/>
          <w:u w:val="single"/>
        </w:rPr>
        <w:t>her crying face</w:t>
      </w:r>
      <w:r w:rsidRPr="0069037E">
        <w:rPr>
          <w:rFonts w:asciiTheme="minorHAnsi" w:hAnsiTheme="minorHAnsi" w:cstheme="minorHAnsi"/>
          <w:u w:val="single"/>
        </w:rPr>
        <w:t xml:space="preserve">, </w:t>
      </w:r>
      <w:r w:rsidRPr="0069037E">
        <w:rPr>
          <w:rFonts w:asciiTheme="minorHAnsi" w:hAnsiTheme="minorHAnsi" w:cstheme="minorHAnsi"/>
          <w:b/>
          <w:u w:val="single"/>
        </w:rPr>
        <w:t xml:space="preserve">the girl </w:t>
      </w:r>
      <w:r w:rsidRPr="00F023B1">
        <w:rPr>
          <w:rFonts w:asciiTheme="minorHAnsi" w:hAnsiTheme="minorHAnsi" w:cstheme="minorHAnsi"/>
          <w:b/>
          <w:highlight w:val="yellow"/>
          <w:u w:val="single"/>
        </w:rPr>
        <w:t>becomes a</w:t>
      </w:r>
      <w:r w:rsidRPr="0069037E">
        <w:rPr>
          <w:rFonts w:asciiTheme="minorHAnsi" w:hAnsiTheme="minorHAnsi" w:cstheme="minorHAnsi"/>
          <w:b/>
          <w:u w:val="single"/>
        </w:rPr>
        <w:t xml:space="preserve"> remorseful and </w:t>
      </w:r>
      <w:r w:rsidRPr="003A2919">
        <w:rPr>
          <w:rFonts w:asciiTheme="minorHAnsi" w:hAnsiTheme="minorHAnsi" w:cstheme="minorHAnsi"/>
          <w:b/>
          <w:u w:val="single"/>
        </w:rPr>
        <w:t xml:space="preserve">tragic </w:t>
      </w:r>
      <w:r w:rsidRPr="00F023B1">
        <w:rPr>
          <w:rFonts w:asciiTheme="minorHAnsi" w:hAnsiTheme="minorHAnsi" w:cstheme="minorHAnsi"/>
          <w:b/>
          <w:highlight w:val="yellow"/>
          <w:u w:val="single"/>
        </w:rPr>
        <w:t>symbol</w:t>
      </w:r>
      <w:r w:rsidRPr="00F023B1">
        <w:rPr>
          <w:rFonts w:asciiTheme="minorHAnsi" w:hAnsiTheme="minorHAnsi" w:cstheme="minorHAnsi"/>
          <w:b/>
          <w:u w:val="single"/>
        </w:rPr>
        <w:t xml:space="preserve"> of disability</w:t>
      </w:r>
      <w:r w:rsidRPr="003A2919">
        <w:rPr>
          <w:rFonts w:asciiTheme="minorHAnsi" w:hAnsiTheme="minorHAnsi" w:cstheme="minorHAnsi"/>
          <w:sz w:val="8"/>
        </w:rPr>
        <w:t xml:space="preserve">. </w:t>
      </w:r>
      <w:r w:rsidRPr="00F023B1">
        <w:rPr>
          <w:rFonts w:asciiTheme="minorHAnsi" w:hAnsiTheme="minorHAnsi" w:cstheme="minorHAnsi"/>
          <w:b/>
          <w:u w:val="single"/>
        </w:rPr>
        <w:t xml:space="preserve">The narrative ends </w:t>
      </w:r>
      <w:r w:rsidRPr="00F023B1">
        <w:rPr>
          <w:rFonts w:asciiTheme="minorHAnsi" w:hAnsiTheme="minorHAnsi" w:cstheme="minorHAnsi"/>
          <w:b/>
          <w:highlight w:val="yellow"/>
          <w:u w:val="single"/>
        </w:rPr>
        <w:t xml:space="preserve">without any </w:t>
      </w:r>
      <w:r w:rsidRPr="003A2919">
        <w:rPr>
          <w:rFonts w:asciiTheme="minorHAnsi" w:hAnsiTheme="minorHAnsi" w:cstheme="minorHAnsi"/>
          <w:b/>
          <w:u w:val="single"/>
        </w:rPr>
        <w:t xml:space="preserve">specific </w:t>
      </w:r>
      <w:r w:rsidRPr="00F023B1">
        <w:rPr>
          <w:rFonts w:asciiTheme="minorHAnsi" w:hAnsiTheme="minorHAnsi" w:cstheme="minorHAnsi"/>
          <w:b/>
          <w:highlight w:val="yellow"/>
          <w:u w:val="single"/>
        </w:rPr>
        <w:t xml:space="preserve">account </w:t>
      </w:r>
      <w:r w:rsidRPr="003A2919">
        <w:rPr>
          <w:rFonts w:asciiTheme="minorHAnsi" w:hAnsiTheme="minorHAnsi" w:cstheme="minorHAnsi"/>
          <w:b/>
          <w:u w:val="single"/>
        </w:rPr>
        <w:t xml:space="preserve">of </w:t>
      </w:r>
      <w:r w:rsidRPr="00F023B1">
        <w:rPr>
          <w:rFonts w:asciiTheme="minorHAnsi" w:hAnsiTheme="minorHAnsi" w:cstheme="minorHAnsi"/>
          <w:b/>
          <w:highlight w:val="yellow"/>
          <w:u w:val="single"/>
        </w:rPr>
        <w:t>life with disability</w:t>
      </w:r>
      <w:r w:rsidRPr="00F023B1">
        <w:rPr>
          <w:rFonts w:asciiTheme="minorHAnsi" w:hAnsiTheme="minorHAnsi" w:cstheme="minorHAnsi"/>
          <w:highlight w:val="yellow"/>
          <w:u w:val="single"/>
        </w:rPr>
        <w:t xml:space="preserve">, </w:t>
      </w:r>
      <w:r w:rsidRPr="00F023B1">
        <w:rPr>
          <w:rFonts w:asciiTheme="minorHAnsi" w:hAnsiTheme="minorHAnsi" w:cstheme="minorHAnsi"/>
          <w:u w:val="single"/>
        </w:rPr>
        <w:t>and the image of the physical difference</w:t>
      </w:r>
      <w:r w:rsidRPr="003A2919">
        <w:rPr>
          <w:rFonts w:asciiTheme="minorHAnsi" w:hAnsiTheme="minorHAnsi" w:cstheme="minorHAnsi"/>
          <w:sz w:val="8"/>
        </w:rPr>
        <w:t xml:space="preserve">/ illness </w:t>
      </w:r>
      <w:r w:rsidRPr="0069037E">
        <w:rPr>
          <w:rFonts w:asciiTheme="minorHAnsi" w:hAnsiTheme="minorHAnsi" w:cstheme="minorHAnsi"/>
          <w:u w:val="single"/>
        </w:rPr>
        <w:t>is not presented</w:t>
      </w:r>
      <w:r w:rsidRPr="003A2919">
        <w:rPr>
          <w:rFonts w:asciiTheme="minorHAnsi" w:hAnsiTheme="minorHAnsi" w:cstheme="minorHAnsi"/>
          <w:sz w:val="8"/>
        </w:rPr>
        <w:t xml:space="preserve">. A strong sense of distaste regarding the “use of an image of disability as an icon of terror and nuclear power plants” (DPI Women’s Network; </w:t>
      </w:r>
      <w:proofErr w:type="spellStart"/>
      <w:r w:rsidRPr="003A2919">
        <w:rPr>
          <w:rFonts w:asciiTheme="minorHAnsi" w:hAnsiTheme="minorHAnsi" w:cstheme="minorHAnsi"/>
          <w:sz w:val="8"/>
        </w:rPr>
        <w:t>Yonezu</w:t>
      </w:r>
      <w:proofErr w:type="spellEnd"/>
      <w:r w:rsidRPr="003A2919">
        <w:rPr>
          <w:rFonts w:asciiTheme="minorHAnsi" w:hAnsiTheme="minorHAnsi" w:cstheme="minorHAnsi"/>
          <w:sz w:val="8"/>
        </w:rPr>
        <w:t xml:space="preserve"> 1) is frequently expressed in critical online book reviews from both disabled and non-disabled readers. At the same time, reviewers often stress that they understand that the message of the book is about the controversies of nuclear power plants and that the author does not intend to humiliate disabled people (SOSHIREN #298 2–10). /// </w:t>
      </w:r>
      <w:r w:rsidRPr="003A2919">
        <w:rPr>
          <w:rFonts w:asciiTheme="minorHAnsi" w:hAnsiTheme="minorHAnsi" w:cstheme="minorHAnsi"/>
          <w:highlight w:val="yellow"/>
          <w:u w:val="single"/>
        </w:rPr>
        <w:t>The</w:t>
      </w:r>
      <w:r w:rsidRPr="003A2919">
        <w:rPr>
          <w:rFonts w:asciiTheme="minorHAnsi" w:hAnsiTheme="minorHAnsi" w:cstheme="minorHAnsi"/>
          <w:u w:val="single"/>
        </w:rPr>
        <w:t xml:space="preserve"> </w:t>
      </w:r>
      <w:r w:rsidRPr="003A2919">
        <w:rPr>
          <w:rFonts w:asciiTheme="minorHAnsi" w:hAnsiTheme="minorHAnsi" w:cstheme="minorHAnsi"/>
          <w:b/>
          <w:u w:val="single"/>
        </w:rPr>
        <w:t xml:space="preserve">pessimistic </w:t>
      </w:r>
      <w:r w:rsidRPr="00F023B1">
        <w:rPr>
          <w:rFonts w:asciiTheme="minorHAnsi" w:hAnsiTheme="minorHAnsi" w:cstheme="minorHAnsi"/>
          <w:b/>
          <w:highlight w:val="yellow"/>
          <w:u w:val="single"/>
        </w:rPr>
        <w:t xml:space="preserve">tone expressed </w:t>
      </w:r>
      <w:r w:rsidRPr="00F023B1">
        <w:rPr>
          <w:rFonts w:asciiTheme="minorHAnsi" w:hAnsiTheme="minorHAnsi" w:cstheme="minorHAnsi"/>
          <w:b/>
          <w:u w:val="single"/>
        </w:rPr>
        <w:t xml:space="preserve">in </w:t>
      </w:r>
      <w:proofErr w:type="spellStart"/>
      <w:r w:rsidRPr="00F023B1">
        <w:rPr>
          <w:rFonts w:asciiTheme="minorHAnsi" w:hAnsiTheme="minorHAnsi" w:cstheme="minorHAnsi"/>
          <w:b/>
          <w:u w:val="single"/>
        </w:rPr>
        <w:t>Mienai</w:t>
      </w:r>
      <w:proofErr w:type="spellEnd"/>
      <w:r w:rsidRPr="00F023B1">
        <w:rPr>
          <w:rFonts w:asciiTheme="minorHAnsi" w:hAnsiTheme="minorHAnsi" w:cstheme="minorHAnsi"/>
          <w:b/>
          <w:u w:val="single"/>
        </w:rPr>
        <w:t xml:space="preserve"> </w:t>
      </w:r>
      <w:proofErr w:type="spellStart"/>
      <w:r w:rsidRPr="00F023B1">
        <w:rPr>
          <w:rFonts w:asciiTheme="minorHAnsi" w:hAnsiTheme="minorHAnsi" w:cstheme="minorHAnsi"/>
          <w:b/>
          <w:u w:val="single"/>
        </w:rPr>
        <w:t>Bakudan</w:t>
      </w:r>
      <w:proofErr w:type="spellEnd"/>
      <w:r w:rsidRPr="00F023B1">
        <w:rPr>
          <w:rFonts w:asciiTheme="minorHAnsi" w:hAnsiTheme="minorHAnsi" w:cstheme="minorHAnsi"/>
          <w:b/>
          <w:u w:val="single"/>
        </w:rPr>
        <w:t xml:space="preserve"> </w:t>
      </w:r>
      <w:r w:rsidRPr="00F023B1">
        <w:rPr>
          <w:rFonts w:asciiTheme="minorHAnsi" w:hAnsiTheme="minorHAnsi" w:cstheme="minorHAnsi"/>
          <w:b/>
          <w:highlight w:val="yellow"/>
          <w:u w:val="single"/>
        </w:rPr>
        <w:t>toward</w:t>
      </w:r>
      <w:r w:rsidRPr="003A2919">
        <w:rPr>
          <w:rFonts w:asciiTheme="minorHAnsi" w:hAnsiTheme="minorHAnsi" w:cstheme="minorHAnsi"/>
          <w:sz w:val="8"/>
        </w:rPr>
        <w:t xml:space="preserve"> being born and </w:t>
      </w:r>
      <w:r w:rsidRPr="00F023B1">
        <w:rPr>
          <w:rFonts w:asciiTheme="minorHAnsi" w:hAnsiTheme="minorHAnsi" w:cstheme="minorHAnsi"/>
          <w:b/>
          <w:highlight w:val="yellow"/>
          <w:u w:val="single"/>
        </w:rPr>
        <w:t xml:space="preserve">living with a disability </w:t>
      </w:r>
      <w:r w:rsidRPr="003A2919">
        <w:rPr>
          <w:rFonts w:asciiTheme="minorHAnsi" w:hAnsiTheme="minorHAnsi" w:cstheme="minorHAnsi"/>
          <w:b/>
          <w:u w:val="single"/>
        </w:rPr>
        <w:t xml:space="preserve">may be </w:t>
      </w:r>
      <w:r w:rsidRPr="00F023B1">
        <w:rPr>
          <w:rFonts w:asciiTheme="minorHAnsi" w:hAnsiTheme="minorHAnsi" w:cstheme="minorHAnsi"/>
          <w:b/>
          <w:highlight w:val="yellow"/>
          <w:u w:val="single"/>
        </w:rPr>
        <w:t>traced to</w:t>
      </w:r>
      <w:r w:rsidRPr="003A2919">
        <w:rPr>
          <w:rFonts w:asciiTheme="minorHAnsi" w:hAnsiTheme="minorHAnsi" w:cstheme="minorHAnsi"/>
          <w:sz w:val="8"/>
        </w:rPr>
        <w:t xml:space="preserve"> persistent personal or </w:t>
      </w:r>
      <w:r w:rsidRPr="00F023B1">
        <w:rPr>
          <w:rFonts w:asciiTheme="minorHAnsi" w:hAnsiTheme="minorHAnsi" w:cstheme="minorHAnsi"/>
          <w:b/>
          <w:highlight w:val="yellow"/>
          <w:u w:val="single"/>
        </w:rPr>
        <w:t>medical models</w:t>
      </w:r>
      <w:r w:rsidRPr="0069037E">
        <w:rPr>
          <w:rFonts w:asciiTheme="minorHAnsi" w:hAnsiTheme="minorHAnsi" w:cstheme="minorHAnsi"/>
          <w:b/>
          <w:u w:val="single"/>
        </w:rPr>
        <w:t xml:space="preserve"> of disability</w:t>
      </w:r>
      <w:r w:rsidRPr="003A2919">
        <w:rPr>
          <w:rFonts w:asciiTheme="minorHAnsi" w:hAnsiTheme="minorHAnsi" w:cstheme="minorHAnsi"/>
          <w:sz w:val="8"/>
        </w:rPr>
        <w:t xml:space="preserve"> and witnessing of the difficulties that people with impairments and disabilities face in their daily lives. </w:t>
      </w:r>
      <w:r w:rsidRPr="00F023B1">
        <w:rPr>
          <w:rFonts w:asciiTheme="minorHAnsi" w:hAnsiTheme="minorHAnsi" w:cstheme="minorHAnsi"/>
          <w:u w:val="single"/>
        </w:rPr>
        <w:t>People’s</w:t>
      </w:r>
      <w:r w:rsidRPr="003A2919">
        <w:rPr>
          <w:rFonts w:asciiTheme="minorHAnsi" w:hAnsiTheme="minorHAnsi" w:cstheme="minorHAnsi"/>
          <w:sz w:val="8"/>
        </w:rPr>
        <w:t xml:space="preserve"> unconscious </w:t>
      </w:r>
      <w:r w:rsidRPr="0069037E">
        <w:rPr>
          <w:rFonts w:asciiTheme="minorHAnsi" w:hAnsiTheme="minorHAnsi" w:cstheme="minorHAnsi"/>
          <w:b/>
          <w:u w:val="single"/>
        </w:rPr>
        <w:t>normative gaze toward bodies that are different</w:t>
      </w:r>
      <w:r w:rsidRPr="003A2919">
        <w:rPr>
          <w:rFonts w:asciiTheme="minorHAnsi" w:hAnsiTheme="minorHAnsi" w:cstheme="minorHAnsi"/>
          <w:sz w:val="8"/>
        </w:rPr>
        <w:t>—that is, bodies that are “not ordinary” compared to the “standard” of their peers—</w:t>
      </w:r>
      <w:r w:rsidRPr="0069037E">
        <w:rPr>
          <w:rFonts w:asciiTheme="minorHAnsi" w:hAnsiTheme="minorHAnsi" w:cstheme="minorHAnsi"/>
          <w:u w:val="single"/>
        </w:rPr>
        <w:t>plays a vital role in creating this tragic tone</w:t>
      </w:r>
      <w:r w:rsidRPr="003A2919">
        <w:rPr>
          <w:rFonts w:asciiTheme="minorHAnsi" w:hAnsiTheme="minorHAnsi" w:cstheme="minorHAnsi"/>
          <w:sz w:val="8"/>
        </w:rPr>
        <w:t xml:space="preserve">. </w:t>
      </w:r>
      <w:r w:rsidRPr="0069037E">
        <w:rPr>
          <w:rFonts w:asciiTheme="minorHAnsi" w:hAnsiTheme="minorHAnsi" w:cstheme="minorHAnsi"/>
          <w:b/>
          <w:u w:val="single"/>
        </w:rPr>
        <w:t xml:space="preserve">The state of </w:t>
      </w:r>
      <w:r w:rsidRPr="00F023B1">
        <w:rPr>
          <w:rFonts w:asciiTheme="minorHAnsi" w:hAnsiTheme="minorHAnsi" w:cstheme="minorHAnsi"/>
          <w:b/>
          <w:highlight w:val="yellow"/>
          <w:u w:val="single"/>
        </w:rPr>
        <w:t>being</w:t>
      </w:r>
      <w:r w:rsidRPr="0069037E">
        <w:rPr>
          <w:rFonts w:asciiTheme="minorHAnsi" w:hAnsiTheme="minorHAnsi" w:cstheme="minorHAnsi"/>
          <w:b/>
          <w:u w:val="single"/>
        </w:rPr>
        <w:t xml:space="preserve"> sound and </w:t>
      </w:r>
      <w:r w:rsidRPr="00F023B1">
        <w:rPr>
          <w:rFonts w:asciiTheme="minorHAnsi" w:hAnsiTheme="minorHAnsi" w:cstheme="minorHAnsi"/>
          <w:b/>
          <w:highlight w:val="yellow"/>
          <w:u w:val="single"/>
        </w:rPr>
        <w:t>healthy</w:t>
      </w:r>
      <w:r w:rsidRPr="003A2919">
        <w:rPr>
          <w:rFonts w:asciiTheme="minorHAnsi" w:hAnsiTheme="minorHAnsi" w:cstheme="minorHAnsi"/>
          <w:sz w:val="8"/>
        </w:rPr>
        <w:t xml:space="preserve">, in other words, </w:t>
      </w:r>
      <w:r w:rsidRPr="00F023B1">
        <w:rPr>
          <w:rFonts w:asciiTheme="minorHAnsi" w:hAnsiTheme="minorHAnsi" w:cstheme="minorHAnsi"/>
          <w:b/>
          <w:highlight w:val="yellow"/>
          <w:u w:val="single"/>
        </w:rPr>
        <w:t>free from disability</w:t>
      </w:r>
      <w:r w:rsidRPr="0069037E">
        <w:rPr>
          <w:rFonts w:asciiTheme="minorHAnsi" w:hAnsiTheme="minorHAnsi" w:cstheme="minorHAnsi"/>
          <w:b/>
          <w:u w:val="single"/>
        </w:rPr>
        <w:t xml:space="preserve"> and/or </w:t>
      </w:r>
      <w:r w:rsidRPr="00F023B1">
        <w:rPr>
          <w:rFonts w:asciiTheme="minorHAnsi" w:hAnsiTheme="minorHAnsi" w:cstheme="minorHAnsi"/>
          <w:b/>
          <w:u w:val="single"/>
        </w:rPr>
        <w:t xml:space="preserve">illness, </w:t>
      </w:r>
      <w:r w:rsidRPr="00F023B1">
        <w:rPr>
          <w:rFonts w:asciiTheme="minorHAnsi" w:hAnsiTheme="minorHAnsi" w:cstheme="minorHAnsi"/>
          <w:b/>
          <w:highlight w:val="yellow"/>
          <w:u w:val="single"/>
        </w:rPr>
        <w:t xml:space="preserve">is </w:t>
      </w:r>
      <w:r w:rsidRPr="003A2919">
        <w:rPr>
          <w:rFonts w:asciiTheme="minorHAnsi" w:hAnsiTheme="minorHAnsi" w:cstheme="minorHAnsi"/>
          <w:b/>
          <w:u w:val="single"/>
        </w:rPr>
        <w:t xml:space="preserve">set as </w:t>
      </w:r>
      <w:r w:rsidRPr="00F023B1">
        <w:rPr>
          <w:rFonts w:asciiTheme="minorHAnsi" w:hAnsiTheme="minorHAnsi" w:cstheme="minorHAnsi"/>
          <w:b/>
          <w:highlight w:val="yellow"/>
          <w:u w:val="single"/>
        </w:rPr>
        <w:t>an implicit standard</w:t>
      </w:r>
      <w:r w:rsidRPr="0069037E">
        <w:rPr>
          <w:rFonts w:asciiTheme="minorHAnsi" w:hAnsiTheme="minorHAnsi" w:cstheme="minorHAnsi"/>
          <w:u w:val="single"/>
        </w:rPr>
        <w:t>, and the disabled girl in the story is deemed to be outside this standard</w:t>
      </w:r>
      <w:r w:rsidRPr="003A2919">
        <w:rPr>
          <w:rFonts w:asciiTheme="minorHAnsi" w:hAnsiTheme="minorHAnsi" w:cstheme="minorHAnsi"/>
          <w:sz w:val="8"/>
        </w:rPr>
        <w:t xml:space="preserve">. /// </w:t>
      </w:r>
      <w:r w:rsidRPr="0069037E">
        <w:rPr>
          <w:rFonts w:asciiTheme="minorHAnsi" w:hAnsiTheme="minorHAnsi" w:cstheme="minorHAnsi"/>
          <w:u w:val="single"/>
        </w:rPr>
        <w:t>This estranging gaze is also turned toward to flora and fauna</w:t>
      </w:r>
      <w:r w:rsidRPr="003A2919">
        <w:rPr>
          <w:rFonts w:asciiTheme="minorHAnsi" w:hAnsiTheme="minorHAnsi" w:cstheme="minorHAnsi"/>
          <w:sz w:val="8"/>
        </w:rPr>
        <w:t xml:space="preserve">. Prior to the disabled girl’s final plea, both </w:t>
      </w:r>
      <w:r w:rsidRPr="0069037E">
        <w:rPr>
          <w:rFonts w:asciiTheme="minorHAnsi" w:hAnsiTheme="minorHAnsi" w:cstheme="minorHAnsi"/>
          <w:u w:val="single"/>
        </w:rPr>
        <w:t>the text and</w:t>
      </w:r>
      <w:r w:rsidRPr="003A2919">
        <w:rPr>
          <w:rFonts w:asciiTheme="minorHAnsi" w:hAnsiTheme="minorHAnsi" w:cstheme="minorHAnsi"/>
          <w:sz w:val="8"/>
        </w:rPr>
        <w:t xml:space="preserve"> the illust</w:t>
      </w:r>
      <w:r w:rsidRPr="0069037E">
        <w:rPr>
          <w:rFonts w:asciiTheme="minorHAnsi" w:hAnsiTheme="minorHAnsi" w:cstheme="minorHAnsi"/>
          <w:u w:val="single"/>
        </w:rPr>
        <w:t xml:space="preserve">rations delineate </w:t>
      </w:r>
      <w:r w:rsidRPr="003A2919">
        <w:rPr>
          <w:rFonts w:asciiTheme="minorHAnsi" w:hAnsiTheme="minorHAnsi" w:cstheme="minorHAnsi"/>
          <w:u w:val="single"/>
        </w:rPr>
        <w:t>flowers with unusual color combinations, and “2 meters long” dandelions</w:t>
      </w:r>
      <w:r w:rsidRPr="003A2919">
        <w:rPr>
          <w:rFonts w:asciiTheme="minorHAnsi" w:hAnsiTheme="minorHAnsi" w:cstheme="minorHAnsi"/>
          <w:sz w:val="8"/>
        </w:rPr>
        <w:t xml:space="preserve"> in the girl’s childhood home garden (Takahashi 22–23). </w:t>
      </w:r>
      <w:r w:rsidRPr="0069037E">
        <w:rPr>
          <w:rFonts w:asciiTheme="minorHAnsi" w:hAnsiTheme="minorHAnsi" w:cstheme="minorHAnsi"/>
          <w:u w:val="single"/>
        </w:rPr>
        <w:t xml:space="preserve">Such abnormal images of flowers are rooted </w:t>
      </w:r>
      <w:r w:rsidRPr="003A2919">
        <w:rPr>
          <w:rFonts w:asciiTheme="minorHAnsi" w:hAnsiTheme="minorHAnsi" w:cstheme="minorHAnsi"/>
          <w:u w:val="single"/>
        </w:rPr>
        <w:t>in</w:t>
      </w:r>
      <w:r w:rsidRPr="003A2919">
        <w:rPr>
          <w:rFonts w:asciiTheme="minorHAnsi" w:hAnsiTheme="minorHAnsi" w:cstheme="minorHAnsi"/>
          <w:sz w:val="8"/>
        </w:rPr>
        <w:t xml:space="preserve"> journalists’ </w:t>
      </w:r>
      <w:r w:rsidRPr="0069037E">
        <w:rPr>
          <w:rFonts w:asciiTheme="minorHAnsi" w:hAnsiTheme="minorHAnsi" w:cstheme="minorHAnsi"/>
          <w:u w:val="single"/>
        </w:rPr>
        <w:t>reports on the after-effects of</w:t>
      </w:r>
      <w:r w:rsidRPr="003A2919">
        <w:rPr>
          <w:rFonts w:asciiTheme="minorHAnsi" w:hAnsiTheme="minorHAnsi" w:cstheme="minorHAnsi"/>
          <w:sz w:val="8"/>
        </w:rPr>
        <w:t xml:space="preserve"> past nuclear power plant failures such as the 1979 </w:t>
      </w:r>
      <w:r w:rsidRPr="003A2919">
        <w:rPr>
          <w:rFonts w:asciiTheme="minorHAnsi" w:hAnsiTheme="minorHAnsi" w:cstheme="minorHAnsi"/>
          <w:u w:val="single"/>
        </w:rPr>
        <w:t>Three Mile Island</w:t>
      </w:r>
      <w:r w:rsidRPr="003A2919">
        <w:rPr>
          <w:rFonts w:asciiTheme="minorHAnsi" w:hAnsiTheme="minorHAnsi" w:cstheme="minorHAnsi"/>
          <w:sz w:val="8"/>
        </w:rPr>
        <w:t xml:space="preserve"> accident in the United States </w:t>
      </w:r>
      <w:r w:rsidRPr="003A2919">
        <w:rPr>
          <w:rFonts w:asciiTheme="minorHAnsi" w:hAnsiTheme="minorHAnsi" w:cstheme="minorHAnsi"/>
          <w:u w:val="single"/>
        </w:rPr>
        <w:t>and</w:t>
      </w:r>
      <w:r w:rsidRPr="003A2919">
        <w:rPr>
          <w:rFonts w:asciiTheme="minorHAnsi" w:hAnsiTheme="minorHAnsi" w:cstheme="minorHAnsi"/>
          <w:sz w:val="8"/>
        </w:rPr>
        <w:t xml:space="preserve"> the 1986 </w:t>
      </w:r>
      <w:r w:rsidRPr="003A2919">
        <w:rPr>
          <w:rFonts w:asciiTheme="minorHAnsi" w:hAnsiTheme="minorHAnsi" w:cstheme="minorHAnsi"/>
          <w:u w:val="single"/>
        </w:rPr>
        <w:t>Chernobyl</w:t>
      </w:r>
      <w:r w:rsidRPr="003A2919">
        <w:rPr>
          <w:rFonts w:asciiTheme="minorHAnsi" w:hAnsiTheme="minorHAnsi" w:cstheme="minorHAnsi"/>
          <w:sz w:val="8"/>
        </w:rPr>
        <w:t xml:space="preserve"> disaster in the former Soviet Union. The images of mutated flowers were widely circulated through photojournalist magazines (Hirose and Hirokawa v–vi). </w:t>
      </w:r>
      <w:r w:rsidRPr="0069037E">
        <w:rPr>
          <w:rFonts w:asciiTheme="minorHAnsi" w:hAnsiTheme="minorHAnsi" w:cstheme="minorHAnsi"/>
          <w:u w:val="single"/>
        </w:rPr>
        <w:t xml:space="preserve">They </w:t>
      </w:r>
      <w:r w:rsidRPr="003A2919">
        <w:rPr>
          <w:rFonts w:asciiTheme="minorHAnsi" w:hAnsiTheme="minorHAnsi" w:cstheme="minorHAnsi"/>
          <w:u w:val="single"/>
        </w:rPr>
        <w:t>were</w:t>
      </w:r>
      <w:r w:rsidRPr="0069037E">
        <w:rPr>
          <w:rFonts w:asciiTheme="minorHAnsi" w:hAnsiTheme="minorHAnsi" w:cstheme="minorHAnsi"/>
          <w:u w:val="single"/>
        </w:rPr>
        <w:t xml:space="preserve"> often </w:t>
      </w:r>
      <w:r w:rsidRPr="003A2919">
        <w:rPr>
          <w:rFonts w:asciiTheme="minorHAnsi" w:hAnsiTheme="minorHAnsi" w:cstheme="minorHAnsi"/>
          <w:u w:val="single"/>
        </w:rPr>
        <w:t>referred to as “monster plants</w:t>
      </w:r>
      <w:r w:rsidRPr="0069037E">
        <w:rPr>
          <w:rFonts w:asciiTheme="minorHAnsi" w:hAnsiTheme="minorHAnsi" w:cstheme="minorHAnsi"/>
          <w:u w:val="single"/>
        </w:rPr>
        <w:t>”</w:t>
      </w:r>
      <w:r w:rsidRPr="003A2919">
        <w:rPr>
          <w:rFonts w:asciiTheme="minorHAnsi" w:hAnsiTheme="minorHAnsi" w:cstheme="minorHAnsi"/>
          <w:sz w:val="8"/>
        </w:rPr>
        <w:t xml:space="preserve"> and “giant dandelions” </w:t>
      </w:r>
      <w:r w:rsidRPr="0069037E">
        <w:rPr>
          <w:rFonts w:asciiTheme="minorHAnsi" w:hAnsiTheme="minorHAnsi" w:cstheme="minorHAnsi"/>
          <w:u w:val="single"/>
        </w:rPr>
        <w:t xml:space="preserve">and, along with striking images of deformed farm animals </w:t>
      </w:r>
      <w:r w:rsidRPr="00177E4A">
        <w:rPr>
          <w:rFonts w:asciiTheme="minorHAnsi" w:hAnsiTheme="minorHAnsi" w:cstheme="minorHAnsi"/>
          <w:u w:val="single"/>
        </w:rPr>
        <w:t>born near the accident sites became icons of the devastating impact of radiation on nature</w:t>
      </w:r>
      <w:r w:rsidRPr="003A2919">
        <w:rPr>
          <w:rFonts w:asciiTheme="minorHAnsi" w:hAnsiTheme="minorHAnsi" w:cstheme="minorHAnsi"/>
          <w:sz w:val="8"/>
        </w:rPr>
        <w:t xml:space="preserve">. </w:t>
      </w:r>
      <w:r w:rsidRPr="00177E4A">
        <w:rPr>
          <w:rFonts w:asciiTheme="minorHAnsi" w:hAnsiTheme="minorHAnsi" w:cstheme="minorHAnsi"/>
          <w:u w:val="single"/>
        </w:rPr>
        <w:t xml:space="preserve">These plants and animals, which </w:t>
      </w:r>
      <w:r w:rsidRPr="00177E4A">
        <w:rPr>
          <w:rFonts w:asciiTheme="minorHAnsi" w:hAnsiTheme="minorHAnsi" w:cstheme="minorHAnsi"/>
          <w:b/>
          <w:u w:val="single"/>
        </w:rPr>
        <w:t>deviated from “normal” and “natural” growth, were deemed controversial and undesirable</w:t>
      </w:r>
      <w:r w:rsidRPr="003A2919">
        <w:rPr>
          <w:rFonts w:asciiTheme="minorHAnsi" w:hAnsiTheme="minorHAnsi" w:cstheme="minorHAnsi"/>
          <w:sz w:val="8"/>
          <w:szCs w:val="8"/>
        </w:rPr>
        <w:t xml:space="preserve">. /// In the postscript of the printed book, Takahashi apologizes that her text “has hurt many people,” and explains why she “made a decision to revise it.” She states that she opposes nuclear power plants, not because they may cause illness and disease but, rather, because they are “essentially unnatural entities” beyond the control of human capability accompanied by multiple risks, including the potential to stir serious conflicts among people, and cites these reasons as her driving force to write the verse, with the goal of exposing the potential risks and to start discussion (Takahashi 28). While the physical difference was changed to an unspecified illness in the print version, the unconscious normative gaze </w:t>
      </w:r>
      <w:proofErr w:type="gramStart"/>
      <w:r w:rsidRPr="003A2919">
        <w:rPr>
          <w:rFonts w:asciiTheme="minorHAnsi" w:hAnsiTheme="minorHAnsi" w:cstheme="minorHAnsi"/>
          <w:sz w:val="8"/>
          <w:szCs w:val="8"/>
        </w:rPr>
        <w:t>still persists</w:t>
      </w:r>
      <w:proofErr w:type="gramEnd"/>
      <w:r w:rsidRPr="003A2919">
        <w:rPr>
          <w:rFonts w:asciiTheme="minorHAnsi" w:hAnsiTheme="minorHAnsi" w:cstheme="minorHAnsi"/>
          <w:sz w:val="8"/>
          <w:szCs w:val="8"/>
        </w:rPr>
        <w:t xml:space="preserve">, viewing disabilities as undesirable physical and social conditions that depart from implicit standards. /// Physical Difference in Preceding Children’s Books: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Mahou</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Te</w:t>
      </w:r>
      <w:proofErr w:type="spellEnd"/>
      <w:r w:rsidRPr="003A2919">
        <w:rPr>
          <w:rFonts w:asciiTheme="minorHAnsi" w:hAnsiTheme="minorHAnsi" w:cstheme="minorHAnsi"/>
          <w:sz w:val="8"/>
          <w:szCs w:val="8"/>
        </w:rPr>
        <w:t xml:space="preserve"> (1985) and Marshall no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(1996) /// Released more than a quarter century prior to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Mahou</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Te</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Sacchan’s</w:t>
      </w:r>
      <w:proofErr w:type="spellEnd"/>
      <w:r w:rsidRPr="003A2919">
        <w:rPr>
          <w:rFonts w:asciiTheme="minorHAnsi" w:hAnsiTheme="minorHAnsi" w:cstheme="minorHAnsi"/>
          <w:sz w:val="8"/>
          <w:szCs w:val="8"/>
        </w:rPr>
        <w:t xml:space="preserve"> Miracle Hand) places physical difference appearing in a hand as a core theme of the story. The protagonist, Sachiko, affectionately called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loves playing house with her kindergarten friends. Sachiko does not have fingers on her right hand. One day, she insists she wants to play the role of mother, but one of her peers declares, “You can’t be a mom because it’s weird for a mom to not have fingers!” (</w:t>
      </w:r>
      <w:proofErr w:type="spellStart"/>
      <w:r w:rsidRPr="003A2919">
        <w:rPr>
          <w:rFonts w:asciiTheme="minorHAnsi" w:hAnsiTheme="minorHAnsi" w:cstheme="minorHAnsi"/>
          <w:sz w:val="8"/>
          <w:szCs w:val="8"/>
        </w:rPr>
        <w:t>Nobe</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Shizawa</w:t>
      </w:r>
      <w:proofErr w:type="spellEnd"/>
      <w:r w:rsidRPr="003A2919">
        <w:rPr>
          <w:rFonts w:asciiTheme="minorHAnsi" w:hAnsiTheme="minorHAnsi" w:cstheme="minorHAnsi"/>
          <w:sz w:val="8"/>
          <w:szCs w:val="8"/>
        </w:rPr>
        <w:t xml:space="preserve">, and Association of Parents and Children with Congenital Limb Disabilities 13). Sachiko runs home from the kindergarten, upset and angry, and asks her pregnant mother, “Why is my hand different from everyone else’s? Why don’t I have fingers like the other kids? Why?” (18). /// Sachiko’s abrupt question to her mother parallels the nameless girl’s question to her grandparents in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They both ask about their deformed hands, crying, and both contain strong expressions of denial of their own hands because of the different shape. However, the answers that the two girls get from their guardians contrast quite strikingly. In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the grandparents do not respond to their grandchild’s question, and the narrative concludes in silence—at least for the readers. In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the story and conversation continue. The mother hugs Sachiko and explains, “You were injured when you were growing in my tummy. We still don’t know why some babies get injured in their mom’s tummy” (22). The young girl continues her questions, asking if her fingers will grow out from her palm when she is older and enters elementary school. After a slight pause, the mother replies no and says, “But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this is your hand, your invaluable hand. My loving Sachiko’s hand, cute and lovely hand” (24). Sachiko replies, crying, “No, no, I don’t want a hand like this” (24). From that day on, she refuses to go to kindergarten. /// In the first half of the story, Sachiko experiences a series of unreasonable, hurtful incidents regarding her hand—cruel words from her classmates coming from the thoughtless ignorance that is typical of children that age. She also receives incomprehensible and unacceptable answers to her questions. Her immediate hope that she will have fingers in the future is dashed abruptly. She does not, cannot, calmly accept this irreversible fact on the spot. The text carefully avoids describing Sachiko’s disheartening-but-unavoidable challenges as a pitiable tragedy or exaggerated drama </w:t>
      </w:r>
      <w:proofErr w:type="gramStart"/>
      <w:r w:rsidRPr="003A2919">
        <w:rPr>
          <w:rFonts w:asciiTheme="minorHAnsi" w:hAnsiTheme="minorHAnsi" w:cstheme="minorHAnsi"/>
          <w:sz w:val="8"/>
          <w:szCs w:val="8"/>
        </w:rPr>
        <w:t>but,</w:t>
      </w:r>
      <w:proofErr w:type="gramEnd"/>
      <w:r w:rsidRPr="003A2919">
        <w:rPr>
          <w:rFonts w:asciiTheme="minorHAnsi" w:hAnsiTheme="minorHAnsi" w:cstheme="minorHAnsi"/>
          <w:sz w:val="8"/>
          <w:szCs w:val="8"/>
        </w:rPr>
        <w:t xml:space="preserve"> rather, simply follows the flow of Sachiko’s emotions, including anger, sorrow, anxiety, and many other indescribable feelings. /// The story never provides a specific reason for the disability in Sachiko’s hand simply because, as Sachiko’s mother explains, “it is unknowable.” In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the connection between the disability or illness and radiation is suggested by the disabled girl’s conversation, descriptions of the people who became ill after the disaster, and the mutant flowers. Meanwhile, in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the reason for Sachiko’s disability does not come up in the argument between Sachiko and her kindergarten classmates. At this point, Sachiko is not yet subjected to the dogmatic gaze, which seeks to find a cause-and-effect connection between her disability and detectable factors; and this motif does not appear later in the story. /// Such questions and comments are some of the challenges that children with limb disabilities and their </w:t>
      </w:r>
      <w:proofErr w:type="gramStart"/>
      <w:r w:rsidRPr="003A2919">
        <w:rPr>
          <w:rFonts w:asciiTheme="minorHAnsi" w:hAnsiTheme="minorHAnsi" w:cstheme="minorHAnsi"/>
          <w:sz w:val="8"/>
          <w:szCs w:val="8"/>
        </w:rPr>
        <w:t>families</w:t>
      </w:r>
      <w:proofErr w:type="gramEnd"/>
      <w:r w:rsidRPr="003A2919">
        <w:rPr>
          <w:rFonts w:asciiTheme="minorHAnsi" w:hAnsiTheme="minorHAnsi" w:cstheme="minorHAnsi"/>
          <w:sz w:val="8"/>
          <w:szCs w:val="8"/>
        </w:rPr>
        <w:t xml:space="preserve"> encounter. Parent members of the Association of Parents and Children with Congenital Limb Disabilities (APCCLD), co-authors of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describe how another group wanted to use an image of their child in a sensational way. An advocacy group for dioxin-poisoning victims asked the parents for permission to use a photo of their child as an icon of their activities, under the assumption that the child’s limb disability must be caused by dioxin, like many infants in postwar Vietnam (APCCLD, </w:t>
      </w:r>
      <w:proofErr w:type="spellStart"/>
      <w:r w:rsidRPr="003A2919">
        <w:rPr>
          <w:rFonts w:asciiTheme="minorHAnsi" w:hAnsiTheme="minorHAnsi" w:cstheme="minorHAnsi"/>
          <w:sz w:val="8"/>
          <w:szCs w:val="8"/>
        </w:rPr>
        <w:t>Gotai-manzoku</w:t>
      </w:r>
      <w:proofErr w:type="spellEnd"/>
      <w:r w:rsidRPr="003A2919">
        <w:rPr>
          <w:rFonts w:asciiTheme="minorHAnsi" w:hAnsiTheme="minorHAnsi" w:cstheme="minorHAnsi"/>
          <w:sz w:val="8"/>
          <w:szCs w:val="8"/>
        </w:rPr>
        <w:t xml:space="preserve"> 240–41).5 The association, initially founded with the aim of promoting the self-affirmation and empowerment of children with congenital disabilities and their families, was asked to respond to the stigmatizing differences directly linked to chemicals and to oppose chemical pollution and the eugenics-tinged conventional view towards disabilities. </w:t>
      </w:r>
      <w:proofErr w:type="spellStart"/>
      <w:r w:rsidRPr="003A2919">
        <w:rPr>
          <w:rFonts w:asciiTheme="minorHAnsi" w:hAnsiTheme="minorHAnsi" w:cstheme="minorHAnsi"/>
          <w:sz w:val="8"/>
          <w:szCs w:val="8"/>
        </w:rPr>
        <w:t>Boku</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Te</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Ochawan</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Taipu</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ya</w:t>
      </w:r>
      <w:proofErr w:type="spellEnd"/>
      <w:r w:rsidRPr="003A2919">
        <w:rPr>
          <w:rFonts w:asciiTheme="minorHAnsi" w:hAnsiTheme="minorHAnsi" w:cstheme="minorHAnsi"/>
          <w:sz w:val="8"/>
          <w:szCs w:val="8"/>
        </w:rPr>
        <w:t xml:space="preserve"> (My Hand Makes a Perfect Fit with a Rice Bowl!) (1984), an APCCLD publication targeting adult audiences, lists and explains possible causes of disability, including hereditary transmission, genetic mutation, chemical effects, and various accidents during fetal development. However, the conclusion is that the cause is not always traceable and may be impossible to eliminate even with the most advanced medical technology. Based on this conclusion, they argue that the birth of children with physical variations is not an unusual phenomenon and that variations of the body should be affirmed as they are (APCCLD </w:t>
      </w:r>
      <w:proofErr w:type="spellStart"/>
      <w:r w:rsidRPr="003A2919">
        <w:rPr>
          <w:rFonts w:asciiTheme="minorHAnsi" w:hAnsiTheme="minorHAnsi" w:cstheme="minorHAnsi"/>
          <w:sz w:val="8"/>
          <w:szCs w:val="8"/>
        </w:rPr>
        <w:t>Ochawan</w:t>
      </w:r>
      <w:proofErr w:type="spellEnd"/>
      <w:r w:rsidRPr="003A2919">
        <w:rPr>
          <w:rFonts w:asciiTheme="minorHAnsi" w:hAnsiTheme="minorHAnsi" w:cstheme="minorHAnsi"/>
          <w:sz w:val="8"/>
          <w:szCs w:val="8"/>
        </w:rPr>
        <w:t xml:space="preserve"> 130–37). According to the booklet enclosed in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the underlying idea is for parents to explain their own and/or family member’s disability to young children through an illustrated story. It aims to liberate children by encouraging them to embrace themselves and their bodies as they are, whatever the cause of the difference. /// </w:t>
      </w:r>
      <w:proofErr w:type="spellStart"/>
      <w:r w:rsidRPr="003A2919">
        <w:rPr>
          <w:rFonts w:asciiTheme="minorHAnsi" w:hAnsiTheme="minorHAnsi" w:cstheme="minorHAnsi"/>
          <w:sz w:val="8"/>
          <w:szCs w:val="8"/>
        </w:rPr>
        <w:t>Suibaku</w:t>
      </w:r>
      <w:proofErr w:type="spellEnd"/>
      <w:r w:rsidRPr="003A2919">
        <w:rPr>
          <w:rFonts w:asciiTheme="minorHAnsi" w:hAnsiTheme="minorHAnsi" w:cstheme="minorHAnsi"/>
          <w:sz w:val="8"/>
          <w:szCs w:val="8"/>
        </w:rPr>
        <w:t xml:space="preserve"> no </w:t>
      </w:r>
      <w:proofErr w:type="spellStart"/>
      <w:r w:rsidRPr="003A2919">
        <w:rPr>
          <w:rFonts w:asciiTheme="minorHAnsi" w:hAnsiTheme="minorHAnsi" w:cstheme="minorHAnsi"/>
          <w:sz w:val="8"/>
          <w:szCs w:val="8"/>
        </w:rPr>
        <w:t>Shima</w:t>
      </w:r>
      <w:proofErr w:type="spellEnd"/>
      <w:r w:rsidRPr="003A2919">
        <w:rPr>
          <w:rFonts w:asciiTheme="minorHAnsi" w:hAnsiTheme="minorHAnsi" w:cstheme="minorHAnsi"/>
          <w:sz w:val="8"/>
          <w:szCs w:val="8"/>
        </w:rPr>
        <w:t xml:space="preserve">: Marshall no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(Children of the Marshall Islands: The Aftermath of the US Nuclear Test) was created in a totally different context from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Published as a monthly children’s book series, this non-fiction account, originally illustrated by the author’s photographs, was written by a </w:t>
      </w:r>
      <w:proofErr w:type="gramStart"/>
      <w:r w:rsidRPr="003A2919">
        <w:rPr>
          <w:rFonts w:asciiTheme="minorHAnsi" w:hAnsiTheme="minorHAnsi" w:cstheme="minorHAnsi"/>
          <w:sz w:val="8"/>
          <w:szCs w:val="8"/>
        </w:rPr>
        <w:t>photo journalist</w:t>
      </w:r>
      <w:proofErr w:type="gramEnd"/>
      <w:r w:rsidRPr="003A2919">
        <w:rPr>
          <w:rFonts w:asciiTheme="minorHAnsi" w:hAnsiTheme="minorHAnsi" w:cstheme="minorHAnsi"/>
          <w:sz w:val="8"/>
          <w:szCs w:val="8"/>
        </w:rPr>
        <w:t xml:space="preserve">, Kosei Shimada, who had followed the lives of migrant people in the Marshall Islands since the 1970s. The book focuses on the everyday life of Marshallese children who are approximately the same age as the book’s target audience. The book is based on the author’s most recent visit in 1995 to the islands of </w:t>
      </w:r>
      <w:proofErr w:type="spellStart"/>
      <w:r w:rsidRPr="003A2919">
        <w:rPr>
          <w:rFonts w:asciiTheme="minorHAnsi" w:hAnsiTheme="minorHAnsi" w:cstheme="minorHAnsi"/>
          <w:sz w:val="8"/>
          <w:szCs w:val="8"/>
        </w:rPr>
        <w:t>Utlik</w:t>
      </w:r>
      <w:proofErr w:type="spellEnd"/>
      <w:r w:rsidRPr="003A2919">
        <w:rPr>
          <w:rFonts w:asciiTheme="minorHAnsi" w:hAnsiTheme="minorHAnsi" w:cstheme="minorHAnsi"/>
          <w:sz w:val="8"/>
          <w:szCs w:val="8"/>
        </w:rPr>
        <w:t xml:space="preserve"> and </w:t>
      </w:r>
      <w:proofErr w:type="spellStart"/>
      <w:r w:rsidRPr="003A2919">
        <w:rPr>
          <w:rFonts w:asciiTheme="minorHAnsi" w:hAnsiTheme="minorHAnsi" w:cstheme="minorHAnsi"/>
          <w:sz w:val="8"/>
          <w:szCs w:val="8"/>
        </w:rPr>
        <w:t>Mejato</w:t>
      </w:r>
      <w:proofErr w:type="spellEnd"/>
      <w:r w:rsidRPr="003A2919">
        <w:rPr>
          <w:rFonts w:asciiTheme="minorHAnsi" w:hAnsiTheme="minorHAnsi" w:cstheme="minorHAnsi"/>
          <w:sz w:val="8"/>
          <w:szCs w:val="8"/>
        </w:rPr>
        <w:t xml:space="preserve"> with pictures by the experienced children’s book illustrator </w:t>
      </w:r>
      <w:proofErr w:type="spellStart"/>
      <w:r w:rsidRPr="003A2919">
        <w:rPr>
          <w:rFonts w:asciiTheme="minorHAnsi" w:hAnsiTheme="minorHAnsi" w:cstheme="minorHAnsi"/>
          <w:sz w:val="8"/>
          <w:szCs w:val="8"/>
        </w:rPr>
        <w:t>Rotoh</w:t>
      </w:r>
      <w:proofErr w:type="spellEnd"/>
      <w:r w:rsidRPr="003A2919">
        <w:rPr>
          <w:rFonts w:asciiTheme="minorHAnsi" w:hAnsiTheme="minorHAnsi" w:cstheme="minorHAnsi"/>
          <w:sz w:val="8"/>
          <w:szCs w:val="8"/>
        </w:rPr>
        <w:t xml:space="preserve"> Tsuda.6 /// Ten-year-old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is one of the children Shimada met during his stay on </w:t>
      </w:r>
      <w:proofErr w:type="spellStart"/>
      <w:r w:rsidRPr="003A2919">
        <w:rPr>
          <w:rFonts w:asciiTheme="minorHAnsi" w:hAnsiTheme="minorHAnsi" w:cstheme="minorHAnsi"/>
          <w:sz w:val="8"/>
          <w:szCs w:val="8"/>
        </w:rPr>
        <w:t>Mejato</w:t>
      </w:r>
      <w:proofErr w:type="spellEnd"/>
      <w:r w:rsidRPr="003A2919">
        <w:rPr>
          <w:rFonts w:asciiTheme="minorHAnsi" w:hAnsiTheme="minorHAnsi" w:cstheme="minorHAnsi"/>
          <w:sz w:val="8"/>
          <w:szCs w:val="8"/>
        </w:rPr>
        <w:t xml:space="preserve"> Island. He asked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if he could take a photo of her, then “instead of the answer, she presented her right hand. At the base of her thumb, she had a scar from the operation to remove her sixth finger”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30). She was born with six fingers on her right hand. In the picture book, the description is accompanied by a portrait of the girl showing her right thumb to the photographer, with a schoolyard in the background. In the bottom corner of the same photo, there is a black-and-white archival photograph taken in 1985 of the newborn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with two thumbs. /// On 1 July 1946, the first hydrogen bomb test in the Marshall Islands was conducted by the United States, which had taken control of the island nation from Japan after the end of the Second World War. In all, sixty-six tests were carried out by 1958. High yield bombs were exploded at the Bikini Atoll on 1 March 1954 as a part of Operation Castle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17; </w:t>
      </w:r>
      <w:proofErr w:type="spellStart"/>
      <w:r w:rsidRPr="003A2919">
        <w:rPr>
          <w:rFonts w:asciiTheme="minorHAnsi" w:hAnsiTheme="minorHAnsi" w:cstheme="minorHAnsi"/>
          <w:sz w:val="8"/>
          <w:szCs w:val="8"/>
        </w:rPr>
        <w:t>Daigo</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Fukuryu</w:t>
      </w:r>
      <w:proofErr w:type="spellEnd"/>
      <w:r w:rsidRPr="003A2919">
        <w:rPr>
          <w:rFonts w:asciiTheme="minorHAnsi" w:hAnsiTheme="minorHAnsi" w:cstheme="minorHAnsi"/>
          <w:sz w:val="8"/>
          <w:szCs w:val="8"/>
        </w:rPr>
        <w:t xml:space="preserve">-maru Peace Association 18–20). </w:t>
      </w:r>
      <w:proofErr w:type="gramStart"/>
      <w:r w:rsidRPr="003A2919">
        <w:rPr>
          <w:rFonts w:asciiTheme="minorHAnsi" w:hAnsiTheme="minorHAnsi" w:cstheme="minorHAnsi"/>
          <w:sz w:val="8"/>
          <w:szCs w:val="8"/>
        </w:rPr>
        <w:t>A number of</w:t>
      </w:r>
      <w:proofErr w:type="gramEnd"/>
      <w:r w:rsidRPr="003A2919">
        <w:rPr>
          <w:rFonts w:asciiTheme="minorHAnsi" w:hAnsiTheme="minorHAnsi" w:cstheme="minorHAnsi"/>
          <w:sz w:val="8"/>
          <w:szCs w:val="8"/>
        </w:rPr>
        <w:t xml:space="preserve"> ordinary citizens, including the international crew of the Japanese fishing vessel </w:t>
      </w:r>
      <w:proofErr w:type="spellStart"/>
      <w:r w:rsidRPr="003A2919">
        <w:rPr>
          <w:rFonts w:asciiTheme="minorHAnsi" w:hAnsiTheme="minorHAnsi" w:cstheme="minorHAnsi"/>
          <w:sz w:val="8"/>
          <w:szCs w:val="8"/>
        </w:rPr>
        <w:t>Daigo</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Fukuryumaru</w:t>
      </w:r>
      <w:proofErr w:type="spellEnd"/>
      <w:r w:rsidRPr="003A2919">
        <w:rPr>
          <w:rFonts w:asciiTheme="minorHAnsi" w:hAnsiTheme="minorHAnsi" w:cstheme="minorHAnsi"/>
          <w:sz w:val="8"/>
          <w:szCs w:val="8"/>
        </w:rPr>
        <w:t xml:space="preserve"> (Lucky Dragon No. 5) and native residents of neighboring islands were affected. /// </w:t>
      </w:r>
      <w:proofErr w:type="spellStart"/>
      <w:r w:rsidRPr="003A2919">
        <w:rPr>
          <w:rFonts w:asciiTheme="minorHAnsi" w:hAnsiTheme="minorHAnsi" w:cstheme="minorHAnsi"/>
          <w:sz w:val="8"/>
          <w:szCs w:val="8"/>
        </w:rPr>
        <w:t>Eminita’s</w:t>
      </w:r>
      <w:proofErr w:type="spellEnd"/>
      <w:r w:rsidRPr="003A2919">
        <w:rPr>
          <w:rFonts w:asciiTheme="minorHAnsi" w:hAnsiTheme="minorHAnsi" w:cstheme="minorHAnsi"/>
          <w:sz w:val="8"/>
          <w:szCs w:val="8"/>
        </w:rPr>
        <w:t xml:space="preserve"> family was originally from Rongelap Island, located 170 km east of the Bikini Atoll. During the H-bomb test on 1 March 1954, the island and eighty-six residents, including </w:t>
      </w:r>
      <w:proofErr w:type="spellStart"/>
      <w:r w:rsidRPr="003A2919">
        <w:rPr>
          <w:rFonts w:asciiTheme="minorHAnsi" w:hAnsiTheme="minorHAnsi" w:cstheme="minorHAnsi"/>
          <w:sz w:val="8"/>
          <w:szCs w:val="8"/>
        </w:rPr>
        <w:t>Eminita’s</w:t>
      </w:r>
      <w:proofErr w:type="spellEnd"/>
      <w:r w:rsidRPr="003A2919">
        <w:rPr>
          <w:rFonts w:asciiTheme="minorHAnsi" w:hAnsiTheme="minorHAnsi" w:cstheme="minorHAnsi"/>
          <w:sz w:val="8"/>
          <w:szCs w:val="8"/>
        </w:rPr>
        <w:t xml:space="preserve"> grandparents, were exposed to the extraordinary heat blast and subsequent radioactive fallout produced by the explosion. The affected residents suffered from acute and severe burns and body aches. Three days after the test, the US military relocated all the residents to its base in the Kwajalein Atoll, then to another island in the Majuro Atoll, where the capital is located. Three years later, the US government declared Rongelap Island to be safe, and the residents returned to their home island in June 1957. However, their new life on their home island, with bifurcated palm trees and abnormal seabirds, included unusually high incidences of stillbirths and miscarriages as well as unprecedented high rates of cancer, leukemia, and thyroid diseases. In 1985, the islanders decided to leave Rongelap and migrate </w:t>
      </w:r>
      <w:proofErr w:type="spellStart"/>
      <w:r w:rsidRPr="003A2919">
        <w:rPr>
          <w:rFonts w:asciiTheme="minorHAnsi" w:hAnsiTheme="minorHAnsi" w:cstheme="minorHAnsi"/>
          <w:sz w:val="8"/>
          <w:szCs w:val="8"/>
        </w:rPr>
        <w:t>en</w:t>
      </w:r>
      <w:proofErr w:type="spellEnd"/>
      <w:r w:rsidRPr="003A2919">
        <w:rPr>
          <w:rFonts w:asciiTheme="minorHAnsi" w:hAnsiTheme="minorHAnsi" w:cstheme="minorHAnsi"/>
          <w:sz w:val="8"/>
          <w:szCs w:val="8"/>
        </w:rPr>
        <w:t xml:space="preserve"> masse to the smaller and infertile </w:t>
      </w:r>
      <w:proofErr w:type="spellStart"/>
      <w:r w:rsidRPr="003A2919">
        <w:rPr>
          <w:rFonts w:asciiTheme="minorHAnsi" w:hAnsiTheme="minorHAnsi" w:cstheme="minorHAnsi"/>
          <w:sz w:val="8"/>
          <w:szCs w:val="8"/>
        </w:rPr>
        <w:t>Mejato</w:t>
      </w:r>
      <w:proofErr w:type="spellEnd"/>
      <w:r w:rsidRPr="003A2919">
        <w:rPr>
          <w:rFonts w:asciiTheme="minorHAnsi" w:hAnsiTheme="minorHAnsi" w:cstheme="minorHAnsi"/>
          <w:sz w:val="8"/>
          <w:szCs w:val="8"/>
        </w:rPr>
        <w:t xml:space="preserve"> Island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22–27; Shimada, </w:t>
      </w:r>
      <w:proofErr w:type="spellStart"/>
      <w:r w:rsidRPr="003A2919">
        <w:rPr>
          <w:rFonts w:asciiTheme="minorHAnsi" w:hAnsiTheme="minorHAnsi" w:cstheme="minorHAnsi"/>
          <w:sz w:val="8"/>
          <w:szCs w:val="8"/>
        </w:rPr>
        <w:t>Furusato</w:t>
      </w:r>
      <w:proofErr w:type="spellEnd"/>
      <w:r w:rsidRPr="003A2919">
        <w:rPr>
          <w:rFonts w:asciiTheme="minorHAnsi" w:hAnsiTheme="minorHAnsi" w:cstheme="minorHAnsi"/>
          <w:sz w:val="8"/>
          <w:szCs w:val="8"/>
        </w:rPr>
        <w:t xml:space="preserve"> ha Poison no </w:t>
      </w:r>
      <w:proofErr w:type="spellStart"/>
      <w:r w:rsidRPr="003A2919">
        <w:rPr>
          <w:rFonts w:asciiTheme="minorHAnsi" w:hAnsiTheme="minorHAnsi" w:cstheme="minorHAnsi"/>
          <w:sz w:val="8"/>
          <w:szCs w:val="8"/>
        </w:rPr>
        <w:t>Shima</w:t>
      </w:r>
      <w:proofErr w:type="spellEnd"/>
      <w:r w:rsidRPr="003A2919">
        <w:rPr>
          <w:rFonts w:asciiTheme="minorHAnsi" w:hAnsiTheme="minorHAnsi" w:cstheme="minorHAnsi"/>
          <w:sz w:val="8"/>
          <w:szCs w:val="8"/>
        </w:rPr>
        <w:t xml:space="preserve"> 66–67). </w:t>
      </w:r>
      <w:proofErr w:type="spellStart"/>
      <w:r w:rsidRPr="003A2919">
        <w:rPr>
          <w:rFonts w:asciiTheme="minorHAnsi" w:hAnsiTheme="minorHAnsi" w:cstheme="minorHAnsi"/>
          <w:sz w:val="8"/>
          <w:szCs w:val="8"/>
        </w:rPr>
        <w:t>Eminita’s</w:t>
      </w:r>
      <w:proofErr w:type="spellEnd"/>
      <w:r w:rsidRPr="003A2919">
        <w:rPr>
          <w:rFonts w:asciiTheme="minorHAnsi" w:hAnsiTheme="minorHAnsi" w:cstheme="minorHAnsi"/>
          <w:sz w:val="8"/>
          <w:szCs w:val="8"/>
        </w:rPr>
        <w:t xml:space="preserve"> parents were not yet born at the time of the H-bomb test, but they later moved to Rongelap Island, where </w:t>
      </w:r>
      <w:proofErr w:type="spellStart"/>
      <w:r w:rsidRPr="003A2919">
        <w:rPr>
          <w:rFonts w:asciiTheme="minorHAnsi" w:hAnsiTheme="minorHAnsi" w:cstheme="minorHAnsi"/>
          <w:sz w:val="8"/>
          <w:szCs w:val="8"/>
        </w:rPr>
        <w:t>Eminita’s</w:t>
      </w:r>
      <w:proofErr w:type="spellEnd"/>
      <w:r w:rsidRPr="003A2919">
        <w:rPr>
          <w:rFonts w:asciiTheme="minorHAnsi" w:hAnsiTheme="minorHAnsi" w:cstheme="minorHAnsi"/>
          <w:sz w:val="8"/>
          <w:szCs w:val="8"/>
        </w:rPr>
        <w:t xml:space="preserve"> mother lived for ten years.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was born soon after her parents moved from Rongelap to </w:t>
      </w:r>
      <w:proofErr w:type="spellStart"/>
      <w:r w:rsidRPr="003A2919">
        <w:rPr>
          <w:rFonts w:asciiTheme="minorHAnsi" w:hAnsiTheme="minorHAnsi" w:cstheme="minorHAnsi"/>
          <w:sz w:val="8"/>
          <w:szCs w:val="8"/>
        </w:rPr>
        <w:t>Mejato</w:t>
      </w:r>
      <w:proofErr w:type="spellEnd"/>
      <w:r w:rsidRPr="003A2919">
        <w:rPr>
          <w:rFonts w:asciiTheme="minorHAnsi" w:hAnsiTheme="minorHAnsi" w:cstheme="minorHAnsi"/>
          <w:sz w:val="8"/>
          <w:szCs w:val="8"/>
        </w:rPr>
        <w:t xml:space="preserve">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30; Shimada, </w:t>
      </w:r>
      <w:proofErr w:type="spellStart"/>
      <w:r w:rsidRPr="003A2919">
        <w:rPr>
          <w:rFonts w:asciiTheme="minorHAnsi" w:hAnsiTheme="minorHAnsi" w:cstheme="minorHAnsi"/>
          <w:sz w:val="8"/>
          <w:szCs w:val="8"/>
        </w:rPr>
        <w:t>Kaerazaru</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Rakuen</w:t>
      </w:r>
      <w:proofErr w:type="spellEnd"/>
      <w:r w:rsidRPr="003A2919">
        <w:rPr>
          <w:rFonts w:asciiTheme="minorHAnsi" w:hAnsiTheme="minorHAnsi" w:cstheme="minorHAnsi"/>
          <w:sz w:val="8"/>
          <w:szCs w:val="8"/>
        </w:rPr>
        <w:t xml:space="preserve"> 124–25). The birth of a baby girl with six fingers made the islanders wonder, “Could children be affected by radiation even though their parents were not exposed to the fallout but lived in Rongelap for a certain period of time?”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30). /// The </w:t>
      </w:r>
      <w:proofErr w:type="spellStart"/>
      <w:r w:rsidRPr="003A2919">
        <w:rPr>
          <w:rFonts w:asciiTheme="minorHAnsi" w:hAnsiTheme="minorHAnsi" w:cstheme="minorHAnsi"/>
          <w:sz w:val="8"/>
          <w:szCs w:val="8"/>
        </w:rPr>
        <w:t>Rongelapese</w:t>
      </w:r>
      <w:proofErr w:type="spellEnd"/>
      <w:r w:rsidRPr="003A2919">
        <w:rPr>
          <w:rFonts w:asciiTheme="minorHAnsi" w:hAnsiTheme="minorHAnsi" w:cstheme="minorHAnsi"/>
          <w:sz w:val="8"/>
          <w:szCs w:val="8"/>
        </w:rPr>
        <w:t xml:space="preserve"> people’s forty years of experience corresponds in many ways to the “foreboding blueprint of our future” delineated in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(Takahashi 28), including increased illness, disease, and disability in people and plants as well as unwanted displacement from their home islands. However, the </w:t>
      </w:r>
      <w:proofErr w:type="spellStart"/>
      <w:r w:rsidRPr="003A2919">
        <w:rPr>
          <w:rFonts w:asciiTheme="minorHAnsi" w:hAnsiTheme="minorHAnsi" w:cstheme="minorHAnsi"/>
          <w:sz w:val="8"/>
          <w:szCs w:val="8"/>
        </w:rPr>
        <w:t>Rongelapese</w:t>
      </w:r>
      <w:proofErr w:type="spellEnd"/>
      <w:r w:rsidRPr="003A2919">
        <w:rPr>
          <w:rFonts w:asciiTheme="minorHAnsi" w:hAnsiTheme="minorHAnsi" w:cstheme="minorHAnsi"/>
          <w:sz w:val="8"/>
          <w:szCs w:val="8"/>
        </w:rPr>
        <w:t xml:space="preserve"> people’s story is not fiction and not a metaphorical anecdote like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In addition to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many other children and adult </w:t>
      </w:r>
      <w:proofErr w:type="spellStart"/>
      <w:r w:rsidRPr="003A2919">
        <w:rPr>
          <w:rFonts w:asciiTheme="minorHAnsi" w:hAnsiTheme="minorHAnsi" w:cstheme="minorHAnsi"/>
          <w:sz w:val="8"/>
          <w:szCs w:val="8"/>
        </w:rPr>
        <w:t>Rongelapese</w:t>
      </w:r>
      <w:proofErr w:type="spellEnd"/>
      <w:r w:rsidRPr="003A2919">
        <w:rPr>
          <w:rFonts w:asciiTheme="minorHAnsi" w:hAnsiTheme="minorHAnsi" w:cstheme="minorHAnsi"/>
          <w:sz w:val="8"/>
          <w:szCs w:val="8"/>
        </w:rPr>
        <w:t xml:space="preserve"> migrants and </w:t>
      </w:r>
      <w:proofErr w:type="spellStart"/>
      <w:r w:rsidRPr="003A2919">
        <w:rPr>
          <w:rFonts w:asciiTheme="minorHAnsi" w:hAnsiTheme="minorHAnsi" w:cstheme="minorHAnsi"/>
          <w:sz w:val="8"/>
          <w:szCs w:val="8"/>
        </w:rPr>
        <w:t>Utlik</w:t>
      </w:r>
      <w:proofErr w:type="spellEnd"/>
      <w:r w:rsidRPr="003A2919">
        <w:rPr>
          <w:rFonts w:asciiTheme="minorHAnsi" w:hAnsiTheme="minorHAnsi" w:cstheme="minorHAnsi"/>
          <w:sz w:val="8"/>
          <w:szCs w:val="8"/>
        </w:rPr>
        <w:t xml:space="preserve"> residents living with disabilities and chronic illnesses appear in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as a part of the landscape of the island life. The possible connection between lasting harmful effects of radiation and the islanders’ compromised health is repeatedly explained in the text (Shimada,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19, 24–25 and 40). The description of this 1996 publication, based on facts witnessed and photographed by the author on remote Pacific islands, may be interpreted as being much more striking and sensational than the somewhat controversial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 It should be noted that, on the same two pages of the description and image of </w:t>
      </w:r>
      <w:proofErr w:type="spellStart"/>
      <w:r w:rsidRPr="003A2919">
        <w:rPr>
          <w:rFonts w:asciiTheme="minorHAnsi" w:hAnsiTheme="minorHAnsi" w:cstheme="minorHAnsi"/>
          <w:sz w:val="8"/>
          <w:szCs w:val="8"/>
        </w:rPr>
        <w:t>Eminita’s</w:t>
      </w:r>
      <w:proofErr w:type="spellEnd"/>
      <w:r w:rsidRPr="003A2919">
        <w:rPr>
          <w:rFonts w:asciiTheme="minorHAnsi" w:hAnsiTheme="minorHAnsi" w:cstheme="minorHAnsi"/>
          <w:sz w:val="8"/>
          <w:szCs w:val="8"/>
        </w:rPr>
        <w:t xml:space="preserve"> hand before and after the surgery, there are three more photographs showing the everyday life of the child, helping her mother in the outdoor kitchen, and playing and laughing with her brothers and sisters. The author stays focused on the everyday, ordinary life of the children and their families who also embrace a troublesome past. </w:t>
      </w:r>
      <w:proofErr w:type="spellStart"/>
      <w:r w:rsidRPr="003A2919">
        <w:rPr>
          <w:rFonts w:asciiTheme="minorHAnsi" w:hAnsiTheme="minorHAnsi" w:cstheme="minorHAnsi"/>
          <w:sz w:val="8"/>
          <w:szCs w:val="8"/>
        </w:rPr>
        <w:t>Eminita</w:t>
      </w:r>
      <w:proofErr w:type="spellEnd"/>
      <w:r w:rsidRPr="003A2919">
        <w:rPr>
          <w:rFonts w:asciiTheme="minorHAnsi" w:hAnsiTheme="minorHAnsi" w:cstheme="minorHAnsi"/>
          <w:sz w:val="8"/>
          <w:szCs w:val="8"/>
        </w:rPr>
        <w:t xml:space="preserve"> and the other children and adults on the island are not used as props to explain the negative effects of radiation or the island’s controversial history but, rather, are presented as individuals with names, individual family histories, and futures. The islander’s poor diet consisting of distributed canned foods and flours, and the islanders’ sense of unease and anxiety before and after regular health exams by the US government, frequently appear in the photos and text, as part of the sketches of ordinary life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10–11, 18–20, 26–27, 32–33). Their current lifestyle is the product of the unwanted migration and displacement forced by radioactive contamination of their home islands and their unequal relationship with the controlling nation. The author keeps the gaze focused on the ongoing structural unfairness imposed upon the </w:t>
      </w:r>
      <w:proofErr w:type="spellStart"/>
      <w:r w:rsidRPr="003A2919">
        <w:rPr>
          <w:rFonts w:asciiTheme="minorHAnsi" w:hAnsiTheme="minorHAnsi" w:cstheme="minorHAnsi"/>
          <w:sz w:val="8"/>
          <w:szCs w:val="8"/>
        </w:rPr>
        <w:t>Rongelapese</w:t>
      </w:r>
      <w:proofErr w:type="spellEnd"/>
      <w:r w:rsidRPr="003A2919">
        <w:rPr>
          <w:rFonts w:asciiTheme="minorHAnsi" w:hAnsiTheme="minorHAnsi" w:cstheme="minorHAnsi"/>
          <w:sz w:val="8"/>
          <w:szCs w:val="8"/>
        </w:rPr>
        <w:t xml:space="preserve"> and other islanders, rather than on the islanders’ disabilities as sensational evidence, thereby separating these factors from the individuals and the community. /// Unlike </w:t>
      </w:r>
      <w:proofErr w:type="spellStart"/>
      <w:r w:rsidRPr="003A2919">
        <w:rPr>
          <w:rFonts w:asciiTheme="minorHAnsi" w:hAnsiTheme="minorHAnsi" w:cstheme="minorHAnsi"/>
          <w:sz w:val="8"/>
          <w:szCs w:val="8"/>
        </w:rPr>
        <w:t>Sacchan</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Kodomo</w:t>
      </w:r>
      <w:proofErr w:type="spellEnd"/>
      <w:r w:rsidRPr="003A2919">
        <w:rPr>
          <w:rFonts w:asciiTheme="minorHAnsi" w:hAnsiTheme="minorHAnsi" w:cstheme="minorHAnsi"/>
          <w:sz w:val="8"/>
          <w:szCs w:val="8"/>
        </w:rPr>
        <w:t xml:space="preserve">-tachi was published with little connection to the disability community and their campaigns to gain empowerment, but the author, through more than twenty years of his repeated trips to the Marshall Islands, invites the young readers to become neighbors and friends of the </w:t>
      </w:r>
      <w:proofErr w:type="spellStart"/>
      <w:r w:rsidRPr="003A2919">
        <w:rPr>
          <w:rFonts w:asciiTheme="minorHAnsi" w:hAnsiTheme="minorHAnsi" w:cstheme="minorHAnsi"/>
          <w:sz w:val="8"/>
          <w:szCs w:val="8"/>
        </w:rPr>
        <w:t>Rongelapese</w:t>
      </w:r>
      <w:proofErr w:type="spellEnd"/>
      <w:r w:rsidRPr="003A2919">
        <w:rPr>
          <w:rFonts w:asciiTheme="minorHAnsi" w:hAnsiTheme="minorHAnsi" w:cstheme="minorHAnsi"/>
          <w:sz w:val="8"/>
          <w:szCs w:val="8"/>
        </w:rPr>
        <w:t xml:space="preserve"> children. In this book, the island children with disabilities are not staged as “others” that are different. In so doing, it resists the dynamic that often alienates and renders individuals with disabilities invisible. /// The creation of </w:t>
      </w:r>
      <w:proofErr w:type="spellStart"/>
      <w:r w:rsidRPr="003A2919">
        <w:rPr>
          <w:rFonts w:asciiTheme="minorHAnsi" w:hAnsiTheme="minorHAnsi" w:cstheme="minorHAnsi"/>
          <w:sz w:val="8"/>
          <w:szCs w:val="8"/>
        </w:rPr>
        <w:t>Mienai</w:t>
      </w:r>
      <w:proofErr w:type="spellEnd"/>
      <w:r w:rsidRPr="003A2919">
        <w:rPr>
          <w:rFonts w:asciiTheme="minorHAnsi" w:hAnsiTheme="minorHAnsi" w:cstheme="minorHAnsi"/>
          <w:sz w:val="8"/>
          <w:szCs w:val="8"/>
        </w:rPr>
        <w:t xml:space="preserve"> </w:t>
      </w:r>
      <w:proofErr w:type="spellStart"/>
      <w:r w:rsidRPr="003A2919">
        <w:rPr>
          <w:rFonts w:asciiTheme="minorHAnsi" w:hAnsiTheme="minorHAnsi" w:cstheme="minorHAnsi"/>
          <w:sz w:val="8"/>
          <w:szCs w:val="8"/>
        </w:rPr>
        <w:t>Bakudan</w:t>
      </w:r>
      <w:proofErr w:type="spellEnd"/>
      <w:r w:rsidRPr="003A2919">
        <w:rPr>
          <w:rFonts w:asciiTheme="minorHAnsi" w:hAnsiTheme="minorHAnsi" w:cstheme="minorHAnsi"/>
          <w:sz w:val="8"/>
          <w:szCs w:val="8"/>
        </w:rPr>
        <w:t xml:space="preserve"> was largely unrelated to the foregoing books. The conclusion the two long-selling children’s books reached in common, to accept and embrace physical differences as they are, was not successfully transmitted to the latest work. Yet the result cannot be solely attributed to the author. Society at large has failed to face and overcome prevalent and invisible ableism and eugenic ideas. /// Recurring Debate, Coping with a Dilemma///</w:t>
      </w:r>
      <w:r w:rsidRPr="003A2919">
        <w:rPr>
          <w:rFonts w:asciiTheme="minorHAnsi" w:hAnsiTheme="minorHAnsi" w:cstheme="minorHAnsi"/>
          <w:sz w:val="8"/>
        </w:rPr>
        <w:t xml:space="preserve"> </w:t>
      </w:r>
      <w:r w:rsidRPr="00341C0E">
        <w:rPr>
          <w:rFonts w:asciiTheme="minorHAnsi" w:hAnsiTheme="minorHAnsi" w:cstheme="minorHAnsi"/>
          <w:b/>
          <w:highlight w:val="yellow"/>
          <w:u w:val="single"/>
        </w:rPr>
        <w:t>Images of disabilities as</w:t>
      </w:r>
      <w:r w:rsidRPr="002415A0">
        <w:rPr>
          <w:rFonts w:asciiTheme="minorHAnsi" w:hAnsiTheme="minorHAnsi" w:cstheme="minorHAnsi"/>
          <w:b/>
          <w:u w:val="single"/>
        </w:rPr>
        <w:t xml:space="preserve"> shocking and </w:t>
      </w:r>
      <w:r w:rsidRPr="00341C0E">
        <w:rPr>
          <w:rFonts w:asciiTheme="minorHAnsi" w:hAnsiTheme="minorHAnsi" w:cstheme="minorHAnsi"/>
          <w:b/>
          <w:highlight w:val="yellow"/>
          <w:u w:val="single"/>
        </w:rPr>
        <w:t xml:space="preserve">tragic icons </w:t>
      </w:r>
    </w:p>
    <w:p w14:paraId="168CA7AE" w14:textId="77777777" w:rsidR="001D62B8" w:rsidRPr="001D62B8" w:rsidRDefault="001D62B8" w:rsidP="001D62B8"/>
    <w:sectPr w:rsidR="001D62B8" w:rsidRPr="001D62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852496"/>
    <w:rsid w:val="000139A3"/>
    <w:rsid w:val="000172FA"/>
    <w:rsid w:val="000C4929"/>
    <w:rsid w:val="00100833"/>
    <w:rsid w:val="00104529"/>
    <w:rsid w:val="00105942"/>
    <w:rsid w:val="00107396"/>
    <w:rsid w:val="00144A4C"/>
    <w:rsid w:val="00176AB0"/>
    <w:rsid w:val="00177B7D"/>
    <w:rsid w:val="0018322D"/>
    <w:rsid w:val="001B5776"/>
    <w:rsid w:val="001D62B8"/>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605D6"/>
    <w:rsid w:val="004B24F8"/>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9319D"/>
    <w:rsid w:val="007A2226"/>
    <w:rsid w:val="007D7D06"/>
    <w:rsid w:val="007F5B66"/>
    <w:rsid w:val="00823A1C"/>
    <w:rsid w:val="00845B9D"/>
    <w:rsid w:val="00852496"/>
    <w:rsid w:val="00860984"/>
    <w:rsid w:val="008B3ECB"/>
    <w:rsid w:val="008B4E85"/>
    <w:rsid w:val="008B502D"/>
    <w:rsid w:val="008C1B2E"/>
    <w:rsid w:val="0091627E"/>
    <w:rsid w:val="009637E9"/>
    <w:rsid w:val="0097032B"/>
    <w:rsid w:val="009D2EAD"/>
    <w:rsid w:val="009D54B2"/>
    <w:rsid w:val="009E1922"/>
    <w:rsid w:val="009F7ED2"/>
    <w:rsid w:val="00A93661"/>
    <w:rsid w:val="00A95652"/>
    <w:rsid w:val="00AC0AB8"/>
    <w:rsid w:val="00B33C6D"/>
    <w:rsid w:val="00B4508F"/>
    <w:rsid w:val="00B55AD5"/>
    <w:rsid w:val="00B7254F"/>
    <w:rsid w:val="00B76C59"/>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0CD8"/>
    <w:rsid w:val="00CE161E"/>
    <w:rsid w:val="00CF59A8"/>
    <w:rsid w:val="00D14964"/>
    <w:rsid w:val="00D325A9"/>
    <w:rsid w:val="00D36A8A"/>
    <w:rsid w:val="00D61409"/>
    <w:rsid w:val="00D6691E"/>
    <w:rsid w:val="00D71170"/>
    <w:rsid w:val="00DA1C92"/>
    <w:rsid w:val="00DA25D4"/>
    <w:rsid w:val="00DA6538"/>
    <w:rsid w:val="00E15E75"/>
    <w:rsid w:val="00E51E61"/>
    <w:rsid w:val="00E5262C"/>
    <w:rsid w:val="00EC7DC4"/>
    <w:rsid w:val="00ED30CF"/>
    <w:rsid w:val="00F176EF"/>
    <w:rsid w:val="00F45E10"/>
    <w:rsid w:val="00F6364A"/>
    <w:rsid w:val="00F773F0"/>
    <w:rsid w:val="00F9113A"/>
    <w:rsid w:val="00FA75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29DD"/>
  <w15:chartTrackingRefBased/>
  <w15:docId w15:val="{38D51D76-0EC9-404D-890F-DD1228AC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62B8"/>
    <w:rPr>
      <w:rFonts w:ascii="Calibri" w:hAnsi="Calibri" w:cs="Calibri"/>
    </w:rPr>
  </w:style>
  <w:style w:type="paragraph" w:styleId="Heading1">
    <w:name w:val="heading 1"/>
    <w:aliases w:val="Pocket"/>
    <w:basedOn w:val="Normal"/>
    <w:next w:val="Normal"/>
    <w:link w:val="Heading1Char"/>
    <w:qFormat/>
    <w:rsid w:val="001D6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62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2"/>
    <w:unhideWhenUsed/>
    <w:qFormat/>
    <w:rsid w:val="001D62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1,Heading 2 Char2 Char,Heading 2 Char1 Char Char,Ch,no read,No Spacing211,No Spacing2111,No Spacing111111,TAG,No Spacing12,No Spacing4,No Spacing11111,No Spacing21,No Spacing5,ta,T,Clea,t, Ch,Ta"/>
    <w:basedOn w:val="Normal"/>
    <w:next w:val="Normal"/>
    <w:link w:val="Heading4Char"/>
    <w:uiPriority w:val="3"/>
    <w:unhideWhenUsed/>
    <w:qFormat/>
    <w:rsid w:val="001D62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6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62B8"/>
  </w:style>
  <w:style w:type="character" w:customStyle="1" w:styleId="Heading1Char">
    <w:name w:val="Heading 1 Char"/>
    <w:aliases w:val="Pocket Char"/>
    <w:basedOn w:val="DefaultParagraphFont"/>
    <w:link w:val="Heading1"/>
    <w:rsid w:val="001D62B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62B8"/>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2"/>
    <w:rsid w:val="001D62B8"/>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1 Char,Heading 2 Char2 Char Char,Heading 2 Char1 Char Char Char,Ch Char,no read Char,No Spacing211 Char,No Spacing2111 Char,No Spacing111111 Char,TAG Char,ta Char"/>
    <w:basedOn w:val="DefaultParagraphFont"/>
    <w:link w:val="Heading4"/>
    <w:uiPriority w:val="3"/>
    <w:rsid w:val="001D62B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1D62B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62B8"/>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1D62B8"/>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1D62B8"/>
    <w:rPr>
      <w:color w:val="auto"/>
      <w:u w:val="none"/>
    </w:rPr>
  </w:style>
  <w:style w:type="character" w:styleId="FollowedHyperlink">
    <w:name w:val="FollowedHyperlink"/>
    <w:basedOn w:val="DefaultParagraphFont"/>
    <w:uiPriority w:val="99"/>
    <w:semiHidden/>
    <w:unhideWhenUsed/>
    <w:rsid w:val="001D62B8"/>
    <w:rPr>
      <w:color w:val="auto"/>
      <w:u w:val="none"/>
    </w:rPr>
  </w:style>
  <w:style w:type="paragraph" w:customStyle="1" w:styleId="textbold">
    <w:name w:val="text bold"/>
    <w:basedOn w:val="Normal"/>
    <w:link w:val="Emphasis"/>
    <w:uiPriority w:val="7"/>
    <w:qFormat/>
    <w:rsid w:val="00852496"/>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85249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1D62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27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3559190.%20Accessed%2023%20Nov.%2020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11142</Words>
  <Characters>63516</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2022-01-07T21:34:00Z</dcterms:created>
  <dcterms:modified xsi:type="dcterms:W3CDTF">2022-01-07T22:55:00Z</dcterms:modified>
</cp:coreProperties>
</file>