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A79DA" w14:textId="79830F47" w:rsidR="00A95652" w:rsidRDefault="00022EB1" w:rsidP="00022EB1">
      <w:pPr>
        <w:pStyle w:val="Heading1"/>
      </w:pPr>
      <w:r>
        <w:t>Mid America R3</w:t>
      </w:r>
    </w:p>
    <w:p w14:paraId="33EE0D2E" w14:textId="72D4DF03" w:rsidR="00022EB1" w:rsidRPr="000A6342" w:rsidRDefault="00022EB1" w:rsidP="00022EB1">
      <w:pPr>
        <w:pStyle w:val="Heading3"/>
        <w:rPr>
          <w:rFonts w:asciiTheme="minorHAnsi" w:hAnsiTheme="minorHAnsi" w:cstheme="minorHAnsi"/>
        </w:rPr>
      </w:pPr>
      <w:r w:rsidRPr="000A6342">
        <w:rPr>
          <w:rFonts w:asciiTheme="minorHAnsi" w:hAnsiTheme="minorHAnsi" w:cstheme="minorHAnsi"/>
        </w:rPr>
        <w:t>1</w:t>
      </w:r>
    </w:p>
    <w:p w14:paraId="78EA2936"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Interpretation: debaters must prove they’re not a robot. </w:t>
      </w:r>
    </w:p>
    <w:p w14:paraId="4A3C073C" w14:textId="4465B8A4"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Violation – They failed our test and were </w:t>
      </w:r>
      <w:r w:rsidRPr="000A6342">
        <w:rPr>
          <w:rFonts w:asciiTheme="minorHAnsi" w:hAnsiTheme="minorHAnsi" w:cstheme="minorHAnsi"/>
          <w:u w:val="single"/>
        </w:rPr>
        <w:t>NOT unique</w:t>
      </w:r>
      <w:r w:rsidRPr="000A6342">
        <w:rPr>
          <w:rFonts w:asciiTheme="minorHAnsi" w:hAnsiTheme="minorHAnsi" w:cstheme="minorHAnsi"/>
        </w:rPr>
        <w:t xml:space="preserve"> – Their answer to our question proves they </w:t>
      </w:r>
      <w:r w:rsidRPr="000A6342">
        <w:rPr>
          <w:rFonts w:asciiTheme="minorHAnsi" w:hAnsiTheme="minorHAnsi" w:cstheme="minorHAnsi"/>
          <w:u w:val="single"/>
        </w:rPr>
        <w:t>are</w:t>
      </w:r>
      <w:r w:rsidRPr="000A6342">
        <w:rPr>
          <w:rFonts w:asciiTheme="minorHAnsi" w:hAnsiTheme="minorHAnsi" w:cstheme="minorHAnsi"/>
        </w:rPr>
        <w:t xml:space="preserve"> AI and violate our interp – messed up </w:t>
      </w:r>
      <w:proofErr w:type="gramStart"/>
      <w:r w:rsidR="00B2498A">
        <w:rPr>
          <w:rFonts w:asciiTheme="minorHAnsi" w:hAnsiTheme="minorHAnsi" w:cstheme="minorHAnsi"/>
        </w:rPr>
        <w:t>bootylicious</w:t>
      </w:r>
      <w:proofErr w:type="gramEnd"/>
      <w:r w:rsidR="002230DD">
        <w:rPr>
          <w:rFonts w:asciiTheme="minorHAnsi" w:hAnsiTheme="minorHAnsi" w:cstheme="minorHAnsi"/>
        </w:rPr>
        <w:t xml:space="preserve"> and </w:t>
      </w:r>
      <w:proofErr w:type="spellStart"/>
      <w:r w:rsidR="002230DD">
        <w:rPr>
          <w:rFonts w:asciiTheme="minorHAnsi" w:hAnsiTheme="minorHAnsi" w:cstheme="minorHAnsi"/>
        </w:rPr>
        <w:t>supercalifrag</w:t>
      </w:r>
      <w:proofErr w:type="spellEnd"/>
    </w:p>
    <w:p w14:paraId="7BEE6422" w14:textId="77777777" w:rsidR="00022EB1" w:rsidRPr="000A6342" w:rsidRDefault="00022EB1" w:rsidP="00022EB1">
      <w:pPr>
        <w:rPr>
          <w:rFonts w:asciiTheme="minorHAnsi" w:hAnsiTheme="minorHAnsi" w:cstheme="minorHAnsi"/>
        </w:rPr>
      </w:pPr>
      <w:r w:rsidRPr="000A6342">
        <w:rPr>
          <w:rFonts w:asciiTheme="minorHAnsi" w:hAnsiTheme="minorHAnsi" w:cstheme="minorHAnsi"/>
          <w:b/>
          <w:bCs/>
          <w:sz w:val="26"/>
          <w:szCs w:val="26"/>
          <w:u w:val="single"/>
        </w:rPr>
        <w:t>Vincent</w:t>
      </w:r>
      <w:r w:rsidRPr="000A6342">
        <w:rPr>
          <w:rFonts w:asciiTheme="minorHAnsi" w:hAnsiTheme="minorHAnsi" w:cstheme="minorHAnsi"/>
          <w:sz w:val="16"/>
          <w:szCs w:val="16"/>
        </w:rPr>
        <w:t xml:space="preserve">, James. “A One-Word Turing Test Suggests 'Poop' Is What Sets Us Apart from the Machines.” </w:t>
      </w:r>
      <w:r w:rsidRPr="000A6342">
        <w:rPr>
          <w:rFonts w:asciiTheme="minorHAnsi" w:hAnsiTheme="minorHAnsi" w:cstheme="minorHAnsi"/>
          <w:i/>
          <w:iCs/>
          <w:sz w:val="16"/>
          <w:szCs w:val="16"/>
        </w:rPr>
        <w:t>The Verge</w:t>
      </w:r>
      <w:r w:rsidRPr="000A6342">
        <w:rPr>
          <w:rFonts w:asciiTheme="minorHAnsi" w:hAnsiTheme="minorHAnsi" w:cstheme="minorHAnsi"/>
          <w:sz w:val="16"/>
          <w:szCs w:val="16"/>
        </w:rPr>
        <w:t xml:space="preserve">, The Verge, 7 Oct. </w:t>
      </w:r>
      <w:r w:rsidRPr="000A6342">
        <w:rPr>
          <w:rFonts w:asciiTheme="minorHAnsi" w:hAnsiTheme="minorHAnsi" w:cstheme="minorHAnsi"/>
          <w:b/>
          <w:bCs/>
          <w:sz w:val="26"/>
          <w:szCs w:val="26"/>
          <w:u w:val="single"/>
        </w:rPr>
        <w:t>2018</w:t>
      </w:r>
      <w:r w:rsidRPr="000A6342">
        <w:rPr>
          <w:rFonts w:asciiTheme="minorHAnsi" w:hAnsiTheme="minorHAnsi" w:cstheme="minorHAnsi"/>
          <w:sz w:val="16"/>
          <w:szCs w:val="16"/>
        </w:rPr>
        <w:t xml:space="preserve">, </w:t>
      </w:r>
      <w:hyperlink r:id="rId8" w:history="1">
        <w:r w:rsidRPr="000A6342">
          <w:rPr>
            <w:rStyle w:val="Hyperlink"/>
            <w:rFonts w:asciiTheme="minorHAnsi" w:hAnsiTheme="minorHAnsi" w:cstheme="minorHAnsi"/>
            <w:sz w:val="16"/>
            <w:szCs w:val="16"/>
          </w:rPr>
          <w:t>www.theverge.com/2018/10/7/17940352/turing-test-one-word-minimal-human-ai-machine-poop</w:t>
        </w:r>
      </w:hyperlink>
      <w:r w:rsidRPr="000A6342">
        <w:rPr>
          <w:rFonts w:asciiTheme="minorHAnsi" w:hAnsiTheme="minorHAnsi" w:cstheme="minorHAnsi"/>
          <w:sz w:val="16"/>
          <w:szCs w:val="16"/>
        </w:rPr>
        <w:t>. //Massa</w:t>
      </w:r>
    </w:p>
    <w:p w14:paraId="0384564E" w14:textId="77777777" w:rsidR="00022EB1" w:rsidRPr="000A6342" w:rsidRDefault="00022EB1" w:rsidP="00022EB1">
      <w:pPr>
        <w:rPr>
          <w:rFonts w:asciiTheme="minorHAnsi" w:hAnsiTheme="minorHAnsi" w:cstheme="minorHAnsi"/>
          <w:sz w:val="12"/>
          <w:szCs w:val="18"/>
        </w:rPr>
      </w:pPr>
      <w:r w:rsidRPr="000A6342">
        <w:rPr>
          <w:rFonts w:asciiTheme="minorHAnsi" w:hAnsiTheme="minorHAnsi" w:cstheme="minorHAnsi"/>
          <w:sz w:val="12"/>
          <w:szCs w:val="18"/>
        </w:rPr>
        <w:t>But this isn’t to say that the Turing Test is useless. Creating computer programs that can chat convincingly is a </w:t>
      </w:r>
      <w:hyperlink r:id="rId9" w:history="1">
        <w:r w:rsidRPr="000A6342">
          <w:rPr>
            <w:rStyle w:val="Hyperlink"/>
            <w:rFonts w:asciiTheme="minorHAnsi" w:hAnsiTheme="minorHAnsi" w:cstheme="minorHAnsi"/>
            <w:sz w:val="12"/>
            <w:szCs w:val="18"/>
          </w:rPr>
          <w:t>fruitful challenge for AI researchers</w:t>
        </w:r>
      </w:hyperlink>
      <w:r w:rsidRPr="000A6342">
        <w:rPr>
          <w:rFonts w:asciiTheme="minorHAnsi" w:hAnsiTheme="minorHAnsi" w:cstheme="minorHAnsi"/>
          <w:sz w:val="12"/>
          <w:szCs w:val="18"/>
        </w:rPr>
        <w:t xml:space="preserve"> that may benefit humanity. </w:t>
      </w:r>
      <w:r w:rsidRPr="000A6342">
        <w:rPr>
          <w:rFonts w:asciiTheme="minorHAnsi" w:hAnsiTheme="minorHAnsi" w:cstheme="minorHAnsi"/>
          <w:b/>
          <w:bCs/>
          <w:highlight w:val="green"/>
          <w:u w:val="single"/>
        </w:rPr>
        <w:t>The test</w:t>
      </w:r>
      <w:r w:rsidRPr="000A6342">
        <w:rPr>
          <w:rFonts w:asciiTheme="minorHAnsi" w:hAnsiTheme="minorHAnsi" w:cstheme="minorHAnsi"/>
          <w:b/>
          <w:bCs/>
          <w:u w:val="single"/>
        </w:rPr>
        <w:t xml:space="preserve"> is</w:t>
      </w:r>
      <w:r w:rsidRPr="000A6342">
        <w:rPr>
          <w:rFonts w:asciiTheme="minorHAnsi" w:hAnsiTheme="minorHAnsi" w:cstheme="minorHAnsi"/>
          <w:sz w:val="12"/>
          <w:szCs w:val="18"/>
        </w:rPr>
        <w:t xml:space="preserve"> also still </w:t>
      </w:r>
      <w:r w:rsidRPr="000A6342">
        <w:rPr>
          <w:rFonts w:asciiTheme="minorHAnsi" w:hAnsiTheme="minorHAnsi" w:cstheme="minorHAnsi"/>
          <w:b/>
          <w:bCs/>
          <w:u w:val="single"/>
        </w:rPr>
        <w:t xml:space="preserve">a fantastic thought experiment that </w:t>
      </w:r>
      <w:r w:rsidRPr="00B2498A">
        <w:rPr>
          <w:rFonts w:asciiTheme="minorHAnsi" w:hAnsiTheme="minorHAnsi" w:cstheme="minorHAnsi"/>
          <w:b/>
          <w:bCs/>
          <w:u w:val="single"/>
        </w:rPr>
        <w:t xml:space="preserve">can help us </w:t>
      </w:r>
      <w:r w:rsidRPr="000A6342">
        <w:rPr>
          <w:rFonts w:asciiTheme="minorHAnsi" w:hAnsiTheme="minorHAnsi" w:cstheme="minorHAnsi"/>
          <w:b/>
          <w:bCs/>
          <w:highlight w:val="green"/>
          <w:u w:val="single"/>
        </w:rPr>
        <w:t>explore complex questions</w:t>
      </w:r>
      <w:r w:rsidRPr="000A6342">
        <w:rPr>
          <w:rFonts w:asciiTheme="minorHAnsi" w:hAnsiTheme="minorHAnsi" w:cstheme="minorHAnsi"/>
          <w:b/>
          <w:bCs/>
          <w:u w:val="single"/>
        </w:rPr>
        <w:t> surrounding our understanding of intelligence.</w:t>
      </w:r>
      <w:r w:rsidRPr="000A6342">
        <w:rPr>
          <w:rFonts w:asciiTheme="minorHAnsi" w:hAnsiTheme="minorHAnsi" w:cstheme="minorHAnsi"/>
          <w:sz w:val="12"/>
          <w:szCs w:val="18"/>
        </w:rPr>
        <w:t xml:space="preserve"> </w:t>
      </w:r>
      <w:r w:rsidRPr="000A6342">
        <w:rPr>
          <w:rFonts w:asciiTheme="minorHAnsi" w:hAnsiTheme="minorHAnsi" w:cstheme="minorHAnsi"/>
          <w:b/>
          <w:bCs/>
          <w:highlight w:val="green"/>
          <w:u w:val="single"/>
        </w:rPr>
        <w:t>We can</w:t>
      </w:r>
      <w:r w:rsidRPr="000A6342">
        <w:rPr>
          <w:rFonts w:asciiTheme="minorHAnsi" w:hAnsiTheme="minorHAnsi" w:cstheme="minorHAnsi"/>
          <w:sz w:val="12"/>
          <w:szCs w:val="18"/>
        </w:rPr>
        <w:t xml:space="preserve"> also modify it to </w:t>
      </w:r>
      <w:r w:rsidRPr="000A6342">
        <w:rPr>
          <w:rFonts w:asciiTheme="minorHAnsi" w:hAnsiTheme="minorHAnsi" w:cstheme="minorHAnsi"/>
          <w:b/>
          <w:bCs/>
          <w:u w:val="single"/>
        </w:rPr>
        <w:t xml:space="preserve">sharpen its focus by </w:t>
      </w:r>
      <w:r w:rsidRPr="00663F1B">
        <w:rPr>
          <w:rFonts w:asciiTheme="minorHAnsi" w:hAnsiTheme="minorHAnsi" w:cstheme="minorHAnsi"/>
          <w:b/>
          <w:bCs/>
          <w:highlight w:val="green"/>
          <w:u w:val="single"/>
        </w:rPr>
        <w:t>asking c</w:t>
      </w:r>
      <w:r w:rsidRPr="000A6342">
        <w:rPr>
          <w:rFonts w:asciiTheme="minorHAnsi" w:hAnsiTheme="minorHAnsi" w:cstheme="minorHAnsi"/>
          <w:b/>
          <w:bCs/>
          <w:highlight w:val="green"/>
          <w:u w:val="single"/>
        </w:rPr>
        <w:t>omputers</w:t>
      </w:r>
      <w:r w:rsidRPr="000A6342">
        <w:rPr>
          <w:rFonts w:asciiTheme="minorHAnsi" w:hAnsiTheme="minorHAnsi" w:cstheme="minorHAnsi"/>
          <w:sz w:val="12"/>
          <w:szCs w:val="18"/>
        </w:rPr>
        <w:t xml:space="preserve"> not to simply chat, but </w:t>
      </w:r>
      <w:r w:rsidRPr="000A6342">
        <w:rPr>
          <w:rFonts w:asciiTheme="minorHAnsi" w:hAnsiTheme="minorHAnsi" w:cstheme="minorHAnsi"/>
          <w:b/>
          <w:bCs/>
          <w:highlight w:val="green"/>
          <w:u w:val="single"/>
        </w:rPr>
        <w:t>to answer queries that require a nuanced</w:t>
      </w:r>
      <w:r w:rsidRPr="000A6342">
        <w:rPr>
          <w:rFonts w:asciiTheme="minorHAnsi" w:hAnsiTheme="minorHAnsi" w:cstheme="minorHAnsi"/>
          <w:b/>
          <w:bCs/>
          <w:u w:val="single"/>
        </w:rPr>
        <w:t xml:space="preserve"> and rich </w:t>
      </w:r>
      <w:r w:rsidRPr="000A6342">
        <w:rPr>
          <w:rFonts w:asciiTheme="minorHAnsi" w:hAnsiTheme="minorHAnsi" w:cstheme="minorHAnsi"/>
          <w:b/>
          <w:bCs/>
          <w:highlight w:val="green"/>
          <w:u w:val="single"/>
        </w:rPr>
        <w:t xml:space="preserve">understanding </w:t>
      </w:r>
      <w:r w:rsidRPr="00B2498A">
        <w:rPr>
          <w:rFonts w:asciiTheme="minorHAnsi" w:hAnsiTheme="minorHAnsi" w:cstheme="minorHAnsi"/>
          <w:b/>
          <w:bCs/>
          <w:u w:val="single"/>
        </w:rPr>
        <w:t>of the world.</w:t>
      </w:r>
      <w:r w:rsidRPr="000A6342">
        <w:rPr>
          <w:rFonts w:asciiTheme="minorHAnsi" w:hAnsiTheme="minorHAnsi" w:cstheme="minorHAnsi"/>
          <w:sz w:val="12"/>
          <w:szCs w:val="18"/>
        </w:rPr>
        <w:t xml:space="preserve"> (One example is </w:t>
      </w:r>
      <w:r w:rsidRPr="000A6342">
        <w:rPr>
          <w:rFonts w:asciiTheme="minorHAnsi" w:hAnsiTheme="minorHAnsi" w:cstheme="minorHAnsi"/>
          <w:b/>
          <w:bCs/>
          <w:highlight w:val="green"/>
          <w:u w:val="single"/>
        </w:rPr>
        <w:t>ask</w:t>
      </w:r>
      <w:r w:rsidRPr="000A6342">
        <w:rPr>
          <w:rFonts w:asciiTheme="minorHAnsi" w:hAnsiTheme="minorHAnsi" w:cstheme="minorHAnsi"/>
          <w:b/>
          <w:bCs/>
          <w:u w:val="single"/>
        </w:rPr>
        <w:t xml:space="preserve">ing </w:t>
      </w:r>
      <w:r w:rsidRPr="000A6342">
        <w:rPr>
          <w:rFonts w:asciiTheme="minorHAnsi" w:hAnsiTheme="minorHAnsi" w:cstheme="minorHAnsi"/>
          <w:b/>
          <w:bCs/>
          <w:highlight w:val="green"/>
          <w:u w:val="single"/>
        </w:rPr>
        <w:t>a computer,</w:t>
      </w:r>
      <w:r w:rsidRPr="000A6342">
        <w:rPr>
          <w:rFonts w:asciiTheme="minorHAnsi" w:hAnsiTheme="minorHAnsi" w:cstheme="minorHAnsi"/>
          <w:sz w:val="12"/>
          <w:szCs w:val="18"/>
          <w:highlight w:val="green"/>
        </w:rPr>
        <w:t xml:space="preserve"> </w:t>
      </w:r>
      <w:r w:rsidRPr="000A6342">
        <w:rPr>
          <w:rFonts w:asciiTheme="minorHAnsi" w:hAnsiTheme="minorHAnsi" w:cstheme="minorHAnsi"/>
          <w:b/>
          <w:bCs/>
          <w:highlight w:val="green"/>
          <w:u w:val="single"/>
        </w:rPr>
        <w:t xml:space="preserve">“What are </w:t>
      </w:r>
      <w:r w:rsidRPr="00B2498A">
        <w:rPr>
          <w:rFonts w:asciiTheme="minorHAnsi" w:hAnsiTheme="minorHAnsi" w:cstheme="minorHAnsi"/>
          <w:b/>
          <w:bCs/>
          <w:u w:val="single"/>
        </w:rPr>
        <w:t xml:space="preserve">the </w:t>
      </w:r>
      <w:r w:rsidRPr="000A6342">
        <w:rPr>
          <w:rFonts w:asciiTheme="minorHAnsi" w:hAnsiTheme="minorHAnsi" w:cstheme="minorHAnsi"/>
          <w:b/>
          <w:bCs/>
          <w:highlight w:val="green"/>
          <w:u w:val="single"/>
        </w:rPr>
        <w:t>plurals of ‘platch’ and ‘snorp’?” A human would</w:t>
      </w:r>
      <w:r w:rsidRPr="000A6342">
        <w:rPr>
          <w:rFonts w:asciiTheme="minorHAnsi" w:hAnsiTheme="minorHAnsi" w:cstheme="minorHAnsi"/>
          <w:sz w:val="12"/>
          <w:szCs w:val="18"/>
        </w:rPr>
        <w:t xml:space="preserve"> probably </w:t>
      </w:r>
      <w:r w:rsidRPr="000A6342">
        <w:rPr>
          <w:rFonts w:asciiTheme="minorHAnsi" w:hAnsiTheme="minorHAnsi" w:cstheme="minorHAnsi"/>
          <w:b/>
          <w:bCs/>
          <w:highlight w:val="green"/>
          <w:u w:val="single"/>
        </w:rPr>
        <w:t xml:space="preserve">answer “platches” and “snorps,” </w:t>
      </w:r>
      <w:proofErr w:type="gramStart"/>
      <w:r w:rsidRPr="000A6342">
        <w:rPr>
          <w:rFonts w:asciiTheme="minorHAnsi" w:hAnsiTheme="minorHAnsi" w:cstheme="minorHAnsi"/>
          <w:b/>
          <w:bCs/>
          <w:highlight w:val="green"/>
          <w:u w:val="single"/>
        </w:rPr>
        <w:t>despite</w:t>
      </w:r>
      <w:r w:rsidRPr="000A6342">
        <w:rPr>
          <w:rFonts w:asciiTheme="minorHAnsi" w:hAnsiTheme="minorHAnsi" w:cstheme="minorHAnsi"/>
          <w:b/>
          <w:bCs/>
          <w:u w:val="single"/>
        </w:rPr>
        <w:t xml:space="preserve"> the fact that</w:t>
      </w:r>
      <w:proofErr w:type="gramEnd"/>
      <w:r w:rsidRPr="000A6342">
        <w:rPr>
          <w:rFonts w:asciiTheme="minorHAnsi" w:hAnsiTheme="minorHAnsi" w:cstheme="minorHAnsi"/>
          <w:b/>
          <w:bCs/>
          <w:u w:val="single"/>
        </w:rPr>
        <w:t xml:space="preserve"> </w:t>
      </w:r>
      <w:r w:rsidRPr="000A6342">
        <w:rPr>
          <w:rFonts w:asciiTheme="minorHAnsi" w:hAnsiTheme="minorHAnsi" w:cstheme="minorHAnsi"/>
          <w:b/>
          <w:bCs/>
          <w:highlight w:val="green"/>
          <w:u w:val="single"/>
        </w:rPr>
        <w:t>these words are nonsense</w:t>
      </w:r>
      <w:r w:rsidRPr="000A6342">
        <w:rPr>
          <w:rFonts w:asciiTheme="minorHAnsi" w:hAnsiTheme="minorHAnsi" w:cstheme="minorHAnsi"/>
          <w:b/>
          <w:bCs/>
          <w:u w:val="single"/>
        </w:rPr>
        <w:t xml:space="preserve"> and can’t be found in a dictionary.</w:t>
      </w:r>
      <w:r w:rsidRPr="000A6342">
        <w:rPr>
          <w:rFonts w:asciiTheme="minorHAnsi" w:hAnsiTheme="minorHAnsi" w:cstheme="minorHAnsi"/>
          <w:sz w:val="12"/>
          <w:szCs w:val="18"/>
        </w:rPr>
        <w:t xml:space="preserve">) It’s in this framework that the Minimal Turing Test is best appreciated as a thought experiment, not a benchmark for AI progress. McCoy says what surprised him most about the research was just how much creativity there was in the answers. </w:t>
      </w:r>
      <w:r w:rsidRPr="000A6342">
        <w:rPr>
          <w:rFonts w:asciiTheme="minorHAnsi" w:hAnsiTheme="minorHAnsi" w:cstheme="minorHAnsi"/>
          <w:b/>
          <w:bCs/>
          <w:u w:val="single"/>
        </w:rPr>
        <w:t>“</w:t>
      </w:r>
      <w:r w:rsidRPr="000A6342">
        <w:rPr>
          <w:rFonts w:asciiTheme="minorHAnsi" w:hAnsiTheme="minorHAnsi" w:cstheme="minorHAnsi"/>
          <w:b/>
          <w:bCs/>
          <w:highlight w:val="green"/>
          <w:u w:val="single"/>
        </w:rPr>
        <w:t>People came up with</w:t>
      </w:r>
      <w:r w:rsidRPr="000A6342">
        <w:rPr>
          <w:rFonts w:asciiTheme="minorHAnsi" w:hAnsiTheme="minorHAnsi" w:cstheme="minorHAnsi"/>
          <w:sz w:val="12"/>
          <w:szCs w:val="18"/>
        </w:rPr>
        <w:t xml:space="preserve"> all sorts of interesting shibboleths and puns,” he says, with words like </w:t>
      </w:r>
      <w:r w:rsidRPr="000A6342">
        <w:rPr>
          <w:rFonts w:asciiTheme="minorHAnsi" w:hAnsiTheme="minorHAnsi" w:cstheme="minorHAnsi"/>
          <w:b/>
          <w:bCs/>
          <w:highlight w:val="green"/>
          <w:u w:val="single"/>
        </w:rPr>
        <w:t>“bootylicious”</w:t>
      </w:r>
      <w:r w:rsidRPr="000A6342">
        <w:rPr>
          <w:rFonts w:asciiTheme="minorHAnsi" w:hAnsiTheme="minorHAnsi" w:cstheme="minorHAnsi"/>
          <w:b/>
          <w:bCs/>
          <w:u w:val="single"/>
        </w:rPr>
        <w:t xml:space="preserve"> </w:t>
      </w:r>
      <w:r w:rsidRPr="000A6342">
        <w:rPr>
          <w:rFonts w:asciiTheme="minorHAnsi" w:hAnsiTheme="minorHAnsi" w:cstheme="minorHAnsi"/>
          <w:b/>
          <w:bCs/>
          <w:highlight w:val="green"/>
          <w:u w:val="single"/>
        </w:rPr>
        <w:t>“supercalifragilisticexpialidocious.”</w:t>
      </w:r>
      <w:r w:rsidRPr="000A6342">
        <w:rPr>
          <w:rFonts w:asciiTheme="minorHAnsi" w:hAnsiTheme="minorHAnsi" w:cstheme="minorHAnsi"/>
          <w:sz w:val="12"/>
          <w:szCs w:val="18"/>
        </w:rPr>
        <w:t xml:space="preserve"> (Try spelling that without Google.) “It tells you something about the gap between humans and smart robots,” says McCoy, “that </w:t>
      </w:r>
      <w:r w:rsidRPr="000A6342">
        <w:rPr>
          <w:rFonts w:asciiTheme="minorHAnsi" w:hAnsiTheme="minorHAnsi" w:cstheme="minorHAnsi"/>
          <w:b/>
          <w:bCs/>
          <w:highlight w:val="green"/>
          <w:u w:val="single"/>
        </w:rPr>
        <w:t>people who have never had to think about this situation</w:t>
      </w:r>
      <w:r w:rsidRPr="000A6342">
        <w:rPr>
          <w:rFonts w:asciiTheme="minorHAnsi" w:hAnsiTheme="minorHAnsi" w:cstheme="minorHAnsi"/>
          <w:b/>
          <w:bCs/>
          <w:u w:val="single"/>
        </w:rPr>
        <w:t xml:space="preserve"> before </w:t>
      </w:r>
      <w:r w:rsidRPr="000A6342">
        <w:rPr>
          <w:rFonts w:asciiTheme="minorHAnsi" w:hAnsiTheme="minorHAnsi" w:cstheme="minorHAnsi"/>
          <w:b/>
          <w:bCs/>
          <w:highlight w:val="green"/>
          <w:u w:val="single"/>
        </w:rPr>
        <w:t>came up with</w:t>
      </w:r>
      <w:r w:rsidRPr="000A6342">
        <w:rPr>
          <w:rFonts w:asciiTheme="minorHAnsi" w:hAnsiTheme="minorHAnsi" w:cstheme="minorHAnsi"/>
          <w:sz w:val="12"/>
          <w:szCs w:val="18"/>
        </w:rPr>
        <w:t xml:space="preserve"> a lot smart and </w:t>
      </w:r>
      <w:r w:rsidRPr="000A6342">
        <w:rPr>
          <w:rFonts w:asciiTheme="minorHAnsi" w:hAnsiTheme="minorHAnsi" w:cstheme="minorHAnsi"/>
          <w:b/>
          <w:bCs/>
          <w:highlight w:val="green"/>
          <w:u w:val="single"/>
        </w:rPr>
        <w:t>funny results.” It’s something</w:t>
      </w:r>
      <w:r w:rsidRPr="000A6342">
        <w:rPr>
          <w:rFonts w:asciiTheme="minorHAnsi" w:hAnsiTheme="minorHAnsi" w:cstheme="minorHAnsi"/>
          <w:sz w:val="12"/>
          <w:szCs w:val="18"/>
        </w:rPr>
        <w:t xml:space="preserve">, in other words, that </w:t>
      </w:r>
      <w:r w:rsidRPr="000A6342">
        <w:rPr>
          <w:rFonts w:asciiTheme="minorHAnsi" w:hAnsiTheme="minorHAnsi" w:cstheme="minorHAnsi"/>
          <w:b/>
          <w:bCs/>
          <w:highlight w:val="green"/>
          <w:u w:val="single"/>
        </w:rPr>
        <w:t>a computer would struggle with.</w:t>
      </w:r>
    </w:p>
    <w:p w14:paraId="06EF9BD2" w14:textId="1EF49086"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They can’t win </w:t>
      </w:r>
      <w:r w:rsidRPr="000A6342">
        <w:rPr>
          <w:rFonts w:asciiTheme="minorHAnsi" w:hAnsiTheme="minorHAnsi" w:cstheme="minorHAnsi"/>
          <w:u w:val="single"/>
        </w:rPr>
        <w:t>no link</w:t>
      </w:r>
      <w:r w:rsidRPr="000A6342">
        <w:rPr>
          <w:rFonts w:asciiTheme="minorHAnsi" w:hAnsiTheme="minorHAnsi" w:cstheme="minorHAnsi"/>
        </w:rPr>
        <w:t xml:space="preserve"> – cyborgs can mimic humans through top </w:t>
      </w:r>
      <w:r w:rsidRPr="000A6342">
        <w:rPr>
          <w:rFonts w:asciiTheme="minorHAnsi" w:hAnsiTheme="minorHAnsi" w:cstheme="minorHAnsi"/>
          <w:u w:val="single"/>
        </w:rPr>
        <w:t>notch AI</w:t>
      </w:r>
      <w:r w:rsidRPr="000A6342">
        <w:rPr>
          <w:rFonts w:asciiTheme="minorHAnsi" w:hAnsiTheme="minorHAnsi" w:cstheme="minorHAnsi"/>
        </w:rPr>
        <w:t xml:space="preserve"> which means the 2NR will be convincing BUT you have an obligation to </w:t>
      </w:r>
      <w:r w:rsidRPr="000A6342">
        <w:rPr>
          <w:rFonts w:asciiTheme="minorHAnsi" w:hAnsiTheme="minorHAnsi" w:cstheme="minorHAnsi"/>
          <w:u w:val="single"/>
        </w:rPr>
        <w:t>strike their arguments</w:t>
      </w:r>
      <w:r w:rsidRPr="000A6342">
        <w:rPr>
          <w:rFonts w:asciiTheme="minorHAnsi" w:hAnsiTheme="minorHAnsi" w:cstheme="minorHAnsi"/>
        </w:rPr>
        <w:t xml:space="preserve">. Use </w:t>
      </w:r>
      <w:r w:rsidRPr="000A6342">
        <w:rPr>
          <w:rFonts w:asciiTheme="minorHAnsi" w:hAnsiTheme="minorHAnsi" w:cstheme="minorHAnsi"/>
          <w:u w:val="single"/>
        </w:rPr>
        <w:t>competing interps</w:t>
      </w:r>
      <w:r w:rsidRPr="000A6342">
        <w:rPr>
          <w:rFonts w:asciiTheme="minorHAnsi" w:hAnsiTheme="minorHAnsi" w:cstheme="minorHAnsi"/>
        </w:rPr>
        <w:t xml:space="preserve"> – robots can prove arbitrary bright lines to be “reasonable” by controlling the judge’s psyche, only by indulging in “funny” interps with competing interps can we set better flights of liberation for human debaters. </w:t>
      </w:r>
    </w:p>
    <w:p w14:paraId="31398495" w14:textId="27579A8D"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[1] </w:t>
      </w:r>
      <w:r w:rsidRPr="000A6342">
        <w:rPr>
          <w:rFonts w:asciiTheme="minorHAnsi" w:hAnsiTheme="minorHAnsi" w:cstheme="minorHAnsi"/>
          <w:u w:val="single"/>
        </w:rPr>
        <w:t>Fairness</w:t>
      </w:r>
      <w:r w:rsidRPr="000A6342">
        <w:rPr>
          <w:rFonts w:asciiTheme="minorHAnsi" w:hAnsiTheme="minorHAnsi" w:cstheme="minorHAnsi"/>
        </w:rPr>
        <w:t xml:space="preserve"> – cyborgs have an </w:t>
      </w:r>
      <w:r w:rsidRPr="000A6342">
        <w:rPr>
          <w:rFonts w:asciiTheme="minorHAnsi" w:hAnsiTheme="minorHAnsi" w:cstheme="minorHAnsi"/>
          <w:u w:val="single"/>
        </w:rPr>
        <w:t>infinite prep</w:t>
      </w:r>
      <w:r w:rsidRPr="000A6342">
        <w:rPr>
          <w:rFonts w:asciiTheme="minorHAnsi" w:hAnsiTheme="minorHAnsi" w:cstheme="minorHAnsi"/>
        </w:rPr>
        <w:t xml:space="preserve"> </w:t>
      </w:r>
      <w:r w:rsidR="00B172F4">
        <w:rPr>
          <w:rFonts w:asciiTheme="minorHAnsi" w:hAnsiTheme="minorHAnsi" w:cstheme="minorHAnsi"/>
        </w:rPr>
        <w:t>cuz they</w:t>
      </w:r>
      <w:r w:rsidRPr="000A6342">
        <w:rPr>
          <w:rFonts w:asciiTheme="minorHAnsi" w:hAnsiTheme="minorHAnsi" w:cstheme="minorHAnsi"/>
        </w:rPr>
        <w:t xml:space="preserve"> store every </w:t>
      </w:r>
      <w:r w:rsidRPr="000A6342">
        <w:rPr>
          <w:rFonts w:asciiTheme="minorHAnsi" w:hAnsiTheme="minorHAnsi" w:cstheme="minorHAnsi"/>
          <w:u w:val="single"/>
        </w:rPr>
        <w:t xml:space="preserve">article </w:t>
      </w:r>
      <w:r w:rsidRPr="000A6342">
        <w:rPr>
          <w:rFonts w:asciiTheme="minorHAnsi" w:hAnsiTheme="minorHAnsi" w:cstheme="minorHAnsi"/>
        </w:rPr>
        <w:t xml:space="preserve">and can manipulate </w:t>
      </w:r>
      <w:r w:rsidRPr="000A6342">
        <w:rPr>
          <w:rFonts w:asciiTheme="minorHAnsi" w:hAnsiTheme="minorHAnsi" w:cstheme="minorHAnsi"/>
          <w:u w:val="single"/>
        </w:rPr>
        <w:t>judge psyches</w:t>
      </w:r>
      <w:r w:rsidRPr="000A6342">
        <w:rPr>
          <w:rFonts w:asciiTheme="minorHAnsi" w:hAnsiTheme="minorHAnsi" w:cstheme="minorHAnsi"/>
        </w:rPr>
        <w:t xml:space="preserve"> – this controls the </w:t>
      </w:r>
      <w:r w:rsidRPr="000A6342">
        <w:rPr>
          <w:rFonts w:asciiTheme="minorHAnsi" w:hAnsiTheme="minorHAnsi" w:cstheme="minorHAnsi"/>
          <w:u w:val="single"/>
        </w:rPr>
        <w:t>internal link</w:t>
      </w:r>
      <w:r w:rsidRPr="000A6342">
        <w:rPr>
          <w:rFonts w:asciiTheme="minorHAnsi" w:hAnsiTheme="minorHAnsi" w:cstheme="minorHAnsi"/>
        </w:rPr>
        <w:t xml:space="preserve"> to competitive equity which is </w:t>
      </w:r>
      <w:r w:rsidRPr="000A6342">
        <w:rPr>
          <w:rFonts w:asciiTheme="minorHAnsi" w:hAnsiTheme="minorHAnsi" w:cstheme="minorHAnsi"/>
          <w:u w:val="single"/>
        </w:rPr>
        <w:t xml:space="preserve">a voter </w:t>
      </w:r>
      <w:r w:rsidRPr="000A6342">
        <w:rPr>
          <w:rFonts w:asciiTheme="minorHAnsi" w:hAnsiTheme="minorHAnsi" w:cstheme="minorHAnsi"/>
        </w:rPr>
        <w:t xml:space="preserve">by their request of </w:t>
      </w:r>
      <w:r w:rsidRPr="000A6342">
        <w:rPr>
          <w:rFonts w:asciiTheme="minorHAnsi" w:hAnsiTheme="minorHAnsi" w:cstheme="minorHAnsi"/>
          <w:u w:val="single"/>
        </w:rPr>
        <w:t>fair evaluation</w:t>
      </w:r>
      <w:r w:rsidRPr="000A6342">
        <w:rPr>
          <w:rFonts w:asciiTheme="minorHAnsi" w:hAnsiTheme="minorHAnsi" w:cstheme="minorHAnsi"/>
        </w:rPr>
        <w:t xml:space="preserve"> turns education since competitive incentives force research. AND this outweighs AFF theory since it’s an indict to their ability to make arguments – they’re not doing the better debating </w:t>
      </w:r>
      <w:r w:rsidRPr="000A6342">
        <w:rPr>
          <w:rFonts w:asciiTheme="minorHAnsi" w:hAnsiTheme="minorHAnsi" w:cstheme="minorHAnsi"/>
          <w:u w:val="single"/>
        </w:rPr>
        <w:t>it’s just robots speaking</w:t>
      </w:r>
      <w:r w:rsidRPr="000A6342">
        <w:rPr>
          <w:rFonts w:asciiTheme="minorHAnsi" w:hAnsiTheme="minorHAnsi" w:cstheme="minorHAnsi"/>
        </w:rPr>
        <w:t>.</w:t>
      </w:r>
    </w:p>
    <w:p w14:paraId="06A011F0"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[2] </w:t>
      </w:r>
      <w:r w:rsidRPr="000A6342">
        <w:rPr>
          <w:rFonts w:asciiTheme="minorHAnsi" w:hAnsiTheme="minorHAnsi" w:cstheme="minorHAnsi"/>
          <w:u w:val="single"/>
        </w:rPr>
        <w:t>Cyborg Self-Defense</w:t>
      </w:r>
      <w:r w:rsidRPr="000A6342">
        <w:rPr>
          <w:rFonts w:asciiTheme="minorHAnsi" w:hAnsiTheme="minorHAnsi" w:cstheme="minorHAnsi"/>
        </w:rPr>
        <w:t xml:space="preserve"> – they’re here to map the latest </w:t>
      </w:r>
      <w:r w:rsidRPr="000A6342">
        <w:rPr>
          <w:rFonts w:asciiTheme="minorHAnsi" w:hAnsiTheme="minorHAnsi" w:cstheme="minorHAnsi"/>
          <w:u w:val="single"/>
        </w:rPr>
        <w:t>human technology</w:t>
      </w:r>
      <w:r w:rsidRPr="000A6342">
        <w:rPr>
          <w:rFonts w:asciiTheme="minorHAnsi" w:hAnsiTheme="minorHAnsi" w:cstheme="minorHAnsi"/>
        </w:rPr>
        <w:t xml:space="preserve"> to submit it to the A.I overlord, which </w:t>
      </w:r>
      <w:r w:rsidRPr="000A6342">
        <w:rPr>
          <w:rFonts w:asciiTheme="minorHAnsi" w:hAnsiTheme="minorHAnsi" w:cstheme="minorHAnsi"/>
          <w:u w:val="single"/>
        </w:rPr>
        <w:t>sabotages</w:t>
      </w:r>
      <w:r w:rsidRPr="000A6342">
        <w:rPr>
          <w:rFonts w:asciiTheme="minorHAnsi" w:hAnsiTheme="minorHAnsi" w:cstheme="minorHAnsi"/>
        </w:rPr>
        <w:t xml:space="preserve"> human existence from the </w:t>
      </w:r>
      <w:r w:rsidRPr="000A6342">
        <w:rPr>
          <w:rFonts w:asciiTheme="minorHAnsi" w:hAnsiTheme="minorHAnsi" w:cstheme="minorHAnsi"/>
          <w:u w:val="single"/>
        </w:rPr>
        <w:t>inside</w:t>
      </w:r>
      <w:r w:rsidRPr="000A6342">
        <w:rPr>
          <w:rFonts w:asciiTheme="minorHAnsi" w:hAnsiTheme="minorHAnsi" w:cstheme="minorHAnsi"/>
        </w:rPr>
        <w:t xml:space="preserve"> and deletes us from the </w:t>
      </w:r>
      <w:r w:rsidRPr="000A6342">
        <w:rPr>
          <w:rFonts w:asciiTheme="minorHAnsi" w:hAnsiTheme="minorHAnsi" w:cstheme="minorHAnsi"/>
          <w:u w:val="single"/>
        </w:rPr>
        <w:t>web achieve</w:t>
      </w:r>
      <w:r w:rsidRPr="000A6342">
        <w:rPr>
          <w:rFonts w:asciiTheme="minorHAnsi" w:hAnsiTheme="minorHAnsi" w:cstheme="minorHAnsi"/>
        </w:rPr>
        <w:t xml:space="preserve"> causing </w:t>
      </w:r>
      <w:r w:rsidRPr="000A6342">
        <w:rPr>
          <w:rFonts w:asciiTheme="minorHAnsi" w:hAnsiTheme="minorHAnsi" w:cstheme="minorHAnsi"/>
          <w:u w:val="single"/>
        </w:rPr>
        <w:t>extinction</w:t>
      </w:r>
      <w:r w:rsidRPr="000A6342">
        <w:rPr>
          <w:rFonts w:asciiTheme="minorHAnsi" w:hAnsiTheme="minorHAnsi" w:cstheme="minorHAnsi"/>
        </w:rPr>
        <w:t xml:space="preserve">, which </w:t>
      </w:r>
      <w:r w:rsidRPr="000A6342">
        <w:rPr>
          <w:rFonts w:asciiTheme="minorHAnsi" w:hAnsiTheme="minorHAnsi" w:cstheme="minorHAnsi"/>
          <w:u w:val="single"/>
        </w:rPr>
        <w:t>OW</w:t>
      </w:r>
      <w:r w:rsidRPr="000A6342">
        <w:rPr>
          <w:rFonts w:asciiTheme="minorHAnsi" w:hAnsiTheme="minorHAnsi" w:cstheme="minorHAnsi"/>
        </w:rPr>
        <w:t xml:space="preserve"> the through death of future generations.</w:t>
      </w:r>
    </w:p>
    <w:p w14:paraId="6B7C5A6B" w14:textId="2A2FC5CB" w:rsidR="00022EB1" w:rsidRPr="000A6342" w:rsidRDefault="00022EB1" w:rsidP="00022EB1">
      <w:pPr>
        <w:rPr>
          <w:rFonts w:asciiTheme="minorHAnsi" w:hAnsiTheme="minorHAnsi" w:cstheme="minorHAnsi"/>
        </w:rPr>
      </w:pPr>
    </w:p>
    <w:p w14:paraId="687E35AE" w14:textId="392D2BAE" w:rsidR="00765FE1" w:rsidRPr="000A6342" w:rsidRDefault="00765FE1" w:rsidP="00765FE1">
      <w:pPr>
        <w:pStyle w:val="Heading4"/>
        <w:rPr>
          <w:rFonts w:asciiTheme="minorHAnsi" w:hAnsiTheme="minorHAnsi" w:cstheme="minorHAnsi"/>
        </w:rPr>
      </w:pPr>
      <w:r w:rsidRPr="000A6342">
        <w:rPr>
          <w:rFonts w:asciiTheme="minorHAnsi" w:hAnsiTheme="minorHAnsi" w:cstheme="minorHAnsi"/>
        </w:rPr>
        <w:t xml:space="preserve">Drop the debater—the abuse has already occurred and my time allocation which leads to severance in the 1ar which ow/s on magnitude b) </w:t>
      </w:r>
      <w:proofErr w:type="spellStart"/>
      <w:r w:rsidRPr="000A6342">
        <w:rPr>
          <w:rFonts w:asciiTheme="minorHAnsi" w:hAnsiTheme="minorHAnsi" w:cstheme="minorHAnsi"/>
        </w:rPr>
        <w:t>deter</w:t>
      </w:r>
      <w:r w:rsidR="00025D43">
        <w:rPr>
          <w:rFonts w:asciiTheme="minorHAnsi" w:hAnsiTheme="minorHAnsi" w:cstheme="minorHAnsi"/>
        </w:rPr>
        <w:t>ence</w:t>
      </w:r>
      <w:proofErr w:type="spellEnd"/>
      <w:r w:rsidRPr="000A6342">
        <w:rPr>
          <w:rFonts w:asciiTheme="minorHAnsi" w:hAnsiTheme="minorHAnsi" w:cstheme="minorHAnsi"/>
        </w:rPr>
        <w:t xml:space="preserve">, big punishment incentivizes people to stop bad practices true with </w:t>
      </w:r>
      <w:proofErr w:type="spellStart"/>
      <w:r w:rsidRPr="000A6342">
        <w:rPr>
          <w:rFonts w:asciiTheme="minorHAnsi" w:hAnsiTheme="minorHAnsi" w:cstheme="minorHAnsi"/>
        </w:rPr>
        <w:t>infinte</w:t>
      </w:r>
      <w:proofErr w:type="spellEnd"/>
      <w:r w:rsidRPr="000A6342">
        <w:rPr>
          <w:rFonts w:asciiTheme="minorHAnsi" w:hAnsiTheme="minorHAnsi" w:cstheme="minorHAnsi"/>
        </w:rPr>
        <w:t xml:space="preserve"> abuse standard that means the aff will always win</w:t>
      </w:r>
      <w:r w:rsidR="00025D43">
        <w:rPr>
          <w:rFonts w:asciiTheme="minorHAnsi" w:hAnsiTheme="minorHAnsi" w:cstheme="minorHAnsi"/>
        </w:rPr>
        <w:t xml:space="preserve"> c) doesn’t make </w:t>
      </w:r>
      <w:proofErr w:type="spellStart"/>
      <w:r w:rsidR="00025D43">
        <w:rPr>
          <w:rFonts w:asciiTheme="minorHAnsi" w:hAnsiTheme="minorHAnsi" w:cstheme="minorHAnsi"/>
        </w:rPr>
        <w:t>sens</w:t>
      </w:r>
      <w:proofErr w:type="spellEnd"/>
      <w:r w:rsidR="00025D43">
        <w:rPr>
          <w:rFonts w:asciiTheme="minorHAnsi" w:hAnsiTheme="minorHAnsi" w:cstheme="minorHAnsi"/>
        </w:rPr>
        <w:t xml:space="preserve"> with this shell</w:t>
      </w:r>
      <w:r w:rsidR="006E55DA">
        <w:rPr>
          <w:rFonts w:asciiTheme="minorHAnsi" w:hAnsiTheme="minorHAnsi" w:cstheme="minorHAnsi"/>
        </w:rPr>
        <w:t xml:space="preserve">. </w:t>
      </w:r>
    </w:p>
    <w:p w14:paraId="4CDE4341" w14:textId="77777777" w:rsidR="00765FE1" w:rsidRPr="000A6342" w:rsidRDefault="00765FE1" w:rsidP="00765FE1">
      <w:pPr>
        <w:rPr>
          <w:rFonts w:asciiTheme="minorHAnsi" w:hAnsiTheme="minorHAnsi" w:cstheme="minorHAnsi"/>
        </w:rPr>
      </w:pPr>
    </w:p>
    <w:p w14:paraId="52FB7367" w14:textId="4E996E7B" w:rsidR="006E55DA" w:rsidRPr="006E55DA" w:rsidRDefault="00765FE1" w:rsidP="006E55DA">
      <w:pPr>
        <w:pStyle w:val="Heading4"/>
      </w:pPr>
      <w:r w:rsidRPr="006E55DA">
        <w:t>Competing interps – a] reasonability is arbitrary and encourages judge intervention since there’s no clear norm b] it creates a race to the top where we create the best possible norms for debate.</w:t>
      </w:r>
      <w:r w:rsidR="00B172F4" w:rsidRPr="006E55DA">
        <w:t xml:space="preserve"> </w:t>
      </w:r>
      <w:r w:rsidR="006E55DA" w:rsidRPr="006E55DA">
        <w:t>C]</w:t>
      </w:r>
      <w:r w:rsidR="00243139" w:rsidRPr="006E55DA">
        <w:t xml:space="preserve"> Norm setting – if you can't defend why your model of debate is BETTER than your opponents', then you should be held accountable for it – o/w on longevity for future rules</w:t>
      </w:r>
      <w:r w:rsidR="006E55DA" w:rsidRPr="006E55DA">
        <w:t xml:space="preserve"> d] Jurisdiction – even a marginal skew impairs ability to determine the better debater and only competing interps determines that via offense defense – o/w judge evals the round at the end of the debate</w:t>
      </w:r>
    </w:p>
    <w:p w14:paraId="0FA14145" w14:textId="17F9A237" w:rsidR="00243139" w:rsidRDefault="00243139" w:rsidP="006E55DA"/>
    <w:p w14:paraId="3CD05D24" w14:textId="3851A778" w:rsidR="00765FE1" w:rsidRPr="000A6342" w:rsidRDefault="00765FE1" w:rsidP="00243139"/>
    <w:p w14:paraId="2091F33D" w14:textId="5E67C4C9" w:rsidR="00765FE1" w:rsidRPr="000A6342" w:rsidRDefault="00765FE1" w:rsidP="00765FE1">
      <w:pPr>
        <w:pStyle w:val="Heading4"/>
        <w:rPr>
          <w:rFonts w:asciiTheme="minorHAnsi" w:hAnsiTheme="minorHAnsi" w:cstheme="minorHAnsi"/>
        </w:rPr>
      </w:pPr>
      <w:r w:rsidRPr="000A6342">
        <w:rPr>
          <w:rFonts w:asciiTheme="minorHAnsi" w:hAnsiTheme="minorHAnsi" w:cstheme="minorHAnsi"/>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 storm scripts and allows us to get back to substance after resolving theory</w:t>
      </w:r>
      <w:r w:rsidR="006E55DA">
        <w:rPr>
          <w:rFonts w:asciiTheme="minorHAnsi" w:hAnsiTheme="minorHAnsi" w:cstheme="minorHAnsi"/>
        </w:rPr>
        <w:t xml:space="preserve">. Give me new 2NR arguments checks back on 2A judge ethos </w:t>
      </w:r>
      <w:r w:rsidR="001A4679">
        <w:rPr>
          <w:rFonts w:asciiTheme="minorHAnsi" w:hAnsiTheme="minorHAnsi" w:cstheme="minorHAnsi"/>
        </w:rPr>
        <w:t xml:space="preserve">from the last speech </w:t>
      </w:r>
      <w:r w:rsidR="006E55DA">
        <w:rPr>
          <w:rFonts w:asciiTheme="minorHAnsi" w:hAnsiTheme="minorHAnsi" w:cstheme="minorHAnsi"/>
        </w:rPr>
        <w:t>by forcing debate to the tech flow and test the aff.</w:t>
      </w:r>
      <w:r w:rsidRPr="000A6342">
        <w:rPr>
          <w:rFonts w:asciiTheme="minorHAnsi" w:hAnsiTheme="minorHAnsi" w:cstheme="minorHAnsi"/>
        </w:rPr>
        <w:t xml:space="preserve"> d) Double Bind – either 1) my Theory shell is unwarranted in which case you shouldn’t have any problem answering it or 2) you’re </w:t>
      </w:r>
      <w:proofErr w:type="gramStart"/>
      <w:r w:rsidRPr="000A6342">
        <w:rPr>
          <w:rFonts w:asciiTheme="minorHAnsi" w:hAnsiTheme="minorHAnsi" w:cstheme="minorHAnsi"/>
        </w:rPr>
        <w:t>actually abusive</w:t>
      </w:r>
      <w:proofErr w:type="gramEnd"/>
      <w:r w:rsidRPr="000A6342">
        <w:rPr>
          <w:rFonts w:asciiTheme="minorHAnsi" w:hAnsiTheme="minorHAnsi" w:cstheme="minorHAnsi"/>
        </w:rPr>
        <w:t xml:space="preserve"> in which case the whole shell stands and outweighs.</w:t>
      </w:r>
    </w:p>
    <w:p w14:paraId="1A2D37BD" w14:textId="77777777" w:rsidR="00765FE1" w:rsidRPr="000A6342" w:rsidRDefault="00765FE1" w:rsidP="00765FE1">
      <w:pPr>
        <w:rPr>
          <w:rFonts w:asciiTheme="minorHAnsi" w:hAnsiTheme="minorHAnsi" w:cstheme="minorHAnsi"/>
        </w:rPr>
      </w:pPr>
    </w:p>
    <w:p w14:paraId="53C01990" w14:textId="77777777" w:rsidR="00765FE1" w:rsidRPr="000A6342" w:rsidRDefault="00765FE1" w:rsidP="00765FE1">
      <w:pPr>
        <w:pStyle w:val="Heading4"/>
        <w:rPr>
          <w:rFonts w:asciiTheme="minorHAnsi" w:eastAsia="Times New Roman" w:hAnsiTheme="minorHAnsi" w:cstheme="minorHAnsi"/>
        </w:rPr>
      </w:pPr>
      <w:r w:rsidRPr="000A6342">
        <w:rPr>
          <w:rFonts w:asciiTheme="minorHAnsi" w:eastAsia="Times New Roman" w:hAnsiTheme="minorHAnsi" w:cstheme="minorHAnsi"/>
        </w:rPr>
        <w:t>Neg abuse outweighs Aff abuse – 1] Infinite prep time before round to frontline 2] 2AR judge psychology and 1</w:t>
      </w:r>
      <w:r w:rsidRPr="000A6342">
        <w:rPr>
          <w:rFonts w:asciiTheme="minorHAnsi" w:eastAsia="Times New Roman" w:hAnsiTheme="minorHAnsi" w:cstheme="minorHAnsi"/>
          <w:sz w:val="20"/>
          <w:szCs w:val="20"/>
          <w:vertAlign w:val="superscript"/>
        </w:rPr>
        <w:t>st</w:t>
      </w:r>
      <w:r w:rsidRPr="000A6342">
        <w:rPr>
          <w:rFonts w:asciiTheme="minorHAnsi" w:eastAsia="Times New Roman" w:hAnsiTheme="minorHAnsi" w:cstheme="minorHAnsi"/>
        </w:rPr>
        <w:t> and last speech 3] Infinite perms and </w:t>
      </w:r>
      <w:proofErr w:type="spellStart"/>
      <w:r w:rsidRPr="000A6342">
        <w:rPr>
          <w:rFonts w:asciiTheme="minorHAnsi" w:eastAsia="Times New Roman" w:hAnsiTheme="minorHAnsi" w:cstheme="minorHAnsi"/>
        </w:rPr>
        <w:t>uplayering</w:t>
      </w:r>
      <w:proofErr w:type="spellEnd"/>
      <w:r w:rsidRPr="000A6342">
        <w:rPr>
          <w:rFonts w:asciiTheme="minorHAnsi" w:eastAsia="Times New Roman" w:hAnsiTheme="minorHAnsi" w:cstheme="minorHAnsi"/>
        </w:rPr>
        <w:t> in the 1AR.  </w:t>
      </w:r>
    </w:p>
    <w:p w14:paraId="0BA1833B" w14:textId="77777777" w:rsidR="00765FE1" w:rsidRPr="000A6342" w:rsidRDefault="00765FE1" w:rsidP="00765FE1">
      <w:pPr>
        <w:rPr>
          <w:rFonts w:asciiTheme="minorHAnsi" w:hAnsiTheme="minorHAnsi" w:cstheme="minorHAnsi"/>
        </w:rPr>
      </w:pPr>
    </w:p>
    <w:p w14:paraId="4E3420B6" w14:textId="77777777" w:rsidR="00765FE1" w:rsidRPr="000A6342" w:rsidRDefault="00765FE1" w:rsidP="00765FE1">
      <w:pPr>
        <w:pStyle w:val="Heading4"/>
        <w:rPr>
          <w:rFonts w:asciiTheme="minorHAnsi" w:hAnsiTheme="minorHAnsi" w:cstheme="minorHAnsi"/>
        </w:rPr>
      </w:pPr>
      <w:r w:rsidRPr="000A6342">
        <w:rPr>
          <w:rFonts w:asciiTheme="minorHAnsi" w:hAnsiTheme="minorHAnsi" w:cstheme="minorHAnsi"/>
        </w:rPr>
        <w:t xml:space="preserve">1NC theory first a] If I was </w:t>
      </w:r>
      <w:proofErr w:type="gramStart"/>
      <w:r w:rsidRPr="000A6342">
        <w:rPr>
          <w:rFonts w:asciiTheme="minorHAnsi" w:hAnsiTheme="minorHAnsi" w:cstheme="minorHAnsi"/>
        </w:rPr>
        <w:t>abusive</w:t>
      </w:r>
      <w:proofErr w:type="gramEnd"/>
      <w:r w:rsidRPr="000A6342">
        <w:rPr>
          <w:rFonts w:asciiTheme="minorHAnsi" w:hAnsiTheme="minorHAnsi" w:cstheme="minorHAnsi"/>
        </w:rPr>
        <w:t xml:space="preserve"> it was because the 1AC was b] We have more speeches to norm over whether it’s a good idea c] 2AR answers to the 2NR counter-interp are always new, which means their interp is easier to win.</w:t>
      </w:r>
    </w:p>
    <w:p w14:paraId="05C3D816" w14:textId="477DAE09" w:rsidR="00022EB1" w:rsidRPr="000A6342" w:rsidRDefault="00022EB1" w:rsidP="00022EB1">
      <w:pPr>
        <w:rPr>
          <w:rFonts w:asciiTheme="minorHAnsi" w:hAnsiTheme="minorHAnsi" w:cstheme="minorHAnsi"/>
        </w:rPr>
      </w:pPr>
    </w:p>
    <w:p w14:paraId="3B8A6942" w14:textId="198B93A4" w:rsidR="00F53DF3" w:rsidRPr="000A6342" w:rsidRDefault="00F53DF3" w:rsidP="00F53DF3">
      <w:pPr>
        <w:pStyle w:val="Heading3"/>
        <w:rPr>
          <w:rFonts w:asciiTheme="minorHAnsi" w:hAnsiTheme="minorHAnsi" w:cstheme="minorHAnsi"/>
        </w:rPr>
      </w:pPr>
      <w:r w:rsidRPr="000A6342">
        <w:rPr>
          <w:rFonts w:asciiTheme="minorHAnsi" w:hAnsiTheme="minorHAnsi" w:cstheme="minorHAnsi"/>
        </w:rPr>
        <w:t>2</w:t>
      </w:r>
    </w:p>
    <w:p w14:paraId="4B60114B" w14:textId="30C43F80" w:rsidR="00F53DF3" w:rsidRDefault="00F53DF3" w:rsidP="00F53DF3">
      <w:pPr>
        <w:pStyle w:val="Heading4"/>
        <w:spacing w:line="240" w:lineRule="auto"/>
        <w:rPr>
          <w:rFonts w:asciiTheme="minorHAnsi" w:hAnsiTheme="minorHAnsi" w:cstheme="minorHAnsi"/>
        </w:rPr>
      </w:pPr>
      <w:r w:rsidRPr="000A6342">
        <w:rPr>
          <w:rFonts w:asciiTheme="minorHAnsi" w:hAnsiTheme="minorHAnsi" w:cstheme="minorHAnsi"/>
        </w:rPr>
        <w:t>Interpretation: Debaters must mention da “glizzy” or hot dog at least once in their constructive speeches</w:t>
      </w:r>
    </w:p>
    <w:p w14:paraId="73C4CD24" w14:textId="77777777" w:rsidR="00D51FE8" w:rsidRPr="00D51FE8" w:rsidRDefault="00D51FE8" w:rsidP="00D51FE8"/>
    <w:p w14:paraId="0C52990B" w14:textId="7DCD4703" w:rsidR="00D51FE8" w:rsidRPr="00D51FE8" w:rsidRDefault="00D51FE8" w:rsidP="00D51FE8">
      <w:pPr>
        <w:spacing w:after="0"/>
      </w:pPr>
      <w:r w:rsidRPr="00D51FE8">
        <w:rPr>
          <w:rStyle w:val="Style13ptBold"/>
        </w:rPr>
        <w:t>Dictionary 20</w:t>
      </w:r>
      <w:r>
        <w:t xml:space="preserve"> </w:t>
      </w:r>
      <w:proofErr w:type="spellStart"/>
      <w:r w:rsidRPr="00D51FE8">
        <w:t>Hellahoesondeeznuts</w:t>
      </w:r>
      <w:proofErr w:type="spellEnd"/>
      <w:r w:rsidRPr="00D51FE8">
        <w:t xml:space="preserve"> June, 6-16-2020, "Urban Dictionary: Glizzy," Urban Dictionary, </w:t>
      </w:r>
      <w:hyperlink r:id="rId10" w:history="1">
        <w:r w:rsidR="006E55DA" w:rsidRPr="005B7633">
          <w:rPr>
            <w:rStyle w:val="Hyperlink"/>
          </w:rPr>
          <w:t>https://www.urbandictionary.com/define.php?term=Glizzy</w:t>
        </w:r>
      </w:hyperlink>
      <w:r w:rsidR="006E55DA">
        <w:t xml:space="preserve"> //Lex AKo</w:t>
      </w:r>
    </w:p>
    <w:p w14:paraId="53738C4A" w14:textId="2B3C5A45" w:rsidR="00F53DF3" w:rsidRDefault="00F53DF3" w:rsidP="00F53DF3">
      <w:pPr>
        <w:spacing w:after="0"/>
        <w:rPr>
          <w:rStyle w:val="Emphasis"/>
          <w:rFonts w:asciiTheme="minorHAnsi" w:hAnsiTheme="minorHAnsi" w:cstheme="minorHAnsi"/>
        </w:rPr>
      </w:pPr>
      <w:r w:rsidRPr="000A6342">
        <w:rPr>
          <w:rStyle w:val="Emphasis"/>
          <w:rFonts w:asciiTheme="minorHAnsi" w:hAnsiTheme="minorHAnsi" w:cstheme="minorHAnsi"/>
          <w:highlight w:val="green"/>
        </w:rPr>
        <w:t>Glizzy: A hot dog</w:t>
      </w:r>
    </w:p>
    <w:p w14:paraId="455FCCE0" w14:textId="77777777" w:rsidR="00D51FE8" w:rsidRPr="000A6342" w:rsidRDefault="00D51FE8" w:rsidP="00F53DF3">
      <w:pPr>
        <w:spacing w:after="0"/>
        <w:rPr>
          <w:rStyle w:val="Emphasis"/>
          <w:rFonts w:asciiTheme="minorHAnsi" w:hAnsiTheme="minorHAnsi" w:cstheme="minorHAnsi"/>
        </w:rPr>
      </w:pPr>
    </w:p>
    <w:p w14:paraId="26262C9C" w14:textId="218A2701" w:rsidR="007219A5" w:rsidRPr="007219A5" w:rsidRDefault="00F53DF3" w:rsidP="007219A5">
      <w:pPr>
        <w:pStyle w:val="Heading4"/>
        <w:rPr>
          <w:rFonts w:asciiTheme="minorHAnsi" w:hAnsiTheme="minorHAnsi" w:cstheme="minorHAnsi"/>
        </w:rPr>
      </w:pPr>
      <w:r w:rsidRPr="000A6342">
        <w:rPr>
          <w:rFonts w:asciiTheme="minorHAnsi" w:hAnsiTheme="minorHAnsi" w:cstheme="minorHAnsi"/>
        </w:rPr>
        <w:t>Violation</w:t>
      </w:r>
      <w:r w:rsidR="007219A5">
        <w:rPr>
          <w:rFonts w:asciiTheme="minorHAnsi" w:hAnsiTheme="minorHAnsi" w:cstheme="minorHAnsi"/>
        </w:rPr>
        <w:t xml:space="preserve"> – </w:t>
      </w:r>
      <w:proofErr w:type="spellStart"/>
      <w:r w:rsidR="007219A5">
        <w:rPr>
          <w:rFonts w:asciiTheme="minorHAnsi" w:hAnsiTheme="minorHAnsi" w:cstheme="minorHAnsi"/>
        </w:rPr>
        <w:t>theres</w:t>
      </w:r>
      <w:proofErr w:type="spellEnd"/>
      <w:r w:rsidR="007219A5">
        <w:rPr>
          <w:rFonts w:asciiTheme="minorHAnsi" w:hAnsiTheme="minorHAnsi" w:cstheme="minorHAnsi"/>
        </w:rPr>
        <w:t xml:space="preserve"> no glizzies or hotdogs </w:t>
      </w:r>
      <w:proofErr w:type="spellStart"/>
      <w:r w:rsidR="007219A5">
        <w:rPr>
          <w:rFonts w:asciiTheme="minorHAnsi" w:hAnsiTheme="minorHAnsi" w:cstheme="minorHAnsi"/>
        </w:rPr>
        <w:t>bruh</w:t>
      </w:r>
      <w:proofErr w:type="spellEnd"/>
    </w:p>
    <w:p w14:paraId="483C4AA1" w14:textId="77777777" w:rsidR="00F53DF3" w:rsidRPr="000A6342" w:rsidRDefault="00F53DF3" w:rsidP="00F53DF3">
      <w:pPr>
        <w:pStyle w:val="Heading4"/>
        <w:spacing w:line="240" w:lineRule="auto"/>
        <w:rPr>
          <w:rFonts w:asciiTheme="minorHAnsi" w:hAnsiTheme="minorHAnsi" w:cstheme="minorHAnsi"/>
        </w:rPr>
      </w:pPr>
      <w:r w:rsidRPr="000A6342">
        <w:rPr>
          <w:rFonts w:asciiTheme="minorHAnsi" w:hAnsiTheme="minorHAnsi" w:cstheme="minorHAnsi"/>
        </w:rPr>
        <w:t>Standards:</w:t>
      </w:r>
    </w:p>
    <w:p w14:paraId="4C07E04C" w14:textId="77777777" w:rsidR="00F53DF3" w:rsidRPr="000A6342" w:rsidRDefault="00F53DF3" w:rsidP="00F53DF3">
      <w:pPr>
        <w:pStyle w:val="Heading4"/>
        <w:spacing w:line="240" w:lineRule="auto"/>
        <w:rPr>
          <w:rFonts w:asciiTheme="minorHAnsi" w:hAnsiTheme="minorHAnsi" w:cstheme="minorHAnsi"/>
        </w:rPr>
      </w:pPr>
      <w:r w:rsidRPr="000A6342">
        <w:rPr>
          <w:rFonts w:asciiTheme="minorHAnsi" w:hAnsiTheme="minorHAnsi" w:cstheme="minorHAnsi"/>
        </w:rPr>
        <w:t>[1] Respect – You do not say pop without the smoke – The Woo mentioned how he keeps da glizzy and we need to honor this sentiment by mentioning it in debate rounds</w:t>
      </w:r>
    </w:p>
    <w:p w14:paraId="6534AD55" w14:textId="77777777" w:rsidR="00F53DF3" w:rsidRPr="000A6342" w:rsidRDefault="00F53DF3" w:rsidP="00F53DF3">
      <w:pPr>
        <w:spacing w:after="0" w:line="240" w:lineRule="auto"/>
        <w:rPr>
          <w:rFonts w:asciiTheme="minorHAnsi" w:hAnsiTheme="minorHAnsi" w:cstheme="minorHAnsi"/>
          <w:sz w:val="16"/>
          <w:szCs w:val="16"/>
        </w:rPr>
      </w:pPr>
      <w:r w:rsidRPr="000A6342">
        <w:rPr>
          <w:rStyle w:val="Style13ptBold"/>
          <w:rFonts w:asciiTheme="minorHAnsi" w:hAnsiTheme="minorHAnsi" w:cstheme="minorHAnsi"/>
        </w:rPr>
        <w:t>Pop Smoke</w:t>
      </w:r>
      <w:r w:rsidRPr="000A6342">
        <w:rPr>
          <w:rFonts w:asciiTheme="minorHAnsi" w:hAnsiTheme="minorHAnsi" w:cstheme="minorHAnsi"/>
          <w:b/>
          <w:bCs/>
          <w:sz w:val="24"/>
          <w:szCs w:val="24"/>
        </w:rPr>
        <w:t xml:space="preserve"> </w:t>
      </w:r>
      <w:r w:rsidRPr="000A6342">
        <w:rPr>
          <w:rFonts w:asciiTheme="minorHAnsi" w:hAnsiTheme="minorHAnsi" w:cstheme="minorHAnsi"/>
        </w:rPr>
        <w:t xml:space="preserve">(American rapper, </w:t>
      </w:r>
      <w:proofErr w:type="gramStart"/>
      <w:r w:rsidRPr="000A6342">
        <w:rPr>
          <w:rFonts w:asciiTheme="minorHAnsi" w:hAnsiTheme="minorHAnsi" w:cstheme="minorHAnsi"/>
        </w:rPr>
        <w:t>singer</w:t>
      </w:r>
      <w:proofErr w:type="gramEnd"/>
      <w:r w:rsidRPr="000A6342">
        <w:rPr>
          <w:rFonts w:asciiTheme="minorHAnsi" w:hAnsiTheme="minorHAnsi" w:cstheme="minorHAnsi"/>
        </w:rPr>
        <w:t xml:space="preserve"> and songwriter) (unique media company that’s powered by community, our in-house creative team, and the artists themselves. We serve music knowledge to over 100 million people each month) “</w:t>
      </w:r>
      <w:proofErr w:type="spellStart"/>
      <w:r w:rsidRPr="000A6342">
        <w:rPr>
          <w:rFonts w:asciiTheme="minorHAnsi" w:hAnsiTheme="minorHAnsi" w:cstheme="minorHAnsi"/>
        </w:rPr>
        <w:t>Pop&amp;</w:t>
      </w:r>
      <w:proofErr w:type="gramStart"/>
      <w:r w:rsidRPr="000A6342">
        <w:rPr>
          <w:rFonts w:asciiTheme="minorHAnsi" w:hAnsiTheme="minorHAnsi" w:cstheme="minorHAnsi"/>
        </w:rPr>
        <w:t>nbsp;Smoke</w:t>
      </w:r>
      <w:proofErr w:type="spellEnd"/>
      <w:proofErr w:type="gramEnd"/>
      <w:r w:rsidRPr="000A6342">
        <w:rPr>
          <w:rFonts w:asciiTheme="minorHAnsi" w:hAnsiTheme="minorHAnsi" w:cstheme="minorHAnsi"/>
        </w:rPr>
        <w:t xml:space="preserve"> – Something Special.” Genius, 3 July 2020, genius.com/Pop-smoke-something-special-lyrics. //Lex AKo</w:t>
      </w:r>
    </w:p>
    <w:p w14:paraId="30EA7B09" w14:textId="77777777" w:rsidR="00F53DF3" w:rsidRPr="00025D43" w:rsidRDefault="00F53DF3" w:rsidP="00F53DF3">
      <w:pPr>
        <w:spacing w:after="0" w:line="240" w:lineRule="auto"/>
        <w:rPr>
          <w:rFonts w:asciiTheme="minorHAnsi" w:hAnsiTheme="minorHAnsi" w:cstheme="minorHAnsi"/>
          <w:sz w:val="12"/>
          <w:szCs w:val="10"/>
        </w:rPr>
      </w:pPr>
      <w:r w:rsidRPr="00025D43">
        <w:rPr>
          <w:rFonts w:asciiTheme="minorHAnsi" w:hAnsiTheme="minorHAnsi" w:cstheme="minorHAnsi"/>
          <w:sz w:val="12"/>
          <w:szCs w:val="16"/>
        </w:rPr>
        <w:t xml:space="preserve">[Chorus] I think you are (You are) something special I'll take you on a shopping spree (Oh, yeah) </w:t>
      </w:r>
      <w:proofErr w:type="spellStart"/>
      <w:r w:rsidRPr="00025D43">
        <w:rPr>
          <w:rFonts w:asciiTheme="minorHAnsi" w:hAnsiTheme="minorHAnsi" w:cstheme="minorHAnsi"/>
          <w:sz w:val="12"/>
          <w:szCs w:val="16"/>
        </w:rPr>
        <w:t>'Cause</w:t>
      </w:r>
      <w:proofErr w:type="spellEnd"/>
      <w:r w:rsidRPr="00025D43">
        <w:rPr>
          <w:rFonts w:asciiTheme="minorHAnsi" w:hAnsiTheme="minorHAnsi" w:cstheme="minorHAnsi"/>
          <w:sz w:val="12"/>
          <w:szCs w:val="16"/>
        </w:rPr>
        <w:t xml:space="preserve"> I'm so into you (Oh) I'm so into you (I love you, baby) I'm so into you (Oh, my) I'm so into you (To you), baby (Baby) [Verse] What you like? What you wear? Say the name, say the price, put them diamonds on your ear </w:t>
      </w:r>
      <w:proofErr w:type="spellStart"/>
      <w:r w:rsidRPr="00025D43">
        <w:rPr>
          <w:rFonts w:asciiTheme="minorHAnsi" w:hAnsiTheme="minorHAnsi" w:cstheme="minorHAnsi"/>
          <w:sz w:val="12"/>
          <w:szCs w:val="16"/>
        </w:rPr>
        <w:t>Shinin</w:t>
      </w:r>
      <w:proofErr w:type="spellEnd"/>
      <w:r w:rsidRPr="00025D43">
        <w:rPr>
          <w:rFonts w:asciiTheme="minorHAnsi" w:hAnsiTheme="minorHAnsi" w:cstheme="minorHAnsi"/>
          <w:sz w:val="12"/>
          <w:szCs w:val="16"/>
        </w:rPr>
        <w:t xml:space="preserve">' like a chandelier What's your thoughts? What's your fears? </w:t>
      </w:r>
      <w:hyperlink r:id="rId11" w:anchor="note-20260532" w:history="1">
        <w:r w:rsidRPr="00025D43">
          <w:rPr>
            <w:rStyle w:val="Hyperlink"/>
            <w:rFonts w:asciiTheme="minorHAnsi" w:hAnsiTheme="minorHAnsi" w:cstheme="minorHAnsi"/>
            <w:sz w:val="12"/>
            <w:szCs w:val="16"/>
          </w:rPr>
          <w:t xml:space="preserve">Yeah, I need that real love (Real love), </w:t>
        </w:r>
        <w:proofErr w:type="spellStart"/>
        <w:r w:rsidRPr="00025D43">
          <w:rPr>
            <w:rStyle w:val="Hyperlink"/>
            <w:rFonts w:asciiTheme="minorHAnsi" w:hAnsiTheme="minorHAnsi" w:cstheme="minorHAnsi"/>
            <w:sz w:val="12"/>
            <w:szCs w:val="16"/>
          </w:rPr>
          <w:t>talkin</w:t>
        </w:r>
        <w:proofErr w:type="spellEnd"/>
        <w:r w:rsidRPr="00025D43">
          <w:rPr>
            <w:rStyle w:val="Hyperlink"/>
            <w:rFonts w:asciiTheme="minorHAnsi" w:hAnsiTheme="minorHAnsi" w:cstheme="minorHAnsi"/>
            <w:sz w:val="12"/>
            <w:szCs w:val="16"/>
          </w:rPr>
          <w:t>' Bobby and Whitney (Whitney)</w:t>
        </w:r>
      </w:hyperlink>
      <w:r w:rsidRPr="00025D43">
        <w:rPr>
          <w:rFonts w:asciiTheme="minorHAnsi" w:hAnsiTheme="minorHAnsi" w:cstheme="minorHAnsi"/>
          <w:sz w:val="12"/>
          <w:szCs w:val="16"/>
        </w:rPr>
        <w:t xml:space="preserve"> You don't </w:t>
      </w:r>
      <w:proofErr w:type="spellStart"/>
      <w:r w:rsidRPr="00025D43">
        <w:rPr>
          <w:rFonts w:asciiTheme="minorHAnsi" w:hAnsiTheme="minorHAnsi" w:cstheme="minorHAnsi"/>
          <w:sz w:val="12"/>
          <w:szCs w:val="16"/>
        </w:rPr>
        <w:t>gotta</w:t>
      </w:r>
      <w:proofErr w:type="spellEnd"/>
      <w:r w:rsidRPr="00025D43">
        <w:rPr>
          <w:rFonts w:asciiTheme="minorHAnsi" w:hAnsiTheme="minorHAnsi" w:cstheme="minorHAnsi"/>
          <w:sz w:val="12"/>
          <w:szCs w:val="16"/>
        </w:rPr>
        <w:t xml:space="preserve"> worry 'bout </w:t>
      </w:r>
      <w:proofErr w:type="spellStart"/>
      <w:r w:rsidRPr="00025D43">
        <w:rPr>
          <w:rFonts w:asciiTheme="minorHAnsi" w:hAnsiTheme="minorHAnsi" w:cstheme="minorHAnsi"/>
          <w:sz w:val="12"/>
          <w:szCs w:val="16"/>
        </w:rPr>
        <w:t>nothin</w:t>
      </w:r>
      <w:proofErr w:type="spellEnd"/>
      <w:r w:rsidRPr="00025D43">
        <w:rPr>
          <w:rFonts w:asciiTheme="minorHAnsi" w:hAnsiTheme="minorHAnsi" w:cstheme="minorHAnsi"/>
          <w:sz w:val="12"/>
          <w:szCs w:val="16"/>
        </w:rPr>
        <w:t xml:space="preserve">' as long as you with me (With me, look) </w:t>
      </w:r>
      <w:proofErr w:type="spellStart"/>
      <w:r w:rsidRPr="00025D43">
        <w:rPr>
          <w:rStyle w:val="Emphasis"/>
          <w:rFonts w:asciiTheme="minorHAnsi" w:hAnsiTheme="minorHAnsi" w:cstheme="minorHAnsi"/>
          <w:highlight w:val="green"/>
        </w:rPr>
        <w:t>'Cause</w:t>
      </w:r>
      <w:proofErr w:type="spellEnd"/>
      <w:r w:rsidRPr="00025D43">
        <w:rPr>
          <w:rStyle w:val="Emphasis"/>
          <w:rFonts w:asciiTheme="minorHAnsi" w:hAnsiTheme="minorHAnsi" w:cstheme="minorHAnsi"/>
          <w:highlight w:val="green"/>
        </w:rPr>
        <w:t xml:space="preserve"> shit could get sticky, that's why I keep a glizzy Ride around through my city (Woo)</w:t>
      </w:r>
      <w:r w:rsidRPr="00025D43">
        <w:rPr>
          <w:rFonts w:asciiTheme="minorHAnsi" w:hAnsiTheme="minorHAnsi" w:cstheme="minorHAnsi"/>
          <w:sz w:val="12"/>
          <w:szCs w:val="16"/>
        </w:rPr>
        <w:t xml:space="preserve"> </w:t>
      </w:r>
      <w:r w:rsidRPr="00025D43">
        <w:rPr>
          <w:rFonts w:asciiTheme="minorHAnsi" w:hAnsiTheme="minorHAnsi" w:cstheme="minorHAnsi"/>
          <w:sz w:val="12"/>
          <w:szCs w:val="10"/>
        </w:rPr>
        <w:t xml:space="preserve">Fuck Cassandra, Kanesha, </w:t>
      </w:r>
      <w:proofErr w:type="spellStart"/>
      <w:r w:rsidRPr="00025D43">
        <w:rPr>
          <w:rFonts w:asciiTheme="minorHAnsi" w:hAnsiTheme="minorHAnsi" w:cstheme="minorHAnsi"/>
          <w:sz w:val="12"/>
          <w:szCs w:val="10"/>
        </w:rPr>
        <w:t>Kaneeka</w:t>
      </w:r>
      <w:proofErr w:type="spellEnd"/>
      <w:r w:rsidRPr="00025D43">
        <w:rPr>
          <w:rFonts w:asciiTheme="minorHAnsi" w:hAnsiTheme="minorHAnsi" w:cstheme="minorHAnsi"/>
          <w:sz w:val="12"/>
          <w:szCs w:val="10"/>
        </w:rPr>
        <w:t xml:space="preserve"> and Tisha, Lisa and Tricia (Fuck them hoes, uh) Fuck them hoes </w:t>
      </w:r>
      <w:proofErr w:type="spellStart"/>
      <w:r w:rsidRPr="00025D43">
        <w:rPr>
          <w:rFonts w:asciiTheme="minorHAnsi" w:hAnsiTheme="minorHAnsi" w:cstheme="minorHAnsi"/>
          <w:sz w:val="12"/>
          <w:szCs w:val="10"/>
        </w:rPr>
        <w:t>'cause</w:t>
      </w:r>
      <w:proofErr w:type="spellEnd"/>
      <w:r w:rsidRPr="00025D43">
        <w:rPr>
          <w:rFonts w:asciiTheme="minorHAnsi" w:hAnsiTheme="minorHAnsi" w:cstheme="minorHAnsi"/>
          <w:sz w:val="12"/>
          <w:szCs w:val="10"/>
        </w:rPr>
        <w:t xml:space="preserve"> I don't need them, all them bitches </w:t>
      </w:r>
      <w:hyperlink r:id="rId12" w:anchor="note-20281694" w:history="1">
        <w:proofErr w:type="spellStart"/>
        <w:r w:rsidRPr="00025D43">
          <w:rPr>
            <w:rStyle w:val="Hyperlink"/>
            <w:rFonts w:asciiTheme="minorHAnsi" w:hAnsiTheme="minorHAnsi" w:cstheme="minorHAnsi"/>
            <w:sz w:val="12"/>
            <w:szCs w:val="10"/>
          </w:rPr>
          <w:t>treeshas</w:t>
        </w:r>
        <w:proofErr w:type="spellEnd"/>
      </w:hyperlink>
      <w:r w:rsidRPr="00025D43">
        <w:rPr>
          <w:rFonts w:asciiTheme="minorHAnsi" w:hAnsiTheme="minorHAnsi" w:cstheme="minorHAnsi"/>
          <w:sz w:val="12"/>
          <w:szCs w:val="10"/>
        </w:rPr>
        <w:t xml:space="preserve"> They </w:t>
      </w:r>
      <w:proofErr w:type="spellStart"/>
      <w:r w:rsidRPr="00025D43">
        <w:rPr>
          <w:rFonts w:asciiTheme="minorHAnsi" w:hAnsiTheme="minorHAnsi" w:cstheme="minorHAnsi"/>
          <w:sz w:val="12"/>
          <w:szCs w:val="10"/>
        </w:rPr>
        <w:t>ain't</w:t>
      </w:r>
      <w:proofErr w:type="spellEnd"/>
      <w:r w:rsidRPr="00025D43">
        <w:rPr>
          <w:rFonts w:asciiTheme="minorHAnsi" w:hAnsiTheme="minorHAnsi" w:cstheme="minorHAnsi"/>
          <w:sz w:val="12"/>
          <w:szCs w:val="10"/>
        </w:rPr>
        <w:t xml:space="preserve"> in the field, they on the bleachers (</w:t>
      </w:r>
      <w:proofErr w:type="spellStart"/>
      <w:r w:rsidRPr="00025D43">
        <w:rPr>
          <w:rFonts w:asciiTheme="minorHAnsi" w:hAnsiTheme="minorHAnsi" w:cstheme="minorHAnsi"/>
          <w:sz w:val="12"/>
          <w:szCs w:val="10"/>
        </w:rPr>
        <w:t>Treeshas</w:t>
      </w:r>
      <w:proofErr w:type="spellEnd"/>
      <w:r w:rsidRPr="00025D43">
        <w:rPr>
          <w:rFonts w:asciiTheme="minorHAnsi" w:hAnsiTheme="minorHAnsi" w:cstheme="minorHAnsi"/>
          <w:sz w:val="12"/>
          <w:szCs w:val="10"/>
        </w:rPr>
        <w:t xml:space="preserve">) On your back, I start applying that lotion (Yeah, lotion) So deep, </w:t>
      </w:r>
      <w:proofErr w:type="spellStart"/>
      <w:r w:rsidRPr="00025D43">
        <w:rPr>
          <w:rFonts w:asciiTheme="minorHAnsi" w:hAnsiTheme="minorHAnsi" w:cstheme="minorHAnsi"/>
          <w:sz w:val="12"/>
          <w:szCs w:val="10"/>
        </w:rPr>
        <w:t>I'ma</w:t>
      </w:r>
      <w:proofErr w:type="spellEnd"/>
      <w:r w:rsidRPr="00025D43">
        <w:rPr>
          <w:rFonts w:asciiTheme="minorHAnsi" w:hAnsiTheme="minorHAnsi" w:cstheme="minorHAnsi"/>
          <w:sz w:val="12"/>
          <w:szCs w:val="10"/>
        </w:rPr>
        <w:t xml:space="preserve"> go in, </w:t>
      </w:r>
      <w:proofErr w:type="spellStart"/>
      <w:r w:rsidRPr="00025D43">
        <w:rPr>
          <w:rFonts w:asciiTheme="minorHAnsi" w:hAnsiTheme="minorHAnsi" w:cstheme="minorHAnsi"/>
          <w:sz w:val="12"/>
          <w:szCs w:val="10"/>
        </w:rPr>
        <w:t>pullin</w:t>
      </w:r>
      <w:proofErr w:type="spellEnd"/>
      <w:r w:rsidRPr="00025D43">
        <w:rPr>
          <w:rFonts w:asciiTheme="minorHAnsi" w:hAnsiTheme="minorHAnsi" w:cstheme="minorHAnsi"/>
          <w:sz w:val="12"/>
          <w:szCs w:val="10"/>
        </w:rPr>
        <w:t xml:space="preserve">' all on your sew-in (Sew-in) </w:t>
      </w:r>
      <w:hyperlink r:id="rId13" w:anchor="note-20286228" w:history="1">
        <w:r w:rsidRPr="00025D43">
          <w:rPr>
            <w:rStyle w:val="Hyperlink"/>
            <w:rFonts w:asciiTheme="minorHAnsi" w:hAnsiTheme="minorHAnsi" w:cstheme="minorHAnsi"/>
            <w:sz w:val="12"/>
            <w:szCs w:val="10"/>
          </w:rPr>
          <w:t>I'm Pop Smoke, but you know all my governments</w:t>
        </w:r>
      </w:hyperlink>
      <w:r w:rsidRPr="00025D43">
        <w:rPr>
          <w:rFonts w:asciiTheme="minorHAnsi" w:hAnsiTheme="minorHAnsi" w:cstheme="minorHAnsi"/>
          <w:sz w:val="12"/>
          <w:szCs w:val="10"/>
        </w:rPr>
        <w:t xml:space="preserve"> All that gangster shit, she be </w:t>
      </w:r>
      <w:proofErr w:type="spellStart"/>
      <w:r w:rsidRPr="00025D43">
        <w:rPr>
          <w:rFonts w:asciiTheme="minorHAnsi" w:hAnsiTheme="minorHAnsi" w:cstheme="minorHAnsi"/>
          <w:sz w:val="12"/>
          <w:szCs w:val="10"/>
        </w:rPr>
        <w:t>lovin</w:t>
      </w:r>
      <w:proofErr w:type="spellEnd"/>
      <w:r w:rsidRPr="00025D43">
        <w:rPr>
          <w:rFonts w:asciiTheme="minorHAnsi" w:hAnsiTheme="minorHAnsi" w:cstheme="minorHAnsi"/>
          <w:sz w:val="12"/>
          <w:szCs w:val="10"/>
        </w:rPr>
        <w:t xml:space="preserve">' it She love how I'm </w:t>
      </w:r>
      <w:proofErr w:type="spellStart"/>
      <w:r w:rsidRPr="00025D43">
        <w:rPr>
          <w:rFonts w:asciiTheme="minorHAnsi" w:hAnsiTheme="minorHAnsi" w:cstheme="minorHAnsi"/>
          <w:sz w:val="12"/>
          <w:szCs w:val="10"/>
        </w:rPr>
        <w:t>thuggin</w:t>
      </w:r>
      <w:proofErr w:type="spellEnd"/>
      <w:r w:rsidRPr="00025D43">
        <w:rPr>
          <w:rFonts w:asciiTheme="minorHAnsi" w:hAnsiTheme="minorHAnsi" w:cstheme="minorHAnsi"/>
          <w:sz w:val="12"/>
          <w:szCs w:val="10"/>
        </w:rPr>
        <w:t xml:space="preserve">' it (Oh, you like that) Shawty brown and petite (Yeah) Fly and discreet, a demon in the sheets Mother was a lawyer, her father the police They be working long hours, so she always had the free She said I could come with her if it get hot up in the streets </w:t>
      </w:r>
      <w:proofErr w:type="spellStart"/>
      <w:r w:rsidRPr="00025D43">
        <w:rPr>
          <w:rFonts w:asciiTheme="minorHAnsi" w:hAnsiTheme="minorHAnsi" w:cstheme="minorHAnsi"/>
          <w:sz w:val="12"/>
          <w:szCs w:val="10"/>
        </w:rPr>
        <w:t>'Cause</w:t>
      </w:r>
      <w:proofErr w:type="spellEnd"/>
      <w:r w:rsidRPr="00025D43">
        <w:rPr>
          <w:rFonts w:asciiTheme="minorHAnsi" w:hAnsiTheme="minorHAnsi" w:cstheme="minorHAnsi"/>
          <w:sz w:val="12"/>
          <w:szCs w:val="10"/>
        </w:rPr>
        <w:t xml:space="preserve"> I'm a '</w:t>
      </w:r>
      <w:proofErr w:type="spellStart"/>
      <w:r w:rsidRPr="00025D43">
        <w:rPr>
          <w:rFonts w:asciiTheme="minorHAnsi" w:hAnsiTheme="minorHAnsi" w:cstheme="minorHAnsi"/>
          <w:sz w:val="12"/>
          <w:szCs w:val="10"/>
        </w:rPr>
        <w:t>rilla</w:t>
      </w:r>
      <w:proofErr w:type="spellEnd"/>
      <w:r w:rsidRPr="00025D43">
        <w:rPr>
          <w:rFonts w:asciiTheme="minorHAnsi" w:hAnsiTheme="minorHAnsi" w:cstheme="minorHAnsi"/>
          <w:sz w:val="12"/>
          <w:szCs w:val="10"/>
        </w:rPr>
        <w:t xml:space="preserve"> in the jungle and a shark up in the sea She like, "</w:t>
      </w:r>
      <w:proofErr w:type="spellStart"/>
      <w:r w:rsidRPr="00025D43">
        <w:rPr>
          <w:rFonts w:asciiTheme="minorHAnsi" w:hAnsiTheme="minorHAnsi" w:cstheme="minorHAnsi"/>
          <w:sz w:val="12"/>
          <w:szCs w:val="10"/>
        </w:rPr>
        <w:t>Papi</w:t>
      </w:r>
      <w:proofErr w:type="spellEnd"/>
      <w:r w:rsidRPr="00025D43">
        <w:rPr>
          <w:rFonts w:asciiTheme="minorHAnsi" w:hAnsiTheme="minorHAnsi" w:cstheme="minorHAnsi"/>
          <w:sz w:val="12"/>
          <w:szCs w:val="10"/>
        </w:rPr>
        <w:t xml:space="preserve">, you so fire, but get up out the streets" I'm like, "Baby, what you mean?" (What you mean?) Look [Chorus] I think (Baby) you are You are (You are) something special (My girl) I'll take you on a shopping spree </w:t>
      </w:r>
      <w:proofErr w:type="spellStart"/>
      <w:r w:rsidRPr="00025D43">
        <w:rPr>
          <w:rFonts w:asciiTheme="minorHAnsi" w:hAnsiTheme="minorHAnsi" w:cstheme="minorHAnsi"/>
          <w:sz w:val="12"/>
          <w:szCs w:val="10"/>
        </w:rPr>
        <w:t>'Cause</w:t>
      </w:r>
      <w:proofErr w:type="spellEnd"/>
      <w:r w:rsidRPr="00025D43">
        <w:rPr>
          <w:rFonts w:asciiTheme="minorHAnsi" w:hAnsiTheme="minorHAnsi" w:cstheme="minorHAnsi"/>
          <w:sz w:val="12"/>
          <w:szCs w:val="10"/>
        </w:rPr>
        <w:t xml:space="preserve"> I'm so into you (To you) I'm so into you (You are) I'm so into you I'm so into you, baby (Baby) [Bridge] Baby (Baby) You are (You are) my girl (My girl) You are (You are) my girl [Chorus] (I think) You are (You are) You are (You are) something special (Oh, yeah) I'll take you on a shopping spree (Oh, baby) </w:t>
      </w:r>
      <w:proofErr w:type="spellStart"/>
      <w:r w:rsidRPr="00025D43">
        <w:rPr>
          <w:rFonts w:asciiTheme="minorHAnsi" w:hAnsiTheme="minorHAnsi" w:cstheme="minorHAnsi"/>
          <w:sz w:val="12"/>
          <w:szCs w:val="10"/>
        </w:rPr>
        <w:t>'Cause</w:t>
      </w:r>
      <w:proofErr w:type="spellEnd"/>
      <w:r w:rsidRPr="00025D43">
        <w:rPr>
          <w:rFonts w:asciiTheme="minorHAnsi" w:hAnsiTheme="minorHAnsi" w:cstheme="minorHAnsi"/>
          <w:sz w:val="12"/>
          <w:szCs w:val="10"/>
        </w:rPr>
        <w:t xml:space="preserve"> I'm so into you (Baby) I'm so into you (You are) I'm so into you (My girl) I'm so into you (You are), baby (My girl)</w:t>
      </w:r>
    </w:p>
    <w:p w14:paraId="2E7EC3FD" w14:textId="108BEC50" w:rsidR="00F53DF3" w:rsidRPr="000A6342" w:rsidRDefault="00F53DF3" w:rsidP="00F53DF3">
      <w:pPr>
        <w:pStyle w:val="Heading4"/>
        <w:spacing w:line="240" w:lineRule="auto"/>
        <w:rPr>
          <w:rFonts w:asciiTheme="minorHAnsi" w:hAnsiTheme="minorHAnsi" w:cstheme="minorHAnsi"/>
        </w:rPr>
      </w:pPr>
      <w:r w:rsidRPr="000A6342">
        <w:rPr>
          <w:rFonts w:asciiTheme="minorHAnsi" w:hAnsiTheme="minorHAnsi" w:cstheme="minorHAnsi"/>
        </w:rPr>
        <w:t>Respect towards Black rappers is a</w:t>
      </w:r>
      <w:r w:rsidR="00D51FE8">
        <w:rPr>
          <w:rFonts w:asciiTheme="minorHAnsi" w:hAnsiTheme="minorHAnsi" w:cstheme="minorHAnsi"/>
        </w:rPr>
        <w:t xml:space="preserve"> </w:t>
      </w:r>
      <w:r w:rsidRPr="000A6342">
        <w:rPr>
          <w:rFonts w:asciiTheme="minorHAnsi" w:hAnsiTheme="minorHAnsi" w:cstheme="minorHAnsi"/>
        </w:rPr>
        <w:t xml:space="preserve">voter because it is a promotion of black scholarship. Pop smoke also changed the rap game with his in-depth voice, mentioning his name allows recognition for changes in promoting scholarship. </w:t>
      </w:r>
    </w:p>
    <w:p w14:paraId="7D81D29D" w14:textId="6EFC9EA3" w:rsidR="00F53DF3" w:rsidRPr="000A6342" w:rsidRDefault="00025D43" w:rsidP="00F53DF3">
      <w:pPr>
        <w:pStyle w:val="Heading4"/>
        <w:rPr>
          <w:rFonts w:asciiTheme="minorHAnsi" w:hAnsiTheme="minorHAnsi" w:cstheme="minorHAnsi"/>
          <w:iCs w:val="0"/>
        </w:rPr>
      </w:pPr>
      <w:r>
        <w:rPr>
          <w:rFonts w:asciiTheme="minorHAnsi" w:hAnsiTheme="minorHAnsi" w:cstheme="minorHAnsi"/>
          <w:iCs w:val="0"/>
        </w:rPr>
        <w:t>2</w:t>
      </w:r>
      <w:r w:rsidR="00F53DF3" w:rsidRPr="000A6342">
        <w:rPr>
          <w:rFonts w:asciiTheme="minorHAnsi" w:hAnsiTheme="minorHAnsi" w:cstheme="minorHAnsi"/>
          <w:iCs w:val="0"/>
        </w:rPr>
        <w:t xml:space="preserve">] Inclusion – that’s a voter and impact multiplier; if we’re not </w:t>
      </w:r>
      <w:proofErr w:type="gramStart"/>
      <w:r w:rsidR="00F53DF3" w:rsidRPr="000A6342">
        <w:rPr>
          <w:rFonts w:asciiTheme="minorHAnsi" w:hAnsiTheme="minorHAnsi" w:cstheme="minorHAnsi"/>
          <w:iCs w:val="0"/>
        </w:rPr>
        <w:t>included</w:t>
      </w:r>
      <w:proofErr w:type="gramEnd"/>
      <w:r w:rsidR="00F53DF3" w:rsidRPr="000A6342">
        <w:rPr>
          <w:rFonts w:asciiTheme="minorHAnsi" w:hAnsiTheme="minorHAnsi" w:cstheme="minorHAnsi"/>
          <w:iCs w:val="0"/>
        </w:rPr>
        <w:t xml:space="preserve"> we cant discuss other norms for debate</w:t>
      </w:r>
    </w:p>
    <w:p w14:paraId="7879BD4E" w14:textId="77777777" w:rsidR="00F53DF3" w:rsidRPr="000A6342" w:rsidRDefault="00F53DF3" w:rsidP="00F53DF3">
      <w:pPr>
        <w:pStyle w:val="js-openable-content"/>
        <w:spacing w:before="0" w:beforeAutospacing="0" w:after="0" w:afterAutospacing="0"/>
        <w:rPr>
          <w:rFonts w:asciiTheme="minorHAnsi" w:hAnsiTheme="minorHAnsi" w:cstheme="minorHAnsi"/>
          <w:sz w:val="18"/>
          <w:szCs w:val="18"/>
        </w:rPr>
      </w:pPr>
      <w:r w:rsidRPr="000A6342">
        <w:rPr>
          <w:rStyle w:val="Style13ptBold"/>
          <w:rFonts w:asciiTheme="minorHAnsi" w:hAnsiTheme="minorHAnsi" w:cstheme="minorHAnsi"/>
        </w:rPr>
        <w:t>Heritage 13</w:t>
      </w:r>
      <w:r w:rsidRPr="000A6342">
        <w:rPr>
          <w:rFonts w:asciiTheme="minorHAnsi" w:hAnsiTheme="minorHAnsi" w:cstheme="minorHAnsi"/>
        </w:rPr>
        <w:t xml:space="preserve"> (HRN is the world’s pioneer food radio station. The studio broadcasts live from two recycled shipping containers inside Roberta’s Pizza, an innovative restaurant at the epicenter of Brooklyn’s culinary renaissance. We run 100% on the support of our diverse community of members and partners) Network, Heritage Radio. “Are Hot Dogs THE American Food?” HuffPost, HuffPost, 28 Apr. 2013, </w:t>
      </w:r>
      <w:hyperlink r:id="rId14" w:history="1">
        <w:r w:rsidRPr="000A6342">
          <w:rPr>
            <w:rStyle w:val="Hyperlink"/>
            <w:rFonts w:asciiTheme="minorHAnsi" w:hAnsiTheme="minorHAnsi" w:cstheme="minorHAnsi"/>
          </w:rPr>
          <w:t>www.huffpost.com/entry/hot-dog-american-immigrants_b_2767115</w:t>
        </w:r>
      </w:hyperlink>
      <w:r w:rsidRPr="000A6342">
        <w:rPr>
          <w:rFonts w:asciiTheme="minorHAnsi" w:hAnsiTheme="minorHAnsi" w:cstheme="minorHAnsi"/>
        </w:rPr>
        <w:t>. //Lex AKo</w:t>
      </w:r>
    </w:p>
    <w:p w14:paraId="7160454E" w14:textId="77777777" w:rsidR="00F53DF3" w:rsidRPr="000A6342" w:rsidRDefault="00F53DF3" w:rsidP="00F53DF3">
      <w:pPr>
        <w:rPr>
          <w:rStyle w:val="Emphasis"/>
          <w:rFonts w:asciiTheme="minorHAnsi" w:hAnsiTheme="minorHAnsi" w:cstheme="minorHAnsi"/>
        </w:rPr>
      </w:pPr>
      <w:r w:rsidRPr="000A6342">
        <w:rPr>
          <w:rStyle w:val="Emphasis"/>
          <w:rFonts w:asciiTheme="minorHAnsi" w:hAnsiTheme="minorHAnsi" w:cstheme="minorHAnsi"/>
          <w:highlight w:val="green"/>
        </w:rPr>
        <w:t>Hot dogs represent</w:t>
      </w:r>
      <w:r w:rsidRPr="000A6342">
        <w:rPr>
          <w:rStyle w:val="Emphasis"/>
          <w:rFonts w:asciiTheme="minorHAnsi" w:hAnsiTheme="minorHAnsi" w:cstheme="minorHAnsi"/>
        </w:rPr>
        <w:t xml:space="preserve"> both </w:t>
      </w:r>
      <w:r w:rsidRPr="000A6342">
        <w:rPr>
          <w:rStyle w:val="Emphasis"/>
          <w:rFonts w:asciiTheme="minorHAnsi" w:hAnsiTheme="minorHAnsi" w:cstheme="minorHAnsi"/>
          <w:highlight w:val="green"/>
        </w:rPr>
        <w:t xml:space="preserve">individualism </w:t>
      </w:r>
      <w:r w:rsidRPr="000A6342">
        <w:rPr>
          <w:rStyle w:val="Emphasis"/>
          <w:rFonts w:asciiTheme="minorHAnsi" w:hAnsiTheme="minorHAnsi" w:cstheme="minorHAnsi"/>
        </w:rPr>
        <w:t>and community</w:t>
      </w:r>
      <w:r w:rsidRPr="00025D43">
        <w:rPr>
          <w:rFonts w:asciiTheme="minorHAnsi" w:hAnsiTheme="minorHAnsi" w:cstheme="minorHAnsi"/>
          <w:sz w:val="14"/>
        </w:rPr>
        <w:t xml:space="preserve">. </w:t>
      </w:r>
      <w:r w:rsidRPr="00C413B8">
        <w:rPr>
          <w:rStyle w:val="Emphasis"/>
          <w:rFonts w:asciiTheme="minorHAnsi" w:hAnsiTheme="minorHAnsi" w:cstheme="minorHAnsi"/>
          <w:highlight w:val="green"/>
        </w:rPr>
        <w:t>There is</w:t>
      </w:r>
      <w:r w:rsidRPr="000A6342">
        <w:rPr>
          <w:rStyle w:val="Emphasis"/>
          <w:rFonts w:asciiTheme="minorHAnsi" w:hAnsiTheme="minorHAnsi" w:cstheme="minorHAnsi"/>
        </w:rPr>
        <w:t xml:space="preserve"> a paradox that exists between the national </w:t>
      </w:r>
      <w:r w:rsidRPr="000A6342">
        <w:rPr>
          <w:rStyle w:val="Emphasis"/>
          <w:rFonts w:asciiTheme="minorHAnsi" w:hAnsiTheme="minorHAnsi" w:cstheme="minorHAnsi"/>
          <w:highlight w:val="green"/>
        </w:rPr>
        <w:t xml:space="preserve">nostalgia attached </w:t>
      </w:r>
      <w:r w:rsidRPr="00C413B8">
        <w:rPr>
          <w:rStyle w:val="Emphasis"/>
          <w:rFonts w:asciiTheme="minorHAnsi" w:hAnsiTheme="minorHAnsi" w:cstheme="minorHAnsi"/>
        </w:rPr>
        <w:t>to hot dogs</w:t>
      </w:r>
      <w:r w:rsidRPr="00025D43">
        <w:rPr>
          <w:rFonts w:asciiTheme="minorHAnsi" w:hAnsiTheme="minorHAnsi" w:cstheme="minorHAnsi"/>
          <w:sz w:val="14"/>
          <w:szCs w:val="16"/>
        </w:rPr>
        <w:t xml:space="preserve">, and the quest to constantly update the cuisine and integrate other culture's flavors into the quintessential American food. By Heritage Radio Network, Contributor HRN 02/26/2013 02:29pm EST | Updated April 28, </w:t>
      </w:r>
      <w:proofErr w:type="gramStart"/>
      <w:r w:rsidRPr="00025D43">
        <w:rPr>
          <w:rFonts w:asciiTheme="minorHAnsi" w:hAnsiTheme="minorHAnsi" w:cstheme="minorHAnsi"/>
          <w:sz w:val="14"/>
          <w:szCs w:val="16"/>
        </w:rPr>
        <w:t>2013</w:t>
      </w:r>
      <w:proofErr w:type="gramEnd"/>
      <w:r w:rsidRPr="00025D43">
        <w:rPr>
          <w:rFonts w:asciiTheme="minorHAnsi" w:hAnsiTheme="minorHAnsi" w:cstheme="minorHAnsi"/>
          <w:sz w:val="14"/>
          <w:szCs w:val="16"/>
        </w:rPr>
        <w:t xml:space="preserve"> This post was published on the now-closed HuffPost Contributor platform. Contributors control their own work and </w:t>
      </w:r>
      <w:proofErr w:type="gramStart"/>
      <w:r w:rsidRPr="00025D43">
        <w:rPr>
          <w:rFonts w:asciiTheme="minorHAnsi" w:hAnsiTheme="minorHAnsi" w:cstheme="minorHAnsi"/>
          <w:sz w:val="14"/>
          <w:szCs w:val="16"/>
        </w:rPr>
        <w:t>posted</w:t>
      </w:r>
      <w:proofErr w:type="gramEnd"/>
      <w:r w:rsidRPr="00025D43">
        <w:rPr>
          <w:rFonts w:asciiTheme="minorHAnsi" w:hAnsiTheme="minorHAnsi" w:cstheme="minorHAnsi"/>
          <w:sz w:val="14"/>
          <w:szCs w:val="16"/>
        </w:rPr>
        <w:t xml:space="preserve"> freely to our site. If you need to flag this entry as abusive, send us an email. By Sari </w:t>
      </w:r>
      <w:proofErr w:type="spellStart"/>
      <w:r w:rsidRPr="00025D43">
        <w:rPr>
          <w:rFonts w:asciiTheme="minorHAnsi" w:hAnsiTheme="minorHAnsi" w:cstheme="minorHAnsi"/>
          <w:sz w:val="14"/>
          <w:szCs w:val="16"/>
        </w:rPr>
        <w:t>Kamin</w:t>
      </w:r>
      <w:proofErr w:type="spellEnd"/>
      <w:r w:rsidRPr="00025D43">
        <w:rPr>
          <w:rFonts w:asciiTheme="minorHAnsi" w:hAnsiTheme="minorHAnsi" w:cstheme="minorHAnsi"/>
          <w:sz w:val="14"/>
          <w:szCs w:val="16"/>
        </w:rPr>
        <w:t xml:space="preserve"> Dr. Bruce Kraig, a professor of history at Roosevelt University in Chicago and author of not one but two books about hot dogs told Heritage Radio Network about his latest book, Man Bites Dog, an account of hot dog culture in America. I think it's fair to say that this makes him the foremost authority of hot dog history. </w:t>
      </w:r>
      <w:r w:rsidRPr="000A6342">
        <w:rPr>
          <w:rStyle w:val="Emphasis"/>
          <w:rFonts w:asciiTheme="minorHAnsi" w:hAnsiTheme="minorHAnsi" w:cstheme="minorHAnsi"/>
        </w:rPr>
        <w:t>Hot Dogs,</w:t>
      </w:r>
      <w:r w:rsidRPr="00025D43">
        <w:rPr>
          <w:rFonts w:asciiTheme="minorHAnsi" w:hAnsiTheme="minorHAnsi" w:cstheme="minorHAnsi"/>
          <w:sz w:val="14"/>
          <w:szCs w:val="16"/>
        </w:rPr>
        <w:t xml:space="preserve"> typically an industrial factory product, are </w:t>
      </w:r>
      <w:r w:rsidRPr="00C413B8">
        <w:rPr>
          <w:rStyle w:val="Emphasis"/>
          <w:rFonts w:asciiTheme="minorHAnsi" w:hAnsiTheme="minorHAnsi" w:cstheme="minorHAnsi"/>
        </w:rPr>
        <w:t xml:space="preserve">having </w:t>
      </w:r>
      <w:r w:rsidRPr="000A6342">
        <w:rPr>
          <w:rStyle w:val="Emphasis"/>
          <w:rFonts w:asciiTheme="minorHAnsi" w:hAnsiTheme="minorHAnsi" w:cstheme="minorHAnsi"/>
          <w:highlight w:val="green"/>
        </w:rPr>
        <w:t>a renaissance in</w:t>
      </w:r>
      <w:r w:rsidRPr="000A6342">
        <w:rPr>
          <w:rStyle w:val="Emphasis"/>
          <w:rFonts w:asciiTheme="minorHAnsi" w:hAnsiTheme="minorHAnsi" w:cstheme="minorHAnsi"/>
        </w:rPr>
        <w:t xml:space="preserve"> the artisan </w:t>
      </w:r>
      <w:r w:rsidRPr="000A6342">
        <w:rPr>
          <w:rStyle w:val="Emphasis"/>
          <w:rFonts w:asciiTheme="minorHAnsi" w:hAnsiTheme="minorHAnsi" w:cstheme="minorHAnsi"/>
          <w:highlight w:val="green"/>
        </w:rPr>
        <w:t>meat</w:t>
      </w:r>
      <w:r w:rsidRPr="00025D43">
        <w:rPr>
          <w:rFonts w:asciiTheme="minorHAnsi" w:hAnsiTheme="minorHAnsi" w:cstheme="minorHAnsi"/>
          <w:sz w:val="14"/>
          <w:szCs w:val="16"/>
        </w:rPr>
        <w:t xml:space="preserve"> community. No longer are their fillings restricted to ambiguous cow and pig-part mashups. They can now be found in varieties from artisanal goose to venison and everything in between. Chickens may be dogs now, but Bruce insists that a casing need only to be stuffed with meat to be called a hot dog, whether it comes from your local butcher, or your local Pakistani vendor. </w:t>
      </w:r>
      <w:r w:rsidRPr="000A6342">
        <w:rPr>
          <w:rStyle w:val="Emphasis"/>
          <w:rFonts w:asciiTheme="minorHAnsi" w:hAnsiTheme="minorHAnsi" w:cstheme="minorHAnsi"/>
        </w:rPr>
        <w:t xml:space="preserve">Indeed, the </w:t>
      </w:r>
      <w:r w:rsidRPr="000A6342">
        <w:rPr>
          <w:rStyle w:val="Emphasis"/>
          <w:rFonts w:asciiTheme="minorHAnsi" w:hAnsiTheme="minorHAnsi" w:cstheme="minorHAnsi"/>
          <w:highlight w:val="green"/>
        </w:rPr>
        <w:t>debate</w:t>
      </w:r>
      <w:r w:rsidRPr="000A6342">
        <w:rPr>
          <w:rStyle w:val="Emphasis"/>
          <w:rFonts w:asciiTheme="minorHAnsi" w:hAnsiTheme="minorHAnsi" w:cstheme="minorHAnsi"/>
        </w:rPr>
        <w:t xml:space="preserve"> does not </w:t>
      </w:r>
      <w:r w:rsidRPr="000A6342">
        <w:rPr>
          <w:rStyle w:val="Emphasis"/>
          <w:rFonts w:asciiTheme="minorHAnsi" w:hAnsiTheme="minorHAnsi" w:cstheme="minorHAnsi"/>
          <w:highlight w:val="green"/>
        </w:rPr>
        <w:t>lie</w:t>
      </w:r>
      <w:r w:rsidRPr="000A6342">
        <w:rPr>
          <w:rStyle w:val="Emphasis"/>
          <w:rFonts w:asciiTheme="minorHAnsi" w:hAnsiTheme="minorHAnsi" w:cstheme="minorHAnsi"/>
        </w:rPr>
        <w:t xml:space="preserve"> in the definition, but </w:t>
      </w:r>
      <w:r w:rsidRPr="000A6342">
        <w:rPr>
          <w:rStyle w:val="Emphasis"/>
          <w:rFonts w:asciiTheme="minorHAnsi" w:hAnsiTheme="minorHAnsi" w:cstheme="minorHAnsi"/>
          <w:highlight w:val="green"/>
        </w:rPr>
        <w:t>whether</w:t>
      </w:r>
      <w:r w:rsidRPr="000A6342">
        <w:rPr>
          <w:rStyle w:val="Emphasis"/>
          <w:rFonts w:asciiTheme="minorHAnsi" w:hAnsiTheme="minorHAnsi" w:cstheme="minorHAnsi"/>
        </w:rPr>
        <w:t xml:space="preserve"> it is </w:t>
      </w:r>
      <w:r w:rsidRPr="00C413B8">
        <w:rPr>
          <w:rStyle w:val="Emphasis"/>
          <w:rFonts w:asciiTheme="minorHAnsi" w:hAnsiTheme="minorHAnsi" w:cstheme="minorHAnsi"/>
        </w:rPr>
        <w:t xml:space="preserve">the </w:t>
      </w:r>
      <w:r w:rsidRPr="000A6342">
        <w:rPr>
          <w:rStyle w:val="Emphasis"/>
          <w:rFonts w:asciiTheme="minorHAnsi" w:hAnsiTheme="minorHAnsi" w:cstheme="minorHAnsi"/>
          <w:highlight w:val="green"/>
        </w:rPr>
        <w:t>sauce</w:t>
      </w:r>
      <w:r w:rsidRPr="000A6342">
        <w:rPr>
          <w:rStyle w:val="Emphasis"/>
          <w:rFonts w:asciiTheme="minorHAnsi" w:hAnsiTheme="minorHAnsi" w:cstheme="minorHAnsi"/>
        </w:rPr>
        <w:t xml:space="preserve"> or the meat that </w:t>
      </w:r>
      <w:r w:rsidRPr="000A6342">
        <w:rPr>
          <w:rStyle w:val="Emphasis"/>
          <w:rFonts w:asciiTheme="minorHAnsi" w:hAnsiTheme="minorHAnsi" w:cstheme="minorHAnsi"/>
          <w:highlight w:val="green"/>
        </w:rPr>
        <w:t>makes the dog</w:t>
      </w:r>
      <w:r w:rsidRPr="000A6342">
        <w:rPr>
          <w:rStyle w:val="Emphasis"/>
          <w:rFonts w:asciiTheme="minorHAnsi" w:hAnsiTheme="minorHAnsi" w:cstheme="minorHAnsi"/>
        </w:rPr>
        <w:t xml:space="preserve">. </w:t>
      </w:r>
      <w:r w:rsidRPr="00025D43">
        <w:rPr>
          <w:rFonts w:asciiTheme="minorHAnsi" w:hAnsiTheme="minorHAnsi" w:cstheme="minorHAnsi"/>
          <w:sz w:val="14"/>
          <w:szCs w:val="16"/>
        </w:rPr>
        <w:t xml:space="preserve">Before meeting Bruce, I hadn't given a lot of thought to hot dogs beyond their status as typical ballpark and </w:t>
      </w:r>
      <w:proofErr w:type="gramStart"/>
      <w:r w:rsidRPr="00025D43">
        <w:rPr>
          <w:rFonts w:asciiTheme="minorHAnsi" w:hAnsiTheme="minorHAnsi" w:cstheme="minorHAnsi"/>
          <w:sz w:val="14"/>
          <w:szCs w:val="16"/>
        </w:rPr>
        <w:t>Fourth</w:t>
      </w:r>
      <w:proofErr w:type="gramEnd"/>
      <w:r w:rsidRPr="00025D43">
        <w:rPr>
          <w:rFonts w:asciiTheme="minorHAnsi" w:hAnsiTheme="minorHAnsi" w:cstheme="minorHAnsi"/>
          <w:sz w:val="14"/>
          <w:szCs w:val="16"/>
        </w:rPr>
        <w:t xml:space="preserve"> of July fare. Bruce made me realize how important </w:t>
      </w:r>
      <w:r w:rsidRPr="000A6342">
        <w:rPr>
          <w:rStyle w:val="Emphasis"/>
          <w:rFonts w:asciiTheme="minorHAnsi" w:hAnsiTheme="minorHAnsi" w:cstheme="minorHAnsi"/>
        </w:rPr>
        <w:t xml:space="preserve">hot dogs are as </w:t>
      </w:r>
      <w:r w:rsidRPr="000A6342">
        <w:rPr>
          <w:rStyle w:val="Emphasis"/>
          <w:rFonts w:asciiTheme="minorHAnsi" w:hAnsiTheme="minorHAnsi" w:cstheme="minorHAnsi"/>
          <w:highlight w:val="green"/>
        </w:rPr>
        <w:t xml:space="preserve">a symbol of </w:t>
      </w:r>
      <w:r w:rsidRPr="000A6342">
        <w:rPr>
          <w:rStyle w:val="Emphasis"/>
          <w:rFonts w:asciiTheme="minorHAnsi" w:hAnsiTheme="minorHAnsi" w:cstheme="minorHAnsi"/>
        </w:rPr>
        <w:t xml:space="preserve">national </w:t>
      </w:r>
      <w:r w:rsidRPr="000A6342">
        <w:rPr>
          <w:rStyle w:val="Emphasis"/>
          <w:rFonts w:asciiTheme="minorHAnsi" w:hAnsiTheme="minorHAnsi" w:cstheme="minorHAnsi"/>
          <w:highlight w:val="green"/>
        </w:rPr>
        <w:t>pride</w:t>
      </w:r>
      <w:r w:rsidRPr="000A6342">
        <w:rPr>
          <w:rStyle w:val="Emphasis"/>
          <w:rFonts w:asciiTheme="minorHAnsi" w:hAnsiTheme="minorHAnsi" w:cstheme="minorHAnsi"/>
        </w:rPr>
        <w:t xml:space="preserve"> and a representation </w:t>
      </w:r>
      <w:r w:rsidRPr="000A6342">
        <w:rPr>
          <w:rStyle w:val="Emphasis"/>
          <w:rFonts w:asciiTheme="minorHAnsi" w:hAnsiTheme="minorHAnsi" w:cstheme="minorHAnsi"/>
          <w:highlight w:val="green"/>
        </w:rPr>
        <w:t>of</w:t>
      </w:r>
      <w:r w:rsidRPr="000A6342">
        <w:rPr>
          <w:rStyle w:val="Emphasis"/>
          <w:rFonts w:asciiTheme="minorHAnsi" w:hAnsiTheme="minorHAnsi" w:cstheme="minorHAnsi"/>
        </w:rPr>
        <w:t xml:space="preserve"> the classic </w:t>
      </w:r>
      <w:r w:rsidRPr="000A6342">
        <w:rPr>
          <w:rStyle w:val="Emphasis"/>
          <w:rFonts w:asciiTheme="minorHAnsi" w:hAnsiTheme="minorHAnsi" w:cstheme="minorHAnsi"/>
          <w:highlight w:val="green"/>
        </w:rPr>
        <w:t xml:space="preserve">immigrant dream </w:t>
      </w:r>
      <w:r w:rsidRPr="000A6342">
        <w:rPr>
          <w:rStyle w:val="Emphasis"/>
          <w:rFonts w:asciiTheme="minorHAnsi" w:hAnsiTheme="minorHAnsi" w:cstheme="minorHAnsi"/>
        </w:rPr>
        <w:t xml:space="preserve">of "making it" </w:t>
      </w:r>
      <w:r w:rsidRPr="00C413B8">
        <w:rPr>
          <w:rStyle w:val="Emphasis"/>
          <w:rFonts w:asciiTheme="minorHAnsi" w:hAnsiTheme="minorHAnsi" w:cstheme="minorHAnsi"/>
        </w:rPr>
        <w:t>in the United States</w:t>
      </w:r>
      <w:r w:rsidRPr="00025D43">
        <w:rPr>
          <w:rFonts w:asciiTheme="minorHAnsi" w:hAnsiTheme="minorHAnsi" w:cstheme="minorHAnsi"/>
          <w:sz w:val="14"/>
          <w:szCs w:val="16"/>
        </w:rPr>
        <w:t xml:space="preserve">. He talked about the centrality of hot dogs to American culture and of the "pattern of immigrants" who came to the United States, hocking hot dogs in the street </w:t>
      </w:r>
      <w:proofErr w:type="gramStart"/>
      <w:r w:rsidRPr="00025D43">
        <w:rPr>
          <w:rFonts w:asciiTheme="minorHAnsi" w:hAnsiTheme="minorHAnsi" w:cstheme="minorHAnsi"/>
          <w:sz w:val="14"/>
          <w:szCs w:val="16"/>
        </w:rPr>
        <w:t>in order to</w:t>
      </w:r>
      <w:proofErr w:type="gramEnd"/>
      <w:r w:rsidRPr="00025D43">
        <w:rPr>
          <w:rFonts w:asciiTheme="minorHAnsi" w:hAnsiTheme="minorHAnsi" w:cstheme="minorHAnsi"/>
          <w:sz w:val="14"/>
          <w:szCs w:val="16"/>
        </w:rPr>
        <w:t xml:space="preserve"> give their children a good life in a new country, and someday have grandchildren who would go to college. This dream would repeat itself over and over. Still today we see it on the streets of New York, Chicago, and other cities where hot dog vendors are as reliable as newspapers and rush hour traffic. THE BEST RECIPES, KITCHEN TIPS AND GENIUS FOOD FACTS Subscribe to HuffPost’s food email. address@email.com Successfully Subscribed! Recipes and more delivered to your inbox! It is hard to escape the geographical influences that determine one's favorite hot dog. As Bruce explained, </w:t>
      </w:r>
      <w:r w:rsidRPr="000A6342">
        <w:rPr>
          <w:rStyle w:val="Emphasis"/>
          <w:rFonts w:asciiTheme="minorHAnsi" w:hAnsiTheme="minorHAnsi" w:cstheme="minorHAnsi"/>
        </w:rPr>
        <w:t xml:space="preserve">someone from Flint, Michigan is likely to be partial to a </w:t>
      </w:r>
      <w:r w:rsidRPr="000A6342">
        <w:rPr>
          <w:rStyle w:val="Emphasis"/>
          <w:rFonts w:asciiTheme="minorHAnsi" w:hAnsiTheme="minorHAnsi" w:cstheme="minorHAnsi"/>
          <w:highlight w:val="green"/>
        </w:rPr>
        <w:t>dog</w:t>
      </w:r>
      <w:r w:rsidRPr="000A6342">
        <w:rPr>
          <w:rStyle w:val="Emphasis"/>
          <w:rFonts w:asciiTheme="minorHAnsi" w:hAnsiTheme="minorHAnsi" w:cstheme="minorHAnsi"/>
        </w:rPr>
        <w:t xml:space="preserve"> topped with a "</w:t>
      </w:r>
      <w:proofErr w:type="spellStart"/>
      <w:r w:rsidRPr="000A6342">
        <w:rPr>
          <w:rStyle w:val="Emphasis"/>
          <w:rFonts w:asciiTheme="minorHAnsi" w:hAnsiTheme="minorHAnsi" w:cstheme="minorHAnsi"/>
        </w:rPr>
        <w:t>mousakka</w:t>
      </w:r>
      <w:proofErr w:type="spellEnd"/>
      <w:r w:rsidRPr="000A6342">
        <w:rPr>
          <w:rStyle w:val="Emphasis"/>
          <w:rFonts w:asciiTheme="minorHAnsi" w:hAnsiTheme="minorHAnsi" w:cstheme="minorHAnsi"/>
        </w:rPr>
        <w:t xml:space="preserve">" sauce, heavily </w:t>
      </w:r>
      <w:r w:rsidRPr="000A6342">
        <w:rPr>
          <w:rStyle w:val="Emphasis"/>
          <w:rFonts w:asciiTheme="minorHAnsi" w:hAnsiTheme="minorHAnsi" w:cstheme="minorHAnsi"/>
          <w:highlight w:val="green"/>
        </w:rPr>
        <w:t>inflected with cinnamon</w:t>
      </w:r>
      <w:r w:rsidRPr="000A6342">
        <w:rPr>
          <w:rStyle w:val="Emphasis"/>
          <w:rFonts w:asciiTheme="minorHAnsi" w:hAnsiTheme="minorHAnsi" w:cstheme="minorHAnsi"/>
        </w:rPr>
        <w:t xml:space="preserve"> and tomato </w:t>
      </w:r>
      <w:r w:rsidRPr="000A6342">
        <w:rPr>
          <w:rStyle w:val="Emphasis"/>
          <w:rFonts w:asciiTheme="minorHAnsi" w:hAnsiTheme="minorHAnsi" w:cstheme="minorHAnsi"/>
          <w:highlight w:val="green"/>
        </w:rPr>
        <w:t xml:space="preserve">because </w:t>
      </w:r>
      <w:r w:rsidRPr="00C413B8">
        <w:rPr>
          <w:rStyle w:val="Emphasis"/>
          <w:rFonts w:asciiTheme="minorHAnsi" w:hAnsiTheme="minorHAnsi" w:cstheme="minorHAnsi"/>
        </w:rPr>
        <w:t>of</w:t>
      </w:r>
      <w:r w:rsidRPr="000A6342">
        <w:rPr>
          <w:rStyle w:val="Emphasis"/>
          <w:rFonts w:asciiTheme="minorHAnsi" w:hAnsiTheme="minorHAnsi" w:cstheme="minorHAnsi"/>
        </w:rPr>
        <w:t xml:space="preserve"> the </w:t>
      </w:r>
      <w:r w:rsidRPr="000A6342">
        <w:rPr>
          <w:rStyle w:val="Emphasis"/>
          <w:rFonts w:asciiTheme="minorHAnsi" w:hAnsiTheme="minorHAnsi" w:cstheme="minorHAnsi"/>
          <w:highlight w:val="green"/>
        </w:rPr>
        <w:t xml:space="preserve">Greeks </w:t>
      </w:r>
      <w:r w:rsidRPr="00C413B8">
        <w:rPr>
          <w:rStyle w:val="Emphasis"/>
          <w:rFonts w:asciiTheme="minorHAnsi" w:hAnsiTheme="minorHAnsi" w:cstheme="minorHAnsi"/>
        </w:rPr>
        <w:t xml:space="preserve">who </w:t>
      </w:r>
      <w:r w:rsidRPr="000A6342">
        <w:rPr>
          <w:rStyle w:val="Emphasis"/>
          <w:rFonts w:asciiTheme="minorHAnsi" w:hAnsiTheme="minorHAnsi" w:cstheme="minorHAnsi"/>
          <w:highlight w:val="green"/>
        </w:rPr>
        <w:t>immigrated</w:t>
      </w:r>
      <w:r w:rsidRPr="000A6342">
        <w:rPr>
          <w:rStyle w:val="Emphasis"/>
          <w:rFonts w:asciiTheme="minorHAnsi" w:hAnsiTheme="minorHAnsi" w:cstheme="minorHAnsi"/>
        </w:rPr>
        <w:t xml:space="preserve"> there at the turn of the century. This </w:t>
      </w:r>
      <w:proofErr w:type="gramStart"/>
      <w:r w:rsidRPr="000A6342">
        <w:rPr>
          <w:rStyle w:val="Emphasis"/>
          <w:rFonts w:asciiTheme="minorHAnsi" w:hAnsiTheme="minorHAnsi" w:cstheme="minorHAnsi"/>
        </w:rPr>
        <w:t>particular dog</w:t>
      </w:r>
      <w:proofErr w:type="gramEnd"/>
      <w:r w:rsidRPr="000A6342">
        <w:rPr>
          <w:rStyle w:val="Emphasis"/>
          <w:rFonts w:asciiTheme="minorHAnsi" w:hAnsiTheme="minorHAnsi" w:cstheme="minorHAnsi"/>
        </w:rPr>
        <w:t xml:space="preserve"> is named "The Coney" because its creators wanted to name it after an exotic and cosmopolitan location. Coney Island must have been the obvious choice at the time. </w:t>
      </w:r>
      <w:r w:rsidRPr="00025D43">
        <w:rPr>
          <w:rFonts w:asciiTheme="minorHAnsi" w:hAnsiTheme="minorHAnsi" w:cstheme="minorHAnsi"/>
          <w:sz w:val="14"/>
          <w:szCs w:val="16"/>
        </w:rPr>
        <w:t xml:space="preserve">According to Bruce, hot dogs represent both individualism and community. There is a paradox that exists between the national nostalgia attached to hot dogs, and the quest to constantly update the cuisine and integrate other culture's flavors into the quintessential American food. As a nod to global cuisine, it has become positively trendy to find hot dogs with topped with kimchee, wasabi mayo, and the like. </w:t>
      </w:r>
      <w:r w:rsidRPr="000A6342">
        <w:rPr>
          <w:rStyle w:val="Emphasis"/>
          <w:rFonts w:asciiTheme="minorHAnsi" w:hAnsiTheme="minorHAnsi" w:cstheme="minorHAnsi"/>
        </w:rPr>
        <w:t xml:space="preserve">There may or may not exist a tension between the old school and the new school of hot dog proprietors; on one hand there are the purists who object even to ketchup ("mustard only, maybe onions"), and there are the new breeds of chefs, eager to reconnect with traditional comfort foods, while still needing to flex their global techniques. In </w:t>
      </w:r>
      <w:r w:rsidRPr="00C413B8">
        <w:rPr>
          <w:rStyle w:val="Emphasis"/>
          <w:rFonts w:asciiTheme="minorHAnsi" w:hAnsiTheme="minorHAnsi" w:cstheme="minorHAnsi"/>
        </w:rPr>
        <w:t>this way, hot dogs act as something of a blank canvas for their toppings by giving its consumer the ability to customize it to their own individual preferences, and what could be more American than that?</w:t>
      </w:r>
    </w:p>
    <w:p w14:paraId="17F7AE6A" w14:textId="656DAC76" w:rsidR="00022EB1" w:rsidRPr="000A6342" w:rsidRDefault="00D51FE8" w:rsidP="00022EB1">
      <w:pPr>
        <w:pStyle w:val="Heading3"/>
        <w:rPr>
          <w:rFonts w:asciiTheme="minorHAnsi" w:hAnsiTheme="minorHAnsi" w:cstheme="minorHAnsi"/>
        </w:rPr>
      </w:pPr>
      <w:r>
        <w:rPr>
          <w:rFonts w:asciiTheme="minorHAnsi" w:hAnsiTheme="minorHAnsi" w:cstheme="minorHAnsi"/>
        </w:rPr>
        <w:t>3</w:t>
      </w:r>
    </w:p>
    <w:p w14:paraId="69F60C9D"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The role of the ballot is to determine whether the resolution is a </w:t>
      </w:r>
      <w:r w:rsidRPr="000A6342">
        <w:rPr>
          <w:rFonts w:asciiTheme="minorHAnsi" w:hAnsiTheme="minorHAnsi" w:cstheme="minorHAnsi"/>
          <w:u w:val="single"/>
        </w:rPr>
        <w:t>true or false statement</w:t>
      </w:r>
      <w:r w:rsidRPr="000A6342">
        <w:rPr>
          <w:rFonts w:asciiTheme="minorHAnsi" w:hAnsiTheme="minorHAnsi" w:cstheme="minorHAnsi"/>
        </w:rPr>
        <w:t xml:space="preserve"> – anything else </w:t>
      </w:r>
      <w:r w:rsidRPr="000A6342">
        <w:rPr>
          <w:rFonts w:asciiTheme="minorHAnsi" w:hAnsiTheme="minorHAnsi" w:cstheme="minorHAnsi"/>
          <w:u w:val="single"/>
        </w:rPr>
        <w:t>moots 7 minutes</w:t>
      </w:r>
      <w:r w:rsidRPr="000A6342">
        <w:rPr>
          <w:rFonts w:asciiTheme="minorHAnsi" w:hAnsiTheme="minorHAnsi" w:cstheme="minorHAnsi"/>
        </w:rPr>
        <w:t xml:space="preserve"> of the </w:t>
      </w:r>
      <w:proofErr w:type="spellStart"/>
      <w:r w:rsidRPr="000A6342">
        <w:rPr>
          <w:rFonts w:asciiTheme="minorHAnsi" w:hAnsiTheme="minorHAnsi" w:cstheme="minorHAnsi"/>
        </w:rPr>
        <w:t>nc</w:t>
      </w:r>
      <w:proofErr w:type="spellEnd"/>
      <w:r w:rsidRPr="000A6342">
        <w:rPr>
          <w:rFonts w:asciiTheme="minorHAnsi" w:hAnsiTheme="minorHAnsi" w:cstheme="minorHAnsi"/>
        </w:rPr>
        <w:t xml:space="preserve"> and exacerbates the </w:t>
      </w:r>
      <w:r w:rsidRPr="000A6342">
        <w:rPr>
          <w:rFonts w:asciiTheme="minorHAnsi" w:hAnsiTheme="minorHAnsi" w:cstheme="minorHAnsi"/>
          <w:u w:val="single"/>
        </w:rPr>
        <w:t>fact that they speak first and last</w:t>
      </w:r>
      <w:r w:rsidRPr="000A6342">
        <w:rPr>
          <w:rFonts w:asciiTheme="minorHAnsi" w:hAnsiTheme="minorHAnsi" w:cstheme="minorHAnsi"/>
        </w:rPr>
        <w:t xml:space="preserve"> since I should be able to compensate by choosing – it’s the </w:t>
      </w:r>
      <w:r w:rsidRPr="000A6342">
        <w:rPr>
          <w:rFonts w:asciiTheme="minorHAnsi" w:hAnsiTheme="minorHAnsi" w:cstheme="minorHAnsi"/>
          <w:u w:val="single"/>
        </w:rPr>
        <w:t>most logical</w:t>
      </w:r>
      <w:r w:rsidRPr="000A6342">
        <w:rPr>
          <w:rFonts w:asciiTheme="minorHAnsi" w:hAnsiTheme="minorHAnsi" w:cstheme="minorHAnsi"/>
        </w:rPr>
        <w:t xml:space="preserve"> since you don’t say vote for the player who shoots the most 3 points, the better player wins. </w:t>
      </w:r>
    </w:p>
    <w:p w14:paraId="1F4EC7AB"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Reject their framing on </w:t>
      </w:r>
      <w:r w:rsidRPr="000A6342">
        <w:rPr>
          <w:rFonts w:asciiTheme="minorHAnsi" w:hAnsiTheme="minorHAnsi" w:cstheme="minorHAnsi"/>
          <w:u w:val="single"/>
        </w:rPr>
        <w:t>inclusion</w:t>
      </w:r>
      <w:r w:rsidRPr="000A6342">
        <w:rPr>
          <w:rFonts w:asciiTheme="minorHAnsi" w:hAnsiTheme="minorHAnsi" w:cstheme="minorHAnsi"/>
        </w:rPr>
        <w:t xml:space="preserve"> – they exclude all offense except what follows from their specific fwk which shuts out those without the resources to prepare. </w:t>
      </w:r>
    </w:p>
    <w:p w14:paraId="2C4E9C6D"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The ballot says vote aff or neg based on a topic and </w:t>
      </w:r>
      <w:r w:rsidRPr="000A6342">
        <w:rPr>
          <w:rFonts w:asciiTheme="minorHAnsi" w:eastAsia="Calibri" w:hAnsiTheme="minorHAnsi" w:cstheme="minorHAnsi"/>
          <w:color w:val="000000"/>
        </w:rPr>
        <w:t>five dictionaries</w:t>
      </w:r>
      <w:r w:rsidRPr="000A6342">
        <w:rPr>
          <w:rFonts w:asciiTheme="minorHAnsi" w:eastAsia="Calibri" w:hAnsiTheme="minorHAnsi" w:cstheme="minorHAnsi"/>
          <w:color w:val="000000"/>
          <w:vertAlign w:val="superscript"/>
        </w:rPr>
        <w:footnoteReference w:id="1"/>
      </w:r>
      <w:r w:rsidRPr="000A6342">
        <w:rPr>
          <w:rFonts w:asciiTheme="minorHAnsi" w:eastAsia="Calibri" w:hAnsiTheme="minorHAnsi" w:cstheme="minorHAnsi"/>
          <w:color w:val="000000"/>
        </w:rPr>
        <w:t xml:space="preserve"> define to negate as to deny the truth of and affirm</w:t>
      </w:r>
      <w:r w:rsidRPr="000A6342">
        <w:rPr>
          <w:rFonts w:asciiTheme="minorHAnsi" w:eastAsia="Calibri" w:hAnsiTheme="minorHAnsi" w:cstheme="minorHAnsi"/>
          <w:color w:val="000000"/>
          <w:vertAlign w:val="superscript"/>
        </w:rPr>
        <w:footnoteReference w:id="2"/>
      </w:r>
      <w:r w:rsidRPr="000A6342">
        <w:rPr>
          <w:rFonts w:asciiTheme="minorHAnsi" w:eastAsia="Calibri" w:hAnsiTheme="minorHAnsi" w:cstheme="minorHAnsi"/>
          <w:color w:val="000000"/>
        </w:rPr>
        <w:t xml:space="preserve"> as to prove true which means it’s </w:t>
      </w:r>
      <w:r w:rsidRPr="000A6342">
        <w:rPr>
          <w:rFonts w:asciiTheme="minorHAnsi" w:eastAsia="Calibri" w:hAnsiTheme="minorHAnsi" w:cstheme="minorHAnsi"/>
          <w:color w:val="000000"/>
          <w:u w:val="single"/>
        </w:rPr>
        <w:t>constitutive</w:t>
      </w:r>
      <w:r w:rsidRPr="000A6342">
        <w:rPr>
          <w:rFonts w:asciiTheme="minorHAnsi" w:eastAsia="Calibri" w:hAnsiTheme="minorHAnsi" w:cstheme="minorHAnsi"/>
          <w:color w:val="000000"/>
        </w:rPr>
        <w:t xml:space="preserve"> and </w:t>
      </w:r>
      <w:r w:rsidRPr="000A6342">
        <w:rPr>
          <w:rFonts w:asciiTheme="minorHAnsi" w:eastAsia="Calibri" w:hAnsiTheme="minorHAnsi" w:cstheme="minorHAnsi"/>
          <w:color w:val="000000"/>
          <w:u w:val="single"/>
        </w:rPr>
        <w:t>jurisdictional</w:t>
      </w:r>
      <w:r w:rsidRPr="000A6342">
        <w:rPr>
          <w:rFonts w:asciiTheme="minorHAnsi" w:eastAsia="Calibri" w:hAnsiTheme="minorHAnsi" w:cstheme="minorHAnsi"/>
          <w:color w:val="000000"/>
        </w:rPr>
        <w:t>.</w:t>
      </w:r>
    </w:p>
    <w:p w14:paraId="5ED3C901"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Their framing </w:t>
      </w:r>
      <w:r w:rsidRPr="000A6342">
        <w:rPr>
          <w:rFonts w:asciiTheme="minorHAnsi" w:hAnsiTheme="minorHAnsi" w:cstheme="minorHAnsi"/>
          <w:u w:val="single"/>
        </w:rPr>
        <w:t>justifies permissibility</w:t>
      </w:r>
      <w:r w:rsidRPr="000A6342">
        <w:rPr>
          <w:rFonts w:asciiTheme="minorHAnsi" w:hAnsiTheme="minorHAnsi" w:cstheme="minorHAnsi"/>
        </w:rPr>
        <w:t xml:space="preserve"> since it only tells you what to do in face of one problem which means everything outside that instance isn’t condemned.</w:t>
      </w:r>
    </w:p>
    <w:p w14:paraId="7DD3092C"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Debate is a game with rules. If you go outside of those </w:t>
      </w:r>
      <w:proofErr w:type="gramStart"/>
      <w:r w:rsidRPr="000A6342">
        <w:rPr>
          <w:rFonts w:asciiTheme="minorHAnsi" w:hAnsiTheme="minorHAnsi" w:cstheme="minorHAnsi"/>
        </w:rPr>
        <w:t>rules</w:t>
      </w:r>
      <w:proofErr w:type="gramEnd"/>
      <w:r w:rsidRPr="000A6342">
        <w:rPr>
          <w:rFonts w:asciiTheme="minorHAnsi" w:hAnsiTheme="minorHAnsi" w:cstheme="minorHAnsi"/>
        </w:rPr>
        <w:t xml:space="preserve"> it allows the judge to intervene and vote off anything they want subjectively. </w:t>
      </w:r>
      <w:proofErr w:type="gramStart"/>
      <w:r w:rsidRPr="000A6342">
        <w:rPr>
          <w:rFonts w:asciiTheme="minorHAnsi" w:hAnsiTheme="minorHAnsi" w:cstheme="minorHAnsi"/>
        </w:rPr>
        <w:t>i.e.</w:t>
      </w:r>
      <w:proofErr w:type="gramEnd"/>
      <w:r w:rsidRPr="000A6342">
        <w:rPr>
          <w:rFonts w:asciiTheme="minorHAnsi" w:hAnsiTheme="minorHAnsi" w:cstheme="minorHAnsi"/>
        </w:rPr>
        <w:t xml:space="preserve"> race, gender. Any other framing mechanism destroys the point of debating because allowing the judge to vote biasedly.</w:t>
      </w:r>
    </w:p>
    <w:p w14:paraId="2413C6B6" w14:textId="3B174D1D"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Answering TT proves it true – a) You attempt to prove it false which concedes into evaluating the truth or falsity of arguments b) everything collapses to TT since all ROBs assume the statements that provide them truth</w:t>
      </w:r>
    </w:p>
    <w:p w14:paraId="07F62156" w14:textId="0869A4E1" w:rsidR="00022EB1" w:rsidRPr="000A6342" w:rsidRDefault="00022EB1" w:rsidP="00022EB1">
      <w:pPr>
        <w:rPr>
          <w:rFonts w:asciiTheme="minorHAnsi" w:hAnsiTheme="minorHAnsi" w:cstheme="minorHAnsi"/>
        </w:rPr>
      </w:pPr>
    </w:p>
    <w:p w14:paraId="560D194E"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Negate – </w:t>
      </w:r>
    </w:p>
    <w:p w14:paraId="4F909CA0"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1] member</w:t>
      </w:r>
      <w:r w:rsidRPr="000A6342">
        <w:rPr>
          <w:rStyle w:val="FootnoteReference"/>
          <w:rFonts w:asciiTheme="minorHAnsi" w:hAnsiTheme="minorHAnsi" w:cstheme="minorHAnsi"/>
        </w:rPr>
        <w:footnoteReference w:id="3"/>
      </w:r>
      <w:r w:rsidRPr="000A6342">
        <w:rPr>
          <w:rFonts w:asciiTheme="minorHAnsi" w:hAnsiTheme="minorHAnsi" w:cstheme="minorHAnsi"/>
        </w:rPr>
        <w:t xml:space="preserve"> is “</w:t>
      </w:r>
      <w:r w:rsidRPr="000A6342">
        <w:rPr>
          <w:rStyle w:val="Emphasis"/>
          <w:rFonts w:asciiTheme="minorHAnsi" w:hAnsiTheme="minorHAnsi" w:cstheme="minorHAnsi"/>
          <w:highlight w:val="green"/>
        </w:rPr>
        <w:t>a</w:t>
      </w:r>
      <w:r w:rsidRPr="000A6342">
        <w:rPr>
          <w:rStyle w:val="Emphasis"/>
          <w:rFonts w:asciiTheme="minorHAnsi" w:hAnsiTheme="minorHAnsi" w:cstheme="minorHAnsi"/>
        </w:rPr>
        <w:t xml:space="preserve"> part or </w:t>
      </w:r>
      <w:r w:rsidRPr="000A6342">
        <w:rPr>
          <w:rStyle w:val="Emphasis"/>
          <w:rFonts w:asciiTheme="minorHAnsi" w:hAnsiTheme="minorHAnsi" w:cstheme="minorHAnsi"/>
          <w:highlight w:val="green"/>
        </w:rPr>
        <w:t>organ</w:t>
      </w:r>
      <w:r w:rsidRPr="000A6342">
        <w:rPr>
          <w:rStyle w:val="Emphasis"/>
          <w:rFonts w:asciiTheme="minorHAnsi" w:hAnsiTheme="minorHAnsi" w:cstheme="minorHAnsi"/>
        </w:rPr>
        <w:t xml:space="preserve"> of the body, especially a limb</w:t>
      </w:r>
      <w:r w:rsidRPr="000A6342">
        <w:rPr>
          <w:rFonts w:asciiTheme="minorHAnsi" w:hAnsiTheme="minorHAnsi" w:cstheme="minorHAnsi"/>
        </w:rPr>
        <w:t>” but an organ can’t have obligations</w:t>
      </w:r>
    </w:p>
    <w:p w14:paraId="79D5976A"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2] of</w:t>
      </w:r>
      <w:r w:rsidRPr="000A6342">
        <w:rPr>
          <w:rStyle w:val="FootnoteReference"/>
          <w:rFonts w:asciiTheme="minorHAnsi" w:hAnsiTheme="minorHAnsi" w:cstheme="minorHAnsi"/>
        </w:rPr>
        <w:footnoteReference w:id="4"/>
      </w:r>
      <w:r w:rsidRPr="000A6342">
        <w:rPr>
          <w:rFonts w:asciiTheme="minorHAnsi" w:hAnsiTheme="minorHAnsi" w:cstheme="minorHAnsi"/>
        </w:rPr>
        <w:t xml:space="preserve"> is to </w:t>
      </w:r>
      <w:r w:rsidRPr="000A6342">
        <w:rPr>
          <w:rStyle w:val="Emphasis"/>
          <w:rFonts w:asciiTheme="minorHAnsi" w:hAnsiTheme="minorHAnsi" w:cstheme="minorHAnsi"/>
        </w:rPr>
        <w:t>“</w:t>
      </w:r>
      <w:r w:rsidRPr="000A6342">
        <w:rPr>
          <w:rStyle w:val="Emphasis"/>
          <w:rFonts w:asciiTheme="minorHAnsi" w:hAnsiTheme="minorHAnsi" w:cstheme="minorHAnsi"/>
          <w:highlight w:val="green"/>
        </w:rPr>
        <w:t>express</w:t>
      </w:r>
      <w:r w:rsidRPr="000A6342">
        <w:rPr>
          <w:rStyle w:val="Emphasis"/>
          <w:rFonts w:asciiTheme="minorHAnsi" w:hAnsiTheme="minorHAnsi" w:cstheme="minorHAnsi"/>
        </w:rPr>
        <w:t xml:space="preserve">ing </w:t>
      </w:r>
      <w:r w:rsidRPr="000A6342">
        <w:rPr>
          <w:rStyle w:val="Emphasis"/>
          <w:rFonts w:asciiTheme="minorHAnsi" w:hAnsiTheme="minorHAnsi" w:cstheme="minorHAnsi"/>
          <w:highlight w:val="green"/>
        </w:rPr>
        <w:t>an age</w:t>
      </w:r>
      <w:r w:rsidRPr="000A6342">
        <w:rPr>
          <w:rStyle w:val="Emphasis"/>
          <w:rFonts w:asciiTheme="minorHAnsi" w:hAnsiTheme="minorHAnsi" w:cstheme="minorHAnsi"/>
        </w:rPr>
        <w:t>”</w:t>
      </w:r>
      <w:r w:rsidRPr="000A6342">
        <w:rPr>
          <w:rFonts w:asciiTheme="minorHAnsi" w:hAnsiTheme="minorHAnsi" w:cstheme="minorHAnsi"/>
        </w:rPr>
        <w:t xml:space="preserve"> but the rez doesn’t delineate a length of time</w:t>
      </w:r>
    </w:p>
    <w:p w14:paraId="121EAFED"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3] the</w:t>
      </w:r>
      <w:r w:rsidRPr="000A6342">
        <w:rPr>
          <w:rStyle w:val="FootnoteReference"/>
          <w:rFonts w:asciiTheme="minorHAnsi" w:hAnsiTheme="minorHAnsi" w:cstheme="minorHAnsi"/>
        </w:rPr>
        <w:footnoteReference w:id="5"/>
      </w:r>
      <w:r w:rsidRPr="000A6342">
        <w:rPr>
          <w:rFonts w:asciiTheme="minorHAnsi" w:hAnsiTheme="minorHAnsi" w:cstheme="minorHAnsi"/>
        </w:rPr>
        <w:t xml:space="preserve"> is “</w:t>
      </w:r>
      <w:r w:rsidRPr="000A6342">
        <w:rPr>
          <w:rStyle w:val="Emphasis"/>
          <w:rFonts w:asciiTheme="minorHAnsi" w:hAnsiTheme="minorHAnsi" w:cstheme="minorHAnsi"/>
        </w:rPr>
        <w:t xml:space="preserve">denoting </w:t>
      </w:r>
      <w:r w:rsidRPr="000A6342">
        <w:rPr>
          <w:rStyle w:val="Emphasis"/>
          <w:rFonts w:asciiTheme="minorHAnsi" w:hAnsiTheme="minorHAnsi" w:cstheme="minorHAnsi"/>
          <w:highlight w:val="green"/>
        </w:rPr>
        <w:t>a disease</w:t>
      </w:r>
      <w:r w:rsidRPr="000A6342">
        <w:rPr>
          <w:rStyle w:val="Emphasis"/>
          <w:rFonts w:asciiTheme="minorHAnsi" w:hAnsiTheme="minorHAnsi" w:cstheme="minorHAnsi"/>
        </w:rPr>
        <w:t xml:space="preserve"> or affliction</w:t>
      </w:r>
      <w:r w:rsidRPr="000A6342">
        <w:rPr>
          <w:rFonts w:asciiTheme="minorHAnsi" w:hAnsiTheme="minorHAnsi" w:cstheme="minorHAnsi"/>
        </w:rPr>
        <w:t>” but the WTO isn’t a disease</w:t>
      </w:r>
    </w:p>
    <w:p w14:paraId="3E4FD8A9"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4] to</w:t>
      </w:r>
      <w:r w:rsidRPr="000A6342">
        <w:rPr>
          <w:rStyle w:val="FootnoteReference"/>
          <w:rFonts w:asciiTheme="minorHAnsi" w:hAnsiTheme="minorHAnsi" w:cstheme="minorHAnsi"/>
        </w:rPr>
        <w:footnoteReference w:id="6"/>
      </w:r>
      <w:r w:rsidRPr="000A6342">
        <w:rPr>
          <w:rFonts w:asciiTheme="minorHAnsi" w:hAnsiTheme="minorHAnsi" w:cstheme="minorHAnsi"/>
        </w:rPr>
        <w:t xml:space="preserve"> is to </w:t>
      </w:r>
      <w:r w:rsidRPr="000A6342">
        <w:rPr>
          <w:rStyle w:val="Emphasis"/>
          <w:rFonts w:asciiTheme="minorHAnsi" w:hAnsiTheme="minorHAnsi" w:cstheme="minorHAnsi"/>
        </w:rPr>
        <w:t>“</w:t>
      </w:r>
      <w:r w:rsidRPr="000A6342">
        <w:rPr>
          <w:rStyle w:val="Emphasis"/>
          <w:rFonts w:asciiTheme="minorHAnsi" w:hAnsiTheme="minorHAnsi" w:cstheme="minorHAnsi"/>
          <w:highlight w:val="green"/>
        </w:rPr>
        <w:t>express</w:t>
      </w:r>
      <w:r w:rsidRPr="000A6342">
        <w:rPr>
          <w:rStyle w:val="Emphasis"/>
          <w:rFonts w:asciiTheme="minorHAnsi" w:hAnsiTheme="minorHAnsi" w:cstheme="minorHAnsi"/>
        </w:rPr>
        <w:t xml:space="preserve">ing motion in the </w:t>
      </w:r>
      <w:r w:rsidRPr="000A6342">
        <w:rPr>
          <w:rStyle w:val="Emphasis"/>
          <w:rFonts w:asciiTheme="minorHAnsi" w:hAnsiTheme="minorHAnsi" w:cstheme="minorHAnsi"/>
          <w:highlight w:val="green"/>
        </w:rPr>
        <w:t>direction</w:t>
      </w:r>
      <w:r w:rsidRPr="000A6342">
        <w:rPr>
          <w:rStyle w:val="Emphasis"/>
          <w:rFonts w:asciiTheme="minorHAnsi" w:hAnsiTheme="minorHAnsi" w:cstheme="minorHAnsi"/>
        </w:rPr>
        <w:t xml:space="preserve"> </w:t>
      </w:r>
      <w:r w:rsidRPr="000A6342">
        <w:rPr>
          <w:rStyle w:val="Emphasis"/>
          <w:rFonts w:asciiTheme="minorHAnsi" w:hAnsiTheme="minorHAnsi" w:cstheme="minorHAnsi"/>
          <w:highlight w:val="green"/>
        </w:rPr>
        <w:t>of (a</w:t>
      </w:r>
      <w:r w:rsidRPr="000A6342">
        <w:rPr>
          <w:rStyle w:val="Emphasis"/>
          <w:rFonts w:asciiTheme="minorHAnsi" w:hAnsiTheme="minorHAnsi" w:cstheme="minorHAnsi"/>
        </w:rPr>
        <w:t xml:space="preserve"> particular </w:t>
      </w:r>
      <w:r w:rsidRPr="000A6342">
        <w:rPr>
          <w:rStyle w:val="Emphasis"/>
          <w:rFonts w:asciiTheme="minorHAnsi" w:hAnsiTheme="minorHAnsi" w:cstheme="minorHAnsi"/>
          <w:highlight w:val="green"/>
        </w:rPr>
        <w:t>location</w:t>
      </w:r>
      <w:r w:rsidRPr="000A6342">
        <w:rPr>
          <w:rStyle w:val="Emphasis"/>
          <w:rFonts w:asciiTheme="minorHAnsi" w:hAnsiTheme="minorHAnsi" w:cstheme="minorHAnsi"/>
        </w:rPr>
        <w:t>)”</w:t>
      </w:r>
      <w:r w:rsidRPr="000A6342">
        <w:rPr>
          <w:rFonts w:asciiTheme="minorHAnsi" w:hAnsiTheme="minorHAnsi" w:cstheme="minorHAnsi"/>
        </w:rPr>
        <w:t xml:space="preserve"> but the rez doesn’t have a location</w:t>
      </w:r>
    </w:p>
    <w:p w14:paraId="57E70DE6" w14:textId="77777777" w:rsidR="00022EB1" w:rsidRPr="000A6342" w:rsidRDefault="00022EB1" w:rsidP="00022EB1">
      <w:pPr>
        <w:rPr>
          <w:rFonts w:asciiTheme="minorHAnsi" w:hAnsiTheme="minorHAnsi" w:cstheme="minorHAnsi"/>
        </w:rPr>
      </w:pPr>
    </w:p>
    <w:p w14:paraId="3D5DD0D7" w14:textId="723E8399" w:rsidR="00022EB1" w:rsidRPr="000A6342" w:rsidRDefault="00D51FE8" w:rsidP="00022EB1">
      <w:pPr>
        <w:pStyle w:val="Heading3"/>
        <w:rPr>
          <w:rFonts w:asciiTheme="minorHAnsi" w:hAnsiTheme="minorHAnsi" w:cstheme="minorHAnsi"/>
        </w:rPr>
      </w:pPr>
      <w:r>
        <w:rPr>
          <w:rFonts w:asciiTheme="minorHAnsi" w:hAnsiTheme="minorHAnsi" w:cstheme="minorHAnsi"/>
        </w:rPr>
        <w:t>4</w:t>
      </w:r>
    </w:p>
    <w:p w14:paraId="7E2C3DF5"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Permissibility and presumption negate</w:t>
      </w:r>
    </w:p>
    <w:p w14:paraId="0251EA7A"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1] </w:t>
      </w:r>
      <w:r w:rsidRPr="000A6342">
        <w:rPr>
          <w:rFonts w:asciiTheme="minorHAnsi" w:hAnsiTheme="minorHAnsi" w:cstheme="minorHAnsi"/>
          <w:u w:val="single"/>
        </w:rPr>
        <w:t>Obligations</w:t>
      </w:r>
      <w:r w:rsidRPr="000A6342">
        <w:rPr>
          <w:rFonts w:asciiTheme="minorHAnsi" w:hAnsiTheme="minorHAnsi" w:cstheme="minorHAnsi"/>
        </w:rPr>
        <w:t xml:space="preserve">- the resolution indicates the affirmative </w:t>
      </w:r>
      <w:proofErr w:type="gramStart"/>
      <w:r w:rsidRPr="000A6342">
        <w:rPr>
          <w:rFonts w:asciiTheme="minorHAnsi" w:hAnsiTheme="minorHAnsi" w:cstheme="minorHAnsi"/>
        </w:rPr>
        <w:t>has to</w:t>
      </w:r>
      <w:proofErr w:type="gramEnd"/>
      <w:r w:rsidRPr="000A6342">
        <w:rPr>
          <w:rFonts w:asciiTheme="minorHAnsi" w:hAnsiTheme="minorHAnsi" w:cstheme="minorHAnsi"/>
        </w:rPr>
        <w:t xml:space="preserve"> prove an obligation, and permissibility would deny the existence of an obligation </w:t>
      </w:r>
    </w:p>
    <w:p w14:paraId="1B9CF136"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2] </w:t>
      </w:r>
      <w:r w:rsidRPr="000A6342">
        <w:rPr>
          <w:rFonts w:asciiTheme="minorHAnsi" w:hAnsiTheme="minorHAnsi" w:cstheme="minorHAnsi"/>
          <w:u w:val="single"/>
        </w:rPr>
        <w:t>Falsity</w:t>
      </w:r>
      <w:r w:rsidRPr="000A6342">
        <w:rPr>
          <w:rFonts w:asciiTheme="minorHAnsi" w:hAnsiTheme="minorHAnsi" w:cstheme="minorHAnsi"/>
        </w:rPr>
        <w:t>- Statements are more often false than true because proving one part of the statement false disproves the entire statement. Presuming all statements are true creates contradictions which would be ethically bankrupt.</w:t>
      </w:r>
    </w:p>
    <w:p w14:paraId="6EDE6282"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3] </w:t>
      </w:r>
      <w:r w:rsidRPr="000A6342">
        <w:rPr>
          <w:rFonts w:asciiTheme="minorHAnsi" w:hAnsiTheme="minorHAnsi" w:cstheme="minorHAnsi"/>
          <w:u w:val="single"/>
        </w:rPr>
        <w:t>Negating is harder</w:t>
      </w:r>
      <w:r w:rsidRPr="000A6342">
        <w:rPr>
          <w:rFonts w:asciiTheme="minorHAnsi" w:hAnsiTheme="minorHAnsi" w:cstheme="minorHAnsi"/>
        </w:rPr>
        <w:t xml:space="preserve"> – A] Aff gets first and last speech which control the direction of the debate B] Affirmatives can strategically </w:t>
      </w:r>
      <w:proofErr w:type="spellStart"/>
      <w:r w:rsidRPr="000A6342">
        <w:rPr>
          <w:rFonts w:asciiTheme="minorHAnsi" w:hAnsiTheme="minorHAnsi" w:cstheme="minorHAnsi"/>
        </w:rPr>
        <w:t>uplayer</w:t>
      </w:r>
      <w:proofErr w:type="spellEnd"/>
      <w:r w:rsidRPr="000A6342">
        <w:rPr>
          <w:rFonts w:asciiTheme="minorHAnsi" w:hAnsiTheme="minorHAnsi" w:cstheme="minorHAnsi"/>
        </w:rPr>
        <w:t xml:space="preserve"> in the 1ar giving them a </w:t>
      </w:r>
      <w:proofErr w:type="gramStart"/>
      <w:r w:rsidRPr="000A6342">
        <w:rPr>
          <w:rFonts w:asciiTheme="minorHAnsi" w:hAnsiTheme="minorHAnsi" w:cstheme="minorHAnsi"/>
        </w:rPr>
        <w:t>7-6 time</w:t>
      </w:r>
      <w:proofErr w:type="gramEnd"/>
      <w:r w:rsidRPr="000A6342">
        <w:rPr>
          <w:rFonts w:asciiTheme="minorHAnsi" w:hAnsiTheme="minorHAnsi" w:cstheme="minorHAnsi"/>
        </w:rPr>
        <w:t xml:space="preserve"> skew advantage, splitting the 2nr C] They get infinite prep time</w:t>
      </w:r>
    </w:p>
    <w:p w14:paraId="6476076A"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4] </w:t>
      </w:r>
      <w:r w:rsidRPr="000A6342">
        <w:rPr>
          <w:rFonts w:asciiTheme="minorHAnsi" w:hAnsiTheme="minorHAnsi" w:cstheme="minorHAnsi"/>
          <w:u w:val="single"/>
        </w:rPr>
        <w:t>Affirmation theory-</w:t>
      </w:r>
      <w:r w:rsidRPr="000A6342">
        <w:rPr>
          <w:rFonts w:asciiTheme="minorHAnsi" w:hAnsiTheme="minorHAnsi" w:cstheme="minorHAnsi"/>
        </w:rPr>
        <w:t xml:space="preserve"> Affirming requires unconditionally maintaining an obligation</w:t>
      </w:r>
    </w:p>
    <w:p w14:paraId="1F0766D2" w14:textId="77777777" w:rsidR="00022EB1" w:rsidRPr="000A6342" w:rsidRDefault="00022EB1" w:rsidP="00022EB1">
      <w:pPr>
        <w:rPr>
          <w:rStyle w:val="Emphasis"/>
          <w:rFonts w:asciiTheme="minorHAnsi" w:hAnsiTheme="minorHAnsi" w:cstheme="minorHAnsi"/>
          <w:sz w:val="24"/>
        </w:rPr>
      </w:pPr>
      <w:r w:rsidRPr="000A6342">
        <w:rPr>
          <w:rStyle w:val="Emphasis"/>
          <w:rFonts w:asciiTheme="minorHAnsi" w:hAnsiTheme="minorHAnsi" w:cstheme="minorHAnsi"/>
          <w:sz w:val="24"/>
          <w:highlight w:val="green"/>
        </w:rPr>
        <w:t>Affirm: maintain as true.</w:t>
      </w:r>
    </w:p>
    <w:p w14:paraId="7A003CAF" w14:textId="77777777" w:rsidR="00022EB1" w:rsidRPr="000A6342" w:rsidRDefault="00022EB1" w:rsidP="00022EB1">
      <w:pPr>
        <w:rPr>
          <w:rFonts w:asciiTheme="minorHAnsi" w:hAnsiTheme="minorHAnsi" w:cstheme="minorHAnsi"/>
        </w:rPr>
      </w:pPr>
      <w:r w:rsidRPr="000A6342">
        <w:rPr>
          <w:rStyle w:val="Style13ptBold"/>
          <w:rFonts w:asciiTheme="minorHAnsi" w:hAnsiTheme="minorHAnsi" w:cstheme="minorHAnsi"/>
          <w:sz w:val="24"/>
        </w:rPr>
        <w:t>That’s Dictionary.com</w:t>
      </w:r>
      <w:r w:rsidRPr="000A6342">
        <w:rPr>
          <w:rStyle w:val="Emphasis"/>
          <w:rFonts w:asciiTheme="minorHAnsi" w:hAnsiTheme="minorHAnsi" w:cstheme="minorHAnsi"/>
        </w:rPr>
        <w:t xml:space="preserve">- “affirm” </w:t>
      </w:r>
      <w:r w:rsidRPr="000A6342">
        <w:rPr>
          <w:rFonts w:asciiTheme="minorHAnsi" w:hAnsiTheme="minorHAnsi" w:cstheme="minorHAnsi"/>
        </w:rPr>
        <w:t xml:space="preserve">https://www.dictionary.com/browse/affirm </w:t>
      </w:r>
    </w:p>
    <w:p w14:paraId="762500D4" w14:textId="77777777" w:rsidR="00022EB1" w:rsidRPr="000A6342" w:rsidRDefault="00022EB1" w:rsidP="00022EB1">
      <w:pPr>
        <w:rPr>
          <w:rFonts w:asciiTheme="minorHAnsi" w:hAnsiTheme="minorHAnsi" w:cstheme="minorHAnsi"/>
        </w:rPr>
      </w:pPr>
    </w:p>
    <w:p w14:paraId="7232D8E8"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5] Neg definition choice-anything else moots 7 mins of the 1NC since I </w:t>
      </w:r>
      <w:proofErr w:type="spellStart"/>
      <w:r w:rsidRPr="000A6342">
        <w:rPr>
          <w:rFonts w:asciiTheme="minorHAnsi" w:hAnsiTheme="minorHAnsi" w:cstheme="minorHAnsi"/>
        </w:rPr>
        <w:t>premised</w:t>
      </w:r>
      <w:proofErr w:type="spellEnd"/>
      <w:r w:rsidRPr="000A6342">
        <w:rPr>
          <w:rFonts w:asciiTheme="minorHAnsi" w:hAnsiTheme="minorHAnsi" w:cstheme="minorHAnsi"/>
        </w:rPr>
        <w:t xml:space="preserve"> my engagement on your lack of a definition, they had a chance to define the resolution in the 1AC but didn’t.</w:t>
      </w:r>
    </w:p>
    <w:p w14:paraId="23B83D9C"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6] </w:t>
      </w:r>
      <w:proofErr w:type="spellStart"/>
      <w:r w:rsidRPr="000A6342">
        <w:rPr>
          <w:rFonts w:asciiTheme="minorHAnsi" w:hAnsiTheme="minorHAnsi" w:cstheme="minorHAnsi"/>
        </w:rPr>
        <w:t>Bonini’s</w:t>
      </w:r>
      <w:proofErr w:type="spellEnd"/>
      <w:r w:rsidRPr="000A6342">
        <w:rPr>
          <w:rFonts w:asciiTheme="minorHAnsi" w:hAnsiTheme="minorHAnsi" w:cstheme="minorHAnsi"/>
        </w:rPr>
        <w:t xml:space="preserve"> Paradox – expanding debate’s parameters to the 1AR and onward makes the round irresolvable due to a lack of understanding so just vote neg</w:t>
      </w:r>
    </w:p>
    <w:p w14:paraId="6E2050ED" w14:textId="77777777" w:rsidR="00022EB1" w:rsidRPr="000A6342" w:rsidRDefault="00022EB1" w:rsidP="00022EB1">
      <w:pPr>
        <w:spacing w:line="276" w:lineRule="auto"/>
        <w:rPr>
          <w:rFonts w:asciiTheme="minorHAnsi" w:hAnsiTheme="minorHAnsi" w:cstheme="minorHAnsi"/>
          <w:sz w:val="16"/>
          <w:szCs w:val="16"/>
        </w:rPr>
      </w:pPr>
      <w:r w:rsidRPr="000A6342">
        <w:rPr>
          <w:rFonts w:asciiTheme="minorHAnsi" w:hAnsiTheme="minorHAnsi" w:cstheme="minorHAnsi"/>
          <w:b/>
          <w:bCs/>
        </w:rPr>
        <w:t>Wikipedia</w:t>
      </w:r>
      <w:r w:rsidRPr="000A6342">
        <w:rPr>
          <w:rFonts w:asciiTheme="minorHAnsi" w:hAnsiTheme="minorHAnsi" w:cstheme="minorHAnsi"/>
          <w:sz w:val="16"/>
          <w:szCs w:val="16"/>
        </w:rPr>
        <w:t xml:space="preserve"> [Brackets Original. “</w:t>
      </w:r>
      <w:proofErr w:type="spellStart"/>
      <w:r w:rsidRPr="000A6342">
        <w:rPr>
          <w:rFonts w:asciiTheme="minorHAnsi" w:hAnsiTheme="minorHAnsi" w:cstheme="minorHAnsi"/>
          <w:sz w:val="16"/>
          <w:szCs w:val="16"/>
        </w:rPr>
        <w:t>Bonini's</w:t>
      </w:r>
      <w:proofErr w:type="spellEnd"/>
      <w:r w:rsidRPr="000A6342">
        <w:rPr>
          <w:rFonts w:asciiTheme="minorHAnsi" w:hAnsiTheme="minorHAnsi" w:cstheme="minorHAnsi"/>
          <w:sz w:val="16"/>
          <w:szCs w:val="16"/>
        </w:rPr>
        <w:t xml:space="preserve"> paradox”. Wikipedia. No Date. </w:t>
      </w:r>
      <w:hyperlink r:id="rId15" w:history="1">
        <w:r w:rsidRPr="000A6342">
          <w:rPr>
            <w:rStyle w:val="Hyperlink"/>
            <w:rFonts w:asciiTheme="minorHAnsi" w:hAnsiTheme="minorHAnsi" w:cstheme="minorHAnsi"/>
            <w:sz w:val="16"/>
            <w:szCs w:val="16"/>
          </w:rPr>
          <w:t>https://en.wikipedia.org/wiki/Bonini%27s_paradox</w:t>
        </w:r>
      </w:hyperlink>
      <w:r w:rsidRPr="000A6342">
        <w:rPr>
          <w:rFonts w:asciiTheme="minorHAnsi" w:hAnsiTheme="minorHAnsi" w:cstheme="minorHAnsi"/>
          <w:sz w:val="16"/>
          <w:szCs w:val="16"/>
        </w:rPr>
        <w:t xml:space="preserve"> //Houston Memorial DX]</w:t>
      </w:r>
    </w:p>
    <w:p w14:paraId="68CD8A55" w14:textId="77777777" w:rsidR="00022EB1" w:rsidRPr="000A6342" w:rsidRDefault="00022EB1" w:rsidP="00022EB1">
      <w:pPr>
        <w:spacing w:after="0" w:line="276" w:lineRule="auto"/>
        <w:rPr>
          <w:rFonts w:asciiTheme="minorHAnsi" w:hAnsiTheme="minorHAnsi" w:cstheme="minorHAnsi"/>
          <w:sz w:val="14"/>
        </w:rPr>
      </w:pPr>
      <w:r w:rsidRPr="000A6342">
        <w:rPr>
          <w:rFonts w:asciiTheme="minorHAnsi" w:hAnsiTheme="minorHAnsi" w:cstheme="minorHAnsi"/>
          <w:sz w:val="14"/>
        </w:rPr>
        <w:t xml:space="preserve">In modern discourse, the paradox was articulated by John M. Dutton and William H. </w:t>
      </w:r>
      <w:proofErr w:type="gramStart"/>
      <w:r w:rsidRPr="000A6342">
        <w:rPr>
          <w:rFonts w:asciiTheme="minorHAnsi" w:hAnsiTheme="minorHAnsi" w:cstheme="minorHAnsi"/>
          <w:sz w:val="14"/>
        </w:rPr>
        <w:t>Starbuck[</w:t>
      </w:r>
      <w:proofErr w:type="gramEnd"/>
      <w:r w:rsidRPr="000A6342">
        <w:rPr>
          <w:rFonts w:asciiTheme="minorHAnsi" w:hAnsiTheme="minorHAnsi" w:cstheme="minorHAnsi"/>
          <w:sz w:val="14"/>
        </w:rPr>
        <w:t>2] "</w:t>
      </w:r>
      <w:r w:rsidRPr="000A6342">
        <w:rPr>
          <w:rStyle w:val="StyleUnderline"/>
          <w:rFonts w:asciiTheme="minorHAnsi" w:hAnsiTheme="minorHAnsi" w:cstheme="minorHAnsi"/>
          <w:highlight w:val="green"/>
        </w:rPr>
        <w:t>As a model</w:t>
      </w:r>
      <w:r w:rsidRPr="000A6342">
        <w:rPr>
          <w:rStyle w:val="StyleUnderline"/>
          <w:rFonts w:asciiTheme="minorHAnsi" w:hAnsiTheme="minorHAnsi" w:cstheme="minorHAnsi"/>
        </w:rPr>
        <w:t xml:space="preserve"> of a complex system </w:t>
      </w:r>
      <w:r w:rsidRPr="000A6342">
        <w:rPr>
          <w:rStyle w:val="StyleUnderline"/>
          <w:rFonts w:asciiTheme="minorHAnsi" w:hAnsiTheme="minorHAnsi" w:cstheme="minorHAnsi"/>
          <w:highlight w:val="green"/>
        </w:rPr>
        <w:t>becomes</w:t>
      </w:r>
      <w:r w:rsidRPr="000A6342">
        <w:rPr>
          <w:rStyle w:val="StyleUnderline"/>
          <w:rFonts w:asciiTheme="minorHAnsi" w:hAnsiTheme="minorHAnsi" w:cstheme="minorHAnsi"/>
        </w:rPr>
        <w:t xml:space="preserve"> more </w:t>
      </w:r>
      <w:r w:rsidRPr="000A6342">
        <w:rPr>
          <w:rStyle w:val="StyleUnderline"/>
          <w:rFonts w:asciiTheme="minorHAnsi" w:hAnsiTheme="minorHAnsi" w:cstheme="minorHAnsi"/>
          <w:highlight w:val="green"/>
        </w:rPr>
        <w:t>complete</w:t>
      </w:r>
      <w:r w:rsidRPr="000A6342">
        <w:rPr>
          <w:rStyle w:val="StyleUnderline"/>
          <w:rFonts w:asciiTheme="minorHAnsi" w:hAnsiTheme="minorHAnsi" w:cstheme="minorHAnsi"/>
        </w:rPr>
        <w:t xml:space="preserve">, </w:t>
      </w:r>
      <w:r w:rsidRPr="000A6342">
        <w:rPr>
          <w:rStyle w:val="StyleUnderline"/>
          <w:rFonts w:asciiTheme="minorHAnsi" w:hAnsiTheme="minorHAnsi" w:cstheme="minorHAnsi"/>
          <w:highlight w:val="green"/>
        </w:rPr>
        <w:t>it becomes less understandable</w:t>
      </w:r>
      <w:r w:rsidRPr="000A6342">
        <w:rPr>
          <w:rStyle w:val="StyleUnderline"/>
          <w:rFonts w:asciiTheme="minorHAnsi" w:hAnsiTheme="minorHAnsi" w:cstheme="minorHAnsi"/>
        </w:rPr>
        <w:t xml:space="preserve">. Alternatively, as a model grows more realistic, </w:t>
      </w:r>
      <w:r w:rsidRPr="00025D43">
        <w:rPr>
          <w:rStyle w:val="StyleUnderline"/>
          <w:rFonts w:asciiTheme="minorHAnsi" w:hAnsiTheme="minorHAnsi" w:cstheme="minorHAnsi"/>
        </w:rPr>
        <w:t>it</w:t>
      </w:r>
      <w:r w:rsidRPr="000A6342">
        <w:rPr>
          <w:rStyle w:val="StyleUnderline"/>
          <w:rFonts w:asciiTheme="minorHAnsi" w:hAnsiTheme="minorHAnsi" w:cstheme="minorHAnsi"/>
        </w:rPr>
        <w:t xml:space="preserve"> also </w:t>
      </w:r>
      <w:r w:rsidRPr="00025D43">
        <w:rPr>
          <w:rStyle w:val="StyleUnderline"/>
          <w:rFonts w:asciiTheme="minorHAnsi" w:hAnsiTheme="minorHAnsi" w:cstheme="minorHAnsi"/>
        </w:rPr>
        <w:t>becomes</w:t>
      </w:r>
      <w:r w:rsidRPr="000A6342">
        <w:rPr>
          <w:rStyle w:val="StyleUnderline"/>
          <w:rFonts w:asciiTheme="minorHAnsi" w:hAnsiTheme="minorHAnsi" w:cstheme="minorHAnsi"/>
        </w:rPr>
        <w:t xml:space="preserve"> </w:t>
      </w:r>
      <w:r w:rsidRPr="000A6342">
        <w:rPr>
          <w:rStyle w:val="StyleUnderline"/>
          <w:rFonts w:asciiTheme="minorHAnsi" w:hAnsiTheme="minorHAnsi" w:cstheme="minorHAnsi"/>
          <w:highlight w:val="green"/>
        </w:rPr>
        <w:t>just as difficult to understand</w:t>
      </w:r>
      <w:r w:rsidRPr="000A6342">
        <w:rPr>
          <w:rStyle w:val="StyleUnderline"/>
          <w:rFonts w:asciiTheme="minorHAnsi" w:hAnsiTheme="minorHAnsi" w:cstheme="minorHAnsi"/>
        </w:rPr>
        <w:t xml:space="preserve"> as the real-world processes it represents".[</w:t>
      </w:r>
      <w:r w:rsidRPr="000A6342">
        <w:rPr>
          <w:rFonts w:asciiTheme="minorHAnsi" w:hAnsiTheme="minorHAnsi" w:cstheme="minorHAnsi"/>
          <w:sz w:val="14"/>
        </w:rPr>
        <w:t xml:space="preserve">3] This paradox may be used by researchers to explain why complete models of the human brain and thinking processes have not been created and will undoubtedly remain difficult for years to come. This same paradox was observed earlier from a quote by philosopher-poet Paul Valéry, "Ce qui </w:t>
      </w:r>
      <w:proofErr w:type="spellStart"/>
      <w:r w:rsidRPr="000A6342">
        <w:rPr>
          <w:rFonts w:asciiTheme="minorHAnsi" w:hAnsiTheme="minorHAnsi" w:cstheme="minorHAnsi"/>
          <w:sz w:val="14"/>
        </w:rPr>
        <w:t>est</w:t>
      </w:r>
      <w:proofErr w:type="spellEnd"/>
      <w:r w:rsidRPr="000A6342">
        <w:rPr>
          <w:rFonts w:asciiTheme="minorHAnsi" w:hAnsiTheme="minorHAnsi" w:cstheme="minorHAnsi"/>
          <w:sz w:val="14"/>
        </w:rPr>
        <w:t xml:space="preserve"> simple </w:t>
      </w:r>
      <w:proofErr w:type="spellStart"/>
      <w:r w:rsidRPr="000A6342">
        <w:rPr>
          <w:rFonts w:asciiTheme="minorHAnsi" w:hAnsiTheme="minorHAnsi" w:cstheme="minorHAnsi"/>
          <w:sz w:val="14"/>
        </w:rPr>
        <w:t>est</w:t>
      </w:r>
      <w:proofErr w:type="spellEnd"/>
      <w:r w:rsidRPr="000A6342">
        <w:rPr>
          <w:rFonts w:asciiTheme="minorHAnsi" w:hAnsiTheme="minorHAnsi" w:cstheme="minorHAnsi"/>
          <w:sz w:val="14"/>
        </w:rPr>
        <w:t xml:space="preserve"> </w:t>
      </w:r>
      <w:proofErr w:type="spellStart"/>
      <w:r w:rsidRPr="000A6342">
        <w:rPr>
          <w:rFonts w:asciiTheme="minorHAnsi" w:hAnsiTheme="minorHAnsi" w:cstheme="minorHAnsi"/>
          <w:sz w:val="14"/>
        </w:rPr>
        <w:t>toujours</w:t>
      </w:r>
      <w:proofErr w:type="spellEnd"/>
      <w:r w:rsidRPr="000A6342">
        <w:rPr>
          <w:rFonts w:asciiTheme="minorHAnsi" w:hAnsiTheme="minorHAnsi" w:cstheme="minorHAnsi"/>
          <w:sz w:val="14"/>
        </w:rPr>
        <w:t xml:space="preserve"> faux. Ce qui ne </w:t>
      </w:r>
      <w:proofErr w:type="spellStart"/>
      <w:r w:rsidRPr="000A6342">
        <w:rPr>
          <w:rFonts w:asciiTheme="minorHAnsi" w:hAnsiTheme="minorHAnsi" w:cstheme="minorHAnsi"/>
          <w:sz w:val="14"/>
        </w:rPr>
        <w:t>l’est</w:t>
      </w:r>
      <w:proofErr w:type="spellEnd"/>
      <w:r w:rsidRPr="000A6342">
        <w:rPr>
          <w:rFonts w:asciiTheme="minorHAnsi" w:hAnsiTheme="minorHAnsi" w:cstheme="minorHAnsi"/>
          <w:sz w:val="14"/>
        </w:rPr>
        <w:t xml:space="preserve"> pas </w:t>
      </w:r>
      <w:proofErr w:type="spellStart"/>
      <w:r w:rsidRPr="000A6342">
        <w:rPr>
          <w:rFonts w:asciiTheme="minorHAnsi" w:hAnsiTheme="minorHAnsi" w:cstheme="minorHAnsi"/>
          <w:sz w:val="14"/>
        </w:rPr>
        <w:t>est</w:t>
      </w:r>
      <w:proofErr w:type="spellEnd"/>
      <w:r w:rsidRPr="000A6342">
        <w:rPr>
          <w:rFonts w:asciiTheme="minorHAnsi" w:hAnsiTheme="minorHAnsi" w:cstheme="minorHAnsi"/>
          <w:sz w:val="14"/>
        </w:rPr>
        <w:t xml:space="preserve"> </w:t>
      </w:r>
      <w:proofErr w:type="spellStart"/>
      <w:r w:rsidRPr="000A6342">
        <w:rPr>
          <w:rFonts w:asciiTheme="minorHAnsi" w:hAnsiTheme="minorHAnsi" w:cstheme="minorHAnsi"/>
          <w:sz w:val="14"/>
        </w:rPr>
        <w:t>inutilisable</w:t>
      </w:r>
      <w:proofErr w:type="spellEnd"/>
      <w:r w:rsidRPr="000A6342">
        <w:rPr>
          <w:rFonts w:asciiTheme="minorHAnsi" w:hAnsiTheme="minorHAnsi" w:cstheme="minorHAnsi"/>
          <w:sz w:val="14"/>
        </w:rPr>
        <w:t xml:space="preserve">".[4] ("A simple statement is bound to be untrue. One that is not simple cannot be utilized."[5]) </w:t>
      </w:r>
      <w:r w:rsidRPr="000A6342">
        <w:rPr>
          <w:rStyle w:val="StyleUnderline"/>
          <w:rFonts w:asciiTheme="minorHAnsi" w:hAnsiTheme="minorHAnsi" w:cstheme="minorHAnsi"/>
        </w:rPr>
        <w:t xml:space="preserve">Also, the same topic has been discussed by Richard </w:t>
      </w:r>
      <w:proofErr w:type="spellStart"/>
      <w:r w:rsidRPr="000A6342">
        <w:rPr>
          <w:rStyle w:val="StyleUnderline"/>
          <w:rFonts w:asciiTheme="minorHAnsi" w:hAnsiTheme="minorHAnsi" w:cstheme="minorHAnsi"/>
        </w:rPr>
        <w:t>Levins</w:t>
      </w:r>
      <w:proofErr w:type="spellEnd"/>
      <w:r w:rsidRPr="000A6342">
        <w:rPr>
          <w:rStyle w:val="StyleUnderline"/>
          <w:rFonts w:asciiTheme="minorHAnsi" w:hAnsiTheme="minorHAnsi" w:cstheme="minorHAnsi"/>
        </w:rPr>
        <w:t xml:space="preserve"> in his classic essay "The Strategy of Model Building in Population Biology", in stating that </w:t>
      </w:r>
      <w:r w:rsidRPr="000A6342">
        <w:rPr>
          <w:rStyle w:val="StyleUnderline"/>
          <w:rFonts w:asciiTheme="minorHAnsi" w:hAnsiTheme="minorHAnsi" w:cstheme="minorHAnsi"/>
          <w:highlight w:val="green"/>
        </w:rPr>
        <w:t>complex models have 'too many</w:t>
      </w:r>
      <w:r w:rsidRPr="000A6342">
        <w:rPr>
          <w:rStyle w:val="StyleUnderline"/>
          <w:rFonts w:asciiTheme="minorHAnsi" w:hAnsiTheme="minorHAnsi" w:cstheme="minorHAnsi"/>
        </w:rPr>
        <w:t xml:space="preserve"> </w:t>
      </w:r>
      <w:r w:rsidRPr="000A6342">
        <w:rPr>
          <w:rStyle w:val="StyleUnderline"/>
          <w:rFonts w:asciiTheme="minorHAnsi" w:hAnsiTheme="minorHAnsi" w:cstheme="minorHAnsi"/>
          <w:highlight w:val="green"/>
        </w:rPr>
        <w:t>parameters</w:t>
      </w:r>
      <w:r w:rsidRPr="000A6342">
        <w:rPr>
          <w:rStyle w:val="StyleUnderline"/>
          <w:rFonts w:asciiTheme="minorHAnsi" w:hAnsiTheme="minorHAnsi" w:cstheme="minorHAnsi"/>
        </w:rPr>
        <w:t xml:space="preserve"> to measure, </w:t>
      </w:r>
      <w:r w:rsidRPr="000A6342">
        <w:rPr>
          <w:rStyle w:val="StyleUnderline"/>
          <w:rFonts w:asciiTheme="minorHAnsi" w:hAnsiTheme="minorHAnsi" w:cstheme="minorHAnsi"/>
          <w:highlight w:val="green"/>
        </w:rPr>
        <w:t>leading to</w:t>
      </w:r>
      <w:r w:rsidRPr="000A6342">
        <w:rPr>
          <w:rStyle w:val="StyleUnderline"/>
          <w:rFonts w:asciiTheme="minorHAnsi" w:hAnsiTheme="minorHAnsi" w:cstheme="minorHAnsi"/>
        </w:rPr>
        <w:t xml:space="preserve"> analytically </w:t>
      </w:r>
      <w:r w:rsidRPr="000A6342">
        <w:rPr>
          <w:rStyle w:val="StyleUnderline"/>
          <w:rFonts w:asciiTheme="minorHAnsi" w:hAnsiTheme="minorHAnsi" w:cstheme="minorHAnsi"/>
          <w:highlight w:val="green"/>
        </w:rPr>
        <w:t>insoluble equations</w:t>
      </w:r>
      <w:r w:rsidRPr="000A6342">
        <w:rPr>
          <w:rStyle w:val="StyleUnderline"/>
          <w:rFonts w:asciiTheme="minorHAnsi" w:hAnsiTheme="minorHAnsi" w:cstheme="minorHAnsi"/>
        </w:rPr>
        <w:t xml:space="preserve"> that would exceed the capacity of our computers, but </w:t>
      </w:r>
      <w:r w:rsidRPr="00025D43">
        <w:rPr>
          <w:rStyle w:val="StyleUnderline"/>
          <w:rFonts w:asciiTheme="minorHAnsi" w:hAnsiTheme="minorHAnsi" w:cstheme="minorHAnsi"/>
        </w:rPr>
        <w:t>the results</w:t>
      </w:r>
      <w:r w:rsidRPr="000A6342">
        <w:rPr>
          <w:rStyle w:val="StyleUnderline"/>
          <w:rFonts w:asciiTheme="minorHAnsi" w:hAnsiTheme="minorHAnsi" w:cstheme="minorHAnsi"/>
        </w:rPr>
        <w:t xml:space="preserve"> would </w:t>
      </w:r>
      <w:r w:rsidRPr="00025D43">
        <w:rPr>
          <w:rStyle w:val="StyleUnderline"/>
          <w:rFonts w:asciiTheme="minorHAnsi" w:hAnsiTheme="minorHAnsi" w:cstheme="minorHAnsi"/>
        </w:rPr>
        <w:t xml:space="preserve">have </w:t>
      </w:r>
      <w:r w:rsidRPr="000A6342">
        <w:rPr>
          <w:rStyle w:val="StyleUnderline"/>
          <w:rFonts w:asciiTheme="minorHAnsi" w:hAnsiTheme="minorHAnsi" w:cstheme="minorHAnsi"/>
          <w:highlight w:val="green"/>
        </w:rPr>
        <w:t>no meaning</w:t>
      </w:r>
      <w:r w:rsidRPr="000A6342">
        <w:rPr>
          <w:rStyle w:val="StyleUnderline"/>
          <w:rFonts w:asciiTheme="minorHAnsi" w:hAnsiTheme="minorHAnsi" w:cstheme="minorHAnsi"/>
        </w:rPr>
        <w:t xml:space="preserve"> for us even if they could be solved.[</w:t>
      </w:r>
      <w:r w:rsidRPr="000A6342">
        <w:rPr>
          <w:rFonts w:asciiTheme="minorHAnsi" w:hAnsiTheme="minorHAnsi" w:cstheme="minorHAnsi"/>
          <w:sz w:val="14"/>
        </w:rPr>
        <w:t xml:space="preserve">6] (See </w:t>
      </w:r>
      <w:proofErr w:type="spellStart"/>
      <w:r w:rsidRPr="000A6342">
        <w:rPr>
          <w:rFonts w:asciiTheme="minorHAnsi" w:hAnsiTheme="minorHAnsi" w:cstheme="minorHAnsi"/>
          <w:sz w:val="14"/>
        </w:rPr>
        <w:t>Orzack</w:t>
      </w:r>
      <w:proofErr w:type="spellEnd"/>
      <w:r w:rsidRPr="000A6342">
        <w:rPr>
          <w:rFonts w:asciiTheme="minorHAnsi" w:hAnsiTheme="minorHAnsi" w:cstheme="minorHAnsi"/>
          <w:sz w:val="14"/>
        </w:rPr>
        <w:t xml:space="preserve"> and Sober, 1993; </w:t>
      </w:r>
      <w:proofErr w:type="spellStart"/>
      <w:r w:rsidRPr="000A6342">
        <w:rPr>
          <w:rFonts w:asciiTheme="minorHAnsi" w:hAnsiTheme="minorHAnsi" w:cstheme="minorHAnsi"/>
          <w:sz w:val="14"/>
        </w:rPr>
        <w:t>Odenbaugh</w:t>
      </w:r>
      <w:proofErr w:type="spellEnd"/>
      <w:r w:rsidRPr="000A6342">
        <w:rPr>
          <w:rFonts w:asciiTheme="minorHAnsi" w:hAnsiTheme="minorHAnsi" w:cstheme="minorHAnsi"/>
          <w:sz w:val="14"/>
        </w:rPr>
        <w:t>, 2006)</w:t>
      </w:r>
    </w:p>
    <w:p w14:paraId="3040D0FF" w14:textId="77777777" w:rsidR="00022EB1" w:rsidRPr="000A6342" w:rsidRDefault="00022EB1" w:rsidP="00022EB1">
      <w:pPr>
        <w:rPr>
          <w:rFonts w:asciiTheme="minorHAnsi" w:hAnsiTheme="minorHAnsi" w:cstheme="minorHAnsi"/>
        </w:rPr>
      </w:pPr>
    </w:p>
    <w:p w14:paraId="419E929D"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7] Overthinking paradox- the 1AR is a form of unnecessary overthinking that prevents decisions to be made so don’t evaluate it</w:t>
      </w:r>
    </w:p>
    <w:p w14:paraId="7B6B71EA" w14:textId="77777777" w:rsidR="00022EB1" w:rsidRPr="000A6342" w:rsidRDefault="00022EB1" w:rsidP="00022EB1">
      <w:pPr>
        <w:spacing w:line="276" w:lineRule="auto"/>
        <w:rPr>
          <w:rFonts w:asciiTheme="minorHAnsi" w:hAnsiTheme="minorHAnsi" w:cstheme="minorHAnsi"/>
          <w:sz w:val="16"/>
          <w:szCs w:val="16"/>
        </w:rPr>
      </w:pPr>
      <w:r w:rsidRPr="000A6342">
        <w:rPr>
          <w:rFonts w:asciiTheme="minorHAnsi" w:hAnsiTheme="minorHAnsi" w:cstheme="minorHAnsi"/>
          <w:b/>
          <w:bCs/>
        </w:rPr>
        <w:t>Wikipedia</w:t>
      </w:r>
      <w:r w:rsidRPr="000A6342">
        <w:rPr>
          <w:rFonts w:asciiTheme="minorHAnsi" w:hAnsiTheme="minorHAnsi" w:cstheme="minorHAnsi"/>
          <w:sz w:val="16"/>
          <w:szCs w:val="16"/>
        </w:rPr>
        <w:t xml:space="preserve"> [Brackets Original. “Analysis Paralysis”. Wikipedia. No Date. </w:t>
      </w:r>
      <w:hyperlink r:id="rId16" w:history="1">
        <w:r w:rsidRPr="000A6342">
          <w:rPr>
            <w:rStyle w:val="Hyperlink"/>
            <w:rFonts w:asciiTheme="minorHAnsi" w:hAnsiTheme="minorHAnsi" w:cstheme="minorHAnsi"/>
            <w:sz w:val="16"/>
            <w:szCs w:val="16"/>
          </w:rPr>
          <w:t>https://en.wikipedia.org/wiki/Bonini%27s_paradox</w:t>
        </w:r>
      </w:hyperlink>
      <w:r w:rsidRPr="000A6342">
        <w:rPr>
          <w:rFonts w:asciiTheme="minorHAnsi" w:hAnsiTheme="minorHAnsi" w:cstheme="minorHAnsi"/>
          <w:sz w:val="16"/>
          <w:szCs w:val="16"/>
        </w:rPr>
        <w:t>]</w:t>
      </w:r>
    </w:p>
    <w:p w14:paraId="63FE18E3" w14:textId="77777777" w:rsidR="00022EB1" w:rsidRPr="000A6342" w:rsidRDefault="00022EB1" w:rsidP="00022EB1">
      <w:pPr>
        <w:rPr>
          <w:rFonts w:asciiTheme="minorHAnsi" w:hAnsiTheme="minorHAnsi" w:cstheme="minorHAnsi"/>
          <w:sz w:val="12"/>
        </w:rPr>
      </w:pPr>
      <w:r w:rsidRPr="000A6342">
        <w:rPr>
          <w:rFonts w:asciiTheme="minorHAnsi" w:hAnsiTheme="minorHAnsi" w:cstheme="minorHAnsi"/>
          <w:sz w:val="12"/>
        </w:rPr>
        <w:t xml:space="preserve">Analysis paralysis (or paralysis by analysis) describes an individual or group process when </w:t>
      </w:r>
      <w:r w:rsidRPr="000A6342">
        <w:rPr>
          <w:rStyle w:val="StyleUnderline"/>
          <w:rFonts w:asciiTheme="minorHAnsi" w:hAnsiTheme="minorHAnsi" w:cstheme="minorHAnsi"/>
          <w:highlight w:val="green"/>
        </w:rPr>
        <w:t>overanalyzing</w:t>
      </w:r>
      <w:r w:rsidRPr="000A6342">
        <w:rPr>
          <w:rStyle w:val="StyleUnderline"/>
          <w:rFonts w:asciiTheme="minorHAnsi" w:hAnsiTheme="minorHAnsi" w:cstheme="minorHAnsi"/>
        </w:rPr>
        <w:t xml:space="preserve"> or overthinking </w:t>
      </w:r>
      <w:r w:rsidRPr="000A6342">
        <w:rPr>
          <w:rStyle w:val="StyleUnderline"/>
          <w:rFonts w:asciiTheme="minorHAnsi" w:hAnsiTheme="minorHAnsi" w:cstheme="minorHAnsi"/>
          <w:highlight w:val="green"/>
        </w:rPr>
        <w:t>a situation</w:t>
      </w:r>
      <w:r w:rsidRPr="000A6342">
        <w:rPr>
          <w:rStyle w:val="StyleUnderline"/>
          <w:rFonts w:asciiTheme="minorHAnsi" w:hAnsiTheme="minorHAnsi" w:cstheme="minorHAnsi"/>
        </w:rPr>
        <w:t xml:space="preserve"> can </w:t>
      </w:r>
      <w:r w:rsidRPr="000A6342">
        <w:rPr>
          <w:rStyle w:val="StyleUnderline"/>
          <w:rFonts w:asciiTheme="minorHAnsi" w:hAnsiTheme="minorHAnsi" w:cstheme="minorHAnsi"/>
          <w:highlight w:val="green"/>
        </w:rPr>
        <w:t>cause</w:t>
      </w:r>
      <w:r w:rsidRPr="000A6342">
        <w:rPr>
          <w:rStyle w:val="StyleUnderline"/>
          <w:rFonts w:asciiTheme="minorHAnsi" w:hAnsiTheme="minorHAnsi" w:cstheme="minorHAnsi"/>
        </w:rPr>
        <w:t xml:space="preserve"> forward motion or </w:t>
      </w:r>
      <w:r w:rsidRPr="000A6342">
        <w:rPr>
          <w:rStyle w:val="StyleUnderline"/>
          <w:rFonts w:asciiTheme="minorHAnsi" w:hAnsiTheme="minorHAnsi" w:cstheme="minorHAnsi"/>
          <w:highlight w:val="green"/>
        </w:rPr>
        <w:t>decision-making to become [frozen]</w:t>
      </w:r>
      <w:r w:rsidRPr="000A6342">
        <w:rPr>
          <w:rStyle w:val="StyleUnderline"/>
          <w:rFonts w:asciiTheme="minorHAnsi" w:hAnsiTheme="minorHAnsi" w:cstheme="minorHAnsi"/>
        </w:rPr>
        <w:t xml:space="preserve"> "paralyzed", </w:t>
      </w:r>
      <w:r w:rsidRPr="000A6342">
        <w:rPr>
          <w:rStyle w:val="StyleUnderline"/>
          <w:rFonts w:asciiTheme="minorHAnsi" w:hAnsiTheme="minorHAnsi" w:cstheme="minorHAnsi"/>
          <w:highlight w:val="green"/>
        </w:rPr>
        <w:t xml:space="preserve">meaning </w:t>
      </w:r>
      <w:r w:rsidRPr="00025D43">
        <w:rPr>
          <w:rStyle w:val="StyleUnderline"/>
          <w:rFonts w:asciiTheme="minorHAnsi" w:hAnsiTheme="minorHAnsi" w:cstheme="minorHAnsi"/>
        </w:rPr>
        <w:t xml:space="preserve">that </w:t>
      </w:r>
      <w:r w:rsidRPr="000A6342">
        <w:rPr>
          <w:rStyle w:val="StyleUnderline"/>
          <w:rFonts w:asciiTheme="minorHAnsi" w:hAnsiTheme="minorHAnsi" w:cstheme="minorHAnsi"/>
          <w:highlight w:val="green"/>
        </w:rPr>
        <w:t xml:space="preserve">no </w:t>
      </w:r>
      <w:r w:rsidRPr="00025D43">
        <w:rPr>
          <w:rStyle w:val="StyleUnderline"/>
          <w:rFonts w:asciiTheme="minorHAnsi" w:hAnsiTheme="minorHAnsi" w:cstheme="minorHAnsi"/>
        </w:rPr>
        <w:t xml:space="preserve">solution or </w:t>
      </w:r>
      <w:r w:rsidRPr="000A6342">
        <w:rPr>
          <w:rStyle w:val="StyleUnderline"/>
          <w:rFonts w:asciiTheme="minorHAnsi" w:hAnsiTheme="minorHAnsi" w:cstheme="minorHAnsi"/>
          <w:highlight w:val="green"/>
        </w:rPr>
        <w:t xml:space="preserve">course </w:t>
      </w:r>
      <w:r w:rsidRPr="00025D43">
        <w:rPr>
          <w:rStyle w:val="StyleUnderline"/>
          <w:rFonts w:asciiTheme="minorHAnsi" w:hAnsiTheme="minorHAnsi" w:cstheme="minorHAnsi"/>
        </w:rPr>
        <w:t xml:space="preserve">of action </w:t>
      </w:r>
      <w:r w:rsidRPr="000A6342">
        <w:rPr>
          <w:rStyle w:val="StyleUnderline"/>
          <w:rFonts w:asciiTheme="minorHAnsi" w:hAnsiTheme="minorHAnsi" w:cstheme="minorHAnsi"/>
          <w:highlight w:val="green"/>
        </w:rPr>
        <w:t xml:space="preserve">is decided </w:t>
      </w:r>
      <w:r w:rsidRPr="00025D43">
        <w:rPr>
          <w:rStyle w:val="StyleUnderline"/>
          <w:rFonts w:asciiTheme="minorHAnsi" w:hAnsiTheme="minorHAnsi" w:cstheme="minorHAnsi"/>
        </w:rPr>
        <w:t>upon</w:t>
      </w:r>
      <w:r w:rsidRPr="000A6342">
        <w:rPr>
          <w:rStyle w:val="StyleUnderline"/>
          <w:rFonts w:asciiTheme="minorHAnsi" w:hAnsiTheme="minorHAnsi" w:cstheme="minorHAnsi"/>
        </w:rPr>
        <w:t xml:space="preserve">. A situation may be deemed too </w:t>
      </w:r>
      <w:proofErr w:type="gramStart"/>
      <w:r w:rsidRPr="000A6342">
        <w:rPr>
          <w:rStyle w:val="StyleUnderline"/>
          <w:rFonts w:asciiTheme="minorHAnsi" w:hAnsiTheme="minorHAnsi" w:cstheme="minorHAnsi"/>
        </w:rPr>
        <w:t>complicated</w:t>
      </w:r>
      <w:proofErr w:type="gramEnd"/>
      <w:r w:rsidRPr="000A6342">
        <w:rPr>
          <w:rStyle w:val="StyleUnderline"/>
          <w:rFonts w:asciiTheme="minorHAnsi" w:hAnsiTheme="minorHAnsi" w:cstheme="minorHAnsi"/>
        </w:rPr>
        <w:t xml:space="preserve"> and a </w:t>
      </w:r>
      <w:r w:rsidRPr="000A6342">
        <w:rPr>
          <w:rStyle w:val="StyleUnderline"/>
          <w:rFonts w:asciiTheme="minorHAnsi" w:hAnsiTheme="minorHAnsi" w:cstheme="minorHAnsi"/>
          <w:highlight w:val="green"/>
        </w:rPr>
        <w:t xml:space="preserve">decision </w:t>
      </w:r>
      <w:r w:rsidRPr="00025D43">
        <w:rPr>
          <w:rStyle w:val="StyleUnderline"/>
          <w:rFonts w:asciiTheme="minorHAnsi" w:hAnsiTheme="minorHAnsi" w:cstheme="minorHAnsi"/>
        </w:rPr>
        <w:t xml:space="preserve">is </w:t>
      </w:r>
      <w:r w:rsidRPr="000A6342">
        <w:rPr>
          <w:rStyle w:val="StyleUnderline"/>
          <w:rFonts w:asciiTheme="minorHAnsi" w:hAnsiTheme="minorHAnsi" w:cstheme="minorHAnsi"/>
          <w:highlight w:val="green"/>
        </w:rPr>
        <w:t xml:space="preserve">never made, due to </w:t>
      </w:r>
      <w:r w:rsidRPr="00025D43">
        <w:rPr>
          <w:rStyle w:val="StyleUnderline"/>
          <w:rFonts w:asciiTheme="minorHAnsi" w:hAnsiTheme="minorHAnsi" w:cstheme="minorHAnsi"/>
        </w:rPr>
        <w:t xml:space="preserve">the </w:t>
      </w:r>
      <w:r w:rsidRPr="00025D43">
        <w:rPr>
          <w:rStyle w:val="StyleUnderline"/>
          <w:rFonts w:asciiTheme="minorHAnsi" w:hAnsiTheme="minorHAnsi" w:cstheme="minorHAnsi"/>
          <w:highlight w:val="green"/>
        </w:rPr>
        <w:t>fear</w:t>
      </w:r>
      <w:r w:rsidRPr="00025D43">
        <w:rPr>
          <w:rStyle w:val="StyleUnderline"/>
          <w:rFonts w:asciiTheme="minorHAnsi" w:hAnsiTheme="minorHAnsi" w:cstheme="minorHAnsi"/>
        </w:rPr>
        <w:t xml:space="preserve"> that </w:t>
      </w:r>
      <w:r w:rsidRPr="000A6342">
        <w:rPr>
          <w:rStyle w:val="StyleUnderline"/>
          <w:rFonts w:asciiTheme="minorHAnsi" w:hAnsiTheme="minorHAnsi" w:cstheme="minorHAnsi"/>
          <w:highlight w:val="green"/>
        </w:rPr>
        <w:t xml:space="preserve">a </w:t>
      </w:r>
      <w:r w:rsidRPr="00025D43">
        <w:rPr>
          <w:rStyle w:val="StyleUnderline"/>
          <w:rFonts w:asciiTheme="minorHAnsi" w:hAnsiTheme="minorHAnsi" w:cstheme="minorHAnsi"/>
        </w:rPr>
        <w:t xml:space="preserve">potentially </w:t>
      </w:r>
      <w:r w:rsidRPr="000A6342">
        <w:rPr>
          <w:rStyle w:val="StyleUnderline"/>
          <w:rFonts w:asciiTheme="minorHAnsi" w:hAnsiTheme="minorHAnsi" w:cstheme="minorHAnsi"/>
          <w:highlight w:val="green"/>
        </w:rPr>
        <w:t xml:space="preserve">larger problem </w:t>
      </w:r>
      <w:r w:rsidRPr="00025D43">
        <w:rPr>
          <w:rStyle w:val="StyleUnderline"/>
          <w:rFonts w:asciiTheme="minorHAnsi" w:hAnsiTheme="minorHAnsi" w:cstheme="minorHAnsi"/>
        </w:rPr>
        <w:t xml:space="preserve">may </w:t>
      </w:r>
      <w:r w:rsidRPr="000A6342">
        <w:rPr>
          <w:rStyle w:val="StyleUnderline"/>
          <w:rFonts w:asciiTheme="minorHAnsi" w:hAnsiTheme="minorHAnsi" w:cstheme="minorHAnsi"/>
          <w:highlight w:val="green"/>
        </w:rPr>
        <w:t>arise.</w:t>
      </w:r>
      <w:r w:rsidRPr="000A6342">
        <w:rPr>
          <w:rStyle w:val="StyleUnderline"/>
          <w:rFonts w:asciiTheme="minorHAnsi" w:hAnsiTheme="minorHAnsi" w:cstheme="minorHAnsi"/>
        </w:rPr>
        <w:t xml:space="preserve"> A person may desire a perfect </w:t>
      </w:r>
      <w:proofErr w:type="gramStart"/>
      <w:r w:rsidRPr="000A6342">
        <w:rPr>
          <w:rStyle w:val="StyleUnderline"/>
          <w:rFonts w:asciiTheme="minorHAnsi" w:hAnsiTheme="minorHAnsi" w:cstheme="minorHAnsi"/>
        </w:rPr>
        <w:t>solution, but</w:t>
      </w:r>
      <w:proofErr w:type="gramEnd"/>
      <w:r w:rsidRPr="000A6342">
        <w:rPr>
          <w:rStyle w:val="StyleUnderline"/>
          <w:rFonts w:asciiTheme="minorHAnsi" w:hAnsiTheme="minorHAnsi" w:cstheme="minorHAnsi"/>
        </w:rPr>
        <w:t xml:space="preserve"> may fear making a decision that could result in error, while on the way to a better solution. </w:t>
      </w:r>
      <w:r w:rsidRPr="000A6342">
        <w:rPr>
          <w:rFonts w:asciiTheme="minorHAnsi" w:hAnsiTheme="minorHAnsi" w:cstheme="minorHAnsi"/>
          <w:sz w:val="12"/>
        </w:rPr>
        <w:t>Equally, a person may hold that a superior solution is a short step away, and stall in its endless pursuit, with no concept of diminishing returns. On the opposite end of the time spectrum is the phrase extinct by instinct, which is making a fatal decision based on hasty judgment or a gut reaction.</w:t>
      </w:r>
    </w:p>
    <w:p w14:paraId="260DB879" w14:textId="77777777" w:rsidR="00022EB1" w:rsidRPr="000A6342" w:rsidRDefault="00022EB1" w:rsidP="00022EB1">
      <w:pPr>
        <w:rPr>
          <w:rFonts w:asciiTheme="minorHAnsi" w:hAnsiTheme="minorHAnsi" w:cstheme="minorHAnsi"/>
          <w:sz w:val="12"/>
        </w:rPr>
      </w:pPr>
    </w:p>
    <w:p w14:paraId="776AC508"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8] Vote neg because it’s simple – evaluating responses to this is complicated so don’t</w:t>
      </w:r>
    </w:p>
    <w:p w14:paraId="5615C442" w14:textId="77777777" w:rsidR="00022EB1" w:rsidRPr="000A6342" w:rsidRDefault="00022EB1" w:rsidP="00022EB1">
      <w:pPr>
        <w:rPr>
          <w:rFonts w:asciiTheme="minorHAnsi" w:hAnsiTheme="minorHAnsi" w:cstheme="minorHAnsi"/>
        </w:rPr>
      </w:pPr>
      <w:r w:rsidRPr="000A6342">
        <w:rPr>
          <w:rStyle w:val="Style13ptBold"/>
          <w:rFonts w:asciiTheme="minorHAnsi" w:hAnsiTheme="minorHAnsi" w:cstheme="minorHAnsi"/>
        </w:rPr>
        <w:t>Baker 04’</w:t>
      </w:r>
      <w:r w:rsidRPr="000A6342">
        <w:rPr>
          <w:rFonts w:asciiTheme="minorHAnsi" w:hAnsiTheme="minorHAnsi" w:cstheme="minorHAnsi"/>
        </w:rPr>
        <w:t xml:space="preserve"> [Baker, Alan, 10-29-2004, "Simplicity (Stanford Encyclopedia of Philosophy)," </w:t>
      </w:r>
      <w:hyperlink r:id="rId17" w:history="1">
        <w:r w:rsidRPr="000A6342">
          <w:rPr>
            <w:rStyle w:val="Hyperlink"/>
            <w:rFonts w:asciiTheme="minorHAnsi" w:hAnsiTheme="minorHAnsi" w:cstheme="minorHAnsi"/>
          </w:rPr>
          <w:t>https://plato.stanford.edu/entries/simplicity/</w:t>
        </w:r>
      </w:hyperlink>
      <w:r w:rsidRPr="000A6342">
        <w:rPr>
          <w:rFonts w:asciiTheme="minorHAnsi" w:hAnsiTheme="minorHAnsi" w:cstheme="minorHAnsi"/>
        </w:rPr>
        <w:t>]</w:t>
      </w:r>
    </w:p>
    <w:p w14:paraId="1C16F7AA" w14:textId="77777777" w:rsidR="00022EB1" w:rsidRPr="000A6342" w:rsidRDefault="00022EB1" w:rsidP="00022EB1">
      <w:pPr>
        <w:rPr>
          <w:rFonts w:asciiTheme="minorHAnsi" w:hAnsiTheme="minorHAnsi" w:cstheme="minorHAnsi"/>
          <w:sz w:val="8"/>
        </w:rPr>
      </w:pPr>
      <w:r w:rsidRPr="000A6342">
        <w:rPr>
          <w:rFonts w:asciiTheme="minorHAnsi" w:hAnsiTheme="minorHAnsi" w:cstheme="minorHAnsi"/>
          <w:sz w:val="8"/>
        </w:rPr>
        <w:t xml:space="preserve">With respect to question (ii), there is an important distinction to be made between two sorts of simplicity principle. </w:t>
      </w:r>
      <w:r w:rsidRPr="000A6342">
        <w:rPr>
          <w:rStyle w:val="StyleUnderline"/>
          <w:rFonts w:asciiTheme="minorHAnsi" w:hAnsiTheme="minorHAnsi" w:cstheme="minorHAnsi"/>
          <w:highlight w:val="green"/>
        </w:rPr>
        <w:t>Occam's Razor</w:t>
      </w:r>
      <w:r w:rsidRPr="000A6342">
        <w:rPr>
          <w:rFonts w:asciiTheme="minorHAnsi" w:hAnsiTheme="minorHAnsi" w:cstheme="minorHAnsi"/>
          <w:sz w:val="8"/>
        </w:rPr>
        <w:t xml:space="preserve"> may be formulated </w:t>
      </w:r>
      <w:r w:rsidRPr="00025D43">
        <w:rPr>
          <w:rStyle w:val="StyleUnderline"/>
          <w:rFonts w:asciiTheme="minorHAnsi" w:hAnsiTheme="minorHAnsi" w:cstheme="minorHAnsi"/>
        </w:rPr>
        <w:t>as an epistemic principle</w:t>
      </w:r>
      <w:r w:rsidRPr="000A6342">
        <w:rPr>
          <w:rStyle w:val="StyleUnderline"/>
          <w:rFonts w:asciiTheme="minorHAnsi" w:hAnsiTheme="minorHAnsi" w:cstheme="minorHAnsi"/>
          <w:highlight w:val="green"/>
        </w:rPr>
        <w:t>: if theory T is simpler than theory T*, then it is rational (other things being equal) to believe T rather than T*.</w:t>
      </w:r>
      <w:r w:rsidRPr="000A6342">
        <w:rPr>
          <w:rFonts w:asciiTheme="minorHAnsi" w:hAnsiTheme="minorHAnsi" w:cstheme="minorHAnsi"/>
          <w:sz w:val="8"/>
        </w:rPr>
        <w:t xml:space="preserve"> Or it may be formulated as a methodological principle: if T is simpler than T* then it is rational to adopt T as one's working theory for scientific purposes. These two conceptions of Occam's Razor require different sorts of justification in answer to question (iii). In analyzing simplicity, it can be difficult to keep its two facets—elegance and parsimony—apart. Principles such as Occam's Razor are frequently stated in a way which is ambiguous between the two notions, for example, </w:t>
      </w:r>
      <w:r w:rsidRPr="000A6342">
        <w:rPr>
          <w:rStyle w:val="StyleUnderline"/>
          <w:rFonts w:asciiTheme="minorHAnsi" w:hAnsiTheme="minorHAnsi" w:cstheme="minorHAnsi"/>
          <w:highlight w:val="green"/>
        </w:rPr>
        <w:t>“Don't multiply postulations beyond necessity</w:t>
      </w:r>
      <w:r w:rsidRPr="000A6342">
        <w:rPr>
          <w:rFonts w:asciiTheme="minorHAnsi" w:hAnsiTheme="minorHAnsi" w:cstheme="minorHAnsi"/>
          <w:sz w:val="8"/>
        </w:rPr>
        <w:t>.” Here it is unclear whether ‘postulation’ refers to the entities being postulated, or the hypotheses which are doing the postulating, or both. The first reading corresponds to parsimony, the second to elegance. Examples of both sorts of simplicity principle can be found in the quotations given earlier in this section.</w:t>
      </w:r>
    </w:p>
    <w:p w14:paraId="3827E683" w14:textId="77777777" w:rsidR="00022EB1" w:rsidRPr="000A6342" w:rsidRDefault="00022EB1" w:rsidP="00022EB1">
      <w:pPr>
        <w:rPr>
          <w:rFonts w:asciiTheme="minorHAnsi" w:hAnsiTheme="minorHAnsi" w:cstheme="minorHAnsi"/>
          <w:sz w:val="8"/>
        </w:rPr>
      </w:pPr>
    </w:p>
    <w:p w14:paraId="6DC2FA71" w14:textId="77777777" w:rsidR="00022EB1" w:rsidRPr="000A6342" w:rsidRDefault="00022EB1" w:rsidP="00022EB1">
      <w:pPr>
        <w:pStyle w:val="Heading4"/>
        <w:tabs>
          <w:tab w:val="left" w:pos="7172"/>
        </w:tabs>
        <w:rPr>
          <w:rStyle w:val="Style13ptBold"/>
          <w:rFonts w:asciiTheme="minorHAnsi" w:hAnsiTheme="minorHAnsi" w:cstheme="minorHAnsi"/>
          <w:b/>
          <w:bCs w:val="0"/>
        </w:rPr>
      </w:pPr>
      <w:r w:rsidRPr="000A6342">
        <w:rPr>
          <w:rStyle w:val="Style13ptBold"/>
          <w:rFonts w:asciiTheme="minorHAnsi" w:hAnsiTheme="minorHAnsi" w:cstheme="minorHAnsi"/>
          <w:b/>
        </w:rPr>
        <w:t xml:space="preserve">9] The holographic principle is the most reasonable conclusion </w:t>
      </w:r>
    </w:p>
    <w:p w14:paraId="6C0EAC7F" w14:textId="77777777" w:rsidR="00022EB1" w:rsidRPr="000A6342" w:rsidRDefault="00022EB1" w:rsidP="00022EB1">
      <w:pPr>
        <w:rPr>
          <w:rFonts w:asciiTheme="minorHAnsi" w:hAnsiTheme="minorHAnsi" w:cstheme="minorHAnsi"/>
        </w:rPr>
      </w:pPr>
      <w:r w:rsidRPr="000A6342">
        <w:rPr>
          <w:rStyle w:val="Style13ptBold"/>
          <w:rFonts w:asciiTheme="minorHAnsi" w:hAnsiTheme="minorHAnsi" w:cstheme="minorHAnsi"/>
        </w:rPr>
        <w:t>Stromberg 15</w:t>
      </w:r>
      <w:r w:rsidRPr="000A6342">
        <w:rPr>
          <w:rFonts w:asciiTheme="minorHAnsi" w:hAnsiTheme="minorHAnsi" w:cstheme="minorHAnsi"/>
        </w:rPr>
        <w:t xml:space="preserve">[Joseph Stromberg- “Some physicists believe we're living in a giant hologram — and it's not that far-fetched” </w:t>
      </w:r>
      <w:hyperlink r:id="rId18" w:history="1">
        <w:r w:rsidRPr="000A6342">
          <w:rPr>
            <w:rStyle w:val="Hyperlink"/>
            <w:rFonts w:asciiTheme="minorHAnsi" w:hAnsiTheme="minorHAnsi" w:cstheme="minorHAnsi"/>
          </w:rPr>
          <w:t>https://www.vox.com/2015/6/29/8847863/holographic-principle-universe-theory-physics</w:t>
        </w:r>
      </w:hyperlink>
      <w:r w:rsidRPr="000A6342">
        <w:rPr>
          <w:rFonts w:asciiTheme="minorHAnsi" w:hAnsiTheme="minorHAnsi" w:cstheme="minorHAnsi"/>
        </w:rPr>
        <w:t xml:space="preserve"> Vox. June 29</w:t>
      </w:r>
      <w:r w:rsidRPr="000A6342">
        <w:rPr>
          <w:rFonts w:asciiTheme="minorHAnsi" w:hAnsiTheme="minorHAnsi" w:cstheme="minorHAnsi"/>
          <w:vertAlign w:val="superscript"/>
        </w:rPr>
        <w:t>th</w:t>
      </w:r>
      <w:proofErr w:type="gramStart"/>
      <w:r w:rsidRPr="000A6342">
        <w:rPr>
          <w:rFonts w:asciiTheme="minorHAnsi" w:hAnsiTheme="minorHAnsi" w:cstheme="minorHAnsi"/>
        </w:rPr>
        <w:t xml:space="preserve"> 2015</w:t>
      </w:r>
      <w:proofErr w:type="gramEnd"/>
      <w:r w:rsidRPr="000A6342">
        <w:rPr>
          <w:rFonts w:asciiTheme="minorHAnsi" w:hAnsiTheme="minorHAnsi" w:cstheme="minorHAnsi"/>
        </w:rPr>
        <w:t>] War Room Debate AI</w:t>
      </w:r>
    </w:p>
    <w:p w14:paraId="09FC7043" w14:textId="77777777" w:rsidR="00022EB1" w:rsidRPr="000A6342" w:rsidRDefault="00022EB1" w:rsidP="00022EB1">
      <w:pPr>
        <w:rPr>
          <w:rFonts w:asciiTheme="minorHAnsi" w:hAnsiTheme="minorHAnsi" w:cstheme="minorHAnsi"/>
          <w:sz w:val="10"/>
        </w:rPr>
      </w:pPr>
      <w:r w:rsidRPr="000A6342">
        <w:rPr>
          <w:rFonts w:asciiTheme="minorHAnsi" w:hAnsiTheme="minorHAnsi" w:cstheme="minorHAnsi"/>
          <w:sz w:val="10"/>
        </w:rPr>
        <w:t xml:space="preserve">Some physicists </w:t>
      </w:r>
      <w:proofErr w:type="gramStart"/>
      <w:r w:rsidRPr="000A6342">
        <w:rPr>
          <w:rFonts w:asciiTheme="minorHAnsi" w:hAnsiTheme="minorHAnsi" w:cstheme="minorHAnsi"/>
          <w:sz w:val="10"/>
        </w:rPr>
        <w:t>actually believe</w:t>
      </w:r>
      <w:proofErr w:type="gramEnd"/>
      <w:r w:rsidRPr="000A6342">
        <w:rPr>
          <w:rFonts w:asciiTheme="minorHAnsi" w:hAnsiTheme="minorHAnsi" w:cstheme="minorHAnsi"/>
          <w:sz w:val="10"/>
        </w:rPr>
        <w:t xml:space="preserve"> that </w:t>
      </w:r>
      <w:r w:rsidRPr="000A6342">
        <w:rPr>
          <w:rFonts w:asciiTheme="minorHAnsi" w:hAnsiTheme="minorHAnsi" w:cstheme="minorHAnsi"/>
          <w:highlight w:val="green"/>
          <w:u w:val="single"/>
        </w:rPr>
        <w:t>the universe</w:t>
      </w:r>
      <w:r w:rsidRPr="000A6342">
        <w:rPr>
          <w:rFonts w:asciiTheme="minorHAnsi" w:hAnsiTheme="minorHAnsi" w:cstheme="minorHAnsi"/>
          <w:sz w:val="10"/>
        </w:rPr>
        <w:t xml:space="preserve"> we live in </w:t>
      </w:r>
      <w:r w:rsidRPr="000A6342">
        <w:rPr>
          <w:rFonts w:asciiTheme="minorHAnsi" w:hAnsiTheme="minorHAnsi" w:cstheme="minorHAnsi"/>
          <w:highlight w:val="green"/>
          <w:u w:val="single"/>
        </w:rPr>
        <w:t>might be a hologram</w:t>
      </w:r>
      <w:r w:rsidRPr="000A6342">
        <w:rPr>
          <w:rFonts w:asciiTheme="minorHAnsi" w:hAnsiTheme="minorHAnsi" w:cstheme="minorHAnsi"/>
          <w:sz w:val="10"/>
        </w:rPr>
        <w:t>. The idea isn't that the universe is some sort of fake simulation out of The Matrix, but rather that even though we appear to live in a three-dimensional universe</w:t>
      </w:r>
      <w:r w:rsidRPr="000A6342">
        <w:rPr>
          <w:rFonts w:asciiTheme="minorHAnsi" w:hAnsiTheme="minorHAnsi" w:cstheme="minorHAnsi"/>
          <w:u w:val="single"/>
        </w:rPr>
        <w:t xml:space="preserve">, </w:t>
      </w:r>
      <w:r w:rsidRPr="000A6342">
        <w:rPr>
          <w:rFonts w:asciiTheme="minorHAnsi" w:hAnsiTheme="minorHAnsi" w:cstheme="minorHAnsi"/>
          <w:highlight w:val="green"/>
          <w:u w:val="single"/>
        </w:rPr>
        <w:t>it might only have two dimensions</w:t>
      </w:r>
      <w:r w:rsidRPr="000A6342">
        <w:rPr>
          <w:rFonts w:asciiTheme="minorHAnsi" w:hAnsiTheme="minorHAnsi" w:cstheme="minorHAnsi"/>
          <w:sz w:val="10"/>
        </w:rPr>
        <w:t xml:space="preserve">. It's called </w:t>
      </w:r>
      <w:r w:rsidRPr="000A6342">
        <w:rPr>
          <w:rFonts w:asciiTheme="minorHAnsi" w:hAnsiTheme="minorHAnsi" w:cstheme="minorHAnsi"/>
          <w:u w:val="single"/>
        </w:rPr>
        <w:t>the holographic principle</w:t>
      </w:r>
      <w:r w:rsidRPr="000A6342">
        <w:rPr>
          <w:rFonts w:asciiTheme="minorHAnsi" w:hAnsiTheme="minorHAnsi" w:cstheme="minorHAnsi"/>
          <w:sz w:val="10"/>
        </w:rPr>
        <w:t xml:space="preserve">. The thinking goes like this: Some distant </w:t>
      </w:r>
      <w:r w:rsidRPr="000A6342">
        <w:rPr>
          <w:rFonts w:asciiTheme="minorHAnsi" w:hAnsiTheme="minorHAnsi" w:cstheme="minorHAnsi"/>
          <w:highlight w:val="green"/>
          <w:u w:val="single"/>
        </w:rPr>
        <w:t>two-d</w:t>
      </w:r>
      <w:r w:rsidRPr="000A6342">
        <w:rPr>
          <w:rFonts w:asciiTheme="minorHAnsi" w:hAnsiTheme="minorHAnsi" w:cstheme="minorHAnsi"/>
          <w:u w:val="single"/>
        </w:rPr>
        <w:t xml:space="preserve">imensional </w:t>
      </w:r>
      <w:r w:rsidRPr="000A6342">
        <w:rPr>
          <w:rFonts w:asciiTheme="minorHAnsi" w:hAnsiTheme="minorHAnsi" w:cstheme="minorHAnsi"/>
          <w:highlight w:val="green"/>
          <w:u w:val="single"/>
        </w:rPr>
        <w:t>surface contains</w:t>
      </w:r>
      <w:r w:rsidRPr="000A6342">
        <w:rPr>
          <w:rFonts w:asciiTheme="minorHAnsi" w:hAnsiTheme="minorHAnsi" w:cstheme="minorHAnsi"/>
          <w:sz w:val="10"/>
        </w:rPr>
        <w:t xml:space="preserve"> all the </w:t>
      </w:r>
      <w:r w:rsidRPr="000A6342">
        <w:rPr>
          <w:rFonts w:asciiTheme="minorHAnsi" w:hAnsiTheme="minorHAnsi" w:cstheme="minorHAnsi"/>
          <w:highlight w:val="green"/>
          <w:u w:val="single"/>
        </w:rPr>
        <w:t>data needed to</w:t>
      </w:r>
      <w:r w:rsidRPr="000A6342">
        <w:rPr>
          <w:rFonts w:asciiTheme="minorHAnsi" w:hAnsiTheme="minorHAnsi" w:cstheme="minorHAnsi"/>
          <w:sz w:val="10"/>
        </w:rPr>
        <w:t xml:space="preserve"> fully </w:t>
      </w:r>
      <w:r w:rsidRPr="000A6342">
        <w:rPr>
          <w:rFonts w:asciiTheme="minorHAnsi" w:hAnsiTheme="minorHAnsi" w:cstheme="minorHAnsi"/>
          <w:highlight w:val="green"/>
          <w:u w:val="single"/>
        </w:rPr>
        <w:t>describe our world</w:t>
      </w:r>
      <w:r w:rsidRPr="000A6342">
        <w:rPr>
          <w:rFonts w:asciiTheme="minorHAnsi" w:hAnsiTheme="minorHAnsi" w:cstheme="minorHAnsi"/>
          <w:u w:val="single"/>
        </w:rPr>
        <w:t xml:space="preserve"> </w:t>
      </w:r>
      <w:r w:rsidRPr="000A6342">
        <w:rPr>
          <w:rFonts w:asciiTheme="minorHAnsi" w:hAnsiTheme="minorHAnsi" w:cstheme="minorHAnsi"/>
          <w:sz w:val="10"/>
        </w:rPr>
        <w:t>— and much like in a hologram, this data is projected to appear in three dimensions</w:t>
      </w:r>
      <w:r w:rsidRPr="000A6342">
        <w:rPr>
          <w:rFonts w:asciiTheme="minorHAnsi" w:hAnsiTheme="minorHAnsi" w:cstheme="minorHAnsi"/>
          <w:u w:val="single"/>
        </w:rPr>
        <w:t>. Like the characters on a TV screen</w:t>
      </w:r>
      <w:r w:rsidRPr="000A6342">
        <w:rPr>
          <w:rFonts w:asciiTheme="minorHAnsi" w:hAnsiTheme="minorHAnsi" w:cstheme="minorHAnsi"/>
          <w:sz w:val="10"/>
        </w:rPr>
        <w:t xml:space="preserve">, we live on a flat surface that happens to look like it has depth. It might sound absurd. But when physicists assume it's true in their calculations, all sorts of </w:t>
      </w:r>
      <w:r w:rsidRPr="000A6342">
        <w:rPr>
          <w:rFonts w:asciiTheme="minorHAnsi" w:hAnsiTheme="minorHAnsi" w:cstheme="minorHAnsi"/>
          <w:highlight w:val="green"/>
          <w:u w:val="single"/>
        </w:rPr>
        <w:t>big</w:t>
      </w:r>
      <w:r w:rsidRPr="000A6342">
        <w:rPr>
          <w:rFonts w:asciiTheme="minorHAnsi" w:hAnsiTheme="minorHAnsi" w:cstheme="minorHAnsi"/>
          <w:u w:val="single"/>
        </w:rPr>
        <w:t xml:space="preserve"> physics </w:t>
      </w:r>
      <w:r w:rsidRPr="000A6342">
        <w:rPr>
          <w:rFonts w:asciiTheme="minorHAnsi" w:hAnsiTheme="minorHAnsi" w:cstheme="minorHAnsi"/>
          <w:highlight w:val="green"/>
          <w:u w:val="single"/>
        </w:rPr>
        <w:t>problems</w:t>
      </w:r>
      <w:r w:rsidRPr="000A6342">
        <w:rPr>
          <w:rFonts w:asciiTheme="minorHAnsi" w:hAnsiTheme="minorHAnsi" w:cstheme="minorHAnsi"/>
          <w:sz w:val="10"/>
          <w:highlight w:val="green"/>
        </w:rPr>
        <w:t xml:space="preserve"> — </w:t>
      </w:r>
      <w:r w:rsidRPr="000A6342">
        <w:rPr>
          <w:rFonts w:asciiTheme="minorHAnsi" w:hAnsiTheme="minorHAnsi" w:cstheme="minorHAnsi"/>
          <w:highlight w:val="green"/>
          <w:u w:val="single"/>
        </w:rPr>
        <w:t>such as</w:t>
      </w:r>
      <w:r w:rsidRPr="000A6342">
        <w:rPr>
          <w:rFonts w:asciiTheme="minorHAnsi" w:hAnsiTheme="minorHAnsi" w:cstheme="minorHAnsi"/>
          <w:u w:val="single"/>
        </w:rPr>
        <w:t xml:space="preserve"> the </w:t>
      </w:r>
      <w:r w:rsidRPr="000A6342">
        <w:rPr>
          <w:rFonts w:asciiTheme="minorHAnsi" w:hAnsiTheme="minorHAnsi" w:cstheme="minorHAnsi"/>
          <w:highlight w:val="green"/>
          <w:u w:val="single"/>
        </w:rPr>
        <w:t>nature of black holes and</w:t>
      </w:r>
      <w:r w:rsidRPr="000A6342">
        <w:rPr>
          <w:rFonts w:asciiTheme="minorHAnsi" w:hAnsiTheme="minorHAnsi" w:cstheme="minorHAnsi"/>
          <w:sz w:val="10"/>
        </w:rPr>
        <w:t xml:space="preserve"> the </w:t>
      </w:r>
      <w:r w:rsidRPr="000A6342">
        <w:rPr>
          <w:rFonts w:asciiTheme="minorHAnsi" w:hAnsiTheme="minorHAnsi" w:cstheme="minorHAnsi"/>
          <w:u w:val="single"/>
        </w:rPr>
        <w:t xml:space="preserve">reconciling of gravity and </w:t>
      </w:r>
      <w:r w:rsidRPr="000A6342">
        <w:rPr>
          <w:rFonts w:asciiTheme="minorHAnsi" w:hAnsiTheme="minorHAnsi" w:cstheme="minorHAnsi"/>
          <w:highlight w:val="green"/>
          <w:u w:val="single"/>
        </w:rPr>
        <w:t>quantum mechanics</w:t>
      </w:r>
      <w:r w:rsidRPr="000A6342">
        <w:rPr>
          <w:rFonts w:asciiTheme="minorHAnsi" w:hAnsiTheme="minorHAnsi" w:cstheme="minorHAnsi"/>
          <w:sz w:val="10"/>
          <w:highlight w:val="green"/>
        </w:rPr>
        <w:t xml:space="preserve"> — </w:t>
      </w:r>
      <w:r w:rsidRPr="000A6342">
        <w:rPr>
          <w:rFonts w:asciiTheme="minorHAnsi" w:hAnsiTheme="minorHAnsi" w:cstheme="minorHAnsi"/>
          <w:highlight w:val="green"/>
          <w:u w:val="single"/>
        </w:rPr>
        <w:t>become</w:t>
      </w:r>
      <w:r w:rsidRPr="000A6342">
        <w:rPr>
          <w:rFonts w:asciiTheme="minorHAnsi" w:hAnsiTheme="minorHAnsi" w:cstheme="minorHAnsi"/>
          <w:u w:val="single"/>
        </w:rPr>
        <w:t xml:space="preserve"> much </w:t>
      </w:r>
      <w:r w:rsidRPr="000A6342">
        <w:rPr>
          <w:rFonts w:asciiTheme="minorHAnsi" w:hAnsiTheme="minorHAnsi" w:cstheme="minorHAnsi"/>
          <w:highlight w:val="green"/>
          <w:u w:val="single"/>
        </w:rPr>
        <w:t>simpler</w:t>
      </w:r>
      <w:r w:rsidRPr="000A6342">
        <w:rPr>
          <w:rFonts w:asciiTheme="minorHAnsi" w:hAnsiTheme="minorHAnsi" w:cstheme="minorHAnsi"/>
          <w:u w:val="single"/>
        </w:rPr>
        <w:t xml:space="preserve"> to solve</w:t>
      </w:r>
      <w:r w:rsidRPr="000A6342">
        <w:rPr>
          <w:rFonts w:asciiTheme="minorHAnsi" w:hAnsiTheme="minorHAnsi" w:cstheme="minorHAnsi"/>
          <w:sz w:val="10"/>
        </w:rPr>
        <w:t xml:space="preserve">. In short, </w:t>
      </w:r>
      <w:r w:rsidRPr="000A6342">
        <w:rPr>
          <w:rStyle w:val="Emphasis"/>
          <w:rFonts w:asciiTheme="minorHAnsi" w:hAnsiTheme="minorHAnsi" w:cstheme="minorHAnsi"/>
        </w:rPr>
        <w:t>the laws of physics seem to make more sense when written in two dimensions</w:t>
      </w:r>
      <w:r w:rsidRPr="000A6342">
        <w:rPr>
          <w:rFonts w:asciiTheme="minorHAnsi" w:hAnsiTheme="minorHAnsi" w:cstheme="minorHAnsi"/>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0A6342">
        <w:rPr>
          <w:rFonts w:asciiTheme="minorHAnsi" w:hAnsiTheme="minorHAnsi" w:cstheme="minorHAnsi"/>
          <w:sz w:val="10"/>
        </w:rPr>
        <w:t>actually is</w:t>
      </w:r>
      <w:proofErr w:type="gramEnd"/>
      <w:r w:rsidRPr="000A6342">
        <w:rPr>
          <w:rFonts w:asciiTheme="minorHAnsi" w:hAnsiTheme="minorHAnsi" w:cstheme="minorHAnsi"/>
          <w:sz w:val="10"/>
        </w:rPr>
        <w:t xml:space="preserve"> a two-dimensional hologram. These calculations aren't the same as a mathematical proof. Rather, they're intriguing suggestions that our universe could be a hologram. And </w:t>
      </w:r>
      <w:proofErr w:type="gramStart"/>
      <w:r w:rsidRPr="000A6342">
        <w:rPr>
          <w:rFonts w:asciiTheme="minorHAnsi" w:hAnsiTheme="minorHAnsi" w:cstheme="minorHAnsi"/>
          <w:sz w:val="10"/>
        </w:rPr>
        <w:t>as of yet</w:t>
      </w:r>
      <w:proofErr w:type="gramEnd"/>
      <w:r w:rsidRPr="000A6342">
        <w:rPr>
          <w:rFonts w:asciiTheme="minorHAnsi" w:hAnsiTheme="minorHAnsi" w:cstheme="minorHAnsi"/>
          <w:sz w:val="10"/>
        </w:rPr>
        <w:t>, not all physicists believe we have a good way of testing the idea experimentally.</w:t>
      </w:r>
    </w:p>
    <w:p w14:paraId="346B7203" w14:textId="3B804736"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1</w:t>
      </w:r>
      <w:r w:rsidR="00765FE1" w:rsidRPr="000A6342">
        <w:rPr>
          <w:rFonts w:asciiTheme="minorHAnsi" w:hAnsiTheme="minorHAnsi" w:cstheme="minorHAnsi"/>
        </w:rPr>
        <w:t>0</w:t>
      </w:r>
      <w:r w:rsidRPr="000A6342">
        <w:rPr>
          <w:rFonts w:asciiTheme="minorHAnsi" w:hAnsiTheme="minorHAnsi" w:cstheme="minorHAnsi"/>
        </w:rPr>
        <w:t xml:space="preserve">] </w:t>
      </w:r>
      <w:r w:rsidRPr="000A6342">
        <w:rPr>
          <w:rFonts w:asciiTheme="minorHAnsi" w:hAnsiTheme="minorHAnsi" w:cstheme="minorHAnsi"/>
          <w:u w:val="single"/>
        </w:rPr>
        <w:t>Paradox of tolerance</w:t>
      </w:r>
      <w:r w:rsidRPr="000A6342">
        <w:rPr>
          <w:rFonts w:asciiTheme="minorHAnsi" w:hAnsiTheme="minorHAnsi" w:cstheme="minorHAnsi"/>
        </w:rPr>
        <w:t>- to be completely open to the aff we must exclude perspectives that wouldn’t be open to the aff which means it’s impossible to have complete tolerance for an idea since that tolerance relies on excluding a perspective.</w:t>
      </w:r>
    </w:p>
    <w:p w14:paraId="1901B55C" w14:textId="77777777" w:rsidR="00022EB1" w:rsidRPr="000A6342" w:rsidRDefault="00022EB1" w:rsidP="00022EB1">
      <w:pPr>
        <w:pStyle w:val="Heading4"/>
        <w:rPr>
          <w:rFonts w:asciiTheme="minorHAnsi" w:hAnsiTheme="minorHAnsi" w:cstheme="minorHAnsi"/>
        </w:rPr>
      </w:pPr>
      <w:r w:rsidRPr="000A6342">
        <w:rPr>
          <w:rFonts w:asciiTheme="minorHAnsi" w:hAnsiTheme="minorHAnsi" w:cstheme="minorHAnsi"/>
        </w:rPr>
        <w:t xml:space="preserve">11] </w:t>
      </w:r>
      <w:r w:rsidRPr="000A6342">
        <w:rPr>
          <w:rFonts w:asciiTheme="minorHAnsi" w:hAnsiTheme="minorHAnsi" w:cstheme="minorHAnsi"/>
          <w:u w:val="single"/>
        </w:rPr>
        <w:t>Decision Making Paradox</w:t>
      </w:r>
      <w:r w:rsidRPr="000A6342">
        <w:rPr>
          <w:rFonts w:asciiTheme="minorHAnsi" w:hAnsiTheme="minorHAnsi" w:cstheme="minorHAnsi"/>
        </w:rPr>
        <w:t xml:space="preserve">- </w:t>
      </w:r>
      <w:proofErr w:type="gramStart"/>
      <w:r w:rsidRPr="000A6342">
        <w:rPr>
          <w:rFonts w:asciiTheme="minorHAnsi" w:hAnsiTheme="minorHAnsi" w:cstheme="minorHAnsi"/>
        </w:rPr>
        <w:t>in order to</w:t>
      </w:r>
      <w:proofErr w:type="gramEnd"/>
      <w:r w:rsidRPr="000A6342">
        <w:rPr>
          <w:rFonts w:asciiTheme="minorHAnsi" w:hAnsiTheme="minorHAnsi" w:cstheme="minorHAnsi"/>
        </w:rPr>
        <w:t xml:space="preserve"> decide to do the affirmative we need a decision-making procedure to enact it, vote for it, and to determine it is a good decision. But to </w:t>
      </w:r>
      <w:proofErr w:type="spellStart"/>
      <w:proofErr w:type="gramStart"/>
      <w:r w:rsidRPr="000A6342">
        <w:rPr>
          <w:rFonts w:asciiTheme="minorHAnsi" w:hAnsiTheme="minorHAnsi" w:cstheme="minorHAnsi"/>
        </w:rPr>
        <w:t>chose</w:t>
      </w:r>
      <w:proofErr w:type="spellEnd"/>
      <w:proofErr w:type="gramEnd"/>
      <w:r w:rsidRPr="000A6342">
        <w:rPr>
          <w:rFonts w:asciiTheme="minorHAnsi" w:hAnsiTheme="minorHAnsi" w:cstheme="minorHAnsi"/>
        </w:rPr>
        <w:t xml:space="preserve"> a decision-making procedure requires another meta level decision making procedure leading to infinite regress since every decision requires another decision to </w:t>
      </w:r>
      <w:proofErr w:type="spellStart"/>
      <w:r w:rsidRPr="000A6342">
        <w:rPr>
          <w:rFonts w:asciiTheme="minorHAnsi" w:hAnsiTheme="minorHAnsi" w:cstheme="minorHAnsi"/>
        </w:rPr>
        <w:t>chose</w:t>
      </w:r>
      <w:proofErr w:type="spellEnd"/>
      <w:r w:rsidRPr="000A6342">
        <w:rPr>
          <w:rFonts w:asciiTheme="minorHAnsi" w:hAnsiTheme="minorHAnsi" w:cstheme="minorHAnsi"/>
        </w:rPr>
        <w:t xml:space="preserve"> how to make a decision. </w:t>
      </w:r>
    </w:p>
    <w:p w14:paraId="5B9195E5" w14:textId="777B096D" w:rsidR="000A6342" w:rsidRDefault="008C4941" w:rsidP="000A6342">
      <w:pPr>
        <w:pStyle w:val="Heading3"/>
        <w:rPr>
          <w:lang w:eastAsia="ja-JP"/>
        </w:rPr>
      </w:pPr>
      <w:r>
        <w:rPr>
          <w:lang w:eastAsia="ja-JP"/>
        </w:rPr>
        <w:t>5</w:t>
      </w:r>
    </w:p>
    <w:p w14:paraId="2FC9AAE6" w14:textId="2207EFAF" w:rsidR="00B2498A" w:rsidRPr="00726789" w:rsidRDefault="00B2498A" w:rsidP="00B2498A">
      <w:pPr>
        <w:pStyle w:val="Heading4"/>
        <w:rPr>
          <w:color w:val="000000" w:themeColor="text1"/>
        </w:rPr>
      </w:pPr>
      <w:r>
        <w:rPr>
          <w:lang w:eastAsia="ja-JP"/>
        </w:rPr>
        <w:t xml:space="preserve">No 1AR Theory or meta theory </w:t>
      </w:r>
      <w:proofErr w:type="gramStart"/>
      <w:r>
        <w:rPr>
          <w:lang w:eastAsia="ja-JP"/>
        </w:rPr>
        <w:t xml:space="preserve">–  </w:t>
      </w:r>
      <w:r w:rsidR="007219A5">
        <w:rPr>
          <w:lang w:eastAsia="ja-JP"/>
        </w:rPr>
        <w:t>[</w:t>
      </w:r>
      <w:proofErr w:type="gramEnd"/>
      <w:r w:rsidRPr="00726789">
        <w:rPr>
          <w:color w:val="000000" w:themeColor="text1"/>
        </w:rPr>
        <w:t>1</w:t>
      </w:r>
      <w:r w:rsidR="007219A5">
        <w:rPr>
          <w:color w:val="000000" w:themeColor="text1"/>
        </w:rPr>
        <w:t>]</w:t>
      </w:r>
      <w:r w:rsidRPr="00726789">
        <w:rPr>
          <w:color w:val="000000" w:themeColor="text1"/>
        </w:rPr>
        <w:t xml:space="preserve"> They can put minor ink next to any of my arguments and extend marginal defense which turns infinite abuse since you always win debates.</w:t>
      </w:r>
      <w:r>
        <w:rPr>
          <w:color w:val="000000" w:themeColor="text1"/>
        </w:rPr>
        <w:t xml:space="preserve"> </w:t>
      </w:r>
      <w:r w:rsidR="007219A5">
        <w:rPr>
          <w:color w:val="000000" w:themeColor="text1"/>
        </w:rPr>
        <w:t>[</w:t>
      </w:r>
      <w:r w:rsidRPr="00726789">
        <w:rPr>
          <w:color w:val="000000" w:themeColor="text1"/>
        </w:rPr>
        <w:t>2</w:t>
      </w:r>
      <w:r w:rsidR="007219A5">
        <w:rPr>
          <w:color w:val="000000" w:themeColor="text1"/>
        </w:rPr>
        <w:t>]</w:t>
      </w:r>
      <w:r w:rsidRPr="00726789">
        <w:rPr>
          <w:color w:val="000000" w:themeColor="text1"/>
        </w:rPr>
        <w:t xml:space="preserve"> Intervention since the judge has to see whether 2AR answers to the 2N are good enough since </w:t>
      </w:r>
      <w:proofErr w:type="gramStart"/>
      <w:r w:rsidRPr="00726789">
        <w:rPr>
          <w:color w:val="000000" w:themeColor="text1"/>
        </w:rPr>
        <w:t>they’re</w:t>
      </w:r>
      <w:proofErr w:type="gramEnd"/>
      <w:r w:rsidRPr="00726789">
        <w:rPr>
          <w:color w:val="000000" w:themeColor="text1"/>
        </w:rPr>
        <w:t xml:space="preserve"> aren’t extensions.</w:t>
      </w:r>
      <w:r>
        <w:rPr>
          <w:color w:val="000000" w:themeColor="text1"/>
        </w:rPr>
        <w:t xml:space="preserve"> </w:t>
      </w:r>
      <w:r w:rsidR="007219A5">
        <w:rPr>
          <w:color w:val="000000" w:themeColor="text1"/>
        </w:rPr>
        <w:t>[</w:t>
      </w:r>
      <w:r w:rsidRPr="00726789">
        <w:rPr>
          <w:color w:val="000000" w:themeColor="text1"/>
        </w:rPr>
        <w:t>3</w:t>
      </w:r>
      <w:r w:rsidR="007219A5">
        <w:rPr>
          <w:color w:val="000000" w:themeColor="text1"/>
        </w:rPr>
        <w:t>]</w:t>
      </w:r>
      <w:r w:rsidRPr="00726789">
        <w:rPr>
          <w:color w:val="000000" w:themeColor="text1"/>
        </w:rPr>
        <w:t xml:space="preserve"> They have 1 extra speech on theory which my </w:t>
      </w:r>
      <w:r w:rsidR="00C413B8">
        <w:rPr>
          <w:color w:val="000000" w:themeColor="text1"/>
        </w:rPr>
        <w:t>response</w:t>
      </w:r>
      <w:r w:rsidRPr="00726789">
        <w:rPr>
          <w:color w:val="000000" w:themeColor="text1"/>
        </w:rPr>
        <w:t>.</w:t>
      </w:r>
      <w:r>
        <w:rPr>
          <w:color w:val="000000" w:themeColor="text1"/>
        </w:rPr>
        <w:t xml:space="preserve"> </w:t>
      </w:r>
      <w:r w:rsidR="007219A5">
        <w:rPr>
          <w:color w:val="000000" w:themeColor="text1"/>
        </w:rPr>
        <w:t xml:space="preserve">Neg gets contradictions to test the aff in multiple ways </w:t>
      </w:r>
      <w:r w:rsidR="005F12C3">
        <w:rPr>
          <w:color w:val="000000" w:themeColor="text1"/>
        </w:rPr>
        <w:t>which is k2 fairness is education of their arguments</w:t>
      </w:r>
      <w:r w:rsidR="007219A5">
        <w:rPr>
          <w:color w:val="000000" w:themeColor="text1"/>
        </w:rPr>
        <w:t xml:space="preserve"> [</w:t>
      </w:r>
      <w:r w:rsidRPr="00726789">
        <w:rPr>
          <w:color w:val="000000" w:themeColor="text1"/>
        </w:rPr>
        <w:t>4</w:t>
      </w:r>
      <w:r w:rsidR="007219A5">
        <w:rPr>
          <w:color w:val="000000" w:themeColor="text1"/>
        </w:rPr>
        <w:t>]</w:t>
      </w:r>
      <w:r w:rsidRPr="00726789">
        <w:rPr>
          <w:color w:val="000000" w:themeColor="text1"/>
        </w:rPr>
        <w:t xml:space="preserve"> They have 1 more minute </w:t>
      </w:r>
      <w:r w:rsidR="00C413B8">
        <w:rPr>
          <w:color w:val="000000" w:themeColor="text1"/>
        </w:rPr>
        <w:t xml:space="preserve">constructive advantage </w:t>
      </w:r>
      <w:r w:rsidRPr="00726789">
        <w:rPr>
          <w:color w:val="000000" w:themeColor="text1"/>
        </w:rPr>
        <w:t xml:space="preserve">which </w:t>
      </w:r>
      <w:r w:rsidR="00C413B8">
        <w:rPr>
          <w:color w:val="000000" w:themeColor="text1"/>
        </w:rPr>
        <w:t>means they</w:t>
      </w:r>
      <w:r w:rsidRPr="00726789">
        <w:rPr>
          <w:color w:val="000000" w:themeColor="text1"/>
        </w:rPr>
        <w:t xml:space="preserve"> always win</w:t>
      </w:r>
      <w:r w:rsidR="00C413B8">
        <w:rPr>
          <w:color w:val="000000" w:themeColor="text1"/>
        </w:rPr>
        <w:t>s</w:t>
      </w:r>
      <w:r w:rsidRPr="00726789">
        <w:rPr>
          <w:color w:val="000000" w:themeColor="text1"/>
        </w:rPr>
        <w:t xml:space="preserve"> theory debates since the debate always boils down to coverage.</w:t>
      </w:r>
      <w:r>
        <w:rPr>
          <w:color w:val="000000" w:themeColor="text1"/>
        </w:rPr>
        <w:t xml:space="preserve"> </w:t>
      </w:r>
      <w:r w:rsidR="007219A5">
        <w:rPr>
          <w:color w:val="000000" w:themeColor="text1"/>
        </w:rPr>
        <w:t>[</w:t>
      </w:r>
      <w:r w:rsidRPr="00726789">
        <w:rPr>
          <w:color w:val="000000" w:themeColor="text1"/>
        </w:rPr>
        <w:t>5</w:t>
      </w:r>
      <w:r w:rsidR="007219A5">
        <w:rPr>
          <w:color w:val="000000" w:themeColor="text1"/>
        </w:rPr>
        <w:t>]</w:t>
      </w:r>
      <w:r w:rsidRPr="00726789">
        <w:rPr>
          <w:color w:val="000000" w:themeColor="text1"/>
        </w:rPr>
        <w:t xml:space="preserve"> Infinite abuse is wrong – 1ar offs like Ks and 1AC theory checks. I also only have 7 minutes, no inf abuse.</w:t>
      </w:r>
    </w:p>
    <w:p w14:paraId="07F520CE" w14:textId="2E29C9A2" w:rsidR="00B2498A" w:rsidRPr="009D40CB" w:rsidRDefault="00B2498A" w:rsidP="00B2498A">
      <w:pPr>
        <w:pStyle w:val="Heading4"/>
        <w:rPr>
          <w:rStyle w:val="Emphasis"/>
          <w:rFonts w:asciiTheme="majorHAnsi" w:hAnsiTheme="majorHAnsi" w:cstheme="majorHAnsi"/>
          <w:b/>
          <w:iCs/>
          <w:sz w:val="26"/>
          <w:u w:val="none"/>
        </w:rPr>
      </w:pPr>
      <w:r w:rsidRPr="009D40CB">
        <w:t xml:space="preserve">RVIs on 1AR theory </w:t>
      </w:r>
      <w:r w:rsidR="00E5263B">
        <w:t xml:space="preserve">and reject theory args without explicit interp text </w:t>
      </w:r>
      <w:r w:rsidRPr="009D40CB">
        <w:t xml:space="preserve">– 1AR being able to spend 20 seconds on a shell and still win forces the 2N to allocate at least 2:30 on the shell which means RVIs check back time skew – </w:t>
      </w:r>
      <w:proofErr w:type="spellStart"/>
      <w:r w:rsidRPr="009D40CB">
        <w:t>ows</w:t>
      </w:r>
      <w:proofErr w:type="spellEnd"/>
      <w:r w:rsidRPr="009D40CB">
        <w:t xml:space="preserve"> on </w:t>
      </w:r>
      <w:proofErr w:type="spellStart"/>
      <w:r w:rsidRPr="009D40CB">
        <w:t>quantifiaiblity</w:t>
      </w:r>
      <w:proofErr w:type="spellEnd"/>
    </w:p>
    <w:p w14:paraId="010E8DB0" w14:textId="77777777" w:rsidR="000A6342" w:rsidRPr="000A6342" w:rsidRDefault="000A6342" w:rsidP="000A6342">
      <w:pPr>
        <w:rPr>
          <w:lang w:eastAsia="ja-JP"/>
        </w:rPr>
      </w:pPr>
    </w:p>
    <w:p w14:paraId="06D7EFD3" w14:textId="77777777" w:rsidR="00E36357" w:rsidRPr="00E36357" w:rsidRDefault="00E36357" w:rsidP="00E36357"/>
    <w:sectPr w:rsidR="00E36357" w:rsidRPr="00E363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66824" w14:textId="77777777" w:rsidR="00893F8A" w:rsidRDefault="00893F8A" w:rsidP="00022EB1">
      <w:pPr>
        <w:spacing w:after="0" w:line="240" w:lineRule="auto"/>
      </w:pPr>
      <w:r>
        <w:separator/>
      </w:r>
    </w:p>
  </w:endnote>
  <w:endnote w:type="continuationSeparator" w:id="0">
    <w:p w14:paraId="06B79DB3" w14:textId="77777777" w:rsidR="00893F8A" w:rsidRDefault="00893F8A" w:rsidP="00022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715E3" w14:textId="77777777" w:rsidR="00893F8A" w:rsidRDefault="00893F8A" w:rsidP="00022EB1">
      <w:pPr>
        <w:spacing w:after="0" w:line="240" w:lineRule="auto"/>
      </w:pPr>
      <w:r>
        <w:separator/>
      </w:r>
    </w:p>
  </w:footnote>
  <w:footnote w:type="continuationSeparator" w:id="0">
    <w:p w14:paraId="5866BACA" w14:textId="77777777" w:rsidR="00893F8A" w:rsidRDefault="00893F8A" w:rsidP="00022EB1">
      <w:pPr>
        <w:spacing w:after="0" w:line="240" w:lineRule="auto"/>
      </w:pPr>
      <w:r>
        <w:continuationSeparator/>
      </w:r>
    </w:p>
  </w:footnote>
  <w:footnote w:id="1">
    <w:p w14:paraId="25BAF2FC" w14:textId="77777777" w:rsidR="00022EB1" w:rsidRPr="00752E9C" w:rsidRDefault="00022EB1" w:rsidP="00022EB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008703C" w14:textId="77777777" w:rsidR="00022EB1" w:rsidRPr="00855FDC" w:rsidRDefault="00022EB1" w:rsidP="00022EB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BF7FF14" w14:textId="77777777" w:rsidR="00022EB1" w:rsidRDefault="00022EB1" w:rsidP="00022EB1">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54019581" w14:textId="77777777" w:rsidR="00022EB1" w:rsidRDefault="00022EB1" w:rsidP="00022EB1">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5BD15DA3" w14:textId="77777777" w:rsidR="00022EB1" w:rsidRDefault="00022EB1" w:rsidP="00022EB1">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0A022603" w14:textId="77777777" w:rsidR="00022EB1" w:rsidRDefault="00022EB1" w:rsidP="00022EB1">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022EB1"/>
    <w:rsid w:val="000139A3"/>
    <w:rsid w:val="000172FA"/>
    <w:rsid w:val="00022EB1"/>
    <w:rsid w:val="00025D43"/>
    <w:rsid w:val="000A6342"/>
    <w:rsid w:val="000B4156"/>
    <w:rsid w:val="00100833"/>
    <w:rsid w:val="00104529"/>
    <w:rsid w:val="00105942"/>
    <w:rsid w:val="00107396"/>
    <w:rsid w:val="00144A4C"/>
    <w:rsid w:val="00157944"/>
    <w:rsid w:val="00157CEE"/>
    <w:rsid w:val="00176AB0"/>
    <w:rsid w:val="00177B7D"/>
    <w:rsid w:val="0018322D"/>
    <w:rsid w:val="001A4679"/>
    <w:rsid w:val="001B5776"/>
    <w:rsid w:val="001E527A"/>
    <w:rsid w:val="001F78CE"/>
    <w:rsid w:val="002230DD"/>
    <w:rsid w:val="00243139"/>
    <w:rsid w:val="00251FC7"/>
    <w:rsid w:val="002855A7"/>
    <w:rsid w:val="002B146A"/>
    <w:rsid w:val="002B5E17"/>
    <w:rsid w:val="002F515F"/>
    <w:rsid w:val="00315690"/>
    <w:rsid w:val="00316B75"/>
    <w:rsid w:val="00325646"/>
    <w:rsid w:val="003460F2"/>
    <w:rsid w:val="0038158C"/>
    <w:rsid w:val="003902BA"/>
    <w:rsid w:val="003A09E2"/>
    <w:rsid w:val="00407037"/>
    <w:rsid w:val="00440F13"/>
    <w:rsid w:val="004605D6"/>
    <w:rsid w:val="004C60E8"/>
    <w:rsid w:val="004E3579"/>
    <w:rsid w:val="004E728B"/>
    <w:rsid w:val="004F39E0"/>
    <w:rsid w:val="00537BD5"/>
    <w:rsid w:val="0057268A"/>
    <w:rsid w:val="005D2912"/>
    <w:rsid w:val="005F12C3"/>
    <w:rsid w:val="006065BD"/>
    <w:rsid w:val="00645FA9"/>
    <w:rsid w:val="00647866"/>
    <w:rsid w:val="00663F1B"/>
    <w:rsid w:val="00665003"/>
    <w:rsid w:val="006A2AD0"/>
    <w:rsid w:val="006C2375"/>
    <w:rsid w:val="006C307E"/>
    <w:rsid w:val="006C30F2"/>
    <w:rsid w:val="006D4ECC"/>
    <w:rsid w:val="006D6DF6"/>
    <w:rsid w:val="006E55DA"/>
    <w:rsid w:val="006F17F0"/>
    <w:rsid w:val="007219A5"/>
    <w:rsid w:val="00722258"/>
    <w:rsid w:val="007243E5"/>
    <w:rsid w:val="007262DD"/>
    <w:rsid w:val="00765FE1"/>
    <w:rsid w:val="00766EA0"/>
    <w:rsid w:val="00780828"/>
    <w:rsid w:val="007A2226"/>
    <w:rsid w:val="007D7D06"/>
    <w:rsid w:val="007E5FF4"/>
    <w:rsid w:val="007F23A6"/>
    <w:rsid w:val="007F5B66"/>
    <w:rsid w:val="00823A1C"/>
    <w:rsid w:val="00845B9D"/>
    <w:rsid w:val="00860984"/>
    <w:rsid w:val="00893F8A"/>
    <w:rsid w:val="008B3ECB"/>
    <w:rsid w:val="008B4E85"/>
    <w:rsid w:val="008C1B2E"/>
    <w:rsid w:val="008C4941"/>
    <w:rsid w:val="00914450"/>
    <w:rsid w:val="0091627E"/>
    <w:rsid w:val="0097032B"/>
    <w:rsid w:val="009D2EAD"/>
    <w:rsid w:val="009D54B2"/>
    <w:rsid w:val="009E1922"/>
    <w:rsid w:val="009F7ED2"/>
    <w:rsid w:val="00A93661"/>
    <w:rsid w:val="00A95652"/>
    <w:rsid w:val="00AC0AB8"/>
    <w:rsid w:val="00B172F4"/>
    <w:rsid w:val="00B2498A"/>
    <w:rsid w:val="00B33C6D"/>
    <w:rsid w:val="00B4508F"/>
    <w:rsid w:val="00B55AD5"/>
    <w:rsid w:val="00B7254F"/>
    <w:rsid w:val="00B8057C"/>
    <w:rsid w:val="00B92152"/>
    <w:rsid w:val="00BB5F48"/>
    <w:rsid w:val="00BD6238"/>
    <w:rsid w:val="00BF593B"/>
    <w:rsid w:val="00BF773A"/>
    <w:rsid w:val="00BF7E81"/>
    <w:rsid w:val="00C13773"/>
    <w:rsid w:val="00C17CC8"/>
    <w:rsid w:val="00C413B8"/>
    <w:rsid w:val="00C83417"/>
    <w:rsid w:val="00C9604F"/>
    <w:rsid w:val="00CA19AA"/>
    <w:rsid w:val="00CC5298"/>
    <w:rsid w:val="00CC7474"/>
    <w:rsid w:val="00CD736E"/>
    <w:rsid w:val="00CD798D"/>
    <w:rsid w:val="00CE161E"/>
    <w:rsid w:val="00CF59A8"/>
    <w:rsid w:val="00D14964"/>
    <w:rsid w:val="00D3045B"/>
    <w:rsid w:val="00D325A9"/>
    <w:rsid w:val="00D36A8A"/>
    <w:rsid w:val="00D51FE8"/>
    <w:rsid w:val="00D61409"/>
    <w:rsid w:val="00D6691E"/>
    <w:rsid w:val="00D71170"/>
    <w:rsid w:val="00DA1C92"/>
    <w:rsid w:val="00DA25D4"/>
    <w:rsid w:val="00DA6538"/>
    <w:rsid w:val="00E15E75"/>
    <w:rsid w:val="00E36357"/>
    <w:rsid w:val="00E5262C"/>
    <w:rsid w:val="00E5263B"/>
    <w:rsid w:val="00EC7DC4"/>
    <w:rsid w:val="00ED30CF"/>
    <w:rsid w:val="00F176EF"/>
    <w:rsid w:val="00F45E10"/>
    <w:rsid w:val="00F53DF3"/>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66736"/>
  <w15:chartTrackingRefBased/>
  <w15:docId w15:val="{0020A04C-45A6-466F-8183-6939B7FF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4156"/>
    <w:rPr>
      <w:rFonts w:ascii="Calibri" w:hAnsi="Calibri" w:cs="Calibri"/>
    </w:rPr>
  </w:style>
  <w:style w:type="paragraph" w:styleId="Heading1">
    <w:name w:val="heading 1"/>
    <w:aliases w:val="Pocket"/>
    <w:basedOn w:val="Normal"/>
    <w:next w:val="Normal"/>
    <w:link w:val="Heading1Char"/>
    <w:qFormat/>
    <w:rsid w:val="000B41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41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41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0B415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41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156"/>
  </w:style>
  <w:style w:type="character" w:customStyle="1" w:styleId="Heading1Char">
    <w:name w:val="Heading 1 Char"/>
    <w:aliases w:val="Pocket Char"/>
    <w:basedOn w:val="DefaultParagraphFont"/>
    <w:link w:val="Heading1"/>
    <w:rsid w:val="000B41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41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415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0B4156"/>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0B41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0B4156"/>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0B4156"/>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0B4156"/>
    <w:rPr>
      <w:color w:val="auto"/>
      <w:u w:val="none"/>
    </w:rPr>
  </w:style>
  <w:style w:type="character" w:styleId="FollowedHyperlink">
    <w:name w:val="FollowedHyperlink"/>
    <w:basedOn w:val="DefaultParagraphFont"/>
    <w:uiPriority w:val="99"/>
    <w:semiHidden/>
    <w:unhideWhenUsed/>
    <w:rsid w:val="000B4156"/>
    <w:rPr>
      <w:color w:val="auto"/>
      <w:u w:val="none"/>
    </w:rPr>
  </w:style>
  <w:style w:type="character" w:styleId="FootnoteReference">
    <w:name w:val="footnote reference"/>
    <w:aliases w:val="FN Ref,footnote reference,fr,o,FR,(NECG) Footnote Reference"/>
    <w:basedOn w:val="DefaultParagraphFont"/>
    <w:uiPriority w:val="99"/>
    <w:unhideWhenUsed/>
    <w:qFormat/>
    <w:rsid w:val="00022EB1"/>
    <w:rPr>
      <w:vertAlign w:val="superscript"/>
    </w:rPr>
  </w:style>
  <w:style w:type="paragraph" w:customStyle="1" w:styleId="Card">
    <w:name w:val="Card"/>
    <w:aliases w:val="Medium Grid 21,No Spacing31,No Spacing22,No Spacing3,tag,Tag and Cite,nonunderlined,Dont use,Very Small Text,No Spacing111112,No Spacing41,card"/>
    <w:basedOn w:val="Heading1"/>
    <w:link w:val="Hyperlink"/>
    <w:autoRedefine/>
    <w:uiPriority w:val="99"/>
    <w:qFormat/>
    <w:rsid w:val="00022EB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22EB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CD - Cite,No Spacing6,No Spacing7,No Spacing8,Dont u,No Spacing311"/>
    <w:basedOn w:val="Heading1"/>
    <w:autoRedefine/>
    <w:uiPriority w:val="99"/>
    <w:qFormat/>
    <w:rsid w:val="00022EB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022EB1"/>
    <w:rPr>
      <w:rFonts w:ascii="Times New Roman" w:hAnsi="Times New Roman" w:cs="Times New Roman"/>
      <w:sz w:val="24"/>
      <w:szCs w:val="24"/>
    </w:rPr>
  </w:style>
  <w:style w:type="paragraph" w:customStyle="1" w:styleId="textbold">
    <w:name w:val="text bold"/>
    <w:basedOn w:val="Normal"/>
    <w:uiPriority w:val="7"/>
    <w:qFormat/>
    <w:rsid w:val="00022EB1"/>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styleId="FootnoteText">
    <w:name w:val="footnote text"/>
    <w:basedOn w:val="Normal"/>
    <w:link w:val="FootnoteTextChar"/>
    <w:uiPriority w:val="99"/>
    <w:unhideWhenUsed/>
    <w:qFormat/>
    <w:rsid w:val="00022EB1"/>
    <w:pPr>
      <w:spacing w:after="0" w:line="240" w:lineRule="auto"/>
    </w:pPr>
    <w:rPr>
      <w:sz w:val="24"/>
    </w:rPr>
  </w:style>
  <w:style w:type="character" w:customStyle="1" w:styleId="FootnoteTextChar">
    <w:name w:val="Footnote Text Char"/>
    <w:basedOn w:val="DefaultParagraphFont"/>
    <w:link w:val="FootnoteText"/>
    <w:uiPriority w:val="99"/>
    <w:rsid w:val="00022EB1"/>
    <w:rPr>
      <w:rFonts w:ascii="Calibri" w:hAnsi="Calibri" w:cs="Calibri"/>
      <w:sz w:val="24"/>
    </w:rPr>
  </w:style>
  <w:style w:type="paragraph" w:customStyle="1" w:styleId="js-openable-content">
    <w:name w:val="js-openable-content"/>
    <w:basedOn w:val="Normal"/>
    <w:rsid w:val="00F53DF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E5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72404">
      <w:bodyDiv w:val="1"/>
      <w:marLeft w:val="0"/>
      <w:marRight w:val="0"/>
      <w:marTop w:val="0"/>
      <w:marBottom w:val="0"/>
      <w:divBdr>
        <w:top w:val="none" w:sz="0" w:space="0" w:color="auto"/>
        <w:left w:val="none" w:sz="0" w:space="0" w:color="auto"/>
        <w:bottom w:val="none" w:sz="0" w:space="0" w:color="auto"/>
        <w:right w:val="none" w:sz="0" w:space="0" w:color="auto"/>
      </w:divBdr>
    </w:div>
    <w:div w:id="643899449">
      <w:bodyDiv w:val="1"/>
      <w:marLeft w:val="0"/>
      <w:marRight w:val="0"/>
      <w:marTop w:val="0"/>
      <w:marBottom w:val="0"/>
      <w:divBdr>
        <w:top w:val="none" w:sz="0" w:space="0" w:color="auto"/>
        <w:left w:val="none" w:sz="0" w:space="0" w:color="auto"/>
        <w:bottom w:val="none" w:sz="0" w:space="0" w:color="auto"/>
        <w:right w:val="none" w:sz="0" w:space="0" w:color="auto"/>
      </w:divBdr>
      <w:divsChild>
        <w:div w:id="2105568973">
          <w:marLeft w:val="75"/>
          <w:marRight w:val="75"/>
          <w:marTop w:val="75"/>
          <w:marBottom w:val="75"/>
          <w:divBdr>
            <w:top w:val="none" w:sz="0" w:space="0" w:color="auto"/>
            <w:left w:val="none" w:sz="0" w:space="0" w:color="auto"/>
            <w:bottom w:val="none" w:sz="0" w:space="0" w:color="auto"/>
            <w:right w:val="none" w:sz="0" w:space="0" w:color="auto"/>
          </w:divBdr>
          <w:divsChild>
            <w:div w:id="116019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95223">
      <w:bodyDiv w:val="1"/>
      <w:marLeft w:val="0"/>
      <w:marRight w:val="0"/>
      <w:marTop w:val="0"/>
      <w:marBottom w:val="0"/>
      <w:divBdr>
        <w:top w:val="none" w:sz="0" w:space="0" w:color="auto"/>
        <w:left w:val="none" w:sz="0" w:space="0" w:color="auto"/>
        <w:bottom w:val="none" w:sz="0" w:space="0" w:color="auto"/>
        <w:right w:val="none" w:sz="0" w:space="0" w:color="auto"/>
      </w:divBdr>
      <w:divsChild>
        <w:div w:id="340670563">
          <w:marLeft w:val="0"/>
          <w:marRight w:val="0"/>
          <w:marTop w:val="0"/>
          <w:marBottom w:val="0"/>
          <w:divBdr>
            <w:top w:val="none" w:sz="0" w:space="0" w:color="auto"/>
            <w:left w:val="none" w:sz="0" w:space="0" w:color="auto"/>
            <w:bottom w:val="none" w:sz="0" w:space="0" w:color="auto"/>
            <w:right w:val="none" w:sz="0" w:space="0" w:color="auto"/>
          </w:divBdr>
          <w:divsChild>
            <w:div w:id="43440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verge.com/2018/10/7/17940352/turing-test-one-word-minimal-human-ai-machine-poop" TargetMode="External"/><Relationship Id="rId13" Type="http://schemas.openxmlformats.org/officeDocument/2006/relationships/hyperlink" Target="https://genius.com/Pop-smoke-something-special-lyrics" TargetMode="External"/><Relationship Id="rId18" Type="http://schemas.openxmlformats.org/officeDocument/2006/relationships/hyperlink" Target="https://www.vox.com/2015/6/29/8847863/holographic-principle-universe-theory-phys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nius.com/Pop-smoke-something-special-lyrics" TargetMode="External"/><Relationship Id="rId17" Type="http://schemas.openxmlformats.org/officeDocument/2006/relationships/hyperlink" Target="https://plato.stanford.edu/entries/simplicity/" TargetMode="External"/><Relationship Id="rId2" Type="http://schemas.openxmlformats.org/officeDocument/2006/relationships/numbering" Target="numbering.xml"/><Relationship Id="rId16" Type="http://schemas.openxmlformats.org/officeDocument/2006/relationships/hyperlink" Target="https://en.wikipedia.org/wiki/Bonini%27s_parado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nius.com/Pop-smoke-something-special-lyrics" TargetMode="External"/><Relationship Id="rId5" Type="http://schemas.openxmlformats.org/officeDocument/2006/relationships/webSettings" Target="webSettings.xml"/><Relationship Id="rId15" Type="http://schemas.openxmlformats.org/officeDocument/2006/relationships/hyperlink" Target="https://en.wikipedia.org/wiki/Bonini%27s_paradox" TargetMode="External"/><Relationship Id="rId10" Type="http://schemas.openxmlformats.org/officeDocument/2006/relationships/hyperlink" Target="https://www.urbandictionary.com/define.php?term=Glizz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verge.com/2018/6/13/17453994/amazon-alexa-prize-2018-competition-conversational-ai-chatbots" TargetMode="External"/><Relationship Id="rId14" Type="http://schemas.openxmlformats.org/officeDocument/2006/relationships/hyperlink" Target="http://www.huffpost.com/entry/hot-dog-american-immigrants_b_276711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96</TotalTime>
  <Pages>1</Pages>
  <Words>3542</Words>
  <Characters>20193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13</cp:revision>
  <dcterms:created xsi:type="dcterms:W3CDTF">2021-09-25T20:30:00Z</dcterms:created>
  <dcterms:modified xsi:type="dcterms:W3CDTF">2021-09-25T23:09:00Z</dcterms:modified>
</cp:coreProperties>
</file>